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9DC5F" w14:textId="531A2005" w:rsidR="00342AB6" w:rsidRDefault="00342AB6" w:rsidP="00342AB6">
      <w:pPr>
        <w:pStyle w:val="Heading1"/>
      </w:pPr>
      <w:r>
        <w:t>1NC</w:t>
      </w:r>
    </w:p>
    <w:p w14:paraId="3F34FF0E" w14:textId="63B6C0A8" w:rsidR="00342AB6" w:rsidRDefault="00342AB6" w:rsidP="00342AB6">
      <w:pPr>
        <w:pStyle w:val="Heading2"/>
      </w:pPr>
      <w:r>
        <w:t>1- DA</w:t>
      </w:r>
    </w:p>
    <w:p w14:paraId="6F2998D8" w14:textId="77777777" w:rsidR="00342AB6" w:rsidRPr="008F75A4" w:rsidRDefault="00342AB6" w:rsidP="00342AB6">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29D991BA" w14:textId="77777777" w:rsidR="00342AB6" w:rsidRDefault="00342AB6" w:rsidP="00342AB6">
      <w:r>
        <w:rPr>
          <w:rStyle w:val="Style13ptBold"/>
        </w:rPr>
        <w:t>Gilbert 4-26</w:t>
      </w:r>
      <w:r>
        <w:t xml:space="preserve"> [Alex Gilbert is a complex systems researcher and a PhD student in space resources at the Colorado School of Mines. Milken Institute, “Mining in Space Is Coming”; </w:t>
      </w:r>
      <w:hyperlink r:id="rId6" w:history="1">
        <w:r>
          <w:rPr>
            <w:rStyle w:val="Hyperlink"/>
          </w:rPr>
          <w:t>https://www.milkenreview.org/articles/mining-in-space-is-coming</w:t>
        </w:r>
      </w:hyperlink>
      <w:r>
        <w:t>] kelvin</w:t>
      </w:r>
    </w:p>
    <w:p w14:paraId="1AB85EC5" w14:textId="77777777" w:rsidR="00342AB6" w:rsidRDefault="00342AB6" w:rsidP="00342AB6">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2E186902" w14:textId="77777777" w:rsidR="00342AB6" w:rsidRDefault="00342AB6" w:rsidP="00342AB6">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79814977" w14:textId="77777777" w:rsidR="00342AB6" w:rsidRDefault="00342AB6" w:rsidP="00342AB6">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6FEC4EF7" w14:textId="77777777" w:rsidR="00342AB6" w:rsidRDefault="00342AB6" w:rsidP="00342AB6">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579E59EF" w14:textId="77777777" w:rsidR="00342AB6" w:rsidRDefault="00342AB6" w:rsidP="00342AB6">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70ECF791" w14:textId="77777777" w:rsidR="00342AB6" w:rsidRDefault="00342AB6" w:rsidP="00342AB6">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4DE27C65" w14:textId="77777777" w:rsidR="00342AB6" w:rsidRDefault="00342AB6" w:rsidP="00342AB6">
      <w:pPr>
        <w:rPr>
          <w:sz w:val="16"/>
          <w:szCs w:val="16"/>
        </w:rPr>
      </w:pPr>
      <w:r>
        <w:rPr>
          <w:sz w:val="16"/>
          <w:szCs w:val="16"/>
        </w:rPr>
        <w:t>What’s Out There</w:t>
      </w:r>
    </w:p>
    <w:p w14:paraId="04CB1F50" w14:textId="77777777" w:rsidR="00342AB6" w:rsidRDefault="00342AB6" w:rsidP="00342AB6">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F7CF3C2" w14:textId="77777777" w:rsidR="00342AB6" w:rsidRDefault="00342AB6" w:rsidP="00342AB6">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77A0666A" w14:textId="77777777" w:rsidR="00342AB6" w:rsidRDefault="00342AB6" w:rsidP="00342AB6">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5F85E3F9" w14:textId="77777777" w:rsidR="00342AB6" w:rsidRDefault="00342AB6" w:rsidP="00342AB6">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2E879DDA" w14:textId="77777777" w:rsidR="00342AB6" w:rsidRDefault="00342AB6" w:rsidP="00342AB6">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23BF783B" w14:textId="77777777" w:rsidR="00342AB6" w:rsidRDefault="00342AB6" w:rsidP="00342AB6">
      <w:pPr>
        <w:rPr>
          <w:sz w:val="16"/>
          <w:szCs w:val="16"/>
        </w:rPr>
      </w:pPr>
      <w:r>
        <w:rPr>
          <w:sz w:val="16"/>
          <w:szCs w:val="16"/>
        </w:rPr>
        <w:t>Even the surface of celestial bodies pose a challenge to mining machinery since they consist of unconsolidated rocky materials called regolith instead of more familiar soil.</w:t>
      </w:r>
    </w:p>
    <w:p w14:paraId="03744694" w14:textId="77777777" w:rsidR="00342AB6" w:rsidRDefault="00342AB6" w:rsidP="00342AB6">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1EC458C2" w14:textId="77777777" w:rsidR="00342AB6" w:rsidRDefault="00342AB6" w:rsidP="00342AB6">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6D8DDEC5" w14:textId="77777777" w:rsidR="00342AB6" w:rsidRDefault="00342AB6" w:rsidP="00342AB6">
      <w:pPr>
        <w:rPr>
          <w:sz w:val="16"/>
          <w:szCs w:val="16"/>
        </w:rPr>
      </w:pPr>
      <w:r>
        <w:rPr>
          <w:sz w:val="16"/>
          <w:szCs w:val="16"/>
        </w:rPr>
        <w:t>Technology Is the Difference</w:t>
      </w:r>
    </w:p>
    <w:p w14:paraId="76A812AA" w14:textId="77777777" w:rsidR="00342AB6" w:rsidRDefault="00342AB6" w:rsidP="00342AB6">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28E10190" w14:textId="77777777" w:rsidR="00342AB6" w:rsidRDefault="00342AB6" w:rsidP="00342AB6">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5B05CA40" w14:textId="77777777" w:rsidR="00342AB6" w:rsidRDefault="00342AB6" w:rsidP="00342AB6">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082CEA65" w14:textId="77777777" w:rsidR="00342AB6" w:rsidRPr="00F8797E" w:rsidRDefault="00342AB6" w:rsidP="00342AB6">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3E28E2CF" w14:textId="77777777" w:rsidR="00342AB6" w:rsidRPr="00A119EE" w:rsidRDefault="00342AB6" w:rsidP="00342AB6">
      <w:pPr>
        <w:pStyle w:val="Heading4"/>
      </w:pPr>
      <w:r>
        <w:t xml:space="preserve">Private companies are key to a </w:t>
      </w:r>
      <w:r w:rsidRPr="004C152F">
        <w:rPr>
          <w:u w:val="single"/>
        </w:rPr>
        <w:t>growing space mining sector</w:t>
      </w:r>
      <w:r>
        <w:t xml:space="preserve"> – investors, profitability, and market demand. </w:t>
      </w:r>
    </w:p>
    <w:p w14:paraId="4191E8EE" w14:textId="77777777" w:rsidR="00342AB6" w:rsidRPr="00A119EE" w:rsidRDefault="00342AB6" w:rsidP="00342AB6">
      <w:r w:rsidRPr="00A119EE">
        <w:rPr>
          <w:rStyle w:val="Style13ptBold"/>
        </w:rPr>
        <w:t>Krishnan 20</w:t>
      </w:r>
      <w:r>
        <w:t xml:space="preserve"> [C A Krishnan</w:t>
      </w:r>
      <w:r w:rsidRPr="00A119EE">
        <w:t xml:space="preserve">, 8-6-2020, "Space mining: Just around the corner?," Week, </w:t>
      </w:r>
      <w:hyperlink r:id="rId7" w:history="1">
        <w:r w:rsidRPr="00EF6FDA">
          <w:rPr>
            <w:rStyle w:val="Hyperlink"/>
          </w:rPr>
          <w:t>https://www.theweek.in/news/sci-tech/2020/08/06/Space-mining-Just-around-the-corner.html</w:t>
        </w:r>
      </w:hyperlink>
      <w:r>
        <w:t xml:space="preserve"> [accessed 12-6-21] lydia</w:t>
      </w:r>
    </w:p>
    <w:p w14:paraId="15A1C21D" w14:textId="77777777" w:rsidR="00342AB6" w:rsidRPr="00BB04C1" w:rsidRDefault="00342AB6" w:rsidP="00342AB6">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79A0893B" w14:textId="77777777" w:rsidR="00342AB6" w:rsidRPr="009C4F65" w:rsidRDefault="00342AB6" w:rsidP="00342AB6">
      <w:pPr>
        <w:pStyle w:val="Heading4"/>
      </w:pPr>
      <w:r>
        <w:t xml:space="preserve">Space mining is key to sustain global resources -- otherwise, </w:t>
      </w:r>
      <w:r>
        <w:rPr>
          <w:u w:val="single"/>
        </w:rPr>
        <w:t>resource wars</w:t>
      </w:r>
      <w:r>
        <w:t>.</w:t>
      </w:r>
    </w:p>
    <w:p w14:paraId="1EBD8D34" w14:textId="77777777" w:rsidR="00342AB6" w:rsidRPr="00C37EF9" w:rsidRDefault="00342AB6" w:rsidP="00342AB6">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8" w:history="1">
        <w:r w:rsidRPr="00A56056">
          <w:rPr>
            <w:rStyle w:val="Hyperlink"/>
          </w:rPr>
          <w:t>https://scholarship.law.wm.edu/cgi/viewcontent.cgi?referer=https://www.google.com/&amp;httpsredir=1&amp;article=1653&amp;context=wmelpr</w:t>
        </w:r>
      </w:hyperlink>
      <w:r>
        <w:t>] brett</w:t>
      </w:r>
    </w:p>
    <w:p w14:paraId="68DEC59A" w14:textId="77777777" w:rsidR="00342AB6" w:rsidRPr="00C37EF9" w:rsidRDefault="00342AB6" w:rsidP="00342AB6">
      <w:pPr>
        <w:rPr>
          <w:sz w:val="16"/>
          <w:szCs w:val="16"/>
        </w:rPr>
      </w:pPr>
      <w:r w:rsidRPr="00C37EF9">
        <w:rPr>
          <w:sz w:val="16"/>
          <w:szCs w:val="16"/>
        </w:rPr>
        <w:t>A. Rare Element Mining on Earth</w:t>
      </w:r>
    </w:p>
    <w:p w14:paraId="454F8A40" w14:textId="77777777" w:rsidR="00342AB6" w:rsidRPr="00C37EF9" w:rsidRDefault="00342AB6" w:rsidP="00342AB6">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177782E8" w14:textId="77777777" w:rsidR="00342AB6" w:rsidRPr="00C37EF9" w:rsidRDefault="00342AB6" w:rsidP="00342AB6">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5EE5C6F6" w14:textId="77777777" w:rsidR="00342AB6" w:rsidRPr="00C37EF9" w:rsidRDefault="00342AB6" w:rsidP="00342AB6">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300EAC8D" w14:textId="77777777" w:rsidR="00342AB6" w:rsidRPr="00C37EF9" w:rsidRDefault="00342AB6" w:rsidP="00342AB6">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3DFE6741" w14:textId="77777777" w:rsidR="00342AB6" w:rsidRPr="00C37EF9" w:rsidRDefault="00342AB6" w:rsidP="00342AB6">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63CBEDC5" w14:textId="77777777" w:rsidR="00342AB6" w:rsidRDefault="00342AB6" w:rsidP="00342AB6">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216D9182" w14:textId="77777777" w:rsidR="00342AB6" w:rsidRPr="00C37EF9" w:rsidRDefault="00342AB6" w:rsidP="00342AB6">
      <w:pPr>
        <w:rPr>
          <w:sz w:val="16"/>
        </w:rPr>
      </w:pPr>
    </w:p>
    <w:p w14:paraId="0373F422" w14:textId="77777777" w:rsidR="00342AB6" w:rsidRDefault="00342AB6" w:rsidP="00342AB6">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12696FE8" w14:textId="77777777" w:rsidR="00342AB6" w:rsidRDefault="00342AB6" w:rsidP="00342AB6">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9" w:history="1">
        <w:r w:rsidRPr="00667A96">
          <w:rPr>
            <w:rStyle w:val="Hyperlink"/>
          </w:rPr>
          <w:t>https://www.thenation.com/article/archive/how-resource-scarcity-and-climate-change-could-produce-global-explosion/</w:t>
        </w:r>
      </w:hyperlink>
      <w:r>
        <w:t>] brett</w:t>
      </w:r>
    </w:p>
    <w:p w14:paraId="71F6C98E" w14:textId="77777777" w:rsidR="00342AB6" w:rsidRPr="004564A6" w:rsidRDefault="00342AB6" w:rsidP="00342AB6">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239F4838" w14:textId="77777777" w:rsidR="00342AB6" w:rsidRPr="004564A6" w:rsidRDefault="00342AB6" w:rsidP="00342AB6">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30A25B18" w14:textId="77777777" w:rsidR="00342AB6" w:rsidRPr="004564A6" w:rsidRDefault="00342AB6" w:rsidP="00342AB6">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5F8D7DE2" w14:textId="77777777" w:rsidR="00342AB6" w:rsidRPr="004564A6" w:rsidRDefault="00342AB6" w:rsidP="00342AB6">
      <w:pPr>
        <w:rPr>
          <w:rStyle w:val="Emphasis"/>
        </w:rPr>
      </w:pPr>
      <w:r w:rsidRPr="004564A6">
        <w:rPr>
          <w:rStyle w:val="Emphasis"/>
        </w:rPr>
        <w:t>Resource Shortages and Resource Wars</w:t>
      </w:r>
    </w:p>
    <w:p w14:paraId="522342F5" w14:textId="77777777" w:rsidR="00342AB6" w:rsidRPr="004564A6" w:rsidRDefault="00342AB6" w:rsidP="00342AB6">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2DCC9483" w14:textId="77777777" w:rsidR="00342AB6" w:rsidRPr="004564A6" w:rsidRDefault="00342AB6" w:rsidP="00342AB6">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1C6A2176" w14:textId="77777777" w:rsidR="00342AB6" w:rsidRPr="007611CF" w:rsidRDefault="00342AB6" w:rsidP="00342AB6">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2E92645D" w14:textId="77777777" w:rsidR="00342AB6" w:rsidRPr="007611CF" w:rsidRDefault="00342AB6" w:rsidP="00342AB6">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41211BFA" w14:textId="77777777" w:rsidR="00342AB6" w:rsidRPr="007611CF" w:rsidRDefault="00342AB6" w:rsidP="00342AB6">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2E3B17A5" w14:textId="77777777" w:rsidR="00342AB6" w:rsidRPr="007611CF" w:rsidRDefault="00342AB6" w:rsidP="00342AB6">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2C06D5E8" w14:textId="77777777" w:rsidR="00342AB6" w:rsidRPr="00E55EAD" w:rsidRDefault="00342AB6" w:rsidP="00342AB6">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1D48EB44" w14:textId="77777777" w:rsidR="00342AB6" w:rsidRPr="00183206" w:rsidRDefault="00342AB6" w:rsidP="00342AB6">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11765C35" w14:textId="77777777" w:rsidR="00342AB6" w:rsidRPr="00183206" w:rsidRDefault="00342AB6" w:rsidP="00342AB6">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04BC2231" w14:textId="77777777" w:rsidR="00342AB6" w:rsidRPr="00183206" w:rsidRDefault="00342AB6" w:rsidP="00342AB6">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40786979" w14:textId="77777777" w:rsidR="00342AB6" w:rsidRPr="00183206" w:rsidRDefault="00342AB6" w:rsidP="00342AB6">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66731F38" w14:textId="77777777" w:rsidR="00342AB6" w:rsidRPr="00183206" w:rsidRDefault="00342AB6" w:rsidP="00342AB6">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6981A67F" w14:textId="77777777" w:rsidR="00342AB6" w:rsidRDefault="00342AB6" w:rsidP="00342AB6">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2DDD3958" w14:textId="77777777" w:rsidR="00342AB6" w:rsidRDefault="00342AB6" w:rsidP="00342AB6">
      <w:pPr>
        <w:pStyle w:val="Heading4"/>
      </w:pPr>
      <w:r>
        <w:t xml:space="preserve">Commercial mining solves </w:t>
      </w:r>
      <w:r>
        <w:rPr>
          <w:u w:val="single"/>
        </w:rPr>
        <w:t>warming</w:t>
      </w:r>
      <w:r>
        <w:t>.</w:t>
      </w:r>
    </w:p>
    <w:p w14:paraId="1AEDAB54" w14:textId="77777777" w:rsidR="00342AB6" w:rsidRDefault="00342AB6" w:rsidP="00342AB6">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2AD27E7F" w14:textId="77777777" w:rsidR="00342AB6" w:rsidRDefault="00342AB6" w:rsidP="00342AB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84BA4D4" w14:textId="77777777" w:rsidR="00342AB6" w:rsidRPr="00183206" w:rsidRDefault="00342AB6" w:rsidP="00342AB6">
      <w:pPr>
        <w:rPr>
          <w:sz w:val="16"/>
        </w:rPr>
      </w:pPr>
    </w:p>
    <w:p w14:paraId="38FF38ED" w14:textId="77777777" w:rsidR="00342AB6" w:rsidRDefault="00342AB6" w:rsidP="00342AB6">
      <w:pPr>
        <w:pStyle w:val="Heading2"/>
      </w:pPr>
      <w:r>
        <w:t>2- DA</w:t>
      </w:r>
    </w:p>
    <w:p w14:paraId="3237A2C2" w14:textId="77777777" w:rsidR="00342AB6" w:rsidRPr="00E43989" w:rsidRDefault="00342AB6" w:rsidP="00342AB6">
      <w:pPr>
        <w:pStyle w:val="Heading4"/>
        <w:rPr>
          <w:rStyle w:val="Style13ptBold"/>
          <w:b/>
          <w:bCs w:val="0"/>
        </w:rPr>
      </w:pPr>
      <w:bookmarkStart w:id="0" w:name="_Hlk90502582"/>
      <w:r w:rsidRPr="008D76D1">
        <w:rPr>
          <w:rStyle w:val="Style13ptBold"/>
          <w:b/>
          <w:bCs w:val="0"/>
        </w:rPr>
        <w:t xml:space="preserve">The private sector </w:t>
      </w:r>
      <w:r>
        <w:rPr>
          <w:rStyle w:val="Style13ptBold"/>
          <w:b/>
          <w:bCs w:val="0"/>
        </w:rPr>
        <w:t xml:space="preserve">is leading a </w:t>
      </w:r>
      <w:r>
        <w:rPr>
          <w:rStyle w:val="Style13ptBold"/>
          <w:b/>
          <w:bCs w:val="0"/>
          <w:u w:val="single"/>
        </w:rPr>
        <w:t>boom</w:t>
      </w:r>
      <w:r>
        <w:rPr>
          <w:rStyle w:val="Style13ptBold"/>
          <w:b/>
          <w:bCs w:val="0"/>
        </w:rPr>
        <w:t xml:space="preserve"> in space economic innovation</w:t>
      </w:r>
      <w:r w:rsidRPr="008D76D1">
        <w:rPr>
          <w:rStyle w:val="Style13ptBold"/>
          <w:b/>
          <w:bCs w:val="0"/>
        </w:rPr>
        <w:t xml:space="preserve"> – the plan </w:t>
      </w:r>
      <w:r w:rsidRPr="008D76D1">
        <w:rPr>
          <w:rStyle w:val="Style13ptBold"/>
          <w:b/>
          <w:bCs w:val="0"/>
          <w:u w:val="single"/>
        </w:rPr>
        <w:t>decimates</w:t>
      </w:r>
      <w:r w:rsidRPr="008D76D1">
        <w:rPr>
          <w:rStyle w:val="Style13ptBold"/>
          <w:b/>
          <w:bCs w:val="0"/>
        </w:rPr>
        <w:t xml:space="preserve"> the predicted growth. </w:t>
      </w:r>
    </w:p>
    <w:p w14:paraId="1B6BAAF8" w14:textId="77777777" w:rsidR="00342AB6" w:rsidRPr="008D76D1" w:rsidRDefault="00342AB6" w:rsidP="00342AB6">
      <w:r w:rsidRPr="008D76D1">
        <w:rPr>
          <w:rStyle w:val="Style13ptBold"/>
        </w:rPr>
        <w:t>Weinzierl and Sarang 21</w:t>
      </w:r>
      <w:r w:rsidRPr="008D76D1">
        <w:t xml:space="preserve"> [Matt Weinzierl and Mehak Sarang; Matt Weinzierl is the Joseph and Jacqueline Elbling Professor of Business Administration in the Business, Government, and the International Economy Unit at Harvard Business School and a Research Associate at the National Bureau of Economic Research. Mehak Sarang works with the Space Exploration Initiative and a Research Associate at the National Bureau of Economic Research, 2-12-21, “The Commercial Space Age Is Here”, Harvard Business Review, </w:t>
      </w:r>
      <w:hyperlink r:id="rId10" w:history="1">
        <w:r w:rsidRPr="008D76D1">
          <w:rPr>
            <w:rStyle w:val="Hyperlink"/>
          </w:rPr>
          <w:t>https://hbr.org/2021/02/the-commercial-space-age-is-here</w:t>
        </w:r>
      </w:hyperlink>
      <w:r w:rsidRPr="008D76D1">
        <w:t>] kelvin</w:t>
      </w:r>
    </w:p>
    <w:p w14:paraId="0C8AB24E" w14:textId="77777777" w:rsidR="00342AB6" w:rsidRPr="004E46D4" w:rsidRDefault="00342AB6" w:rsidP="00342AB6">
      <w:pPr>
        <w:rPr>
          <w:sz w:val="16"/>
        </w:rPr>
      </w:pPr>
      <w:r w:rsidRPr="004E46D4">
        <w:rPr>
          <w:sz w:val="16"/>
        </w:rPr>
        <w:t xml:space="preserve">Today, however, </w:t>
      </w:r>
      <w:r w:rsidRPr="00C02C82">
        <w:rPr>
          <w:rStyle w:val="StyleUnderline"/>
        </w:rPr>
        <w:t xml:space="preserve">there is </w:t>
      </w:r>
      <w:r w:rsidRPr="00E43989">
        <w:rPr>
          <w:rStyle w:val="StyleUnderline"/>
        </w:rPr>
        <w:t xml:space="preserve">reason to think that we may finally be reaching the </w:t>
      </w:r>
      <w:r w:rsidRPr="00F83DEB">
        <w:rPr>
          <w:rStyle w:val="StyleUnderline"/>
          <w:highlight w:val="green"/>
        </w:rPr>
        <w:t>first stages of a true space-for-space econ</w:t>
      </w:r>
      <w:r w:rsidRPr="00C02C82">
        <w:rPr>
          <w:rStyle w:val="StyleUnderline"/>
        </w:rPr>
        <w:t>omy</w:t>
      </w:r>
      <w:r w:rsidRPr="00C02C82">
        <w:rPr>
          <w:rStyle w:val="Emphasis"/>
        </w:rPr>
        <w:t>. SpaceX’s recent achievements</w:t>
      </w:r>
      <w:r w:rsidRPr="004E46D4">
        <w:rPr>
          <w:sz w:val="16"/>
        </w:rPr>
        <w:t xml:space="preserve"> (in cooperation with NASA), </w:t>
      </w:r>
      <w:r w:rsidRPr="00C02C82">
        <w:rPr>
          <w:rStyle w:val="Emphasis"/>
        </w:rPr>
        <w:t xml:space="preserve">as well as upcoming </w:t>
      </w:r>
      <w:r w:rsidRPr="00F83DEB">
        <w:rPr>
          <w:rStyle w:val="Emphasis"/>
          <w:highlight w:val="green"/>
        </w:rPr>
        <w:t>efforts</w:t>
      </w:r>
      <w:r w:rsidRPr="00C02C82">
        <w:rPr>
          <w:rStyle w:val="Emphasis"/>
        </w:rPr>
        <w:t xml:space="preserve"> by Boeing, Blue Origin, and Virgin Galactic </w:t>
      </w:r>
      <w:r w:rsidRPr="00F83DEB">
        <w:rPr>
          <w:rStyle w:val="Emphasis"/>
          <w:highlight w:val="green"/>
        </w:rPr>
        <w:t>to put people in space sustainably</w:t>
      </w:r>
      <w:r w:rsidRPr="00C02C82">
        <w:rPr>
          <w:rStyle w:val="Emphasis"/>
        </w:rPr>
        <w:t xml:space="preserve"> and</w:t>
      </w:r>
      <w:r w:rsidRPr="004E46D4">
        <w:rPr>
          <w:sz w:val="16"/>
        </w:rPr>
        <w:t xml:space="preserve"> at scale, </w:t>
      </w:r>
      <w:r w:rsidRPr="00F83DEB">
        <w:rPr>
          <w:rStyle w:val="Emphasis"/>
          <w:highlight w:val="green"/>
        </w:rPr>
        <w:t>mark the opening of a new chapter of spaceflight led by private firms</w:t>
      </w:r>
      <w:r w:rsidRPr="00C02C82">
        <w:rPr>
          <w:rStyle w:val="Emphasis"/>
        </w:rPr>
        <w:t>.</w:t>
      </w:r>
      <w:r w:rsidRPr="004E46D4">
        <w:rPr>
          <w:sz w:val="16"/>
        </w:rPr>
        <w:t xml:space="preserve"> These firms have both the intention and capability to bring private citizens to space as passengers, tourists, and — eventually — settlers, </w:t>
      </w:r>
      <w:r w:rsidRPr="00C02C82">
        <w:rPr>
          <w:rStyle w:val="StyleUnderline"/>
        </w:rPr>
        <w:t>opening the door for businesses to start meeting the demand those people create</w:t>
      </w:r>
      <w:r w:rsidRPr="004E46D4">
        <w:rPr>
          <w:sz w:val="16"/>
        </w:rPr>
        <w:t xml:space="preserve"> over the next several decades with an array of space-for-space goods and services.</w:t>
      </w:r>
    </w:p>
    <w:p w14:paraId="3FE71561" w14:textId="77777777" w:rsidR="00342AB6" w:rsidRPr="004E46D4" w:rsidRDefault="00342AB6" w:rsidP="00342AB6">
      <w:pPr>
        <w:rPr>
          <w:sz w:val="16"/>
          <w:szCs w:val="16"/>
        </w:rPr>
      </w:pPr>
      <w:r w:rsidRPr="004E46D4">
        <w:rPr>
          <w:sz w:val="16"/>
          <w:szCs w:val="16"/>
        </w:rPr>
        <w:t>Welcome to the (Commercial) Space Age</w:t>
      </w:r>
    </w:p>
    <w:p w14:paraId="1F2C092D" w14:textId="77777777" w:rsidR="00342AB6" w:rsidRPr="004E46D4" w:rsidRDefault="00342AB6" w:rsidP="00342AB6">
      <w:pPr>
        <w:rPr>
          <w:sz w:val="16"/>
          <w:szCs w:val="16"/>
        </w:rPr>
      </w:pPr>
      <w:r w:rsidRPr="004E46D4">
        <w:rPr>
          <w:sz w:val="16"/>
          <w:szCs w:val="16"/>
        </w:rPr>
        <w:t>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w:t>
      </w:r>
    </w:p>
    <w:p w14:paraId="7768BC24" w14:textId="77777777" w:rsidR="00342AB6" w:rsidRPr="004E46D4" w:rsidRDefault="00342AB6" w:rsidP="00342AB6">
      <w:pPr>
        <w:rPr>
          <w:sz w:val="16"/>
        </w:rPr>
      </w:pPr>
      <w:r w:rsidRPr="00F83DEB">
        <w:rPr>
          <w:rStyle w:val="Emphasis"/>
          <w:highlight w:val="green"/>
        </w:rPr>
        <w:t>In contrast</w:t>
      </w:r>
      <w:r w:rsidRPr="00C02C82">
        <w:rPr>
          <w:rStyle w:val="Emphasis"/>
        </w:rPr>
        <w:t xml:space="preserve"> to governments,</w:t>
      </w:r>
      <w:r w:rsidRPr="004E46D4">
        <w:rPr>
          <w:sz w:val="16"/>
        </w:rPr>
        <w:t xml:space="preserve"> </w:t>
      </w:r>
      <w:r w:rsidRPr="00C02C82">
        <w:rPr>
          <w:rStyle w:val="StyleUnderline"/>
        </w:rPr>
        <w:t xml:space="preserve">the </w:t>
      </w:r>
      <w:r w:rsidRPr="00F83DEB">
        <w:rPr>
          <w:rStyle w:val="StyleUnderline"/>
          <w:highlight w:val="green"/>
        </w:rPr>
        <w:t>private sector is eager to put people in space</w:t>
      </w:r>
      <w:r w:rsidRPr="00C02C82">
        <w:rPr>
          <w:rStyle w:val="StyleUnderline"/>
        </w:rPr>
        <w:t xml:space="preserve"> to pursue their own personal interests, </w:t>
      </w:r>
      <w:r w:rsidRPr="004E46D4">
        <w:rPr>
          <w:sz w:val="16"/>
        </w:rPr>
        <w:t xml:space="preserve">not the state’s — and </w:t>
      </w:r>
      <w:r w:rsidRPr="00C02C82">
        <w:rPr>
          <w:rStyle w:val="StyleUnderline"/>
        </w:rPr>
        <w:t>then supply the demand</w:t>
      </w:r>
      <w:r w:rsidRPr="004E46D4">
        <w:rPr>
          <w:sz w:val="16"/>
        </w:rPr>
        <w:t xml:space="preserve"> they create. </w:t>
      </w:r>
      <w:r w:rsidRPr="00C02C82">
        <w:rPr>
          <w:rStyle w:val="StyleUnderline"/>
        </w:rPr>
        <w:t xml:space="preserve">This is the </w:t>
      </w:r>
      <w:r w:rsidRPr="00F83DEB">
        <w:rPr>
          <w:rStyle w:val="StyleUnderline"/>
          <w:highlight w:val="green"/>
        </w:rPr>
        <w:t>vision driving SpaceX</w:t>
      </w:r>
      <w:r w:rsidRPr="004E46D4">
        <w:rPr>
          <w:rStyle w:val="StyleUnderline"/>
        </w:rPr>
        <w:t>, which</w:t>
      </w:r>
      <w:r w:rsidRPr="004E46D4">
        <w:rPr>
          <w:sz w:val="16"/>
        </w:rPr>
        <w:t xml:space="preserve"> in its first twenty years </w:t>
      </w:r>
      <w:r w:rsidRPr="004E46D4">
        <w:rPr>
          <w:rStyle w:val="StyleUnderline"/>
        </w:rPr>
        <w:t>ha</w:t>
      </w:r>
      <w:r w:rsidRPr="004E46D4">
        <w:rPr>
          <w:sz w:val="16"/>
        </w:rPr>
        <w:t xml:space="preserve">s </w:t>
      </w:r>
      <w:r w:rsidRPr="00C02C82">
        <w:rPr>
          <w:rStyle w:val="StyleUnderline"/>
        </w:rPr>
        <w:t>entirely upended the rocket launch industry, securing 60% of the global commercial launch market and building ever-larger spacecraft</w:t>
      </w:r>
      <w:r w:rsidRPr="004E46D4">
        <w:rPr>
          <w:sz w:val="16"/>
        </w:rPr>
        <w:t xml:space="preserve"> designed to ferry passengers not just to the International Space Station (ISS), but also to its own promised settlement on Mars.</w:t>
      </w:r>
    </w:p>
    <w:p w14:paraId="0806A525" w14:textId="77777777" w:rsidR="00342AB6" w:rsidRPr="00F83DEB" w:rsidRDefault="00342AB6" w:rsidP="00342AB6">
      <w:pPr>
        <w:rPr>
          <w:rStyle w:val="Emphasis"/>
        </w:rPr>
      </w:pPr>
      <w:r w:rsidRPr="004E46D4">
        <w:rPr>
          <w:sz w:val="16"/>
        </w:rPr>
        <w:t xml:space="preserve">Today, </w:t>
      </w:r>
      <w:r w:rsidRPr="004E46D4">
        <w:rPr>
          <w:rStyle w:val="StyleUnderline"/>
        </w:rPr>
        <w:t>the space-for-space market is limited to supplying the people who are already in space</w:t>
      </w:r>
      <w:r w:rsidRPr="004E46D4">
        <w:rPr>
          <w:sz w:val="16"/>
        </w:rPr>
        <w:t xml:space="preserv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w:t>
      </w:r>
      <w:r w:rsidRPr="004E46D4">
        <w:rPr>
          <w:rStyle w:val="StyleUnderline"/>
        </w:rPr>
        <w:t xml:space="preserve">as </w:t>
      </w:r>
      <w:r w:rsidRPr="00F83DEB">
        <w:rPr>
          <w:rStyle w:val="StyleUnderline"/>
          <w:highlight w:val="green"/>
        </w:rPr>
        <w:t>decreasing launch costs enable companies</w:t>
      </w:r>
      <w:r w:rsidRPr="004E46D4">
        <w:rPr>
          <w:rStyle w:val="StyleUnderline"/>
        </w:rPr>
        <w:t xml:space="preserve"> like SpaceX </w:t>
      </w:r>
      <w:r w:rsidRPr="00F83DEB">
        <w:rPr>
          <w:rStyle w:val="StyleUnderline"/>
          <w:highlight w:val="green"/>
        </w:rPr>
        <w:t>to leverage economies of scale and put more people into space, growing private sector demand</w:t>
      </w:r>
      <w:r w:rsidRPr="004E46D4">
        <w:rPr>
          <w:sz w:val="16"/>
        </w:rPr>
        <w:t xml:space="preserve"> (that is, tourists and settlers, rather than government employees) </w:t>
      </w:r>
      <w:r w:rsidRPr="00F83DEB">
        <w:rPr>
          <w:rStyle w:val="Emphasis"/>
          <w:highlight w:val="green"/>
        </w:rPr>
        <w:t>could turn these</w:t>
      </w:r>
      <w:r w:rsidRPr="00F83DEB">
        <w:rPr>
          <w:rStyle w:val="Emphasis"/>
        </w:rPr>
        <w:t xml:space="preserve"> proof-of-concept </w:t>
      </w:r>
      <w:r w:rsidRPr="00F83DEB">
        <w:rPr>
          <w:rStyle w:val="Emphasis"/>
          <w:highlight w:val="green"/>
        </w:rPr>
        <w:t>initiatives into a sustainable, large-scale industry</w:t>
      </w:r>
      <w:r w:rsidRPr="00F83DEB">
        <w:rPr>
          <w:rStyle w:val="Emphasis"/>
        </w:rPr>
        <w:t>.</w:t>
      </w:r>
    </w:p>
    <w:p w14:paraId="01FA3DDC" w14:textId="77777777" w:rsidR="00342AB6" w:rsidRPr="004E46D4" w:rsidRDefault="00342AB6" w:rsidP="00342AB6">
      <w:pPr>
        <w:rPr>
          <w:sz w:val="16"/>
        </w:rPr>
      </w:pPr>
      <w:r w:rsidRPr="004E46D4">
        <w:rPr>
          <w:sz w:val="16"/>
        </w:rPr>
        <w:t xml:space="preserve">This model — of selling to NASA with the hopes of eventually creating and expanding into a larger private market — is exemplified by SpaceX, but </w:t>
      </w:r>
      <w:r w:rsidRPr="004E46D4">
        <w:rPr>
          <w:rStyle w:val="Emphasis"/>
        </w:rPr>
        <w:t>the company is by no means the only player</w:t>
      </w:r>
      <w:r w:rsidRPr="004E46D4">
        <w:rPr>
          <w:sz w:val="16"/>
        </w:rPr>
        <w:t xml:space="preserve"> taking this approach. For instance, while SpaceX is focused on space-for-space transportation, </w:t>
      </w:r>
      <w:r w:rsidRPr="004E46D4">
        <w:rPr>
          <w:rStyle w:val="StyleUnderline"/>
        </w:rPr>
        <w:t>another key component</w:t>
      </w:r>
      <w:r w:rsidRPr="004E46D4">
        <w:rPr>
          <w:sz w:val="16"/>
        </w:rPr>
        <w:t xml:space="preserve"> of this burgeoning industry will be </w:t>
      </w:r>
      <w:r w:rsidRPr="004E46D4">
        <w:rPr>
          <w:rStyle w:val="StyleUnderline"/>
        </w:rPr>
        <w:t>manufacturing.</w:t>
      </w:r>
    </w:p>
    <w:p w14:paraId="7823C3FC" w14:textId="77777777" w:rsidR="00342AB6" w:rsidRPr="004E46D4" w:rsidRDefault="00342AB6" w:rsidP="00342AB6">
      <w:pPr>
        <w:rPr>
          <w:u w:val="single"/>
        </w:rPr>
      </w:pPr>
      <w:r w:rsidRPr="004E46D4">
        <w:rPr>
          <w:rStyle w:val="StyleUnderline"/>
        </w:rPr>
        <w:t>Made In Space, Inc</w:t>
      </w:r>
      <w:r w:rsidRPr="004E46D4">
        <w:rPr>
          <w:sz w:val="16"/>
        </w:rPr>
        <w:t xml:space="preserve">. has been at the forefront of manufacturing “in space, for space” since 2014, when it 3D-printed a wrench onboard the ISS. Today, the company is </w:t>
      </w:r>
      <w:r w:rsidRPr="004E46D4">
        <w:rPr>
          <w:rStyle w:val="StyleUnderline"/>
        </w:rPr>
        <w:t>exploring other products,</w:t>
      </w:r>
      <w:r w:rsidRPr="004E46D4">
        <w:rPr>
          <w:sz w:val="16"/>
        </w:rPr>
        <w:t xml:space="preserve"> such as high-quality fiber-optic cable, that terrestrial customers may be willing to pay to have manufactured in zero-gravity. But the </w:t>
      </w:r>
      <w:r w:rsidRPr="004E46D4">
        <w:rPr>
          <w:rStyle w:val="StyleUnderline"/>
        </w:rPr>
        <w:t>company also recently received a $74 million contract</w:t>
      </w:r>
      <w:r w:rsidRPr="004E46D4">
        <w:rPr>
          <w:sz w:val="16"/>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w:t>
      </w:r>
      <w:r w:rsidRPr="004E46D4">
        <w:rPr>
          <w:rStyle w:val="StyleUnderline"/>
        </w:rPr>
        <w:t>Made In Space’s current work with NASA could be the first step along a path towards supporting a variety of private-sector manufacturing applications for which the costs of manufacturing on earth and transporting into space would be prohibitive.</w:t>
      </w:r>
    </w:p>
    <w:p w14:paraId="0F229B0E" w14:textId="77777777" w:rsidR="00342AB6" w:rsidRPr="004E46D4" w:rsidRDefault="00342AB6" w:rsidP="00342AB6">
      <w:pPr>
        <w:rPr>
          <w:sz w:val="16"/>
        </w:rPr>
      </w:pPr>
      <w:r w:rsidRPr="004E46D4">
        <w:rPr>
          <w:rStyle w:val="StyleUnderline"/>
        </w:rPr>
        <w:t>Another major area of space-for-space investment is in building and operating space infrastructure such as habitats, laboratories, and factories. Axiom Space</w:t>
      </w:r>
      <w:r w:rsidRPr="004E46D4">
        <w:rPr>
          <w:sz w:val="16"/>
        </w:rPr>
        <w:t xml:space="preserve">, a current leader in this field, recently </w:t>
      </w:r>
      <w:r w:rsidRPr="004E46D4">
        <w:rPr>
          <w:rStyle w:val="StyleUnderline"/>
        </w:rPr>
        <w:t>announced that it would be flying the “first fully private commercial mission to space</w:t>
      </w:r>
      <w:r w:rsidRPr="004E46D4">
        <w:rPr>
          <w:sz w:val="16"/>
        </w:rPr>
        <w:t>” in 2022 onboard SpaceX’s Crew Dragon Capsule. Axiom was also awarded a contract for exclusive access to a module of the ISS, facilitating its plans to develop modules for commercial activity on the station (and eventually, beyond it).</w:t>
      </w:r>
    </w:p>
    <w:p w14:paraId="3DA31FE8" w14:textId="77777777" w:rsidR="00342AB6" w:rsidRDefault="00342AB6" w:rsidP="00342AB6">
      <w:pPr>
        <w:rPr>
          <w:rStyle w:val="StyleUnderline"/>
        </w:rPr>
      </w:pPr>
      <w:r w:rsidRPr="004E46D4">
        <w:rPr>
          <w:sz w:val="16"/>
        </w:rPr>
        <w:t xml:space="preserve">This </w:t>
      </w:r>
      <w:r w:rsidRPr="00F83DEB">
        <w:rPr>
          <w:rStyle w:val="StyleUnderline"/>
          <w:highlight w:val="green"/>
        </w:rPr>
        <w:t>infrastructure is likely to spur investment</w:t>
      </w:r>
      <w:r w:rsidRPr="004E46D4">
        <w:rPr>
          <w:rStyle w:val="StyleUnderline"/>
        </w:rPr>
        <w:t xml:space="preserve"> in a wide array of complementary services to supply the demand of the people living and working within it</w:t>
      </w:r>
      <w:r w:rsidRPr="004E46D4">
        <w:rPr>
          <w:sz w:val="16"/>
        </w:rPr>
        <w:t xml:space="preserve">. For example, in February 2020, Maxar Technologies was awarded a $142 million contract from NASA to develop a robotic construction tool that would be assembled in space for use on low-Earth orbit spacecraft. </w:t>
      </w:r>
      <w:r w:rsidRPr="004E46D4">
        <w:rPr>
          <w:rStyle w:val="StyleUnderline"/>
        </w:rPr>
        <w:t>Private sector spacecraft or settlements will no doubt have need for a variety of similar construction and repair tools.</w:t>
      </w:r>
      <w:bookmarkEnd w:id="0"/>
    </w:p>
    <w:p w14:paraId="360BED7C" w14:textId="77777777" w:rsidR="00342AB6" w:rsidRPr="002D44EB" w:rsidRDefault="00342AB6" w:rsidP="00342AB6">
      <w:pPr>
        <w:rPr>
          <w:u w:val="single"/>
        </w:rPr>
      </w:pPr>
    </w:p>
    <w:p w14:paraId="02A27E99" w14:textId="77777777" w:rsidR="00342AB6" w:rsidRDefault="00342AB6" w:rsidP="00342AB6">
      <w:pPr>
        <w:pStyle w:val="Heading4"/>
      </w:pPr>
      <w:r>
        <w:t xml:space="preserve">The plan </w:t>
      </w:r>
      <w:r>
        <w:rPr>
          <w:u w:val="single"/>
        </w:rPr>
        <w:t>upends</w:t>
      </w:r>
      <w:r>
        <w:t xml:space="preserve"> a foundation for US economic competitiveness---the space-value chain touches all sectors of the economy.</w:t>
      </w:r>
    </w:p>
    <w:p w14:paraId="2EDF712D" w14:textId="77777777" w:rsidR="00342AB6" w:rsidRPr="00EC57FE" w:rsidRDefault="00342AB6" w:rsidP="00342AB6">
      <w:r>
        <w:t>---includes satellites.</w:t>
      </w:r>
    </w:p>
    <w:p w14:paraId="4D058AAA" w14:textId="77777777" w:rsidR="00342AB6" w:rsidRPr="004B4212" w:rsidRDefault="00342AB6" w:rsidP="00342AB6">
      <w:r w:rsidRPr="004B4212">
        <w:rPr>
          <w:rStyle w:val="Style13ptBold"/>
        </w:rPr>
        <w:t>George 19</w:t>
      </w:r>
      <w:r>
        <w:t xml:space="preserve"> [Kelly, Professor, Embry-Riddle Aeronautical University. “The Economic Impacts of the Commercial Space Industry.” Space Policy 47: 181-186.] brett</w:t>
      </w:r>
    </w:p>
    <w:p w14:paraId="68A578E4" w14:textId="77777777" w:rsidR="00342AB6" w:rsidRPr="006763B6" w:rsidRDefault="00342AB6" w:rsidP="00342AB6">
      <w:pPr>
        <w:rPr>
          <w:sz w:val="16"/>
        </w:rPr>
      </w:pPr>
      <w:r w:rsidRPr="006763B6">
        <w:rPr>
          <w:sz w:val="16"/>
        </w:rPr>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2F1BBA91" w14:textId="77777777" w:rsidR="00342AB6" w:rsidRPr="006763B6" w:rsidRDefault="00342AB6" w:rsidP="00342AB6">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policy-makers in mitigating debate or enhancing discussions by contributing unbiased, accurate quantitative data about the economic impacts of the expansion of an industry.</w:t>
      </w:r>
    </w:p>
    <w:p w14:paraId="55D10A31" w14:textId="77777777" w:rsidR="00342AB6" w:rsidRDefault="00342AB6" w:rsidP="00342AB6">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4F80D882" w14:textId="77777777" w:rsidR="00342AB6" w:rsidRPr="006763B6" w:rsidRDefault="00342AB6" w:rsidP="00342AB6">
      <w:pPr>
        <w:rPr>
          <w:sz w:val="16"/>
        </w:rPr>
      </w:pPr>
    </w:p>
    <w:p w14:paraId="1CFEE3D9" w14:textId="77777777" w:rsidR="00342AB6" w:rsidRPr="00030520" w:rsidRDefault="00342AB6" w:rsidP="00342AB6">
      <w:pPr>
        <w:pStyle w:val="Heading4"/>
      </w:pPr>
      <w:r w:rsidRPr="00030520">
        <w:t xml:space="preserve">US competitiveness underwrites </w:t>
      </w:r>
      <w:r w:rsidRPr="00757729">
        <w:rPr>
          <w:u w:val="single"/>
        </w:rPr>
        <w:t>global stability</w:t>
      </w:r>
      <w:r w:rsidRPr="00030520">
        <w:t xml:space="preserve"> and </w:t>
      </w:r>
      <w:r w:rsidRPr="00757729">
        <w:rPr>
          <w:u w:val="single"/>
        </w:rPr>
        <w:t>non-prolif</w:t>
      </w:r>
      <w:r w:rsidRPr="00030520">
        <w:t>---</w:t>
      </w:r>
      <w:r w:rsidRPr="00757729">
        <w:rPr>
          <w:u w:val="single"/>
        </w:rPr>
        <w:t>great power war</w:t>
      </w:r>
      <w:r w:rsidRPr="00030520">
        <w:t>.</w:t>
      </w:r>
    </w:p>
    <w:p w14:paraId="7977AF88" w14:textId="77777777" w:rsidR="00342AB6" w:rsidRPr="00177C3F" w:rsidRDefault="00342AB6" w:rsidP="00342AB6">
      <w:r w:rsidRPr="00177C3F">
        <w:t xml:space="preserve">Daniel </w:t>
      </w:r>
      <w:r w:rsidRPr="00177C3F">
        <w:rPr>
          <w:rStyle w:val="Style13ptBold"/>
        </w:rPr>
        <w:t>Bessner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11" w:history="1">
        <w:r w:rsidRPr="00177C3F">
          <w:rPr>
            <w:rStyle w:val="Hyperlink"/>
          </w:rPr>
          <w:t>https://digital.lib.washington.edu/researchworks/bitstream/handle/1773/38693/TaskForceC-Bessner.pdf?sequence=1&amp;isAllowed=y</w:t>
        </w:r>
      </w:hyperlink>
      <w:r>
        <w:rPr>
          <w:rStyle w:val="Hyperlink"/>
        </w:rPr>
        <w:t>] brett</w:t>
      </w:r>
    </w:p>
    <w:p w14:paraId="7F95DAFB" w14:textId="77777777" w:rsidR="00342AB6" w:rsidRPr="006763B6" w:rsidRDefault="00342AB6" w:rsidP="00342AB6">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32FEC2A6" w14:textId="77777777" w:rsidR="00342AB6" w:rsidRPr="006763B6" w:rsidRDefault="00342AB6" w:rsidP="00342AB6">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take into account</w:t>
      </w:r>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727E30B2" w14:textId="77777777" w:rsidR="00342AB6" w:rsidRPr="006763B6" w:rsidRDefault="00342AB6" w:rsidP="00342AB6">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Europe, and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6E1F070F" w14:textId="77777777" w:rsidR="00342AB6" w:rsidRPr="006763B6" w:rsidRDefault="00342AB6" w:rsidP="00342AB6">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375EC7F4" w14:textId="77777777" w:rsidR="00342AB6" w:rsidRPr="006763B6" w:rsidRDefault="00342AB6" w:rsidP="00342AB6">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4A29BF12" w14:textId="77777777" w:rsidR="00342AB6" w:rsidRPr="00D14424" w:rsidRDefault="00342AB6" w:rsidP="00342AB6">
      <w:pPr>
        <w:rPr>
          <w:sz w:val="16"/>
        </w:rPr>
      </w:pP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3E93F0CD" w14:textId="77777777" w:rsidR="00342AB6" w:rsidRDefault="00342AB6" w:rsidP="00342AB6"/>
    <w:p w14:paraId="4C89CB74" w14:textId="77777777" w:rsidR="00342AB6" w:rsidRPr="006558DC" w:rsidRDefault="00342AB6" w:rsidP="00342AB6">
      <w:pPr>
        <w:rPr>
          <w:rStyle w:val="StyleUnderline"/>
          <w:u w:val="none"/>
        </w:rPr>
      </w:pPr>
    </w:p>
    <w:p w14:paraId="5D4EF8F5" w14:textId="77777777" w:rsidR="00342AB6" w:rsidRDefault="00342AB6" w:rsidP="00342AB6"/>
    <w:p w14:paraId="39B1A459" w14:textId="77777777" w:rsidR="00342AB6" w:rsidRDefault="00342AB6" w:rsidP="00342AB6">
      <w:pPr>
        <w:pStyle w:val="Heading2"/>
      </w:pPr>
      <w:r>
        <w:t>3- CP</w:t>
      </w:r>
    </w:p>
    <w:p w14:paraId="6EFABFE6" w14:textId="77777777" w:rsidR="00342AB6" w:rsidRDefault="00342AB6" w:rsidP="00342AB6">
      <w:pPr>
        <w:pStyle w:val="Heading4"/>
      </w:pPr>
      <w:r>
        <w:t xml:space="preserve">Text – States should </w:t>
      </w:r>
    </w:p>
    <w:p w14:paraId="24A0C508" w14:textId="77777777" w:rsidR="00342AB6" w:rsidRDefault="00342AB6" w:rsidP="00342AB6">
      <w:pPr>
        <w:pStyle w:val="Heading4"/>
        <w:numPr>
          <w:ilvl w:val="0"/>
          <w:numId w:val="13"/>
        </w:numPr>
      </w:pPr>
      <w:r>
        <w:t xml:space="preserve">Ban megaconstellations. All other appropriation of outerspace is allowed. </w:t>
      </w:r>
    </w:p>
    <w:p w14:paraId="46B37BBA" w14:textId="77777777" w:rsidR="00342AB6" w:rsidRDefault="00342AB6" w:rsidP="00342AB6">
      <w:pPr>
        <w:pStyle w:val="Heading4"/>
        <w:numPr>
          <w:ilvl w:val="0"/>
          <w:numId w:val="13"/>
        </w:numPr>
      </w:pPr>
      <w:r w:rsidRPr="00AF42CC">
        <w:t>adopt a system of market share liability in regard to the creation of debris in outer space by private entities in accordance with Munoz-Patchen 18</w:t>
      </w:r>
    </w:p>
    <w:p w14:paraId="6E9E74C5" w14:textId="77777777" w:rsidR="00342AB6" w:rsidRDefault="00342AB6" w:rsidP="00342AB6">
      <w:pPr>
        <w:pStyle w:val="Heading4"/>
        <w:numPr>
          <w:ilvl w:val="0"/>
          <w:numId w:val="14"/>
        </w:numPr>
        <w:tabs>
          <w:tab w:val="num" w:pos="360"/>
        </w:tabs>
        <w:ind w:left="0" w:firstLine="0"/>
      </w:pPr>
      <w:r>
        <w:t>implement Decommissioning Devices on all future objects launched into space</w:t>
      </w:r>
    </w:p>
    <w:p w14:paraId="4FF2A07A" w14:textId="77777777" w:rsidR="00342AB6" w:rsidRDefault="00342AB6" w:rsidP="00342AB6">
      <w:pPr>
        <w:pStyle w:val="Heading4"/>
        <w:numPr>
          <w:ilvl w:val="0"/>
          <w:numId w:val="14"/>
        </w:numPr>
        <w:tabs>
          <w:tab w:val="num" w:pos="360"/>
        </w:tabs>
        <w:ind w:left="0" w:firstLine="0"/>
      </w:pPr>
      <w:r>
        <w:t>implement Ion Beams to deorbit Debris</w:t>
      </w:r>
    </w:p>
    <w:p w14:paraId="082C3021" w14:textId="77777777" w:rsidR="00FB5A24" w:rsidRDefault="00342AB6" w:rsidP="00FB5A24">
      <w:pPr>
        <w:pStyle w:val="Heading4"/>
        <w:numPr>
          <w:ilvl w:val="0"/>
          <w:numId w:val="14"/>
        </w:numPr>
        <w:tabs>
          <w:tab w:val="num" w:pos="360"/>
        </w:tabs>
        <w:ind w:left="0" w:firstLine="0"/>
      </w:pPr>
      <w:r>
        <w:t>implement Electro-Dynamic Propulsion Systems for Space Debris Removal</w:t>
      </w:r>
    </w:p>
    <w:p w14:paraId="793B0531" w14:textId="41417B83" w:rsidR="00342AB6" w:rsidRDefault="00342AB6" w:rsidP="00FB5A24">
      <w:pPr>
        <w:pStyle w:val="Heading4"/>
      </w:pPr>
      <w:r>
        <w:t>Second plank incentivizes sustainable use of space</w:t>
      </w:r>
    </w:p>
    <w:p w14:paraId="684329FA" w14:textId="77777777" w:rsidR="00342AB6" w:rsidRDefault="00342AB6" w:rsidP="00342AB6">
      <w:r w:rsidRPr="00705AEB">
        <w:rPr>
          <w:rFonts w:eastAsiaTheme="majorEastAsia" w:cstheme="majorBidi"/>
          <w:b/>
          <w:bCs/>
          <w:sz w:val="26"/>
          <w:szCs w:val="26"/>
        </w:rPr>
        <w:t>Munoz-Patchen 18</w:t>
      </w:r>
      <w:r w:rsidRPr="00705AEB">
        <w:t> [Chelsea Munoz-Patchen, Chelsea Muñoz-Patchen is an associate in the Houston office of Latham &amp; Watkins.</w:t>
      </w:r>
      <w:r>
        <w:t xml:space="preserve"> </w:t>
      </w:r>
      <w:r w:rsidRPr="00705AEB">
        <w:t>While attending University of Chicago Law School, Ms. Muñoz-Patchen was an articles editor for The Chicago Journal of International Law. Her research on regulating space debris was published in 2018. Ms. Muñoz-Patchen served as a research assistant for Professors Daniel Abebe and Jonathan Masur, focusing on intellectual property and constitutional law in the US and Ethiopia.</w:t>
      </w:r>
      <w:r>
        <w:t xml:space="preserve"> </w:t>
      </w:r>
      <w:r w:rsidRPr="00705AEB">
        <w:t xml:space="preserve">Prior to law school, Ms. Muñoz-Patchen earned her BA and BS in Geography from Arizona State University. As a graduate student, she studied political ecology and people’s relationship to urban nature, and taught Introduction to Physical Geography labs. 7-1-2018, Semanticscholar, "Regulating the Space Commons: Treating Space Debris as Abandoned Property in Violation of the Outer Space Treaty | Semantic Scholar", </w:t>
      </w:r>
      <w:hyperlink r:id="rId12"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73AE3B5A" w14:textId="77777777" w:rsidR="00342AB6" w:rsidRPr="00675EB6" w:rsidRDefault="00342AB6" w:rsidP="00342AB6">
      <w:pPr>
        <w:pStyle w:val="ListParagraph"/>
        <w:numPr>
          <w:ilvl w:val="0"/>
          <w:numId w:val="11"/>
        </w:numPr>
        <w:rPr>
          <w:rStyle w:val="StyleUnderline"/>
        </w:rPr>
      </w:pPr>
      <w:r>
        <w:rPr>
          <w:rStyle w:val="StyleUnderline"/>
        </w:rPr>
        <w:t>solves global commons</w:t>
      </w:r>
    </w:p>
    <w:p w14:paraId="7E27DC3C" w14:textId="77777777" w:rsidR="00342AB6" w:rsidRPr="00AF42CC" w:rsidRDefault="00342AB6" w:rsidP="00342AB6">
      <w:pPr>
        <w:rPr>
          <w:rStyle w:val="Emphasis"/>
          <w:b w:val="0"/>
          <w:iCs w:val="0"/>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Sindell v. Abbott Labororatories. 157 In Sindell,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r w:rsidRPr="00675EB6">
        <w:rPr>
          <w:rStyle w:val="StyleUnderline"/>
          <w:highlight w:val="cyan"/>
        </w:rPr>
        <w:t>SecretaryGeneral</w:t>
      </w:r>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5A38E367" w14:textId="77777777" w:rsidR="00342AB6" w:rsidRDefault="00342AB6" w:rsidP="00342AB6">
      <w:pPr>
        <w:pStyle w:val="Heading4"/>
      </w:pPr>
      <w:r>
        <w:t>3</w:t>
      </w:r>
      <w:r w:rsidRPr="00CE23C5">
        <w:rPr>
          <w:vertAlign w:val="superscript"/>
        </w:rPr>
        <w:t>rd</w:t>
      </w:r>
      <w:r>
        <w:t xml:space="preserve"> 4</w:t>
      </w:r>
      <w:r w:rsidRPr="00CE23C5">
        <w:rPr>
          <w:vertAlign w:val="superscript"/>
        </w:rPr>
        <w:t>th</w:t>
      </w:r>
      <w:r>
        <w:t xml:space="preserve"> and 5</w:t>
      </w:r>
      <w:r w:rsidRPr="00CE23C5">
        <w:rPr>
          <w:vertAlign w:val="superscript"/>
        </w:rPr>
        <w:t>th</w:t>
      </w:r>
      <w:r>
        <w:t xml:space="preserve"> planks Solves debris</w:t>
      </w:r>
    </w:p>
    <w:p w14:paraId="5378DF20" w14:textId="77777777" w:rsidR="00342AB6" w:rsidRPr="00176550" w:rsidRDefault="00342AB6" w:rsidP="00342AB6">
      <w:pPr>
        <w:spacing w:after="0" w:line="240" w:lineRule="auto"/>
        <w:rPr>
          <w:rFonts w:asciiTheme="majorHAnsi" w:eastAsia="Times New Roman" w:hAnsiTheme="majorHAnsi" w:cstheme="majorHAnsi"/>
          <w:sz w:val="16"/>
          <w:szCs w:val="16"/>
        </w:rPr>
      </w:pPr>
      <w:r w:rsidRPr="00176550">
        <w:rPr>
          <w:rFonts w:eastAsiaTheme="majorEastAsia" w:cstheme="majorBidi"/>
          <w:b/>
          <w:bCs/>
          <w:sz w:val="26"/>
          <w:szCs w:val="26"/>
        </w:rPr>
        <w:t>Pelton 15</w:t>
      </w:r>
      <w:r w:rsidRPr="00176550">
        <w:rPr>
          <w:rFonts w:asciiTheme="majorHAnsi" w:eastAsia="Times New Roman" w:hAnsiTheme="majorHAnsi" w:cstheme="majorHAnsi"/>
          <w:color w:val="000000"/>
          <w:sz w:val="24"/>
          <w:shd w:val="clear" w:color="auto" w:fill="FFFFFF"/>
        </w:rPr>
        <w:t xml:space="preserve"> </w:t>
      </w:r>
      <w:r w:rsidRPr="00176550">
        <w:rPr>
          <w:rFonts w:asciiTheme="majorHAnsi" w:eastAsia="Times New Roman" w:hAnsiTheme="majorHAnsi" w:cstheme="majorHAnsi"/>
          <w:color w:val="000000"/>
          <w:sz w:val="16"/>
          <w:szCs w:val="16"/>
          <w:shd w:val="clear" w:color="auto" w:fill="FFFFFF"/>
        </w:rPr>
        <w:t>Pelton, Joseph N. (2015). </w:t>
      </w:r>
      <w:r w:rsidRPr="00176550">
        <w:rPr>
          <w:rFonts w:asciiTheme="majorHAnsi" w:eastAsia="Times New Roman" w:hAnsiTheme="majorHAnsi" w:cstheme="majorHAnsi"/>
          <w:i/>
          <w:iCs/>
          <w:color w:val="000000"/>
          <w:sz w:val="16"/>
          <w:szCs w:val="16"/>
          <w:shd w:val="clear" w:color="auto" w:fill="FFFFFF"/>
        </w:rPr>
        <w:t>[SpringerBriefs in Space Development] New Solutions for the Space Debris Problem || . , 10.1007/978-3-319-17151-7(), –. </w:t>
      </w:r>
      <w:r w:rsidRPr="00176550">
        <w:rPr>
          <w:rFonts w:asciiTheme="majorHAnsi" w:eastAsia="Times New Roman" w:hAnsiTheme="majorHAnsi" w:cstheme="majorHAnsi"/>
          <w:color w:val="000000"/>
          <w:sz w:val="16"/>
          <w:szCs w:val="16"/>
          <w:shd w:val="clear" w:color="auto" w:fill="FFFFFF"/>
        </w:rPr>
        <w:t>doi:10.1007/978-3-319-17151-7 (</w:t>
      </w:r>
      <w:r w:rsidRPr="00176550">
        <w:rPr>
          <w:rFonts w:asciiTheme="majorHAnsi" w:eastAsia="Times New Roman" w:hAnsiTheme="majorHAnsi" w:cstheme="majorHAnsi"/>
          <w:color w:val="202124"/>
          <w:sz w:val="16"/>
          <w:szCs w:val="16"/>
          <w:shd w:val="clear" w:color="auto" w:fill="FFFFFF"/>
        </w:rPr>
        <w:t xml:space="preserve">Joseph N. Pelton received his Ph. D. from Georgetown University, his Masters from New York University and his BA from the University of Tulsa. </w:t>
      </w:r>
      <w:r w:rsidRPr="00176550">
        <w:rPr>
          <w:rFonts w:asciiTheme="majorHAnsi" w:eastAsia="Times New Roman" w:hAnsiTheme="majorHAnsi" w:cstheme="majorHAnsi"/>
          <w:color w:val="333333"/>
          <w:sz w:val="16"/>
          <w:szCs w:val="16"/>
          <w:bdr w:val="none" w:sz="0" w:space="0" w:color="auto" w:frame="1"/>
        </w:rPr>
        <w:t>Pelton</w:t>
      </w:r>
      <w:r w:rsidRPr="00176550">
        <w:rPr>
          <w:rFonts w:asciiTheme="majorHAnsi" w:eastAsia="Times New Roman" w:hAnsiTheme="majorHAnsi" w:cstheme="majorHAnsi"/>
          <w:color w:val="333333"/>
          <w:sz w:val="16"/>
          <w:szCs w:val="16"/>
        </w:rPr>
        <w:t> is the award winning author or editor of over 40 books and over 300 articles in the field of space systems. These include the five book series: MegaCrunch, e-Sphere, Future Talk, Future View, and Global Talk, the latter of which he was nominated for a Pulitzer Prize. He served as Chairman of the Board (1992-95) and Vice President of Academic Programs and Dean (1995-96) of the International Space University of Strasbourg, France. He is currently a member of the ISU faculty and editor of the ISU book series.) // Aadit</w:t>
      </w:r>
    </w:p>
    <w:p w14:paraId="5F14C05D" w14:textId="77777777" w:rsidR="00342AB6" w:rsidRDefault="00342AB6" w:rsidP="00342AB6">
      <w:pPr>
        <w:spacing w:after="0" w:line="240" w:lineRule="auto"/>
        <w:rPr>
          <w:rStyle w:val="StyleUnderline"/>
        </w:rPr>
      </w:pPr>
    </w:p>
    <w:p w14:paraId="3A24A5A6" w14:textId="5EE39543" w:rsidR="00342AB6" w:rsidRDefault="00342AB6" w:rsidP="00342AB6">
      <w:pPr>
        <w:spacing w:after="0" w:line="240" w:lineRule="auto"/>
        <w:rPr>
          <w:rFonts w:asciiTheme="majorHAnsi" w:eastAsia="Times New Roman" w:hAnsiTheme="majorHAnsi" w:cstheme="majorHAnsi"/>
          <w:sz w:val="18"/>
          <w:szCs w:val="18"/>
        </w:rPr>
      </w:pPr>
      <w:r w:rsidRPr="00201F34">
        <w:rPr>
          <w:rStyle w:val="StyleUnderline"/>
        </w:rPr>
        <w:t xml:space="preserve">Another </w:t>
      </w:r>
      <w:r w:rsidRPr="00201F34">
        <w:rPr>
          <w:rStyle w:val="StyleUnderline"/>
          <w:highlight w:val="green"/>
        </w:rPr>
        <w:t>new concept</w:t>
      </w:r>
      <w:r w:rsidRPr="00201F34">
        <w:rPr>
          <w:rFonts w:asciiTheme="majorHAnsi" w:eastAsia="Times New Roman" w:hAnsiTheme="majorHAnsi" w:cstheme="majorHAnsi"/>
          <w:sz w:val="18"/>
          <w:szCs w:val="18"/>
        </w:rPr>
        <w:t xml:space="preserve"> that has been </w:t>
      </w:r>
      <w:r w:rsidRPr="00201F34">
        <w:rPr>
          <w:rStyle w:val="StyleUnderline"/>
        </w:rPr>
        <w:t>suggested</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 xml:space="preserve">to </w:t>
      </w:r>
      <w:r w:rsidRPr="00201F34">
        <w:rPr>
          <w:rStyle w:val="StyleUnderline"/>
          <w:highlight w:val="green"/>
        </w:rPr>
        <w:t>address</w:t>
      </w:r>
      <w:r w:rsidRPr="00201F34">
        <w:rPr>
          <w:rStyle w:val="StyleUnderline"/>
        </w:rPr>
        <w:t xml:space="preserve"> the orbital </w:t>
      </w:r>
      <w:r w:rsidRPr="00201F34">
        <w:rPr>
          <w:rStyle w:val="StyleUnderline"/>
          <w:highlight w:val="green"/>
        </w:rPr>
        <w:t>debris</w:t>
      </w:r>
      <w:r w:rsidRPr="00201F34">
        <w:rPr>
          <w:rStyle w:val="StyleUnderline"/>
        </w:rPr>
        <w:t xml:space="preserve"> removal issue</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is</w:t>
      </w:r>
      <w:r w:rsidRPr="00201F34">
        <w:rPr>
          <w:rFonts w:asciiTheme="majorHAnsi" w:eastAsia="Times New Roman" w:hAnsiTheme="majorHAnsi" w:cstheme="majorHAnsi"/>
          <w:sz w:val="18"/>
          <w:szCs w:val="18"/>
        </w:rPr>
        <w:t xml:space="preserve"> </w:t>
      </w:r>
      <w:r w:rsidRPr="00201F34">
        <w:rPr>
          <w:rStyle w:val="StyleUnderline"/>
        </w:rPr>
        <w:t xml:space="preserve">not </w:t>
      </w:r>
      <w:r w:rsidRPr="00201F34">
        <w:rPr>
          <w:rFonts w:asciiTheme="majorHAnsi" w:eastAsia="Times New Roman" w:hAnsiTheme="majorHAnsi" w:cstheme="majorHAnsi"/>
          <w:sz w:val="18"/>
          <w:szCs w:val="18"/>
        </w:rPr>
        <w:t xml:space="preserve">so much a </w:t>
      </w:r>
      <w:r w:rsidRPr="00201F34">
        <w:rPr>
          <w:rStyle w:val="StyleUnderline"/>
        </w:rPr>
        <w:t>new technology</w:t>
      </w:r>
      <w:r w:rsidRPr="00201F34">
        <w:rPr>
          <w:rFonts w:asciiTheme="majorHAnsi" w:eastAsia="Times New Roman" w:hAnsiTheme="majorHAnsi" w:cstheme="majorHAnsi"/>
          <w:sz w:val="18"/>
          <w:szCs w:val="18"/>
        </w:rPr>
        <w:t xml:space="preserve">, but </w:t>
      </w:r>
      <w:r w:rsidRPr="00201F34">
        <w:rPr>
          <w:rFonts w:asciiTheme="majorHAnsi" w:eastAsia="Times New Roman" w:hAnsiTheme="majorHAnsi" w:cstheme="majorHAnsi"/>
          <w:sz w:val="18"/>
          <w:szCs w:val="18"/>
          <w:highlight w:val="green"/>
        </w:rPr>
        <w:t xml:space="preserve">a </w:t>
      </w:r>
      <w:r w:rsidRPr="00201F34">
        <w:rPr>
          <w:rStyle w:val="StyleUnderline"/>
          <w:highlight w:val="green"/>
        </w:rPr>
        <w:t>new approach to end-of-life processes</w:t>
      </w:r>
      <w:r w:rsidRPr="00201F34">
        <w:rPr>
          <w:rFonts w:asciiTheme="majorHAnsi" w:eastAsia="Times New Roman" w:hAnsiTheme="majorHAnsi" w:cstheme="majorHAnsi"/>
          <w:sz w:val="18"/>
          <w:szCs w:val="18"/>
        </w:rPr>
        <w:t xml:space="preserve">. This is the proposal that </w:t>
      </w:r>
      <w:r w:rsidRPr="00201F34">
        <w:rPr>
          <w:rStyle w:val="StyleUnderline"/>
        </w:rPr>
        <w:t xml:space="preserve">there should be a </w:t>
      </w:r>
      <w:r w:rsidRPr="00201F34">
        <w:rPr>
          <w:rStyle w:val="StyleUnderline"/>
          <w:highlight w:val="green"/>
        </w:rPr>
        <w:t>de-orbit thrusters</w:t>
      </w:r>
      <w:r w:rsidRPr="00201F34">
        <w:rPr>
          <w:rFonts w:asciiTheme="majorHAnsi" w:eastAsia="Times New Roman" w:hAnsiTheme="majorHAnsi" w:cstheme="majorHAnsi"/>
          <w:sz w:val="18"/>
          <w:szCs w:val="18"/>
        </w:rPr>
        <w:t xml:space="preserve"> system that is </w:t>
      </w:r>
      <w:r w:rsidRPr="00201F34">
        <w:rPr>
          <w:rStyle w:val="StyleUnderline"/>
          <w:highlight w:val="green"/>
        </w:rPr>
        <w:t>separate from</w:t>
      </w:r>
      <w:r w:rsidRPr="00201F34">
        <w:rPr>
          <w:rStyle w:val="StyleUnderline"/>
        </w:rPr>
        <w:t xml:space="preserve"> a spacecraft’s </w:t>
      </w:r>
      <w:r w:rsidRPr="00201F34">
        <w:rPr>
          <w:rStyle w:val="StyleUnderline"/>
          <w:highlight w:val="green"/>
        </w:rPr>
        <w:t>regular orientation</w:t>
      </w:r>
      <w:r w:rsidRPr="00201F34">
        <w:rPr>
          <w:rStyle w:val="StyleUnderline"/>
        </w:rPr>
        <w:t xml:space="preserve"> and </w:t>
      </w:r>
      <w:r w:rsidRPr="00201F34">
        <w:rPr>
          <w:rStyle w:val="StyleUnderline"/>
          <w:highlight w:val="green"/>
        </w:rPr>
        <w:t>station</w:t>
      </w:r>
      <w:r w:rsidRPr="00201F34">
        <w:rPr>
          <w:rFonts w:asciiTheme="majorHAnsi" w:eastAsia="Times New Roman" w:hAnsiTheme="majorHAnsi" w:cstheme="majorHAnsi"/>
          <w:sz w:val="18"/>
          <w:szCs w:val="18"/>
        </w:rPr>
        <w:t xml:space="preserve">-keeping systems that could </w:t>
      </w:r>
      <w:r w:rsidRPr="00201F34">
        <w:rPr>
          <w:rStyle w:val="StyleUnderline"/>
          <w:highlight w:val="green"/>
        </w:rPr>
        <w:t>also</w:t>
      </w:r>
      <w:r w:rsidRPr="00201F34">
        <w:rPr>
          <w:rStyle w:val="StyleUnderline"/>
        </w:rPr>
        <w:t xml:space="preserve"> be </w:t>
      </w:r>
      <w:r w:rsidRPr="00201F34">
        <w:rPr>
          <w:rStyle w:val="StyleUnderline"/>
          <w:highlight w:val="green"/>
        </w:rPr>
        <w:t>separately commanded</w:t>
      </w:r>
      <w:r w:rsidRPr="00201F34">
        <w:rPr>
          <w:rFonts w:asciiTheme="majorHAnsi" w:eastAsia="Times New Roman" w:hAnsiTheme="majorHAnsi" w:cstheme="majorHAnsi"/>
          <w:sz w:val="18"/>
          <w:szCs w:val="18"/>
        </w:rPr>
        <w:t xml:space="preserve">. </w:t>
      </w:r>
      <w:r w:rsidRPr="00201F34">
        <w:rPr>
          <w:rStyle w:val="StyleUnderline"/>
          <w:highlight w:val="green"/>
        </w:rPr>
        <w:t>This</w:t>
      </w:r>
      <w:r w:rsidRPr="00201F34">
        <w:rPr>
          <w:rStyle w:val="StyleUnderline"/>
        </w:rPr>
        <w:t xml:space="preserve"> capability </w:t>
      </w:r>
      <w:r w:rsidRPr="00201F34">
        <w:rPr>
          <w:rStyle w:val="StyleUnderline"/>
          <w:highlight w:val="green"/>
        </w:rPr>
        <w:t>would</w:t>
      </w:r>
      <w:r w:rsidRPr="00201F34">
        <w:rPr>
          <w:rFonts w:asciiTheme="majorHAnsi" w:eastAsia="Times New Roman" w:hAnsiTheme="majorHAnsi" w:cstheme="majorHAnsi"/>
          <w:sz w:val="18"/>
          <w:szCs w:val="18"/>
        </w:rPr>
        <w:t xml:space="preserve">, in effect, </w:t>
      </w:r>
      <w:r w:rsidRPr="00201F34">
        <w:rPr>
          <w:rStyle w:val="StyleUnderline"/>
          <w:highlight w:val="green"/>
        </w:rPr>
        <w:t xml:space="preserve">provide </w:t>
      </w:r>
      <w:r w:rsidRPr="00201F34">
        <w:rPr>
          <w:rStyle w:val="StyleUnderline"/>
        </w:rPr>
        <w:t xml:space="preserve">a fail-safe </w:t>
      </w:r>
      <w:r w:rsidRPr="00201F34">
        <w:rPr>
          <w:rStyle w:val="StyleUnderline"/>
          <w:highlight w:val="green"/>
        </w:rPr>
        <w:t>deorbit system</w:t>
      </w:r>
      <w:r w:rsidRPr="00201F34">
        <w:rPr>
          <w:rFonts w:asciiTheme="majorHAnsi" w:eastAsia="Times New Roman" w:hAnsiTheme="majorHAnsi" w:cstheme="majorHAnsi"/>
          <w:sz w:val="18"/>
          <w:szCs w:val="18"/>
        </w:rPr>
        <w:t xml:space="preserve">. This idea is not likely to be greeted with enthusiasm by spacecraft owners and operators in that it could involve a separate telemetry and command system, an additional fuel tank, and additional fuel. Conceivably this de-orbit capability could be an ion thrusters system that would make the system lighter in mass. 5 New Technological Approaches to Orbital Debris Remediation 57 Nevertheless this sort of fail-safe deorbit system might add 5 % or more to the mass budget for a spacecraft. This would </w:t>
      </w:r>
      <w:r w:rsidRPr="00201F34">
        <w:rPr>
          <w:rStyle w:val="StyleUnderline"/>
        </w:rPr>
        <w:t>initially be for low earth orbit satellites</w:t>
      </w:r>
      <w:r w:rsidRPr="00201F34">
        <w:rPr>
          <w:rFonts w:asciiTheme="majorHAnsi" w:eastAsia="Times New Roman" w:hAnsiTheme="majorHAnsi" w:cstheme="majorHAnsi"/>
          <w:sz w:val="18"/>
          <w:szCs w:val="18"/>
        </w:rPr>
        <w:t xml:space="preserve">, but the </w:t>
      </w:r>
      <w:r w:rsidRPr="00201F34">
        <w:rPr>
          <w:rStyle w:val="StyleUnderline"/>
        </w:rPr>
        <w:t>additional capabilities related to MEO and GEO satellites and there redeployment to graveyard parking orbits</w:t>
      </w:r>
      <w:r w:rsidRPr="00201F34">
        <w:rPr>
          <w:rFonts w:asciiTheme="majorHAnsi" w:eastAsia="Times New Roman" w:hAnsiTheme="majorHAnsi" w:cstheme="majorHAnsi"/>
          <w:sz w:val="18"/>
          <w:szCs w:val="18"/>
        </w:rPr>
        <w:t xml:space="preserve"> might presumably come into play at a future date. To accomplish this “guaranteed de-orbit” </w:t>
      </w:r>
      <w:r w:rsidRPr="00201F34">
        <w:rPr>
          <w:rFonts w:asciiTheme="majorHAnsi" w:eastAsia="Times New Roman" w:hAnsiTheme="majorHAnsi" w:cstheme="majorHAnsi"/>
          <w:sz w:val="18"/>
          <w:szCs w:val="18"/>
          <w:highlight w:val="green"/>
        </w:rPr>
        <w:t xml:space="preserve">D </w:t>
      </w:r>
      <w:r w:rsidRPr="00201F34">
        <w:rPr>
          <w:rStyle w:val="StyleUnderline"/>
          <w:highlight w:val="green"/>
        </w:rPr>
        <w:t>-Orbit of Italy</w:t>
      </w:r>
      <w:r w:rsidRPr="00201F34">
        <w:rPr>
          <w:rStyle w:val="StyleUnderline"/>
        </w:rPr>
        <w:t xml:space="preserve"> has </w:t>
      </w:r>
      <w:r w:rsidRPr="00201F34">
        <w:rPr>
          <w:rStyle w:val="StyleUnderline"/>
          <w:highlight w:val="green"/>
        </w:rPr>
        <w:t>developed</w:t>
      </w:r>
      <w:r w:rsidRPr="00201F34">
        <w:rPr>
          <w:rFonts w:asciiTheme="majorHAnsi" w:eastAsia="Times New Roman" w:hAnsiTheme="majorHAnsi" w:cstheme="majorHAnsi"/>
          <w:sz w:val="18"/>
          <w:szCs w:val="18"/>
        </w:rPr>
        <w:t xml:space="preserve"> and is now promoting </w:t>
      </w:r>
      <w:r w:rsidRPr="00201F34">
        <w:rPr>
          <w:rStyle w:val="StyleUnderline"/>
        </w:rPr>
        <w:t xml:space="preserve">the future use of a new product which they have designated as a </w:t>
      </w:r>
      <w:r w:rsidRPr="00201F34">
        <w:rPr>
          <w:rStyle w:val="StyleUnderline"/>
          <w:highlight w:val="green"/>
        </w:rPr>
        <w:t>Decommissioning Device</w:t>
      </w:r>
      <w:r w:rsidRPr="00201F34">
        <w:rPr>
          <w:rStyle w:val="StyleUnderline"/>
        </w:rPr>
        <w:t xml:space="preserve"> (DD).</w:t>
      </w:r>
      <w:r w:rsidRPr="00201F34">
        <w:rPr>
          <w:rFonts w:asciiTheme="majorHAnsi" w:eastAsia="Times New Roman" w:hAnsiTheme="majorHAnsi" w:cstheme="majorHAnsi"/>
          <w:sz w:val="18"/>
          <w:szCs w:val="18"/>
        </w:rPr>
        <w:t xml:space="preserve"> This is a unit which as now </w:t>
      </w:r>
      <w:r w:rsidRPr="00201F34">
        <w:rPr>
          <w:rStyle w:val="StyleUnderline"/>
        </w:rPr>
        <w:t xml:space="preserve">designed </w:t>
      </w:r>
      <w:r w:rsidRPr="00201F34">
        <w:rPr>
          <w:rStyle w:val="StyleUnderline"/>
          <w:highlight w:val="green"/>
        </w:rPr>
        <w:t>includes</w:t>
      </w:r>
      <w:r w:rsidRPr="00201F34">
        <w:rPr>
          <w:rStyle w:val="StyleUnderline"/>
        </w:rPr>
        <w:t xml:space="preserve"> a solid </w:t>
      </w:r>
      <w:r w:rsidRPr="00201F34">
        <w:rPr>
          <w:rStyle w:val="StyleUnderline"/>
          <w:highlight w:val="green"/>
        </w:rPr>
        <w:t>propellant motor</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and</w:t>
      </w:r>
      <w:r w:rsidRPr="00201F34">
        <w:rPr>
          <w:rFonts w:asciiTheme="majorHAnsi" w:eastAsia="Times New Roman" w:hAnsiTheme="majorHAnsi" w:cstheme="majorHAnsi"/>
          <w:sz w:val="18"/>
          <w:szCs w:val="18"/>
        </w:rPr>
        <w:t xml:space="preserve"> a </w:t>
      </w:r>
      <w:r w:rsidRPr="00201F34">
        <w:rPr>
          <w:rStyle w:val="StyleUnderline"/>
          <w:highlight w:val="green"/>
        </w:rPr>
        <w:t>control/command unit</w:t>
      </w:r>
      <w:r w:rsidRPr="00201F34">
        <w:rPr>
          <w:rFonts w:asciiTheme="majorHAnsi" w:eastAsia="Times New Roman" w:hAnsiTheme="majorHAnsi" w:cstheme="majorHAnsi"/>
          <w:sz w:val="18"/>
          <w:szCs w:val="18"/>
        </w:rPr>
        <w:t xml:space="preserve">. The advantages of this product would be that </w:t>
      </w:r>
      <w:r w:rsidRPr="00201F34">
        <w:rPr>
          <w:rStyle w:val="StyleUnderline"/>
          <w:highlight w:val="green"/>
        </w:rPr>
        <w:t>it is completely autonomous</w:t>
      </w:r>
      <w:r w:rsidRPr="00201F34">
        <w:rPr>
          <w:rStyle w:val="StyleUnderline"/>
        </w:rPr>
        <w:t xml:space="preserve"> even if the satellite is defunct, </w:t>
      </w:r>
      <w:r w:rsidRPr="00201F34">
        <w:rPr>
          <w:rStyle w:val="StyleUnderline"/>
          <w:highlight w:val="green"/>
        </w:rPr>
        <w:t>and</w:t>
      </w:r>
      <w:r w:rsidRPr="00201F34">
        <w:rPr>
          <w:rStyle w:val="StyleUnderline"/>
        </w:rPr>
        <w:t xml:space="preserve"> that it is </w:t>
      </w:r>
      <w:r w:rsidRPr="00201F34">
        <w:rPr>
          <w:rStyle w:val="StyleUnderline"/>
          <w:highlight w:val="green"/>
        </w:rPr>
        <w:t>fully compliant</w:t>
      </w:r>
      <w:r w:rsidRPr="00201F34">
        <w:rPr>
          <w:rStyle w:val="StyleUnderline"/>
        </w:rPr>
        <w:t xml:space="preserve"> </w:t>
      </w:r>
      <w:r w:rsidRPr="00201F34">
        <w:rPr>
          <w:rStyle w:val="StyleUnderline"/>
          <w:highlight w:val="green"/>
        </w:rPr>
        <w:t>with ESA</w:t>
      </w:r>
      <w:r w:rsidRPr="00201F34">
        <w:rPr>
          <w:rStyle w:val="StyleUnderline"/>
        </w:rPr>
        <w:t xml:space="preserve"> and </w:t>
      </w:r>
      <w:r w:rsidRPr="00201F34">
        <w:rPr>
          <w:rStyle w:val="StyleUnderline"/>
          <w:highlight w:val="green"/>
        </w:rPr>
        <w:t>NASA</w:t>
      </w:r>
      <w:r w:rsidRPr="00201F34">
        <w:rPr>
          <w:rStyle w:val="StyleUnderline"/>
        </w:rPr>
        <w:t xml:space="preserve"> </w:t>
      </w:r>
      <w:r w:rsidRPr="00201F34">
        <w:rPr>
          <w:rStyle w:val="StyleUnderline"/>
          <w:highlight w:val="green"/>
        </w:rPr>
        <w:t>safety</w:t>
      </w:r>
      <w:r w:rsidRPr="00201F34">
        <w:rPr>
          <w:rStyle w:val="StyleUnderline"/>
        </w:rPr>
        <w:t xml:space="preserve"> standards</w:t>
      </w:r>
      <w:r w:rsidRPr="00201F34">
        <w:rPr>
          <w:rFonts w:asciiTheme="majorHAnsi" w:eastAsia="Times New Roman" w:hAnsiTheme="majorHAnsi" w:cstheme="majorHAnsi"/>
          <w:sz w:val="18"/>
          <w:szCs w:val="18"/>
        </w:rPr>
        <w:t xml:space="preserve">. D-Orbit claims that there would no single point of failure except for the solid fuel motor and that it would be </w:t>
      </w:r>
      <w:r w:rsidRPr="00201F34">
        <w:rPr>
          <w:rStyle w:val="StyleUnderline"/>
        </w:rPr>
        <w:t xml:space="preserve">guaranteed to be </w:t>
      </w:r>
      <w:r w:rsidRPr="00201F34">
        <w:rPr>
          <w:rStyle w:val="StyleUnderline"/>
          <w:highlight w:val="green"/>
        </w:rPr>
        <w:t>reliable for more</w:t>
      </w:r>
      <w:r w:rsidRPr="00201F34">
        <w:rPr>
          <w:rStyle w:val="StyleUnderline"/>
        </w:rPr>
        <w:t xml:space="preserve"> </w:t>
      </w:r>
      <w:r w:rsidRPr="00201F34">
        <w:rPr>
          <w:rStyle w:val="StyleUnderline"/>
          <w:highlight w:val="green"/>
        </w:rPr>
        <w:t>than</w:t>
      </w:r>
      <w:r w:rsidRPr="00201F34">
        <w:rPr>
          <w:rStyle w:val="StyleUnderline"/>
        </w:rPr>
        <w:t xml:space="preserve"> the </w:t>
      </w:r>
      <w:r w:rsidRPr="00201F34">
        <w:rPr>
          <w:rStyle w:val="StyleUnderline"/>
          <w:highlight w:val="green"/>
        </w:rPr>
        <w:t>lifetime of</w:t>
      </w:r>
      <w:r w:rsidRPr="00201F34">
        <w:rPr>
          <w:rStyle w:val="StyleUnderline"/>
        </w:rPr>
        <w:t xml:space="preserve"> the </w:t>
      </w:r>
      <w:r w:rsidRPr="00201F34">
        <w:rPr>
          <w:rStyle w:val="StyleUnderline"/>
          <w:highlight w:val="green"/>
        </w:rPr>
        <w:t>satellite</w:t>
      </w:r>
      <w:r w:rsidRPr="00201F34">
        <w:rPr>
          <w:rFonts w:asciiTheme="majorHAnsi" w:eastAsia="Times New Roman" w:hAnsiTheme="majorHAnsi" w:cstheme="majorHAnsi"/>
          <w:sz w:val="18"/>
          <w:szCs w:val="18"/>
          <w:highlight w:val="green"/>
        </w:rPr>
        <w:t xml:space="preserve"> and</w:t>
      </w:r>
      <w:r w:rsidRPr="00201F34">
        <w:rPr>
          <w:rFonts w:asciiTheme="majorHAnsi" w:eastAsia="Times New Roman" w:hAnsiTheme="majorHAnsi" w:cstheme="majorHAnsi"/>
          <w:sz w:val="18"/>
          <w:szCs w:val="18"/>
        </w:rPr>
        <w:t xml:space="preserve"> that it would be </w:t>
      </w:r>
      <w:r w:rsidRPr="00201F34">
        <w:rPr>
          <w:rStyle w:val="StyleUnderline"/>
        </w:rPr>
        <w:t xml:space="preserve">scalable to </w:t>
      </w:r>
      <w:r w:rsidRPr="00201F34">
        <w:rPr>
          <w:rStyle w:val="StyleUnderline"/>
          <w:highlight w:val="green"/>
        </w:rPr>
        <w:t>adapt to</w:t>
      </w:r>
      <w:r w:rsidRPr="00201F34">
        <w:rPr>
          <w:rStyle w:val="StyleUnderline"/>
        </w:rPr>
        <w:t xml:space="preserve"> </w:t>
      </w:r>
      <w:r w:rsidRPr="00201F34">
        <w:rPr>
          <w:rStyle w:val="StyleUnderline"/>
          <w:highlight w:val="green"/>
        </w:rPr>
        <w:t>different</w:t>
      </w:r>
      <w:r w:rsidRPr="00201F34">
        <w:rPr>
          <w:rStyle w:val="StyleUnderline"/>
        </w:rPr>
        <w:t xml:space="preserve"> types of </w:t>
      </w:r>
      <w:r w:rsidRPr="00201F34">
        <w:rPr>
          <w:rStyle w:val="StyleUnderline"/>
          <w:highlight w:val="green"/>
        </w:rPr>
        <w:t>missions</w:t>
      </w:r>
      <w:r w:rsidRPr="00201F34">
        <w:rPr>
          <w:rFonts w:asciiTheme="majorHAnsi" w:eastAsia="Times New Roman" w:hAnsiTheme="majorHAnsi" w:cstheme="majorHAnsi"/>
          <w:sz w:val="18"/>
          <w:szCs w:val="18"/>
          <w:highlight w:val="green"/>
        </w:rPr>
        <w:t>.</w:t>
      </w:r>
      <w:r w:rsidRPr="00201F34">
        <w:rPr>
          <w:rFonts w:asciiTheme="majorHAnsi" w:eastAsia="Times New Roman" w:hAnsiTheme="majorHAnsi" w:cstheme="majorHAnsi"/>
          <w:sz w:val="18"/>
          <w:szCs w:val="18"/>
        </w:rPr>
        <w:t xml:space="preserve"> This guaranteed de-orbit system could be designed with a timer set for a period of time well passed the planned operational life to provide additional margin against failure. It could also use a chemical thruster or even an ion thruster either to make this system “cleaner” or to reduce the mass of the fail-safe system. [Antonetti et al.] As interesting as this proposal is from the perspective of likely limiting the buildup of space debris there are a number of factors to consider. </w:t>
      </w:r>
      <w:r w:rsidRPr="00201F34">
        <w:rPr>
          <w:rFonts w:asciiTheme="majorHAnsi" w:eastAsia="Times New Roman" w:hAnsiTheme="majorHAnsi" w:cstheme="majorHAnsi"/>
          <w:sz w:val="15"/>
          <w:szCs w:val="15"/>
        </w:rPr>
        <w:t>These factors include: (1) this would be a partial solution and as now designed would only be for the de-orbit of low earth orbit satellites. There could, of course, be similar systems designed to raise the orbit of geosynchronous satellites; (2) this type of program would not assist with upper stage rocket motors and other debris elements unless this program was expanded in scope; (3) it would be too large of a system to assist with nanosatellites; (4) it would be a very “expensive” program for commercial satellite operators in terms of a major lost operational capacity and the associated opportunity costs— even if this were just an orbit raising system to deploy to graveyard orbit and used a separate ion thruster; and (5) solid fuel rocket motors although they are quite reliable, are also environmentally more polluting than liquid fuelled rockets.</w:t>
      </w:r>
      <w:r w:rsidRPr="00201F34">
        <w:rPr>
          <w:rFonts w:asciiTheme="majorHAnsi" w:eastAsia="Times New Roman" w:hAnsiTheme="majorHAnsi" w:cstheme="majorHAnsi"/>
          <w:sz w:val="18"/>
          <w:szCs w:val="18"/>
        </w:rPr>
        <w:t xml:space="preserve"> Further the </w:t>
      </w:r>
      <w:r w:rsidRPr="00201F34">
        <w:rPr>
          <w:rStyle w:val="StyleUnderline"/>
        </w:rPr>
        <w:t>potential future use of electric ion systems</w:t>
      </w:r>
      <w:r w:rsidRPr="00201F34">
        <w:rPr>
          <w:rFonts w:asciiTheme="majorHAnsi" w:eastAsia="Times New Roman" w:hAnsiTheme="majorHAnsi" w:cstheme="majorHAnsi"/>
          <w:sz w:val="18"/>
          <w:szCs w:val="18"/>
        </w:rPr>
        <w:t>, although slower and with less thrust, co</w:t>
      </w:r>
      <w:r w:rsidRPr="00201F34">
        <w:rPr>
          <w:rStyle w:val="StyleUnderline"/>
        </w:rPr>
        <w:t>uld be more effi cient in terms of reduced overall mass penalties that would be added to the mission and certainly would be less polluting</w:t>
      </w:r>
      <w:r w:rsidRPr="00201F34">
        <w:rPr>
          <w:rFonts w:asciiTheme="majorHAnsi" w:eastAsia="Times New Roman" w:hAnsiTheme="majorHAnsi" w:cstheme="majorHAnsi"/>
          <w:sz w:val="18"/>
          <w:szCs w:val="18"/>
        </w:rPr>
        <w:t>. In short the design of failsafe systems to raise geosynchronous satellites to super GEO might well fi nd ionthrusters optimum in terms of imposing the minimum mass penalty.</w:t>
      </w:r>
    </w:p>
    <w:p w14:paraId="5DF827CE" w14:textId="6888E52F" w:rsidR="00342AB6" w:rsidRPr="003B6487" w:rsidRDefault="00342AB6" w:rsidP="00342AB6">
      <w:pPr>
        <w:pStyle w:val="Heading1"/>
        <w:rPr>
          <w:rFonts w:eastAsia="Times New Roman"/>
        </w:rPr>
      </w:pPr>
      <w:r>
        <w:rPr>
          <w:rFonts w:eastAsia="Times New Roman"/>
        </w:rPr>
        <w:t>Case</w:t>
      </w:r>
    </w:p>
    <w:p w14:paraId="5F5E6E9B" w14:textId="77777777" w:rsidR="00342AB6" w:rsidRPr="004146EF" w:rsidRDefault="00342AB6" w:rsidP="007E7263">
      <w:pPr>
        <w:pStyle w:val="Heading2"/>
      </w:pPr>
      <w:r w:rsidRPr="004146EF">
        <w:t xml:space="preserve">1NC – Debris </w:t>
      </w:r>
    </w:p>
    <w:p w14:paraId="44C6178F" w14:textId="77777777" w:rsidR="00342AB6" w:rsidRPr="004146EF" w:rsidRDefault="00342AB6" w:rsidP="00342AB6">
      <w:pPr>
        <w:pStyle w:val="Heading4"/>
        <w:rPr>
          <w:rFonts w:cs="Calibri"/>
        </w:rPr>
      </w:pPr>
      <w:r w:rsidRPr="004146EF">
        <w:rPr>
          <w:rFonts w:cs="Calibri"/>
        </w:rPr>
        <w:t xml:space="preserve">No collisions. </w:t>
      </w:r>
    </w:p>
    <w:p w14:paraId="7E82AE53" w14:textId="77777777" w:rsidR="00342AB6" w:rsidRPr="004146EF" w:rsidRDefault="00342AB6" w:rsidP="00342AB6">
      <w:r w:rsidRPr="004146EF">
        <w:rPr>
          <w:b/>
          <w:bCs/>
          <w:sz w:val="26"/>
          <w:szCs w:val="26"/>
        </w:rPr>
        <w:t xml:space="preserve">Mosher </w:t>
      </w:r>
      <w:bookmarkStart w:id="1" w:name="_Hlk18851013"/>
      <w:r w:rsidRPr="004146EF">
        <w:rPr>
          <w:b/>
          <w:bCs/>
          <w:sz w:val="26"/>
          <w:szCs w:val="26"/>
        </w:rPr>
        <w:t>’</w:t>
      </w:r>
      <w:bookmarkEnd w:id="1"/>
      <w:r w:rsidRPr="004146EF">
        <w:rPr>
          <w:b/>
          <w:bCs/>
          <w:sz w:val="26"/>
          <w:szCs w:val="26"/>
        </w:rPr>
        <w:t>19</w:t>
      </w:r>
      <w:r w:rsidRPr="004146EF">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3" w:history="1">
        <w:r w:rsidRPr="004146EF">
          <w:rPr>
            <w:rStyle w:val="Hyperlink"/>
          </w:rPr>
          <w:t>https://www.usafa.edu/app/uploads/Space_and_Defense_2_3.pdf</w:t>
        </w:r>
      </w:hyperlink>
      <w:r w:rsidRPr="004146EF">
        <w:t>; GR]</w:t>
      </w:r>
    </w:p>
    <w:p w14:paraId="76669D23" w14:textId="77777777" w:rsidR="00342AB6" w:rsidRPr="004146EF" w:rsidRDefault="00342AB6" w:rsidP="00342AB6">
      <w:pPr>
        <w:rPr>
          <w:sz w:val="16"/>
        </w:rPr>
      </w:pPr>
      <w:r w:rsidRPr="004146EF">
        <w:rPr>
          <w:rStyle w:val="StyleUnderline"/>
        </w:rPr>
        <w:t xml:space="preserve">The </w:t>
      </w:r>
      <w:r w:rsidRPr="004146EF">
        <w:rPr>
          <w:rStyle w:val="Emphasis"/>
        </w:rPr>
        <w:t>Kessler syndrome</w:t>
      </w:r>
      <w:r w:rsidRPr="004146EF">
        <w:rPr>
          <w:sz w:val="16"/>
        </w:rPr>
        <w:t xml:space="preserve"> plays center-stage in the movie "Gravity," in which </w:t>
      </w:r>
      <w:r w:rsidRPr="004146EF">
        <w:rPr>
          <w:rStyle w:val="StyleUnderline"/>
          <w:highlight w:val="green"/>
        </w:rPr>
        <w:t>a</w:t>
      </w:r>
      <w:r w:rsidRPr="004146EF">
        <w:rPr>
          <w:highlight w:val="green"/>
          <w:u w:val="single"/>
        </w:rPr>
        <w:t>n a</w:t>
      </w:r>
      <w:r w:rsidRPr="004146EF">
        <w:rPr>
          <w:rStyle w:val="StyleUnderline"/>
          <w:highlight w:val="green"/>
        </w:rPr>
        <w:t>ccidental</w:t>
      </w:r>
      <w:r w:rsidRPr="004146EF">
        <w:rPr>
          <w:rStyle w:val="StyleUnderline"/>
        </w:rPr>
        <w:t xml:space="preserve"> </w:t>
      </w:r>
      <w:r w:rsidRPr="004146EF">
        <w:rPr>
          <w:rStyle w:val="Emphasis"/>
        </w:rPr>
        <w:t xml:space="preserve">space </w:t>
      </w:r>
      <w:r w:rsidRPr="004146EF">
        <w:rPr>
          <w:rStyle w:val="Emphasis"/>
          <w:highlight w:val="green"/>
        </w:rPr>
        <w:t>collision</w:t>
      </w:r>
      <w:r w:rsidRPr="004146EF">
        <w:rPr>
          <w:sz w:val="16"/>
        </w:rPr>
        <w:t xml:space="preserve"> endangers a crew aboard a large space station. But Gossner said </w:t>
      </w:r>
      <w:r w:rsidRPr="004146EF">
        <w:rPr>
          <w:rStyle w:val="StyleUnderline"/>
        </w:rPr>
        <w:t xml:space="preserve">that type </w:t>
      </w:r>
      <w:r w:rsidRPr="004146EF">
        <w:rPr>
          <w:rStyle w:val="StyleUnderline"/>
          <w:highlight w:val="green"/>
        </w:rPr>
        <w:t>of</w:t>
      </w:r>
      <w:r w:rsidRPr="004146EF">
        <w:rPr>
          <w:rStyle w:val="StyleUnderline"/>
        </w:rPr>
        <w:t xml:space="preserve"> a runaway </w:t>
      </w:r>
      <w:r w:rsidRPr="004146EF">
        <w:rPr>
          <w:rStyle w:val="Emphasis"/>
          <w:highlight w:val="green"/>
        </w:rPr>
        <w:t>space-junk</w:t>
      </w:r>
      <w:r w:rsidRPr="004146EF">
        <w:rPr>
          <w:rStyle w:val="Emphasis"/>
        </w:rPr>
        <w:t xml:space="preserve"> catastrophe</w:t>
      </w:r>
      <w:r w:rsidRPr="004146EF">
        <w:rPr>
          <w:rStyle w:val="StyleUnderline"/>
        </w:rPr>
        <w:t xml:space="preserve"> </w:t>
      </w:r>
      <w:r w:rsidRPr="004146EF">
        <w:rPr>
          <w:rStyle w:val="StyleUnderline"/>
          <w:highlight w:val="green"/>
        </w:rPr>
        <w:t xml:space="preserve">is </w:t>
      </w:r>
      <w:r w:rsidRPr="004146EF">
        <w:rPr>
          <w:rStyle w:val="Emphasis"/>
          <w:highlight w:val="green"/>
        </w:rPr>
        <w:t>unlikely</w:t>
      </w:r>
      <w:r w:rsidRPr="004146EF">
        <w:rPr>
          <w:sz w:val="16"/>
        </w:rPr>
        <w:t xml:space="preserve">. "Right now </w:t>
      </w:r>
      <w:r w:rsidRPr="004146EF">
        <w:rPr>
          <w:rStyle w:val="StyleUnderline"/>
        </w:rPr>
        <w:t xml:space="preserve">I don't think we're </w:t>
      </w:r>
      <w:r w:rsidRPr="004146EF">
        <w:rPr>
          <w:rStyle w:val="Emphasis"/>
        </w:rPr>
        <w:t>close to that</w:t>
      </w:r>
      <w:r w:rsidRPr="004146EF">
        <w:rPr>
          <w:sz w:val="16"/>
        </w:rPr>
        <w:t xml:space="preserve">," he said. "I'm not saying we couldn't get there, and I'm not saying we don't need to be smart and manage the problem. But </w:t>
      </w:r>
      <w:r w:rsidRPr="004146EF">
        <w:rPr>
          <w:rStyle w:val="StyleUnderline"/>
        </w:rPr>
        <w:t xml:space="preserve">I don't see it </w:t>
      </w:r>
      <w:r w:rsidRPr="004146EF">
        <w:rPr>
          <w:rStyle w:val="Emphasis"/>
        </w:rPr>
        <w:t>ever</w:t>
      </w:r>
      <w:r w:rsidRPr="004146EF">
        <w:rPr>
          <w:rStyle w:val="StyleUnderline"/>
        </w:rPr>
        <w:t xml:space="preserve"> becoming</w:t>
      </w:r>
      <w:r w:rsidRPr="004146EF">
        <w:rPr>
          <w:sz w:val="16"/>
        </w:rPr>
        <w:t xml:space="preserve">, </w:t>
      </w:r>
      <w:r w:rsidRPr="004146EF">
        <w:rPr>
          <w:rStyle w:val="StyleUnderline"/>
        </w:rPr>
        <w:t>anytime soon</w:t>
      </w:r>
      <w:r w:rsidRPr="004146EF">
        <w:rPr>
          <w:sz w:val="16"/>
        </w:rPr>
        <w:t xml:space="preserve">, </w:t>
      </w:r>
      <w:r w:rsidRPr="004146EF">
        <w:rPr>
          <w:rStyle w:val="StyleUnderline"/>
        </w:rPr>
        <w:t>a</w:t>
      </w:r>
      <w:r w:rsidRPr="004146EF">
        <w:rPr>
          <w:rStyle w:val="StyleUnderline"/>
          <w:sz w:val="16"/>
        </w:rPr>
        <w:t xml:space="preserve">n unmanageable </w:t>
      </w:r>
      <w:r w:rsidRPr="004146EF">
        <w:rPr>
          <w:rStyle w:val="StyleUnderline"/>
        </w:rPr>
        <w:t>problem</w:t>
      </w:r>
      <w:r w:rsidRPr="004146EF">
        <w:rPr>
          <w:sz w:val="16"/>
        </w:rPr>
        <w:t xml:space="preserve">." There is no current system to remove old satellites or sweep up bits of debris in order to prevent a Kessler event. Instead, </w:t>
      </w:r>
      <w:r w:rsidRPr="004146EF">
        <w:rPr>
          <w:rStyle w:val="StyleUnderline"/>
        </w:rPr>
        <w:t>space debris is monitored from Earth</w:t>
      </w:r>
      <w:r w:rsidRPr="004146EF">
        <w:rPr>
          <w:sz w:val="16"/>
        </w:rPr>
        <w:t>, and new rules require satellites in low-Earth orbit be deorbited after 25 years so they don't wind up adding more space junk. "</w:t>
      </w:r>
      <w:r w:rsidRPr="004146EF">
        <w:rPr>
          <w:rStyle w:val="StyleUnderline"/>
        </w:rPr>
        <w:t>Our current plan is to manage the problem and not let it get that far</w:t>
      </w:r>
      <w:r w:rsidRPr="004146EF">
        <w:rPr>
          <w:sz w:val="16"/>
        </w:rPr>
        <w:t>," Gossner said. "</w:t>
      </w:r>
      <w:r w:rsidRPr="004146EF">
        <w:rPr>
          <w:rStyle w:val="StyleUnderline"/>
        </w:rPr>
        <w:t xml:space="preserve">I don't think that we're even close to needing to </w:t>
      </w:r>
      <w:r w:rsidRPr="004146EF">
        <w:rPr>
          <w:rStyle w:val="Emphasis"/>
        </w:rPr>
        <w:t>actively remove</w:t>
      </w:r>
      <w:r w:rsidRPr="004146EF">
        <w:rPr>
          <w:rStyle w:val="StyleUnderline"/>
        </w:rPr>
        <w:t xml:space="preserve"> stuff</w:t>
      </w:r>
      <w:r w:rsidRPr="004146EF">
        <w:rPr>
          <w:sz w:val="16"/>
        </w:rPr>
        <w:t xml:space="preserve">. There's lots of research being done on that, and maybe some day that will happen, but I think that — </w:t>
      </w:r>
      <w:r w:rsidRPr="004146EF">
        <w:rPr>
          <w:rStyle w:val="StyleUnderline"/>
        </w:rPr>
        <w:t>at this point</w:t>
      </w:r>
      <w:r w:rsidRPr="004146EF">
        <w:rPr>
          <w:sz w:val="16"/>
        </w:rPr>
        <w:t xml:space="preserve">, and in my humble opinion — </w:t>
      </w:r>
      <w:r w:rsidRPr="004146EF">
        <w:rPr>
          <w:rStyle w:val="StyleUnderline"/>
        </w:rPr>
        <w:t>an unnecessary expense</w:t>
      </w:r>
      <w:r w:rsidRPr="004146EF">
        <w:rPr>
          <w:sz w:val="16"/>
        </w:rPr>
        <w:t xml:space="preserve">." A major part of the effort to prevent a Kessler event is </w:t>
      </w:r>
      <w:r w:rsidRPr="004146EF">
        <w:rPr>
          <w:rStyle w:val="StyleUnderline"/>
        </w:rPr>
        <w:t xml:space="preserve">the </w:t>
      </w:r>
      <w:r w:rsidRPr="004146EF">
        <w:rPr>
          <w:rStyle w:val="Emphasis"/>
        </w:rPr>
        <w:t>S</w:t>
      </w:r>
      <w:r w:rsidRPr="004146EF">
        <w:rPr>
          <w:rStyle w:val="StyleUnderline"/>
        </w:rPr>
        <w:t xml:space="preserve">pace </w:t>
      </w:r>
      <w:r w:rsidRPr="004146EF">
        <w:rPr>
          <w:rStyle w:val="Emphasis"/>
        </w:rPr>
        <w:t>S</w:t>
      </w:r>
      <w:r w:rsidRPr="004146EF">
        <w:rPr>
          <w:rStyle w:val="StyleUnderline"/>
        </w:rPr>
        <w:t xml:space="preserve">urveillance </w:t>
      </w:r>
      <w:r w:rsidRPr="004146EF">
        <w:rPr>
          <w:rStyle w:val="Emphasis"/>
        </w:rPr>
        <w:t>N</w:t>
      </w:r>
      <w:r w:rsidRPr="004146EF">
        <w:rPr>
          <w:rStyle w:val="StyleUnderline"/>
        </w:rPr>
        <w:t>etwork</w:t>
      </w:r>
      <w:r w:rsidRPr="004146EF">
        <w:rPr>
          <w:sz w:val="16"/>
        </w:rPr>
        <w:t xml:space="preserve"> (SSN). The project, </w:t>
      </w:r>
      <w:r w:rsidRPr="004146EF">
        <w:rPr>
          <w:rStyle w:val="StyleUnderline"/>
        </w:rPr>
        <w:t xml:space="preserve">led by the </w:t>
      </w:r>
      <w:r w:rsidRPr="004146EF">
        <w:rPr>
          <w:rStyle w:val="Emphasis"/>
        </w:rPr>
        <w:t>US military</w:t>
      </w:r>
      <w:r w:rsidRPr="004146EF">
        <w:rPr>
          <w:sz w:val="16"/>
        </w:rPr>
        <w:t xml:space="preserve">, </w:t>
      </w:r>
      <w:r w:rsidRPr="004146EF">
        <w:rPr>
          <w:rStyle w:val="StyleUnderline"/>
        </w:rPr>
        <w:t xml:space="preserve">uses </w:t>
      </w:r>
      <w:r w:rsidRPr="004146EF">
        <w:rPr>
          <w:rStyle w:val="Emphasis"/>
          <w:highlight w:val="green"/>
        </w:rPr>
        <w:t>30</w:t>
      </w:r>
      <w:r w:rsidRPr="004146EF">
        <w:rPr>
          <w:rStyle w:val="StyleUnderline"/>
        </w:rPr>
        <w:t xml:space="preserve"> different </w:t>
      </w:r>
      <w:r w:rsidRPr="004146EF">
        <w:rPr>
          <w:rStyle w:val="StyleUnderline"/>
          <w:highlight w:val="green"/>
        </w:rPr>
        <w:t xml:space="preserve">systems </w:t>
      </w:r>
      <w:r w:rsidRPr="004146EF">
        <w:rPr>
          <w:rStyle w:val="StyleUnderline"/>
        </w:rPr>
        <w:t xml:space="preserve">around the </w:t>
      </w:r>
      <w:r w:rsidRPr="004146EF">
        <w:rPr>
          <w:rStyle w:val="Emphasis"/>
        </w:rPr>
        <w:t>world</w:t>
      </w:r>
      <w:r w:rsidRPr="004146EF">
        <w:rPr>
          <w:rStyle w:val="StyleUnderline"/>
        </w:rPr>
        <w:t xml:space="preserve"> to </w:t>
      </w:r>
      <w:r w:rsidRPr="004146EF">
        <w:rPr>
          <w:rStyle w:val="Emphasis"/>
          <w:highlight w:val="green"/>
        </w:rPr>
        <w:t>identify</w:t>
      </w:r>
      <w:r w:rsidRPr="004146EF">
        <w:rPr>
          <w:sz w:val="16"/>
        </w:rPr>
        <w:t xml:space="preserve">, </w:t>
      </w:r>
      <w:r w:rsidRPr="004146EF">
        <w:rPr>
          <w:rStyle w:val="Emphasis"/>
          <w:highlight w:val="green"/>
        </w:rPr>
        <w:t>track</w:t>
      </w:r>
      <w:r w:rsidRPr="004146EF">
        <w:rPr>
          <w:sz w:val="16"/>
        </w:rPr>
        <w:t xml:space="preserve">, </w:t>
      </w:r>
      <w:r w:rsidRPr="004146EF">
        <w:rPr>
          <w:rStyle w:val="StyleUnderline"/>
          <w:highlight w:val="green"/>
        </w:rPr>
        <w:t xml:space="preserve">and share </w:t>
      </w:r>
      <w:r w:rsidRPr="004146EF">
        <w:rPr>
          <w:rStyle w:val="Emphasis"/>
          <w:highlight w:val="green"/>
        </w:rPr>
        <w:t>info</w:t>
      </w:r>
      <w:r w:rsidRPr="004146EF">
        <w:rPr>
          <w:rStyle w:val="StyleUnderline"/>
        </w:rPr>
        <w:t xml:space="preserve">rmation </w:t>
      </w:r>
      <w:r w:rsidRPr="004146EF">
        <w:rPr>
          <w:rStyle w:val="StyleUnderline"/>
          <w:highlight w:val="green"/>
        </w:rPr>
        <w:t xml:space="preserve">about </w:t>
      </w:r>
      <w:r w:rsidRPr="004146EF">
        <w:rPr>
          <w:rStyle w:val="Emphasis"/>
          <w:highlight w:val="green"/>
        </w:rPr>
        <w:t>objects</w:t>
      </w:r>
      <w:r w:rsidRPr="004146EF">
        <w:rPr>
          <w:rStyle w:val="StyleUnderline"/>
        </w:rPr>
        <w:t xml:space="preserve"> in space</w:t>
      </w:r>
      <w:r w:rsidRPr="004146EF">
        <w:rPr>
          <w:sz w:val="16"/>
        </w:rPr>
        <w:t xml:space="preserve">. Many </w:t>
      </w:r>
      <w:r w:rsidRPr="004146EF">
        <w:rPr>
          <w:rStyle w:val="StyleUnderline"/>
        </w:rPr>
        <w:t xml:space="preserve">objects are tracked </w:t>
      </w:r>
      <w:r w:rsidRPr="004146EF">
        <w:rPr>
          <w:rStyle w:val="Emphasis"/>
          <w:highlight w:val="green"/>
        </w:rPr>
        <w:t>day and night</w:t>
      </w:r>
      <w:r w:rsidRPr="004146EF">
        <w:rPr>
          <w:rStyle w:val="StyleUnderline"/>
        </w:rPr>
        <w:t xml:space="preserve"> via a network</w:t>
      </w:r>
      <w:r w:rsidRPr="004146EF">
        <w:rPr>
          <w:rStyle w:val="StyleUnderline"/>
          <w:i/>
          <w:sz w:val="16"/>
        </w:rPr>
        <w:t xml:space="preserve"> </w:t>
      </w:r>
      <w:r w:rsidRPr="004146EF">
        <w:rPr>
          <w:rStyle w:val="StyleUnderline"/>
          <w:sz w:val="16"/>
        </w:rPr>
        <w:t>of</w:t>
      </w:r>
      <w:r w:rsidRPr="004146EF">
        <w:rPr>
          <w:sz w:val="16"/>
        </w:rPr>
        <w:t xml:space="preserve"> radar observatories </w:t>
      </w:r>
      <w:r w:rsidRPr="004146EF">
        <w:rPr>
          <w:u w:val="single"/>
        </w:rPr>
        <w:t>around the globe</w:t>
      </w:r>
      <w:r w:rsidRPr="004146EF">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4146EF">
        <w:rPr>
          <w:rStyle w:val="StyleUnderline"/>
        </w:rPr>
        <w:t>one major debris-tracking company</w:t>
      </w:r>
      <w:r w:rsidRPr="004146EF">
        <w:rPr>
          <w:sz w:val="16"/>
        </w:rPr>
        <w:t xml:space="preserve"> is called </w:t>
      </w:r>
      <w:r w:rsidRPr="004146EF">
        <w:rPr>
          <w:rStyle w:val="Emphasis"/>
        </w:rPr>
        <w:t>Exoanalytic</w:t>
      </w:r>
      <w:r w:rsidRPr="004146EF">
        <w:rPr>
          <w:sz w:val="16"/>
        </w:rPr>
        <w:t xml:space="preserve">. It </w:t>
      </w:r>
      <w:r w:rsidRPr="004146EF">
        <w:rPr>
          <w:rStyle w:val="StyleUnderline"/>
        </w:rPr>
        <w:t>uses about 150 small telescopes</w:t>
      </w:r>
      <w:r w:rsidRPr="004146EF">
        <w:rPr>
          <w:sz w:val="16"/>
        </w:rPr>
        <w:t xml:space="preserve"> set up </w:t>
      </w:r>
      <w:r w:rsidRPr="004146EF">
        <w:rPr>
          <w:rStyle w:val="StyleUnderline"/>
        </w:rPr>
        <w:t xml:space="preserve">around the globe to </w:t>
      </w:r>
      <w:r w:rsidRPr="004146EF">
        <w:rPr>
          <w:rStyle w:val="Emphasis"/>
        </w:rPr>
        <w:t>detect</w:t>
      </w:r>
      <w:r w:rsidRPr="004146EF">
        <w:rPr>
          <w:rStyle w:val="StyleUnderline"/>
        </w:rPr>
        <w:t xml:space="preserve">, </w:t>
      </w:r>
      <w:r w:rsidRPr="004146EF">
        <w:rPr>
          <w:rStyle w:val="Emphasis"/>
        </w:rPr>
        <w:t>track</w:t>
      </w:r>
      <w:r w:rsidRPr="004146EF">
        <w:rPr>
          <w:rStyle w:val="StyleUnderline"/>
        </w:rPr>
        <w:t xml:space="preserve">, and </w:t>
      </w:r>
      <w:r w:rsidRPr="004146EF">
        <w:rPr>
          <w:rStyle w:val="Emphasis"/>
        </w:rPr>
        <w:t>report</w:t>
      </w:r>
      <w:r w:rsidRPr="004146EF">
        <w:rPr>
          <w:rStyle w:val="StyleUnderline"/>
        </w:rPr>
        <w:t xml:space="preserve"> space debris to the SSN</w:t>
      </w:r>
      <w:r w:rsidRPr="004146EF">
        <w:rPr>
          <w:sz w:val="16"/>
        </w:rPr>
        <w:t xml:space="preserve">. </w:t>
      </w:r>
      <w:r w:rsidRPr="004146EF">
        <w:rPr>
          <w:rStyle w:val="StyleUnderline"/>
        </w:rPr>
        <w:t>Telescopes in space track debris</w:t>
      </w:r>
      <w:r w:rsidRPr="004146EF">
        <w:rPr>
          <w:sz w:val="16"/>
        </w:rPr>
        <w:t xml:space="preserve">, too. </w:t>
      </w:r>
      <w:r w:rsidRPr="004146EF">
        <w:rPr>
          <w:rStyle w:val="StyleUnderline"/>
        </w:rPr>
        <w:t>Far less is known about them</w:t>
      </w:r>
      <w:r w:rsidRPr="004146EF">
        <w:rPr>
          <w:sz w:val="16"/>
        </w:rPr>
        <w:t xml:space="preserve"> because </w:t>
      </w:r>
      <w:r w:rsidRPr="004146EF">
        <w:rPr>
          <w:rStyle w:val="StyleUnderline"/>
        </w:rPr>
        <w:t>they're likely top-secret military satellites</w:t>
      </w:r>
      <w:r w:rsidRPr="004146EF">
        <w:rPr>
          <w:sz w:val="16"/>
        </w:rPr>
        <w:t xml:space="preserve">. </w:t>
      </w:r>
      <w:r w:rsidRPr="004146EF">
        <w:rPr>
          <w:rStyle w:val="StyleUnderline"/>
          <w:highlight w:val="green"/>
        </w:rPr>
        <w:t>Objects</w:t>
      </w:r>
      <w:r w:rsidRPr="004146EF">
        <w:rPr>
          <w:rStyle w:val="StyleUnderline"/>
        </w:rPr>
        <w:t xml:space="preserve"> detected by</w:t>
      </w:r>
      <w:r w:rsidRPr="004146EF">
        <w:rPr>
          <w:sz w:val="16"/>
        </w:rPr>
        <w:t xml:space="preserve"> the </w:t>
      </w:r>
      <w:r w:rsidRPr="004146EF">
        <w:rPr>
          <w:rStyle w:val="StyleUnderline"/>
        </w:rPr>
        <w:t xml:space="preserve">government and companies </w:t>
      </w:r>
      <w:r w:rsidRPr="004146EF">
        <w:rPr>
          <w:rStyle w:val="StyleUnderline"/>
          <w:highlight w:val="green"/>
        </w:rPr>
        <w:t>get added to</w:t>
      </w:r>
      <w:r w:rsidRPr="004146EF">
        <w:rPr>
          <w:rStyle w:val="StyleUnderline"/>
        </w:rPr>
        <w:t xml:space="preserve"> a </w:t>
      </w:r>
      <w:r w:rsidRPr="004146EF">
        <w:rPr>
          <w:rStyle w:val="Emphasis"/>
          <w:highlight w:val="green"/>
        </w:rPr>
        <w:t>catalog</w:t>
      </w:r>
      <w:r w:rsidRPr="004146EF">
        <w:rPr>
          <w:rStyle w:val="StyleUnderline"/>
        </w:rPr>
        <w:t xml:space="preserve"> of space debris </w:t>
      </w:r>
      <w:r w:rsidRPr="004146EF">
        <w:rPr>
          <w:rStyle w:val="StyleUnderline"/>
          <w:highlight w:val="green"/>
        </w:rPr>
        <w:t xml:space="preserve">and </w:t>
      </w:r>
      <w:r w:rsidRPr="004146EF">
        <w:rPr>
          <w:rStyle w:val="Emphasis"/>
          <w:highlight w:val="green"/>
        </w:rPr>
        <w:t>checked</w:t>
      </w:r>
      <w:r w:rsidRPr="004146EF">
        <w:rPr>
          <w:rStyle w:val="StyleUnderline"/>
          <w:highlight w:val="green"/>
        </w:rPr>
        <w:t xml:space="preserve"> against</w:t>
      </w:r>
      <w:r w:rsidRPr="004146EF">
        <w:rPr>
          <w:rStyle w:val="StyleUnderline"/>
        </w:rPr>
        <w:t xml:space="preserve"> the orbits of </w:t>
      </w:r>
      <w:r w:rsidRPr="004146EF">
        <w:rPr>
          <w:rStyle w:val="StyleUnderline"/>
          <w:highlight w:val="green"/>
        </w:rPr>
        <w:t>other</w:t>
      </w:r>
      <w:r w:rsidRPr="004146EF">
        <w:rPr>
          <w:sz w:val="16"/>
        </w:rPr>
        <w:t xml:space="preserve"> known </w:t>
      </w:r>
      <w:r w:rsidRPr="004146EF">
        <w:rPr>
          <w:rStyle w:val="StyleUnderline"/>
          <w:highlight w:val="green"/>
        </w:rPr>
        <w:t xml:space="preserve">bits of </w:t>
      </w:r>
      <w:r w:rsidRPr="004146EF">
        <w:rPr>
          <w:rStyle w:val="Emphasis"/>
          <w:highlight w:val="green"/>
        </w:rPr>
        <w:t>space junk</w:t>
      </w:r>
      <w:r w:rsidRPr="004146EF">
        <w:rPr>
          <w:rStyle w:val="StyleUnderline"/>
          <w:highlight w:val="green"/>
        </w:rPr>
        <w:t>. New</w:t>
      </w:r>
      <w:r w:rsidRPr="004146EF">
        <w:rPr>
          <w:rStyle w:val="StyleUnderline"/>
        </w:rPr>
        <w:t xml:space="preserve"> orbits are calculated with </w:t>
      </w:r>
      <w:r w:rsidRPr="004146EF">
        <w:rPr>
          <w:rStyle w:val="Emphasis"/>
          <w:highlight w:val="green"/>
        </w:rPr>
        <w:t>supercomputers</w:t>
      </w:r>
      <w:r w:rsidRPr="004146EF">
        <w:rPr>
          <w:rStyle w:val="StyleUnderline"/>
        </w:rPr>
        <w:t xml:space="preserve"> to </w:t>
      </w:r>
      <w:r w:rsidRPr="004146EF">
        <w:rPr>
          <w:rStyle w:val="StyleUnderline"/>
          <w:highlight w:val="green"/>
        </w:rPr>
        <w:t xml:space="preserve">see if there's a </w:t>
      </w:r>
      <w:r w:rsidRPr="004146EF">
        <w:rPr>
          <w:rStyle w:val="Emphasis"/>
          <w:highlight w:val="green"/>
        </w:rPr>
        <w:t>chance</w:t>
      </w:r>
      <w:r w:rsidRPr="004146EF">
        <w:rPr>
          <w:rStyle w:val="StyleUnderline"/>
          <w:highlight w:val="green"/>
        </w:rPr>
        <w:t xml:space="preserve"> of</w:t>
      </w:r>
      <w:r w:rsidRPr="004146EF">
        <w:rPr>
          <w:rStyle w:val="StyleUnderline"/>
        </w:rPr>
        <w:t xml:space="preserve"> </w:t>
      </w:r>
      <w:r w:rsidRPr="004146EF">
        <w:rPr>
          <w:rStyle w:val="Emphasis"/>
        </w:rPr>
        <w:t xml:space="preserve">any </w:t>
      </w:r>
      <w:r w:rsidRPr="004146EF">
        <w:rPr>
          <w:rStyle w:val="Emphasis"/>
          <w:highlight w:val="green"/>
        </w:rPr>
        <w:t>collision</w:t>
      </w:r>
      <w:r w:rsidRPr="004146EF">
        <w:rPr>
          <w:rStyle w:val="Emphasis"/>
        </w:rPr>
        <w:t>s</w:t>
      </w:r>
      <w:r w:rsidRPr="004146EF">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4146EF">
        <w:rPr>
          <w:rStyle w:val="StyleUnderline"/>
        </w:rPr>
        <w:t xml:space="preserve">The </w:t>
      </w:r>
      <w:r w:rsidRPr="004146EF">
        <w:rPr>
          <w:rStyle w:val="StyleUnderline"/>
          <w:highlight w:val="green"/>
        </w:rPr>
        <w:t>SSN issues a</w:t>
      </w:r>
      <w:r w:rsidRPr="004146EF">
        <w:rPr>
          <w:rStyle w:val="StyleUnderline"/>
          <w:sz w:val="16"/>
        </w:rPr>
        <w:t xml:space="preserve"> </w:t>
      </w:r>
      <w:r w:rsidRPr="004146EF">
        <w:rPr>
          <w:sz w:val="16"/>
        </w:rPr>
        <w:t xml:space="preserve">basic </w:t>
      </w:r>
      <w:r w:rsidRPr="004146EF">
        <w:rPr>
          <w:rStyle w:val="StyleUnderline"/>
        </w:rPr>
        <w:t xml:space="preserve">emergency </w:t>
      </w:r>
      <w:r w:rsidRPr="004146EF">
        <w:rPr>
          <w:rStyle w:val="StyleUnderline"/>
          <w:highlight w:val="green"/>
        </w:rPr>
        <w:t xml:space="preserve">report to the </w:t>
      </w:r>
      <w:r w:rsidRPr="004146EF">
        <w:rPr>
          <w:rStyle w:val="Emphasis"/>
          <w:sz w:val="28"/>
          <w:highlight w:val="green"/>
        </w:rPr>
        <w:t>public three days ahead</w:t>
      </w:r>
      <w:r w:rsidRPr="004146EF">
        <w:rPr>
          <w:rStyle w:val="StyleUnderline"/>
          <w:highlight w:val="green"/>
        </w:rPr>
        <w:t xml:space="preserve"> of a 1-in-10,000 chance of</w:t>
      </w:r>
      <w:r w:rsidRPr="004146EF">
        <w:rPr>
          <w:rStyle w:val="StyleUnderline"/>
        </w:rPr>
        <w:t xml:space="preserve"> a </w:t>
      </w:r>
      <w:r w:rsidRPr="004146EF">
        <w:rPr>
          <w:rStyle w:val="Emphasis"/>
          <w:highlight w:val="green"/>
        </w:rPr>
        <w:t>collision</w:t>
      </w:r>
      <w:r w:rsidRPr="004146EF">
        <w:rPr>
          <w:sz w:val="16"/>
        </w:rPr>
        <w:t xml:space="preserve">. </w:t>
      </w:r>
      <w:r w:rsidRPr="004146EF">
        <w:rPr>
          <w:rStyle w:val="StyleUnderline"/>
        </w:rPr>
        <w:t xml:space="preserve">It </w:t>
      </w:r>
      <w:r w:rsidRPr="004146EF">
        <w:rPr>
          <w:rStyle w:val="StyleUnderline"/>
          <w:highlight w:val="green"/>
        </w:rPr>
        <w:t xml:space="preserve">then provides </w:t>
      </w:r>
      <w:r w:rsidRPr="004146EF">
        <w:rPr>
          <w:rStyle w:val="Emphasis"/>
        </w:rPr>
        <w:t xml:space="preserve">multiple </w:t>
      </w:r>
      <w:r w:rsidRPr="004146EF">
        <w:rPr>
          <w:rStyle w:val="Emphasis"/>
          <w:highlight w:val="green"/>
        </w:rPr>
        <w:t>updates</w:t>
      </w:r>
      <w:r w:rsidRPr="004146EF">
        <w:rPr>
          <w:sz w:val="16"/>
        </w:rPr>
        <w:t xml:space="preserve"> per day </w:t>
      </w:r>
      <w:r w:rsidRPr="004146EF">
        <w:rPr>
          <w:rStyle w:val="StyleUnderline"/>
          <w:highlight w:val="green"/>
        </w:rPr>
        <w:t>until</w:t>
      </w:r>
      <w:r w:rsidRPr="004146EF">
        <w:rPr>
          <w:rStyle w:val="StyleUnderline"/>
        </w:rPr>
        <w:t xml:space="preserve"> the </w:t>
      </w:r>
      <w:r w:rsidRPr="004146EF">
        <w:rPr>
          <w:rStyle w:val="StyleUnderline"/>
          <w:highlight w:val="green"/>
        </w:rPr>
        <w:t>risk</w:t>
      </w:r>
      <w:r w:rsidRPr="004146EF">
        <w:rPr>
          <w:rStyle w:val="StyleUnderline"/>
        </w:rPr>
        <w:t xml:space="preserve"> of a collision </w:t>
      </w:r>
      <w:r w:rsidRPr="004146EF">
        <w:rPr>
          <w:rStyle w:val="Emphasis"/>
          <w:highlight w:val="green"/>
        </w:rPr>
        <w:t>passes</w:t>
      </w:r>
      <w:r w:rsidRPr="004146EF">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4146EF">
        <w:rPr>
          <w:rStyle w:val="StyleUnderline"/>
        </w:rPr>
        <w:t>Advanced emergency reports help satellite providers see</w:t>
      </w:r>
      <w:r w:rsidRPr="004146EF">
        <w:rPr>
          <w:sz w:val="16"/>
        </w:rPr>
        <w:t xml:space="preserve"> possible </w:t>
      </w:r>
      <w:r w:rsidRPr="004146EF">
        <w:rPr>
          <w:rStyle w:val="StyleUnderline"/>
        </w:rPr>
        <w:t xml:space="preserve">collisions much more than </w:t>
      </w:r>
      <w:r w:rsidRPr="004146EF">
        <w:rPr>
          <w:rStyle w:val="Emphasis"/>
        </w:rPr>
        <w:t>three days ahead</w:t>
      </w:r>
      <w:r w:rsidRPr="004146EF">
        <w:rPr>
          <w:sz w:val="16"/>
        </w:rPr>
        <w:t>. "</w:t>
      </w:r>
      <w:r w:rsidRPr="004146EF">
        <w:rPr>
          <w:rStyle w:val="StyleUnderline"/>
        </w:rPr>
        <w:t xml:space="preserve">In </w:t>
      </w:r>
      <w:r w:rsidRPr="004146EF">
        <w:rPr>
          <w:rStyle w:val="Emphasis"/>
          <w:highlight w:val="green"/>
        </w:rPr>
        <w:t>2017</w:t>
      </w:r>
      <w:r w:rsidRPr="004146EF">
        <w:rPr>
          <w:rStyle w:val="StyleUnderline"/>
          <w:highlight w:val="green"/>
        </w:rPr>
        <w:t xml:space="preserve">, we provided </w:t>
      </w:r>
      <w:r w:rsidRPr="004146EF">
        <w:rPr>
          <w:rStyle w:val="Emphasis"/>
          <w:highlight w:val="green"/>
        </w:rPr>
        <w:t>data</w:t>
      </w:r>
      <w:r w:rsidRPr="004146EF">
        <w:rPr>
          <w:rStyle w:val="StyleUnderline"/>
          <w:highlight w:val="green"/>
        </w:rPr>
        <w:t xml:space="preserve"> for </w:t>
      </w:r>
      <w:r w:rsidRPr="004146EF">
        <w:rPr>
          <w:rStyle w:val="Emphasis"/>
          <w:highlight w:val="green"/>
        </w:rPr>
        <w:t>308,984 events</w:t>
      </w:r>
      <w:r w:rsidRPr="004146EF">
        <w:rPr>
          <w:sz w:val="16"/>
        </w:rPr>
        <w:t xml:space="preserve">, </w:t>
      </w:r>
      <w:r w:rsidRPr="004146EF">
        <w:rPr>
          <w:rStyle w:val="StyleUnderline"/>
        </w:rPr>
        <w:t xml:space="preserve">of which </w:t>
      </w:r>
      <w:r w:rsidRPr="004146EF">
        <w:rPr>
          <w:rStyle w:val="StyleUnderline"/>
          <w:highlight w:val="green"/>
        </w:rPr>
        <w:t xml:space="preserve">only </w:t>
      </w:r>
      <w:r w:rsidRPr="004146EF">
        <w:rPr>
          <w:rStyle w:val="Emphasis"/>
          <w:highlight w:val="green"/>
        </w:rPr>
        <w:t>655</w:t>
      </w:r>
      <w:r w:rsidRPr="004146EF">
        <w:rPr>
          <w:rStyle w:val="StyleUnderline"/>
          <w:highlight w:val="green"/>
        </w:rPr>
        <w:t xml:space="preserve"> were </w:t>
      </w:r>
      <w:r w:rsidRPr="004146EF">
        <w:rPr>
          <w:rStyle w:val="Emphasis"/>
          <w:highlight w:val="green"/>
        </w:rPr>
        <w:t>emergency</w:t>
      </w:r>
      <w:r w:rsidRPr="004146EF">
        <w:rPr>
          <w:rStyle w:val="StyleUnderline"/>
        </w:rPr>
        <w:t>-reportable</w:t>
      </w:r>
      <w:r w:rsidRPr="004146EF">
        <w:rPr>
          <w:sz w:val="16"/>
        </w:rPr>
        <w:t>," McKissock told Business Insider in an email. Of those, 579 events were in low-Earth orbit (where it's relatively crowded with satellites).</w:t>
      </w:r>
    </w:p>
    <w:p w14:paraId="59A732A3" w14:textId="77777777" w:rsidR="00342AB6" w:rsidRPr="004146EF" w:rsidRDefault="00342AB6" w:rsidP="00342AB6">
      <w:pPr>
        <w:rPr>
          <w:sz w:val="16"/>
        </w:rPr>
      </w:pPr>
    </w:p>
    <w:p w14:paraId="7E4E78D8" w14:textId="77777777" w:rsidR="00342AB6" w:rsidRPr="004146EF" w:rsidRDefault="00342AB6" w:rsidP="00342AB6">
      <w:pPr>
        <w:pStyle w:val="Heading4"/>
        <w:rPr>
          <w:rFonts w:cs="Calibri"/>
        </w:rPr>
      </w:pPr>
      <w:r w:rsidRPr="004146EF">
        <w:rPr>
          <w:rFonts w:cs="Calibri"/>
        </w:rPr>
        <w:t>Long time frame.</w:t>
      </w:r>
    </w:p>
    <w:p w14:paraId="237EEA4F" w14:textId="77777777" w:rsidR="00342AB6" w:rsidRPr="004146EF" w:rsidRDefault="00342AB6" w:rsidP="00342AB6">
      <w:r w:rsidRPr="004146EF">
        <w:rPr>
          <w:rStyle w:val="Style13ptBold"/>
        </w:rPr>
        <w:t xml:space="preserve">Burns Interviewing Kessler </w:t>
      </w:r>
      <w:r w:rsidRPr="004146EF">
        <w:rPr>
          <w:b/>
          <w:sz w:val="26"/>
          <w:szCs w:val="26"/>
        </w:rPr>
        <w:t>’</w:t>
      </w:r>
      <w:r w:rsidRPr="004146EF">
        <w:rPr>
          <w:rStyle w:val="Style13ptBold"/>
        </w:rPr>
        <w:t>13</w:t>
      </w:r>
      <w:r w:rsidRPr="004146EF">
        <w:t xml:space="preserve"> Corrinne Burns, interviewing Donald Kessler, who made up the concept. [Space junk apocalypse: just like Gravity? 11-15-2013, https://www.theguardian.com/science/blog/2013/nov/15/space-junk-apocalypse-gravity]//BPS</w:t>
      </w:r>
    </w:p>
    <w:p w14:paraId="56EFABA5" w14:textId="77777777" w:rsidR="00342AB6" w:rsidRDefault="00342AB6" w:rsidP="00342AB6">
      <w:pPr>
        <w:rPr>
          <w:sz w:val="16"/>
        </w:rPr>
      </w:pPr>
      <w:r w:rsidRPr="004146EF">
        <w:rPr>
          <w:rStyle w:val="StyleUnderline"/>
        </w:rPr>
        <w:t xml:space="preserve">Now? Are we in trouble? </w:t>
      </w:r>
      <w:r w:rsidRPr="004146EF">
        <w:rPr>
          <w:sz w:val="16"/>
        </w:rPr>
        <w:t xml:space="preserve">Not yet. </w:t>
      </w:r>
      <w:r w:rsidRPr="004146EF">
        <w:rPr>
          <w:rStyle w:val="StyleUnderline"/>
          <w:highlight w:val="green"/>
        </w:rPr>
        <w:t>Kessler syndrome isn't</w:t>
      </w:r>
      <w:r w:rsidRPr="004146EF">
        <w:rPr>
          <w:rStyle w:val="StyleUnderline"/>
        </w:rPr>
        <w:t xml:space="preserve"> </w:t>
      </w:r>
      <w:r w:rsidRPr="004146EF">
        <w:rPr>
          <w:rStyle w:val="Emphasis"/>
        </w:rPr>
        <w:t xml:space="preserve">an </w:t>
      </w:r>
      <w:r w:rsidRPr="004146EF">
        <w:rPr>
          <w:rStyle w:val="Emphasis"/>
          <w:highlight w:val="green"/>
        </w:rPr>
        <w:t>acute</w:t>
      </w:r>
      <w:r w:rsidRPr="004146EF">
        <w:rPr>
          <w:rStyle w:val="Emphasis"/>
        </w:rPr>
        <w:t xml:space="preserve"> phenomenon</w:t>
      </w:r>
      <w:r w:rsidRPr="004146EF">
        <w:rPr>
          <w:sz w:val="16"/>
        </w:rPr>
        <w:t xml:space="preserve">, as depicted in the movie – </w:t>
      </w:r>
      <w:r w:rsidRPr="004146EF">
        <w:rPr>
          <w:rStyle w:val="StyleUnderline"/>
          <w:highlight w:val="green"/>
        </w:rPr>
        <w:t>it's</w:t>
      </w:r>
      <w:r w:rsidRPr="004146EF">
        <w:rPr>
          <w:rStyle w:val="StyleUnderline"/>
        </w:rPr>
        <w:t xml:space="preserve"> </w:t>
      </w:r>
      <w:r w:rsidRPr="004146EF">
        <w:rPr>
          <w:rStyle w:val="Emphasis"/>
        </w:rPr>
        <w:t xml:space="preserve">a </w:t>
      </w:r>
      <w:r w:rsidRPr="004146EF">
        <w:rPr>
          <w:rStyle w:val="Emphasis"/>
          <w:highlight w:val="green"/>
        </w:rPr>
        <w:t>slow, decades-long process</w:t>
      </w:r>
      <w:r w:rsidRPr="004146EF">
        <w:rPr>
          <w:rStyle w:val="StyleUnderline"/>
          <w:highlight w:val="green"/>
        </w:rPr>
        <w:t>. "It'll happen through</w:t>
      </w:r>
      <w:r w:rsidRPr="004146EF">
        <w:rPr>
          <w:rStyle w:val="StyleUnderline"/>
        </w:rPr>
        <w:t xml:space="preserve">out </w:t>
      </w:r>
      <w:r w:rsidRPr="004146EF">
        <w:rPr>
          <w:rStyle w:val="Emphasis"/>
        </w:rPr>
        <w:t xml:space="preserve">the next </w:t>
      </w:r>
      <w:r w:rsidRPr="004146EF">
        <w:rPr>
          <w:rStyle w:val="Emphasis"/>
          <w:highlight w:val="green"/>
        </w:rPr>
        <w:t>100 years</w:t>
      </w:r>
      <w:r w:rsidRPr="004146EF">
        <w:rPr>
          <w:rStyle w:val="StyleUnderline"/>
          <w:highlight w:val="green"/>
        </w:rPr>
        <w:t xml:space="preserve"> – we have time to deal with it,"</w:t>
      </w:r>
      <w:r w:rsidRPr="004146EF">
        <w:rPr>
          <w:rStyle w:val="StyleUnderline"/>
        </w:rPr>
        <w:t xml:space="preserve"> Kessler says. "The </w:t>
      </w:r>
      <w:r w:rsidRPr="004146EF">
        <w:rPr>
          <w:rStyle w:val="StyleUnderline"/>
          <w:highlight w:val="green"/>
        </w:rPr>
        <w:t>time between collisions</w:t>
      </w:r>
      <w:r w:rsidRPr="004146EF">
        <w:rPr>
          <w:sz w:val="16"/>
        </w:rPr>
        <w:t xml:space="preserve"> will become shorter – </w:t>
      </w:r>
      <w:r w:rsidRPr="004146EF">
        <w:rPr>
          <w:rStyle w:val="StyleUnderline"/>
        </w:rPr>
        <w:t>it</w:t>
      </w:r>
      <w:r w:rsidRPr="004146EF">
        <w:rPr>
          <w:rStyle w:val="StyleUnderline"/>
          <w:highlight w:val="green"/>
        </w:rPr>
        <w:t>'s around 10 years</w:t>
      </w:r>
      <w:r w:rsidRPr="004146EF">
        <w:rPr>
          <w:rStyle w:val="StyleUnderline"/>
        </w:rPr>
        <w:t xml:space="preserve"> at the moment</w:t>
      </w:r>
      <w:r w:rsidRPr="004146EF">
        <w:rPr>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146EF">
        <w:rPr>
          <w:rStyle w:val="StyleUnderline"/>
          <w:highlight w:val="green"/>
        </w:rPr>
        <w:t>We're in no</w:t>
      </w:r>
      <w:r w:rsidRPr="004146EF">
        <w:rPr>
          <w:rStyle w:val="StyleUnderline"/>
        </w:rPr>
        <w:t xml:space="preserve"> </w:t>
      </w:r>
      <w:r w:rsidRPr="004146EF">
        <w:rPr>
          <w:rStyle w:val="Emphasis"/>
        </w:rPr>
        <w:t xml:space="preserve">immediate </w:t>
      </w:r>
      <w:r w:rsidRPr="004146EF">
        <w:rPr>
          <w:rStyle w:val="Emphasis"/>
          <w:highlight w:val="green"/>
        </w:rPr>
        <w:t>danger</w:t>
      </w:r>
      <w:r w:rsidRPr="004146EF">
        <w:rPr>
          <w:sz w:val="16"/>
        </w:rPr>
        <w:t xml:space="preserve"> from Kessler syndrome – but it's not a problem that's going away. </w:t>
      </w:r>
      <w:r w:rsidRPr="004146EF">
        <w:rPr>
          <w:rStyle w:val="StyleUnderline"/>
        </w:rPr>
        <w:t>Despite Gravity's artistic license, Donald Kessler is pleased to see</w:t>
      </w:r>
      <w:r w:rsidRPr="004146EF">
        <w:rPr>
          <w:sz w:val="16"/>
        </w:rPr>
        <w:t xml:space="preserve"> the phenomenon represented on </w:t>
      </w:r>
      <w:r w:rsidRPr="004146EF">
        <w:rPr>
          <w:rStyle w:val="StyleUnderline"/>
        </w:rPr>
        <w:t>the big screen. "</w:t>
      </w:r>
      <w:r w:rsidRPr="004146EF">
        <w:rPr>
          <w:rStyle w:val="StyleUnderline"/>
          <w:highlight w:val="green"/>
        </w:rPr>
        <w:t>It is</w:t>
      </w:r>
      <w:r w:rsidRPr="004146EF">
        <w:rPr>
          <w:rStyle w:val="StyleUnderline"/>
        </w:rPr>
        <w:t xml:space="preserve"> </w:t>
      </w:r>
      <w:r w:rsidRPr="004146EF">
        <w:rPr>
          <w:rStyle w:val="Emphasis"/>
        </w:rPr>
        <w:t xml:space="preserve">very </w:t>
      </w:r>
      <w:r w:rsidRPr="004146EF">
        <w:rPr>
          <w:rStyle w:val="Emphasis"/>
          <w:highlight w:val="green"/>
        </w:rPr>
        <w:t>improbable</w:t>
      </w:r>
      <w:r w:rsidRPr="004146EF">
        <w:rPr>
          <w:rStyle w:val="StyleUnderline"/>
        </w:rPr>
        <w:t xml:space="preserve"> that </w:t>
      </w:r>
      <w:r w:rsidRPr="004146EF">
        <w:rPr>
          <w:rStyle w:val="StyleUnderline"/>
          <w:highlight w:val="green"/>
        </w:rPr>
        <w:t>events would play out</w:t>
      </w:r>
      <w:r w:rsidRPr="004146EF">
        <w:rPr>
          <w:rStyle w:val="StyleUnderline"/>
        </w:rPr>
        <w:t xml:space="preserve"> as they did in the film,"</w:t>
      </w:r>
      <w:r w:rsidRPr="004146EF">
        <w:rPr>
          <w:sz w:val="16"/>
        </w:rPr>
        <w:t xml:space="preserve"> he says. "But if it raises awareness, then that's great."</w:t>
      </w:r>
    </w:p>
    <w:p w14:paraId="345F67D7" w14:textId="77777777" w:rsidR="006A6A21" w:rsidRPr="00F35F0D" w:rsidRDefault="006A6A21" w:rsidP="006A6A21">
      <w:pPr>
        <w:pStyle w:val="Heading4"/>
      </w:pPr>
      <w:r>
        <w:t>No miscalc from satellite disruptions, but terrestrial conflict turns it</w:t>
      </w:r>
    </w:p>
    <w:p w14:paraId="4B1F75C0" w14:textId="77777777" w:rsidR="006A6A21" w:rsidRPr="00F35F0D" w:rsidRDefault="006A6A21" w:rsidP="006A6A21">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10F52E01" w14:textId="77777777" w:rsidR="006A6A21" w:rsidRPr="00913FB6" w:rsidRDefault="006A6A21" w:rsidP="006A6A21">
      <w:pPr>
        <w:rPr>
          <w:szCs w:val="26"/>
          <w:u w:val="single"/>
        </w:rPr>
      </w:pPr>
      <w:r w:rsidRPr="007D4BD8">
        <w:rPr>
          <w:rStyle w:val="Emphasis"/>
          <w:szCs w:val="26"/>
          <w:highlight w:val="green"/>
        </w:rPr>
        <w:t>U.S. Reactions</w:t>
      </w:r>
      <w:r w:rsidRPr="007D4BD8">
        <w:rPr>
          <w:szCs w:val="26"/>
          <w:highlight w:val="green"/>
          <w:u w:val="single"/>
        </w:rPr>
        <w:t xml:space="preserve"> To </w:t>
      </w:r>
      <w:r w:rsidRPr="007D4BD8">
        <w:rPr>
          <w:rStyle w:val="Emphasis"/>
          <w:szCs w:val="26"/>
          <w:highlight w:val="green"/>
        </w:rPr>
        <w:t>Foreign Disruption</w:t>
      </w:r>
      <w:r w:rsidRPr="00913FB6">
        <w:rPr>
          <w:szCs w:val="26"/>
          <w:u w:val="single"/>
        </w:rPr>
        <w:t xml:space="preserve"> Of U.S. Capabilities</w:t>
      </w:r>
    </w:p>
    <w:p w14:paraId="28F29B61" w14:textId="77777777" w:rsidR="006A6A21" w:rsidRPr="00913FB6" w:rsidRDefault="006A6A21" w:rsidP="006A6A21">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7E3FA8DC" w14:textId="77777777" w:rsidR="006A6A21" w:rsidRPr="00913FB6" w:rsidRDefault="006A6A21" w:rsidP="006A6A21">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6B3DEAD8" w14:textId="77777777" w:rsidR="006A6A21" w:rsidRPr="008331A5" w:rsidRDefault="006A6A21" w:rsidP="006A6A21">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4167421A" w14:textId="77777777" w:rsidR="006A6A21" w:rsidRPr="008331A5" w:rsidRDefault="006A6A21" w:rsidP="006A6A21">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315FACFF" w14:textId="77777777" w:rsidR="006A6A21" w:rsidRDefault="006A6A21" w:rsidP="006A6A21">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3E7C8C67" w14:textId="77777777" w:rsidR="006A6A21" w:rsidRDefault="006A6A21" w:rsidP="006A6A21"/>
    <w:p w14:paraId="4398B5B4" w14:textId="77777777" w:rsidR="00342AB6" w:rsidRPr="00CF1DF2" w:rsidRDefault="00342AB6" w:rsidP="00342AB6">
      <w:pPr>
        <w:pStyle w:val="Heading4"/>
      </w:pPr>
      <w:r>
        <w:t>Solar storms are an alt cause</w:t>
      </w:r>
    </w:p>
    <w:p w14:paraId="547F8F49" w14:textId="77777777" w:rsidR="00342AB6" w:rsidRPr="00104F04" w:rsidRDefault="00342AB6" w:rsidP="00342AB6">
      <w:pPr>
        <w:rPr>
          <w:sz w:val="16"/>
        </w:rPr>
      </w:pPr>
      <w:r w:rsidRPr="00EC7797">
        <w:rPr>
          <w:rStyle w:val="Style13ptBold"/>
        </w:rPr>
        <w:t>Wild 15</w:t>
      </w:r>
      <w:r w:rsidRPr="00104F04">
        <w:rPr>
          <w:sz w:val="16"/>
        </w:rPr>
        <w:t xml:space="preserve"> (Jim Wild, Professor of Space Physics at Lancaster University, “With So Much Vested In Satellites, </w:t>
      </w:r>
      <w:r w:rsidRPr="004B73F3">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3CA8B5A4" w14:textId="77777777" w:rsidR="00342AB6" w:rsidRPr="00CF1DF2" w:rsidRDefault="00342AB6" w:rsidP="00342AB6">
      <w:pPr>
        <w:rPr>
          <w:sz w:val="16"/>
        </w:rPr>
      </w:pPr>
      <w:r w:rsidRPr="00CF1DF2">
        <w:rPr>
          <w:rStyle w:val="StyleUnderline"/>
        </w:rPr>
        <w:t xml:space="preserve">These </w:t>
      </w:r>
      <w:r w:rsidRPr="00104F04">
        <w:rPr>
          <w:rStyle w:val="StyleUnderline"/>
        </w:rPr>
        <w:t xml:space="preserve">can </w:t>
      </w:r>
      <w:r w:rsidRPr="004B73F3">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4B73F3">
        <w:rPr>
          <w:rStyle w:val="Emphasis"/>
          <w:highlight w:val="green"/>
        </w:rPr>
        <w:t>rendering them unusable</w:t>
      </w:r>
      <w:r w:rsidRPr="004B73F3">
        <w:rPr>
          <w:sz w:val="16"/>
          <w:highlight w:val="green"/>
        </w:rPr>
        <w:t>.</w:t>
      </w:r>
    </w:p>
    <w:p w14:paraId="2F4D316A" w14:textId="77777777" w:rsidR="00342AB6" w:rsidRPr="00CF1DF2" w:rsidRDefault="00342AB6" w:rsidP="00342AB6">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4B73F3">
        <w:rPr>
          <w:rStyle w:val="StyleUnderline"/>
          <w:highlight w:val="green"/>
        </w:rPr>
        <w:t>outages for</w:t>
      </w:r>
      <w:r w:rsidRPr="000D6568">
        <w:rPr>
          <w:rStyle w:val="StyleUnderline"/>
        </w:rPr>
        <w:t xml:space="preserve"> a number of </w:t>
      </w:r>
      <w:r w:rsidRPr="004B73F3">
        <w:rPr>
          <w:rStyle w:val="StyleUnderline"/>
          <w:highlight w:val="green"/>
        </w:rPr>
        <w:t>satellites</w:t>
      </w:r>
      <w:r w:rsidRPr="00CF1DF2">
        <w:rPr>
          <w:sz w:val="16"/>
        </w:rPr>
        <w:t xml:space="preserve"> services – and a handful of satellites have been lost altogether. These </w:t>
      </w:r>
      <w:r w:rsidRPr="004B73F3">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3F6D8B5F" w14:textId="77777777" w:rsidR="00342AB6" w:rsidRPr="00CF1DF2" w:rsidRDefault="00342AB6" w:rsidP="00342AB6">
      <w:r w:rsidRPr="00CF1DF2">
        <w:t>When Space Weather Becomes A Hurricane</w:t>
      </w:r>
    </w:p>
    <w:p w14:paraId="68888983" w14:textId="77777777" w:rsidR="00342AB6" w:rsidRPr="00CF1DF2" w:rsidRDefault="00342AB6" w:rsidP="00342AB6">
      <w:pPr>
        <w:rPr>
          <w:sz w:val="16"/>
          <w:szCs w:val="16"/>
        </w:rPr>
      </w:pPr>
      <w:r w:rsidRPr="00CF1DF2">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591043CD" w14:textId="77777777" w:rsidR="00342AB6" w:rsidRPr="00A747DA" w:rsidRDefault="00342AB6" w:rsidP="00342AB6">
      <w:pPr>
        <w:rPr>
          <w:sz w:val="16"/>
        </w:rPr>
      </w:pPr>
      <w:r w:rsidRPr="00CF1DF2">
        <w:rPr>
          <w:sz w:val="16"/>
        </w:rPr>
        <w:t xml:space="preserve">Statistical analysis of this and other severe solar storms suggests that </w:t>
      </w:r>
      <w:r w:rsidRPr="000D6568">
        <w:rPr>
          <w:rStyle w:val="StyleUnderline"/>
        </w:rPr>
        <w:t xml:space="preserve">we can </w:t>
      </w:r>
      <w:r w:rsidRPr="004B73F3">
        <w:rPr>
          <w:rStyle w:val="StyleUnderline"/>
          <w:highlight w:val="green"/>
        </w:rPr>
        <w:t>expect</w:t>
      </w:r>
      <w:r w:rsidRPr="00CF1DF2">
        <w:rPr>
          <w:rStyle w:val="StyleUnderline"/>
        </w:rPr>
        <w:t xml:space="preserve"> an event of </w:t>
      </w:r>
      <w:r w:rsidRPr="000D6568">
        <w:rPr>
          <w:rStyle w:val="StyleUnderline"/>
        </w:rPr>
        <w:t xml:space="preserve">this </w:t>
      </w:r>
      <w:r w:rsidRPr="004B73F3">
        <w:rPr>
          <w:rStyle w:val="StyleUnderline"/>
          <w:highlight w:val="green"/>
        </w:rPr>
        <w:t>magnitude once every few hundred years</w:t>
      </w:r>
      <w:r w:rsidRPr="00CF1DF2">
        <w:rPr>
          <w:sz w:val="16"/>
        </w:rPr>
        <w:t xml:space="preserve"> – </w:t>
      </w:r>
      <w:r w:rsidRPr="004B73F3">
        <w:rPr>
          <w:rStyle w:val="StyleUnderline"/>
          <w:highlight w:val="green"/>
        </w:rPr>
        <w:t>it’s a question of “</w:t>
      </w:r>
      <w:r w:rsidRPr="004B73F3">
        <w:rPr>
          <w:rStyle w:val="Emphasis"/>
          <w:highlight w:val="green"/>
        </w:rPr>
        <w:t>when</w:t>
      </w:r>
      <w:r w:rsidRPr="004B73F3">
        <w:rPr>
          <w:rStyle w:val="StyleUnderline"/>
          <w:highlight w:val="green"/>
        </w:rPr>
        <w:t xml:space="preserve">” </w:t>
      </w:r>
      <w:r w:rsidRPr="004B73F3">
        <w:rPr>
          <w:rStyle w:val="Emphasis"/>
          <w:highlight w:val="green"/>
        </w:rPr>
        <w:t>rather than “if”</w:t>
      </w:r>
      <w:r w:rsidRPr="004B73F3">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programme.</w:t>
      </w:r>
    </w:p>
    <w:p w14:paraId="6005E7D0" w14:textId="77777777" w:rsidR="00342AB6" w:rsidRPr="004146EF" w:rsidRDefault="00342AB6" w:rsidP="00342AB6">
      <w:pPr>
        <w:rPr>
          <w:sz w:val="16"/>
        </w:rPr>
      </w:pPr>
    </w:p>
    <w:p w14:paraId="1C0DC5EB" w14:textId="77777777" w:rsidR="00342AB6" w:rsidRPr="004146EF" w:rsidRDefault="00342AB6" w:rsidP="003C437C">
      <w:pPr>
        <w:pStyle w:val="Heading2"/>
      </w:pPr>
      <w:r w:rsidRPr="004146EF">
        <w:t>1NC – ozone</w:t>
      </w:r>
    </w:p>
    <w:p w14:paraId="31B83E22" w14:textId="77777777" w:rsidR="00B15380" w:rsidRPr="004146EF" w:rsidRDefault="00B15380" w:rsidP="00B15380">
      <w:pPr>
        <w:pStyle w:val="Heading3"/>
        <w:rPr>
          <w:rFonts w:cs="Calibri"/>
        </w:rPr>
      </w:pPr>
      <w:r w:rsidRPr="004146EF">
        <w:rPr>
          <w:rFonts w:cs="Calibri"/>
        </w:rPr>
        <w:t xml:space="preserve">– Rocket launches </w:t>
      </w:r>
    </w:p>
    <w:p w14:paraId="04346EE7" w14:textId="77777777" w:rsidR="00B15380" w:rsidRPr="004146EF" w:rsidRDefault="00B15380" w:rsidP="00B15380">
      <w:pPr>
        <w:pStyle w:val="Heading4"/>
        <w:rPr>
          <w:rFonts w:cs="Calibri"/>
        </w:rPr>
      </w:pPr>
      <w:r w:rsidRPr="004146EF">
        <w:rPr>
          <w:rFonts w:cs="Calibri"/>
        </w:rPr>
        <w:t xml:space="preserve">NU – public actors launch rockets all the time </w:t>
      </w:r>
    </w:p>
    <w:p w14:paraId="6A8F5182" w14:textId="77777777" w:rsidR="00B15380" w:rsidRPr="004146EF" w:rsidRDefault="00B15380" w:rsidP="00B15380">
      <w:r w:rsidRPr="004146EF">
        <w:t>1NC</w:t>
      </w:r>
    </w:p>
    <w:p w14:paraId="1736CDE8" w14:textId="77777777" w:rsidR="00B15380" w:rsidRPr="004146EF" w:rsidRDefault="00B15380" w:rsidP="00B15380">
      <w:pPr>
        <w:pStyle w:val="Heading4"/>
        <w:rPr>
          <w:rFonts w:cs="Calibri"/>
        </w:rPr>
      </w:pPr>
      <w:r w:rsidRPr="004146EF">
        <w:rPr>
          <w:rFonts w:cs="Calibri"/>
        </w:rPr>
        <w:t xml:space="preserve">Alt causes thump – rockets aren’t the sole cause to warming or black carbon – which means they can’t solve </w:t>
      </w:r>
    </w:p>
    <w:p w14:paraId="2C86036A" w14:textId="77777777" w:rsidR="00B15380" w:rsidRPr="004146EF" w:rsidRDefault="00B15380" w:rsidP="00B15380"/>
    <w:p w14:paraId="576E9AA4" w14:textId="34542775" w:rsidR="00342AB6" w:rsidRDefault="00342AB6" w:rsidP="001746D7">
      <w:pPr>
        <w:pStyle w:val="Heading4"/>
      </w:pPr>
      <w:r w:rsidRPr="001746D7">
        <w:t>CH2Cl2 emissions thump</w:t>
      </w:r>
    </w:p>
    <w:p w14:paraId="1B7A8DB8" w14:textId="2AFB32B2" w:rsidR="002B59C9" w:rsidRPr="002B59C9" w:rsidRDefault="002B59C9" w:rsidP="002B59C9">
      <w:r>
        <w:t>-aka dichloromethane</w:t>
      </w:r>
    </w:p>
    <w:p w14:paraId="492F705A" w14:textId="77777777" w:rsidR="00342AB6" w:rsidRPr="001746D7" w:rsidRDefault="00342AB6" w:rsidP="001746D7">
      <w:r w:rsidRPr="001746D7">
        <w:rPr>
          <w:rStyle w:val="Style13ptBold"/>
        </w:rPr>
        <w:t xml:space="preserve">Perkins 17 </w:t>
      </w:r>
      <w:r w:rsidRPr="001746D7">
        <w:t>Perkins, S. (2017, June 27). New threat to ozone layer found. Science | AAAS. https://www.science.org/content/article/new-threat-ozone-layer-found</w:t>
      </w:r>
    </w:p>
    <w:p w14:paraId="3BF60051" w14:textId="77777777" w:rsidR="00342AB6" w:rsidRPr="001746D7" w:rsidRDefault="00342AB6" w:rsidP="001746D7"/>
    <w:p w14:paraId="6776F22C" w14:textId="77777777" w:rsidR="00342AB6" w:rsidRPr="004146EF" w:rsidRDefault="00342AB6" w:rsidP="00342AB6">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highlight w:val="green"/>
        </w:rPr>
        <w:t>The ozone layer</w:t>
      </w:r>
      <w:r w:rsidRPr="004146EF">
        <w:rPr>
          <w:rFonts w:ascii="Calibri" w:hAnsi="Calibri" w:cs="Calibri"/>
          <w:color w:val="262626"/>
          <w:sz w:val="18"/>
          <w:szCs w:val="18"/>
        </w:rPr>
        <w:t xml:space="preserve">—a </w:t>
      </w:r>
      <w:r w:rsidRPr="004146EF">
        <w:rPr>
          <w:rStyle w:val="StyleUnderline"/>
          <w:rFonts w:ascii="Calibri" w:hAnsi="Calibri" w:cs="Calibri"/>
        </w:rPr>
        <w:t>high-altitude expanse of oxygen molecules that protects us from the sun's ultraviolet rays—</w:t>
      </w:r>
      <w:r w:rsidRPr="004146EF">
        <w:rPr>
          <w:rStyle w:val="StyleUnderline"/>
          <w:rFonts w:ascii="Calibri" w:hAnsi="Calibri" w:cs="Calibri"/>
          <w:highlight w:val="green"/>
        </w:rPr>
        <w:t>has</w:t>
      </w:r>
      <w:r w:rsidRPr="004146EF">
        <w:rPr>
          <w:rFonts w:ascii="Calibri" w:hAnsi="Calibri" w:cs="Calibri"/>
          <w:color w:val="262626"/>
          <w:sz w:val="18"/>
          <w:szCs w:val="18"/>
        </w:rPr>
        <w:t xml:space="preserve"> been on the </w:t>
      </w:r>
      <w:r w:rsidRPr="004146EF">
        <w:rPr>
          <w:rStyle w:val="StyleUnderline"/>
          <w:rFonts w:ascii="Calibri" w:hAnsi="Calibri" w:cs="Calibri"/>
          <w:highlight w:val="green"/>
        </w:rPr>
        <w:t>mend for</w:t>
      </w:r>
      <w:r w:rsidRPr="004146EF">
        <w:rPr>
          <w:rStyle w:val="StyleUnderline"/>
          <w:rFonts w:ascii="Calibri" w:hAnsi="Calibri" w:cs="Calibri"/>
        </w:rPr>
        <w:t xml:space="preserve"> the </w:t>
      </w:r>
      <w:r w:rsidRPr="004146EF">
        <w:rPr>
          <w:rStyle w:val="StyleUnderline"/>
          <w:rFonts w:ascii="Calibri" w:hAnsi="Calibri" w:cs="Calibri"/>
          <w:highlight w:val="green"/>
        </w:rPr>
        <w:t>past decade</w:t>
      </w:r>
      <w:r w:rsidRPr="004146EF">
        <w:rPr>
          <w:rFonts w:ascii="Calibri" w:hAnsi="Calibri" w:cs="Calibri"/>
          <w:color w:val="262626"/>
          <w:sz w:val="18"/>
          <w:szCs w:val="18"/>
        </w:rPr>
        <w:t xml:space="preserve"> or so. But a </w:t>
      </w:r>
      <w:r w:rsidRPr="004146EF">
        <w:rPr>
          <w:rStyle w:val="StyleUnderline"/>
          <w:rFonts w:ascii="Calibri" w:hAnsi="Calibri" w:cs="Calibri"/>
          <w:highlight w:val="green"/>
        </w:rPr>
        <w:t>newly discovered threat</w:t>
      </w:r>
      <w:r w:rsidRPr="004146EF">
        <w:rPr>
          <w:rStyle w:val="StyleUnderline"/>
          <w:rFonts w:ascii="Calibri" w:hAnsi="Calibri" w:cs="Calibri"/>
        </w:rPr>
        <w:t xml:space="preserve"> could </w:t>
      </w:r>
      <w:r w:rsidRPr="004146EF">
        <w:rPr>
          <w:rStyle w:val="StyleUnderline"/>
          <w:rFonts w:ascii="Calibri" w:hAnsi="Calibri" w:cs="Calibri"/>
          <w:highlight w:val="green"/>
        </w:rPr>
        <w:t>delay</w:t>
      </w:r>
      <w:r w:rsidRPr="004146EF">
        <w:rPr>
          <w:rStyle w:val="StyleUnderline"/>
          <w:rFonts w:ascii="Calibri" w:hAnsi="Calibri" w:cs="Calibri"/>
        </w:rPr>
        <w:t xml:space="preserve"> its </w:t>
      </w:r>
      <w:r w:rsidRPr="004146EF">
        <w:rPr>
          <w:rStyle w:val="StyleUnderline"/>
          <w:rFonts w:ascii="Calibri" w:hAnsi="Calibri" w:cs="Calibri"/>
          <w:highlight w:val="green"/>
        </w:rPr>
        <w:t>recovery</w:t>
      </w:r>
      <w:r w:rsidRPr="004146EF">
        <w:rPr>
          <w:rFonts w:ascii="Calibri" w:hAnsi="Calibri" w:cs="Calibri"/>
          <w:color w:val="262626"/>
          <w:sz w:val="18"/>
          <w:szCs w:val="18"/>
        </w:rPr>
        <w:t xml:space="preserve">. </w:t>
      </w:r>
      <w:r w:rsidRPr="004146EF">
        <w:rPr>
          <w:rStyle w:val="StyleUnderline"/>
          <w:rFonts w:ascii="Calibri" w:hAnsi="Calibri" w:cs="Calibri"/>
          <w:highlight w:val="green"/>
        </w:rPr>
        <w:t>Industrial emissions of</w:t>
      </w:r>
      <w:r w:rsidRPr="004146EF">
        <w:rPr>
          <w:rStyle w:val="StyleUnderline"/>
          <w:rFonts w:ascii="Calibri" w:hAnsi="Calibri" w:cs="Calibri"/>
        </w:rPr>
        <w:t xml:space="preserve"> a chemical commonly used in solvents, paint removers, and the production of pharmaceuticals have doubled in the past few years</w:t>
      </w:r>
      <w:r w:rsidRPr="004146EF">
        <w:rPr>
          <w:rFonts w:ascii="Calibri" w:hAnsi="Calibri" w:cs="Calibri"/>
          <w:color w:val="262626"/>
          <w:sz w:val="18"/>
          <w:szCs w:val="18"/>
        </w:rPr>
        <w:t xml:space="preserve">, researchers have found, </w:t>
      </w:r>
      <w:r w:rsidRPr="004146EF">
        <w:rPr>
          <w:rStyle w:val="StyleUnderline"/>
          <w:rFonts w:ascii="Calibri" w:hAnsi="Calibri" w:cs="Calibri"/>
        </w:rPr>
        <w:t>which could slow the healing of the ozone layer over Antarctica anywhere between 5 and 30 years—or even longer if levels continue to rise.</w:t>
      </w:r>
    </w:p>
    <w:p w14:paraId="59357E84" w14:textId="77777777" w:rsidR="00342AB6" w:rsidRPr="004146EF" w:rsidRDefault="00342AB6" w:rsidP="00342AB6">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findings are "</w:t>
      </w:r>
      <w:r w:rsidRPr="004146EF">
        <w:rPr>
          <w:rStyle w:val="StyleUnderline"/>
          <w:rFonts w:ascii="Calibri" w:hAnsi="Calibri" w:cs="Calibri"/>
        </w:rPr>
        <w:t>frightening" and "a big deal,"</w:t>
      </w:r>
      <w:r w:rsidRPr="004146EF">
        <w:rPr>
          <w:rFonts w:ascii="Calibri" w:hAnsi="Calibri" w:cs="Calibri"/>
          <w:color w:val="262626"/>
          <w:sz w:val="18"/>
          <w:szCs w:val="18"/>
        </w:rPr>
        <w:t xml:space="preserve"> says Robyn Schofield, an environmental scientist at the University of Melbourne in Australia who was not involved with the work.</w:t>
      </w:r>
    </w:p>
    <w:p w14:paraId="74436372" w14:textId="77777777" w:rsidR="00342AB6" w:rsidRPr="004146EF" w:rsidRDefault="00342AB6" w:rsidP="00342AB6">
      <w:pPr>
        <w:pStyle w:val="NormalWeb"/>
        <w:shd w:val="clear" w:color="auto" w:fill="FFFFFF"/>
        <w:spacing w:before="0" w:beforeAutospacing="0"/>
        <w:rPr>
          <w:rStyle w:val="StyleUnderline"/>
          <w:rFonts w:ascii="Calibri" w:hAnsi="Calibri" w:cs="Calibri"/>
        </w:rPr>
      </w:pPr>
      <w:r w:rsidRPr="004146EF">
        <w:rPr>
          <w:rStyle w:val="StyleUnderline"/>
          <w:rFonts w:ascii="Calibri" w:hAnsi="Calibri" w:cs="Calibri"/>
        </w:rPr>
        <w:t>The chemical in question is called dichloromethane (</w:t>
      </w:r>
      <w:r w:rsidRPr="004146EF">
        <w:rPr>
          <w:rStyle w:val="StyleUnderline"/>
          <w:rFonts w:ascii="Calibri" w:hAnsi="Calibri" w:cs="Calibri"/>
          <w:highlight w:val="green"/>
        </w:rPr>
        <w:t>CH2Cl2</w:t>
      </w:r>
      <w:r w:rsidRPr="004146EF">
        <w:rPr>
          <w:rFonts w:ascii="Calibri" w:hAnsi="Calibri" w:cs="Calibri"/>
          <w:color w:val="262626"/>
          <w:sz w:val="18"/>
          <w:szCs w:val="18"/>
        </w:rPr>
        <w:t xml:space="preserve">). Natural sources of this substance are small, says Ryan Hossaini, an </w:t>
      </w:r>
      <w:r w:rsidRPr="004146EF">
        <w:rPr>
          <w:rStyle w:val="StyleUnderline"/>
          <w:rFonts w:ascii="Calibri" w:hAnsi="Calibri" w:cs="Calibri"/>
        </w:rPr>
        <w:t>atmospheric chemist at Lancaster University in the United Kingdom</w:t>
      </w:r>
      <w:r w:rsidRPr="004146EF">
        <w:rPr>
          <w:rFonts w:ascii="Calibri" w:hAnsi="Calibri" w:cs="Calibri"/>
          <w:color w:val="262626"/>
          <w:sz w:val="18"/>
          <w:szCs w:val="18"/>
        </w:rPr>
        <w:t xml:space="preserve">. Thus, he notes, </w:t>
      </w:r>
      <w:r w:rsidRPr="004146EF">
        <w:rPr>
          <w:rStyle w:val="StyleUnderline"/>
          <w:rFonts w:ascii="Calibri" w:hAnsi="Calibri" w:cs="Calibri"/>
        </w:rPr>
        <w:t xml:space="preserve">the increase in emissions seen in recent years likely stems from human sources. Between 2000 and 2012, </w:t>
      </w:r>
      <w:r w:rsidRPr="004146EF">
        <w:rPr>
          <w:rStyle w:val="StyleUnderline"/>
          <w:rFonts w:ascii="Calibri" w:hAnsi="Calibri" w:cs="Calibri"/>
          <w:highlight w:val="green"/>
        </w:rPr>
        <w:t>low-altitude concentrations of CH2Cl2 vapor rose</w:t>
      </w:r>
      <w:r w:rsidRPr="004146EF">
        <w:rPr>
          <w:rStyle w:val="StyleUnderline"/>
          <w:rFonts w:ascii="Calibri" w:hAnsi="Calibri" w:cs="Calibri"/>
        </w:rPr>
        <w:t>, on average</w:t>
      </w:r>
      <w:r w:rsidRPr="004146EF">
        <w:rPr>
          <w:rStyle w:val="StyleUnderline"/>
          <w:rFonts w:ascii="Calibri" w:hAnsi="Calibri" w:cs="Calibri"/>
          <w:highlight w:val="green"/>
        </w:rPr>
        <w:t>, about 8% per year</w:t>
      </w:r>
      <w:r w:rsidRPr="004146EF">
        <w:rPr>
          <w:rStyle w:val="StyleUnderline"/>
          <w:rFonts w:ascii="Calibri" w:hAnsi="Calibri" w:cs="Calibri"/>
        </w:rPr>
        <w:t>, he adds. Globally</w:t>
      </w:r>
      <w:r w:rsidRPr="004146EF">
        <w:rPr>
          <w:rFonts w:ascii="Calibri" w:hAnsi="Calibri" w:cs="Calibri"/>
          <w:color w:val="262626"/>
          <w:sz w:val="18"/>
          <w:szCs w:val="18"/>
        </w:rPr>
        <w:t xml:space="preserve">, concentrations of </w:t>
      </w:r>
      <w:r w:rsidRPr="004146EF">
        <w:rPr>
          <w:rStyle w:val="StyleUnderline"/>
          <w:rFonts w:ascii="Calibri" w:hAnsi="Calibri" w:cs="Calibri"/>
        </w:rPr>
        <w:t xml:space="preserve">CH2Cl2 approximately </w:t>
      </w:r>
      <w:r w:rsidRPr="004146EF">
        <w:rPr>
          <w:rStyle w:val="StyleUnderline"/>
          <w:rFonts w:ascii="Calibri" w:hAnsi="Calibri" w:cs="Calibri"/>
          <w:highlight w:val="green"/>
        </w:rPr>
        <w:t>doubled</w:t>
      </w:r>
      <w:r w:rsidRPr="004146EF">
        <w:rPr>
          <w:rFonts w:ascii="Calibri" w:hAnsi="Calibri" w:cs="Calibri"/>
          <w:color w:val="262626"/>
          <w:sz w:val="18"/>
          <w:szCs w:val="18"/>
        </w:rPr>
        <w:t xml:space="preserve"> between </w:t>
      </w:r>
      <w:r w:rsidRPr="004146EF">
        <w:rPr>
          <w:rStyle w:val="StyleUnderline"/>
          <w:rFonts w:ascii="Calibri" w:hAnsi="Calibri" w:cs="Calibri"/>
          <w:highlight w:val="green"/>
        </w:rPr>
        <w:t>2004 and 2014</w:t>
      </w:r>
      <w:r w:rsidRPr="004146EF">
        <w:rPr>
          <w:rFonts w:ascii="Calibri" w:hAnsi="Calibri" w:cs="Calibri"/>
          <w:color w:val="262626"/>
          <w:sz w:val="18"/>
          <w:szCs w:val="18"/>
        </w:rPr>
        <w:t xml:space="preserve">. Current </w:t>
      </w:r>
      <w:r w:rsidRPr="004146EF">
        <w:rPr>
          <w:rStyle w:val="StyleUnderline"/>
          <w:rFonts w:ascii="Calibri" w:hAnsi="Calibri" w:cs="Calibri"/>
          <w:highlight w:val="green"/>
        </w:rPr>
        <w:t>CH2Cl2</w:t>
      </w:r>
      <w:r w:rsidRPr="004146EF">
        <w:rPr>
          <w:rStyle w:val="StyleUnderline"/>
          <w:rFonts w:ascii="Calibri" w:hAnsi="Calibri" w:cs="Calibri"/>
        </w:rPr>
        <w:t> e</w:t>
      </w:r>
      <w:r w:rsidRPr="004146EF">
        <w:rPr>
          <w:rFonts w:ascii="Calibri" w:hAnsi="Calibri" w:cs="Calibri"/>
          <w:color w:val="262626"/>
          <w:sz w:val="18"/>
          <w:szCs w:val="18"/>
        </w:rPr>
        <w:t xml:space="preserve">missions are about 1 </w:t>
      </w:r>
      <w:r w:rsidRPr="004146EF">
        <w:rPr>
          <w:rStyle w:val="StyleUnderline"/>
          <w:rFonts w:ascii="Calibri" w:hAnsi="Calibri" w:cs="Calibri"/>
          <w:highlight w:val="green"/>
        </w:rPr>
        <w:t>million metric tons</w:t>
      </w:r>
      <w:r w:rsidRPr="004146EF">
        <w:rPr>
          <w:rStyle w:val="StyleUnderline"/>
          <w:rFonts w:ascii="Calibri" w:hAnsi="Calibri" w:cs="Calibri"/>
        </w:rPr>
        <w:t xml:space="preserve"> per year, Hossaini and his team estimate.</w:t>
      </w:r>
    </w:p>
    <w:p w14:paraId="584AEFEB" w14:textId="77777777" w:rsidR="00342AB6" w:rsidRPr="004146EF" w:rsidRDefault="00342AB6" w:rsidP="00342AB6">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Like chlorofluorocarbons (CFCs)</w:t>
      </w:r>
      <w:r w:rsidRPr="004146EF">
        <w:rPr>
          <w:rFonts w:ascii="Calibri" w:hAnsi="Calibri" w:cs="Calibri"/>
          <w:color w:val="262626"/>
          <w:sz w:val="18"/>
          <w:szCs w:val="18"/>
        </w:rPr>
        <w:t xml:space="preserve"> and several other </w:t>
      </w:r>
      <w:r w:rsidRPr="004146EF">
        <w:rPr>
          <w:rStyle w:val="StyleUnderline"/>
          <w:rFonts w:ascii="Calibri" w:hAnsi="Calibri" w:cs="Calibri"/>
        </w:rPr>
        <w:t xml:space="preserve">ozone-destroying chemicals you may have heard of, </w:t>
      </w:r>
      <w:r w:rsidRPr="004146EF">
        <w:rPr>
          <w:rStyle w:val="StyleUnderline"/>
          <w:rFonts w:ascii="Calibri" w:hAnsi="Calibri" w:cs="Calibri"/>
          <w:highlight w:val="green"/>
        </w:rPr>
        <w:t>CH2Cl2 breaks apart</w:t>
      </w:r>
      <w:r w:rsidRPr="004146EF">
        <w:rPr>
          <w:rStyle w:val="StyleUnderline"/>
          <w:rFonts w:ascii="Calibri" w:hAnsi="Calibri" w:cs="Calibri"/>
        </w:rPr>
        <w:t xml:space="preserve"> </w:t>
      </w:r>
      <w:r w:rsidRPr="004146EF">
        <w:rPr>
          <w:rStyle w:val="StyleUnderline"/>
          <w:rFonts w:ascii="Calibri" w:hAnsi="Calibri" w:cs="Calibri"/>
          <w:highlight w:val="green"/>
        </w:rPr>
        <w:t>when struck</w:t>
      </w:r>
      <w:r w:rsidRPr="004146EF">
        <w:rPr>
          <w:rStyle w:val="StyleUnderline"/>
          <w:rFonts w:ascii="Calibri" w:hAnsi="Calibri" w:cs="Calibri"/>
        </w:rPr>
        <w:t xml:space="preserve"> </w:t>
      </w:r>
      <w:r w:rsidRPr="004146EF">
        <w:rPr>
          <w:rStyle w:val="StyleUnderline"/>
          <w:rFonts w:ascii="Calibri" w:hAnsi="Calibri" w:cs="Calibri"/>
          <w:highlight w:val="green"/>
        </w:rPr>
        <w:t>by sunlight</w:t>
      </w:r>
      <w:r w:rsidRPr="004146EF">
        <w:rPr>
          <w:rStyle w:val="StyleUnderline"/>
          <w:rFonts w:ascii="Calibri" w:hAnsi="Calibri" w:cs="Calibri"/>
        </w:rPr>
        <w:t>.</w:t>
      </w:r>
      <w:r w:rsidRPr="004146EF">
        <w:rPr>
          <w:rFonts w:ascii="Calibri" w:hAnsi="Calibri" w:cs="Calibri"/>
          <w:color w:val="262626"/>
          <w:sz w:val="18"/>
          <w:szCs w:val="18"/>
        </w:rPr>
        <w:t xml:space="preserve"> The </w:t>
      </w:r>
      <w:r w:rsidRPr="004146EF">
        <w:rPr>
          <w:rStyle w:val="StyleUnderline"/>
          <w:rFonts w:ascii="Calibri" w:hAnsi="Calibri" w:cs="Calibri"/>
          <w:highlight w:val="green"/>
        </w:rPr>
        <w:t>chlorine atoms</w:t>
      </w:r>
      <w:r w:rsidRPr="004146EF">
        <w:rPr>
          <w:rStyle w:val="StyleUnderline"/>
          <w:rFonts w:ascii="Calibri" w:hAnsi="Calibri" w:cs="Calibri"/>
        </w:rPr>
        <w:t xml:space="preserve"> that are released </w:t>
      </w:r>
      <w:r w:rsidRPr="004146EF">
        <w:rPr>
          <w:rStyle w:val="StyleUnderline"/>
          <w:rFonts w:ascii="Calibri" w:hAnsi="Calibri" w:cs="Calibri"/>
          <w:highlight w:val="green"/>
        </w:rPr>
        <w:t>then dismantle</w:t>
      </w:r>
      <w:r w:rsidRPr="004146EF">
        <w:rPr>
          <w:rStyle w:val="StyleUnderline"/>
          <w:rFonts w:ascii="Calibri" w:hAnsi="Calibri" w:cs="Calibri"/>
        </w:rPr>
        <w:t xml:space="preserve"> any </w:t>
      </w:r>
      <w:r w:rsidRPr="004146EF">
        <w:rPr>
          <w:rStyle w:val="StyleUnderline"/>
          <w:rFonts w:ascii="Calibri" w:hAnsi="Calibri" w:cs="Calibri"/>
          <w:highlight w:val="green"/>
        </w:rPr>
        <w:t>ozone molecules</w:t>
      </w:r>
      <w:r w:rsidRPr="004146EF">
        <w:rPr>
          <w:rStyle w:val="StyleUnderline"/>
          <w:rFonts w:ascii="Calibri" w:hAnsi="Calibri" w:cs="Calibri"/>
        </w:rPr>
        <w:t xml:space="preserve"> they interact with</w:t>
      </w:r>
      <w:r w:rsidRPr="004146EF">
        <w:rPr>
          <w:rFonts w:ascii="Calibri" w:hAnsi="Calibri" w:cs="Calibri"/>
          <w:color w:val="262626"/>
          <w:sz w:val="18"/>
          <w:szCs w:val="18"/>
        </w:rPr>
        <w:t xml:space="preserve">. In 1987, an international agreement known as the Montreal Protocol led to a ban on the production and use of CFCs and many related compounds in industrial nations, </w:t>
      </w:r>
      <w:r w:rsidRPr="004146EF">
        <w:rPr>
          <w:rStyle w:val="StyleUnderline"/>
          <w:rFonts w:ascii="Calibri" w:hAnsi="Calibri" w:cs="Calibri"/>
        </w:rPr>
        <w:t>but it ignored CH2Cl2 because researchers thought it didn't stay intact in the atmosphere long enough to rise into the stratosphere</w:t>
      </w:r>
      <w:r w:rsidRPr="004146EF">
        <w:rPr>
          <w:rFonts w:ascii="Calibri" w:hAnsi="Calibri" w:cs="Calibri"/>
          <w:color w:val="262626"/>
          <w:sz w:val="18"/>
          <w:szCs w:val="18"/>
        </w:rPr>
        <w:t xml:space="preserve">. Recent evidence now suggests, however, that the molecules can </w:t>
      </w:r>
      <w:r w:rsidRPr="004146EF">
        <w:rPr>
          <w:rStyle w:val="StyleUnderline"/>
          <w:rFonts w:ascii="Calibri" w:hAnsi="Calibri" w:cs="Calibri"/>
        </w:rPr>
        <w:t>reach the lower edge of the stratosphere, which includes the ozone layer, despite its height 8 kilometers above the poles.</w:t>
      </w:r>
    </w:p>
    <w:p w14:paraId="4DE2EC9A" w14:textId="77777777" w:rsidR="00342AB6" w:rsidRPr="004146EF" w:rsidRDefault="00342AB6" w:rsidP="00342AB6">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To gauge the current and future threat to high-altitude ozone from CH2Cl2</w:t>
      </w:r>
      <w:r w:rsidRPr="004146EF">
        <w:rPr>
          <w:rFonts w:ascii="Calibri" w:hAnsi="Calibri" w:cs="Calibri"/>
          <w:color w:val="262626"/>
          <w:sz w:val="18"/>
          <w:szCs w:val="18"/>
        </w:rPr>
        <w:t xml:space="preserve">, Hossaini and his </w:t>
      </w:r>
      <w:r w:rsidRPr="004146EF">
        <w:rPr>
          <w:rStyle w:val="StyleUnderline"/>
          <w:rFonts w:ascii="Calibri" w:hAnsi="Calibri" w:cs="Calibri"/>
        </w:rPr>
        <w:t xml:space="preserve">colleagues used computer simulations. In </w:t>
      </w:r>
      <w:r w:rsidRPr="004146EF">
        <w:rPr>
          <w:rFonts w:ascii="Calibri" w:hAnsi="Calibri" w:cs="Calibri"/>
          <w:color w:val="262626"/>
          <w:sz w:val="18"/>
          <w:szCs w:val="18"/>
        </w:rPr>
        <w:t>2016, their analyses suggest, about 3</w:t>
      </w:r>
      <w:r w:rsidRPr="004146EF">
        <w:rPr>
          <w:rStyle w:val="StyleUnderline"/>
          <w:rFonts w:ascii="Calibri" w:hAnsi="Calibri" w:cs="Calibri"/>
        </w:rPr>
        <w:t xml:space="preserve">% of the </w:t>
      </w:r>
      <w:r w:rsidRPr="004146EF">
        <w:rPr>
          <w:rStyle w:val="StyleUnderline"/>
          <w:rFonts w:ascii="Calibri" w:hAnsi="Calibri" w:cs="Calibri"/>
          <w:highlight w:val="green"/>
        </w:rPr>
        <w:t>summer ozone loss in the Antarctic could be traced to CH2Cl2</w:t>
      </w:r>
      <w:r w:rsidRPr="004146EF">
        <w:rPr>
          <w:rFonts w:ascii="Calibri" w:hAnsi="Calibri" w:cs="Calibri"/>
          <w:color w:val="262626"/>
          <w:sz w:val="18"/>
          <w:szCs w:val="18"/>
        </w:rPr>
        <w:t>. That seems small, but in 2010 the substance was responsible for only 1.</w:t>
      </w:r>
      <w:r w:rsidRPr="004146EF">
        <w:rPr>
          <w:rStyle w:val="StyleUnderline"/>
          <w:rFonts w:ascii="Calibri" w:hAnsi="Calibri" w:cs="Calibri"/>
        </w:rPr>
        <w:t>5% of the region's summer ozone loss, Hossaini says</w:t>
      </w:r>
      <w:r w:rsidRPr="004146EF">
        <w:rPr>
          <w:rFonts w:ascii="Calibri" w:hAnsi="Calibri" w:cs="Calibri"/>
          <w:color w:val="262626"/>
          <w:sz w:val="18"/>
          <w:szCs w:val="18"/>
        </w:rPr>
        <w:t xml:space="preserve">. If </w:t>
      </w:r>
      <w:r w:rsidRPr="004146EF">
        <w:rPr>
          <w:rStyle w:val="StyleUnderline"/>
          <w:rFonts w:ascii="Calibri" w:hAnsi="Calibri" w:cs="Calibri"/>
          <w:highlight w:val="green"/>
        </w:rPr>
        <w:t>CH2Cl2 emissions continue to rise</w:t>
      </w:r>
      <w:r w:rsidRPr="004146EF">
        <w:rPr>
          <w:rStyle w:val="StyleUnderline"/>
          <w:rFonts w:ascii="Calibri" w:hAnsi="Calibri" w:cs="Calibri"/>
        </w:rPr>
        <w:t xml:space="preserve"> at the rate seen in the last decade, </w:t>
      </w:r>
      <w:r w:rsidRPr="004146EF">
        <w:rPr>
          <w:rStyle w:val="StyleUnderline"/>
          <w:rFonts w:ascii="Calibri" w:hAnsi="Calibri" w:cs="Calibri"/>
          <w:highlight w:val="green"/>
        </w:rPr>
        <w:t>recovery of the ozone hole would be delayed</w:t>
      </w:r>
      <w:r w:rsidRPr="004146EF">
        <w:rPr>
          <w:rStyle w:val="StyleUnderline"/>
          <w:rFonts w:ascii="Calibri" w:hAnsi="Calibri" w:cs="Calibri"/>
        </w:rPr>
        <w:t xml:space="preserve"> about 30 years, the researchers estimate in </w:t>
      </w:r>
      <w:r w:rsidRPr="004146EF">
        <w:rPr>
          <w:rStyle w:val="StyleUnderline"/>
          <w:rFonts w:ascii="Calibri" w:hAnsi="Calibri" w:cs="Calibri"/>
          <w:i/>
          <w:iCs/>
        </w:rPr>
        <w:t>Nature Communications</w:t>
      </w:r>
      <w:r w:rsidRPr="004146EF">
        <w:rPr>
          <w:rFonts w:ascii="Calibri" w:hAnsi="Calibri" w:cs="Calibri"/>
          <w:color w:val="262626"/>
          <w:sz w:val="18"/>
          <w:szCs w:val="18"/>
        </w:rPr>
        <w:t>.</w:t>
      </w:r>
    </w:p>
    <w:p w14:paraId="159BAECF" w14:textId="77777777" w:rsidR="00342AB6" w:rsidRPr="004146EF" w:rsidRDefault="00342AB6" w:rsidP="00342AB6">
      <w:pPr>
        <w:pStyle w:val="NormalWeb"/>
        <w:shd w:val="clear" w:color="auto" w:fill="FFFFFF"/>
        <w:spacing w:before="0" w:beforeAutospacing="0"/>
        <w:rPr>
          <w:rFonts w:ascii="Calibri" w:hAnsi="Calibri" w:cs="Calibri"/>
          <w:color w:val="262626"/>
          <w:sz w:val="18"/>
          <w:szCs w:val="18"/>
        </w:rPr>
      </w:pPr>
      <w:r w:rsidRPr="004146EF">
        <w:rPr>
          <w:rStyle w:val="StyleUnderline"/>
          <w:rFonts w:ascii="Calibri" w:hAnsi="Calibri" w:cs="Calibri"/>
        </w:rPr>
        <w:t>But if emissions of CH2Cl2 are held to current le</w:t>
      </w:r>
      <w:r w:rsidRPr="004146EF">
        <w:rPr>
          <w:rFonts w:ascii="Calibri" w:hAnsi="Calibri" w:cs="Calibri"/>
          <w:color w:val="262626"/>
          <w:sz w:val="18"/>
          <w:szCs w:val="18"/>
        </w:rPr>
        <w:t>vels, healing of the ozone hole would be delayed only 5 years or so, the team finds. Simulations that don't include the effect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suggest that high-altitude ozone in the Antarctic will return to pre-1980 levels, the concentration measured before CFCs and other ozone-destroying chemicals were recognized as a problem, in 2065.</w:t>
      </w:r>
    </w:p>
    <w:p w14:paraId="108DED08" w14:textId="77777777" w:rsidR="00342AB6" w:rsidRPr="004146EF" w:rsidRDefault="00342AB6" w:rsidP="00342AB6">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The team's analyses "are quite important," says Björn-Martin Sinnhuber, an atmospheric scientist at Karlsruhe Institute of Technology in Germany. "It's clear that concentrations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have increased quite a lot," he notes. But one critical question, he contends, is what will happen to emissions over the long term: "They've been quite variable in recent years, and it's difficult to say how they might evolve."</w:t>
      </w:r>
    </w:p>
    <w:p w14:paraId="2FCAF75E" w14:textId="77777777" w:rsidR="00342AB6" w:rsidRPr="004146EF" w:rsidRDefault="00342AB6" w:rsidP="00342AB6">
      <w:pPr>
        <w:pStyle w:val="NormalWeb"/>
        <w:shd w:val="clear" w:color="auto" w:fill="FFFFFF"/>
        <w:spacing w:before="0" w:beforeAutospacing="0"/>
        <w:rPr>
          <w:rStyle w:val="StyleUnderline"/>
          <w:rFonts w:ascii="Calibri" w:hAnsi="Calibri" w:cs="Calibri"/>
        </w:rPr>
      </w:pPr>
      <w:r w:rsidRPr="004146EF">
        <w:rPr>
          <w:rFonts w:ascii="Calibri" w:hAnsi="Calibri" w:cs="Calibri"/>
          <w:color w:val="262626"/>
          <w:sz w:val="18"/>
          <w:szCs w:val="18"/>
        </w:rPr>
        <w:t>Although the rapid rise in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xml:space="preserve"> emissions may one day level off, it's also </w:t>
      </w:r>
      <w:r w:rsidRPr="004146EF">
        <w:rPr>
          <w:rStyle w:val="StyleUnderline"/>
          <w:rFonts w:ascii="Calibri" w:hAnsi="Calibri" w:cs="Calibri"/>
        </w:rPr>
        <w:t xml:space="preserve">possible that </w:t>
      </w:r>
      <w:r w:rsidRPr="004146EF">
        <w:rPr>
          <w:rStyle w:val="StyleUnderline"/>
          <w:rFonts w:ascii="Calibri" w:hAnsi="Calibri" w:cs="Calibri"/>
          <w:highlight w:val="green"/>
        </w:rPr>
        <w:t>emissions</w:t>
      </w:r>
      <w:r w:rsidRPr="004146EF">
        <w:rPr>
          <w:rStyle w:val="StyleUnderline"/>
          <w:rFonts w:ascii="Calibri" w:hAnsi="Calibri" w:cs="Calibri"/>
        </w:rPr>
        <w:t xml:space="preserve"> of this multipurpose chemical </w:t>
      </w:r>
      <w:r w:rsidRPr="004146EF">
        <w:rPr>
          <w:rStyle w:val="StyleUnderline"/>
          <w:rFonts w:ascii="Calibri" w:hAnsi="Calibri" w:cs="Calibri"/>
          <w:highlight w:val="green"/>
        </w:rPr>
        <w:t>may accelerate</w:t>
      </w:r>
      <w:r w:rsidRPr="004146EF">
        <w:rPr>
          <w:rStyle w:val="StyleUnderline"/>
          <w:rFonts w:ascii="Calibri" w:hAnsi="Calibri" w:cs="Calibri"/>
        </w:rPr>
        <w:t xml:space="preserve"> </w:t>
      </w:r>
      <w:r w:rsidRPr="004146EF">
        <w:rPr>
          <w:rStyle w:val="StyleUnderline"/>
          <w:rFonts w:ascii="Calibri" w:hAnsi="Calibri" w:cs="Calibri"/>
          <w:highlight w:val="green"/>
        </w:rPr>
        <w:t>even further</w:t>
      </w:r>
      <w:r w:rsidRPr="004146EF">
        <w:rPr>
          <w:rFonts w:ascii="Calibri" w:hAnsi="Calibri" w:cs="Calibri"/>
          <w:color w:val="262626"/>
          <w:sz w:val="18"/>
          <w:szCs w:val="18"/>
        </w:rPr>
        <w:t xml:space="preserve">. Hossaini and his team also assessed what would happen to high-altitude ozone if </w:t>
      </w:r>
      <w:r w:rsidRPr="004146EF">
        <w:rPr>
          <w:rStyle w:val="StyleUnderline"/>
          <w:rFonts w:ascii="Calibri" w:hAnsi="Calibri" w:cs="Calibri"/>
        </w:rPr>
        <w:t>CH2Cl2 emissions rose at twice the rate seen in the past decade. The answer? Not good</w:t>
      </w:r>
      <w:r w:rsidRPr="004146EF">
        <w:rPr>
          <w:rStyle w:val="StyleUnderline"/>
          <w:rFonts w:ascii="Calibri" w:hAnsi="Calibri" w:cs="Calibri"/>
          <w:highlight w:val="green"/>
        </w:rPr>
        <w:t>. Antarctic ozone wouldn't recover</w:t>
      </w:r>
      <w:r w:rsidRPr="004146EF">
        <w:rPr>
          <w:rStyle w:val="StyleUnderline"/>
          <w:rFonts w:ascii="Calibri" w:hAnsi="Calibri" w:cs="Calibri"/>
        </w:rPr>
        <w:t xml:space="preserve"> to pre-1980 levels until well after the year 2100, the analyses suggest.</w:t>
      </w:r>
    </w:p>
    <w:p w14:paraId="1880921D" w14:textId="77777777" w:rsidR="00342AB6" w:rsidRPr="004146EF" w:rsidRDefault="00342AB6" w:rsidP="00342AB6">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All this means that scientists now reviewing the Montreal Protocol should consider expanding the agreement to also regulate substances like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that have atmospheric lifetimes of less than 6 months, Schofield says.</w:t>
      </w:r>
    </w:p>
    <w:p w14:paraId="17722885" w14:textId="77777777" w:rsidR="00342AB6" w:rsidRPr="004146EF" w:rsidRDefault="00342AB6" w:rsidP="00342AB6">
      <w:pPr>
        <w:pStyle w:val="NormalWeb"/>
        <w:shd w:val="clear" w:color="auto" w:fill="FFFFFF"/>
        <w:spacing w:before="0" w:beforeAutospacing="0"/>
        <w:rPr>
          <w:rFonts w:ascii="Calibri" w:hAnsi="Calibri" w:cs="Calibri"/>
          <w:color w:val="262626"/>
          <w:sz w:val="18"/>
          <w:szCs w:val="18"/>
        </w:rPr>
      </w:pPr>
      <w:r w:rsidRPr="004146EF">
        <w:rPr>
          <w:rFonts w:ascii="Calibri" w:hAnsi="Calibri" w:cs="Calibri"/>
          <w:color w:val="262626"/>
          <w:sz w:val="18"/>
          <w:szCs w:val="18"/>
        </w:rPr>
        <w:t>Possibly as important, however, the team's results might also help other researchers identify which sources of CH</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Cl</w:t>
      </w:r>
      <w:r w:rsidRPr="004146EF">
        <w:rPr>
          <w:rFonts w:ascii="Calibri" w:hAnsi="Calibri" w:cs="Calibri"/>
          <w:color w:val="262626"/>
          <w:sz w:val="18"/>
          <w:szCs w:val="18"/>
          <w:vertAlign w:val="subscript"/>
        </w:rPr>
        <w:t>2</w:t>
      </w:r>
      <w:r w:rsidRPr="004146EF">
        <w:rPr>
          <w:rFonts w:ascii="Calibri" w:hAnsi="Calibri" w:cs="Calibri"/>
          <w:color w:val="262626"/>
          <w:sz w:val="18"/>
          <w:szCs w:val="18"/>
        </w:rPr>
        <w:t> are contributing most to the recent rise in emissions. That sort of information, Hossaini admits, is sadly lacking as of now.</w:t>
      </w:r>
    </w:p>
    <w:p w14:paraId="118942D2" w14:textId="77777777" w:rsidR="00342AB6" w:rsidRPr="004146EF" w:rsidRDefault="00342AB6" w:rsidP="00342AB6"/>
    <w:p w14:paraId="59D53739" w14:textId="77777777" w:rsidR="00342AB6" w:rsidRPr="004146EF" w:rsidRDefault="00342AB6" w:rsidP="00342AB6">
      <w:pPr>
        <w:pStyle w:val="Heading4"/>
        <w:rPr>
          <w:rFonts w:eastAsia="MS Gothic" w:cs="Calibri"/>
        </w:rPr>
      </w:pPr>
      <w:r w:rsidRPr="004146EF">
        <w:rPr>
          <w:rFonts w:eastAsia="MS Gothic" w:cs="Calibri"/>
        </w:rPr>
        <w:t>No extinction from Ozone – bounces back, in the meantime wear glasses and sunscreen!</w:t>
      </w:r>
    </w:p>
    <w:p w14:paraId="63B463BD" w14:textId="77777777" w:rsidR="00342AB6" w:rsidRPr="004146EF" w:rsidRDefault="00342AB6" w:rsidP="00342AB6">
      <w:r w:rsidRPr="004146EF">
        <w:t xml:space="preserve">Brian </w:t>
      </w:r>
      <w:r w:rsidRPr="004146EF">
        <w:rPr>
          <w:b/>
        </w:rPr>
        <w:t>Martin 82</w:t>
      </w:r>
      <w:r w:rsidRPr="004146EF">
        <w:t xml:space="preserve"> [Brian Martin (Professor of Social Sciences @ the University of Wollongong) December 1982 “The global health effects of nuclear war” Current Affairs Bulletin, Vol. 59, No. 7, pp. 14-26, online @ http://www.uow.edu.au/arts/sts/bmartin/pubs/82cab/index.html, loghry]/recut TK</w:t>
      </w:r>
    </w:p>
    <w:p w14:paraId="1A63484B" w14:textId="77777777" w:rsidR="00342AB6" w:rsidRPr="004146EF" w:rsidRDefault="00342AB6" w:rsidP="00342AB6">
      <w:pPr>
        <w:rPr>
          <w:rFonts w:eastAsia="Cambria"/>
          <w:sz w:val="16"/>
        </w:rPr>
      </w:pPr>
      <w:r w:rsidRPr="004146EF">
        <w:rPr>
          <w:rFonts w:eastAsia="Cambria"/>
          <w:sz w:val="16"/>
        </w:rPr>
        <w:t xml:space="preserve">Another major threat to ozone comes from nuclear explosions. </w:t>
      </w:r>
      <w:r w:rsidRPr="004146EF">
        <w:rPr>
          <w:rFonts w:eastAsia="Cambria"/>
          <w:u w:val="single"/>
        </w:rPr>
        <w:t>Nitric oxide is produced</w:t>
      </w:r>
      <w:r w:rsidRPr="004146EF">
        <w:rPr>
          <w:rFonts w:eastAsia="Cambria"/>
          <w:sz w:val="16"/>
        </w:rPr>
        <w:t xml:space="preserve"> essentially </w:t>
      </w:r>
      <w:r w:rsidRPr="004146EF">
        <w:rPr>
          <w:rFonts w:eastAsia="Cambria"/>
          <w:u w:val="single"/>
        </w:rPr>
        <w:t>by the 'burning' of nitrogen in the atmosphere,</w:t>
      </w:r>
      <w:r w:rsidRPr="004146EF">
        <w:rPr>
          <w:rFonts w:eastAsia="Cambria"/>
          <w:sz w:val="16"/>
        </w:rPr>
        <w:t xml:space="preserve"> and </w:t>
      </w:r>
      <w:r w:rsidRPr="004146EF">
        <w:rPr>
          <w:rFonts w:eastAsia="Cambria"/>
          <w:u w:val="single"/>
        </w:rPr>
        <w:t>this occurs</w:t>
      </w:r>
      <w:r w:rsidRPr="004146EF">
        <w:rPr>
          <w:rFonts w:eastAsia="Cambria"/>
          <w:sz w:val="16"/>
        </w:rPr>
        <w:t xml:space="preserve"> whenever air temperatures are sufficiently hot: in automobile engines, in aircraft engines and </w:t>
      </w:r>
      <w:r w:rsidRPr="004146EF">
        <w:rPr>
          <w:rFonts w:eastAsia="Cambria"/>
          <w:u w:val="single"/>
        </w:rPr>
        <w:t>in nuclear explosions</w:t>
      </w:r>
      <w:r w:rsidRPr="004146EF">
        <w:rPr>
          <w:rFonts w:eastAsia="Cambria"/>
          <w:sz w:val="1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4146EF">
        <w:rPr>
          <w:rFonts w:eastAsia="Cambria"/>
          <w:highlight w:val="green"/>
          <w:u w:val="single"/>
        </w:rPr>
        <w:t>since the number of high-yield weapons</w:t>
      </w:r>
      <w:r w:rsidRPr="004146EF">
        <w:rPr>
          <w:rFonts w:eastAsia="Cambria"/>
          <w:u w:val="single"/>
        </w:rPr>
        <w:t xml:space="preserve"> in </w:t>
      </w:r>
      <w:r w:rsidRPr="004146EF">
        <w:rPr>
          <w:rFonts w:eastAsia="Cambria"/>
          <w:highlight w:val="green"/>
          <w:u w:val="single"/>
        </w:rPr>
        <w:t>present</w:t>
      </w:r>
      <w:r w:rsidRPr="004146EF">
        <w:rPr>
          <w:rFonts w:eastAsia="Cambria"/>
          <w:u w:val="single"/>
        </w:rPr>
        <w:t xml:space="preserve"> nuclear arsenals </w:t>
      </w:r>
      <w:r w:rsidRPr="004146EF">
        <w:rPr>
          <w:rFonts w:eastAsia="Cambria"/>
          <w:highlight w:val="green"/>
          <w:u w:val="single"/>
        </w:rPr>
        <w:t>is</w:t>
      </w:r>
      <w:r w:rsidRPr="004146EF">
        <w:rPr>
          <w:rFonts w:eastAsia="Cambria"/>
          <w:u w:val="single"/>
        </w:rPr>
        <w:t xml:space="preserve"> now </w:t>
      </w:r>
      <w:r w:rsidRPr="004146EF">
        <w:rPr>
          <w:rFonts w:eastAsia="Cambria"/>
          <w:highlight w:val="green"/>
          <w:u w:val="single"/>
        </w:rPr>
        <w:t>smaller, much less oxides of nitrogen would be deposited</w:t>
      </w:r>
      <w:r w:rsidRPr="004146EF">
        <w:rPr>
          <w:rFonts w:eastAsia="Cambria"/>
          <w:u w:val="single"/>
        </w:rPr>
        <w:t xml:space="preserve"> in the stratosphere by nuclear war </w:t>
      </w:r>
      <w:r w:rsidRPr="004146EF">
        <w:rPr>
          <w:rFonts w:eastAsia="Cambria"/>
          <w:highlight w:val="green"/>
          <w:u w:val="single"/>
        </w:rPr>
        <w:t>than assumed</w:t>
      </w:r>
      <w:r w:rsidRPr="004146EF">
        <w:rPr>
          <w:rFonts w:eastAsia="Cambria"/>
          <w:u w:val="single"/>
        </w:rPr>
        <w:t xml:space="preserve"> in earlier calculations, </w:t>
      </w:r>
      <w:r w:rsidRPr="004146EF">
        <w:rPr>
          <w:rFonts w:eastAsia="Cambria"/>
          <w:highlight w:val="green"/>
          <w:u w:val="single"/>
        </w:rPr>
        <w:t>and so significant</w:t>
      </w:r>
      <w:r w:rsidRPr="004146EF">
        <w:rPr>
          <w:rFonts w:eastAsia="Cambria"/>
          <w:u w:val="single"/>
        </w:rPr>
        <w:t xml:space="preserve"> </w:t>
      </w:r>
      <w:r w:rsidRPr="004146EF">
        <w:rPr>
          <w:rFonts w:eastAsia="Cambria"/>
          <w:highlight w:val="green"/>
          <w:u w:val="single"/>
        </w:rPr>
        <w:t>ozone reductions are unlikely</w:t>
      </w:r>
      <w:r w:rsidRPr="004146EF">
        <w:rPr>
          <w:rFonts w:eastAsia="Cambria"/>
          <w:u w:val="single"/>
        </w:rPr>
        <w:t>.</w:t>
      </w:r>
      <w:r w:rsidRPr="004146EF">
        <w:rPr>
          <w:rFonts w:eastAsia="Cambria"/>
          <w:sz w:val="16"/>
        </w:rPr>
        <w:t xml:space="preserve">[31] This conclusion remains tentative. The actual behaviour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4146EF">
        <w:rPr>
          <w:rFonts w:eastAsia="Cambria"/>
          <w:u w:val="single"/>
        </w:rPr>
        <w:t>If significant ozone reduction did occur, the most important direct effect on humans would be an increase in skin cancer</w:t>
      </w:r>
      <w:r w:rsidRPr="004146EF">
        <w:rPr>
          <w:rFonts w:eastAsia="Cambria"/>
          <w:sz w:val="16"/>
        </w:rPr>
        <w:t xml:space="preserve">. However, </w:t>
      </w:r>
      <w:r w:rsidRPr="004146EF">
        <w:rPr>
          <w:rFonts w:eastAsia="Cambria"/>
          <w:u w:val="single"/>
        </w:rPr>
        <w:t>this is seldom lethal, and could be avoided by reducing exposure to sunlight.</w:t>
      </w:r>
      <w:r w:rsidRPr="004146EF">
        <w:rPr>
          <w:rFonts w:eastAsia="Cambria"/>
          <w:sz w:val="16"/>
        </w:rPr>
        <w:t xml:space="preserve"> Potentially more serious would be effects on crops.[32] Some of the important grains, for example, are sensitive to uv. Whether the net effects on crop yields would be significant is hard to estimate. But </w:t>
      </w:r>
      <w:r w:rsidRPr="004146EF">
        <w:rPr>
          <w:rFonts w:eastAsia="Cambria"/>
          <w:u w:val="single"/>
        </w:rPr>
        <w:t xml:space="preserve">whatever the reduction in ozone, </w:t>
      </w:r>
      <w:r w:rsidRPr="004146EF">
        <w:rPr>
          <w:rFonts w:eastAsia="Cambria"/>
          <w:highlight w:val="green"/>
          <w:u w:val="single"/>
        </w:rPr>
        <w:t>ozone levels would return pretty much to normal after a few years</w:t>
      </w:r>
      <w:r w:rsidRPr="004146EF">
        <w:rPr>
          <w:rFonts w:eastAsia="Cambria"/>
          <w:u w:val="single"/>
        </w:rPr>
        <w:t>.</w:t>
      </w:r>
      <w:r w:rsidRPr="004146EF">
        <w:rPr>
          <w:rFonts w:eastAsia="Cambria"/>
          <w:sz w:val="16"/>
        </w:rPr>
        <w:t xml:space="preserve">[9] It seems unlikely that </w:t>
      </w:r>
      <w:r w:rsidRPr="004146EF">
        <w:rPr>
          <w:rFonts w:eastAsia="Cambria"/>
          <w:u w:val="single"/>
        </w:rPr>
        <w:t>in the context of a major nuclear war the changes in uv alone would be of serious concern</w:t>
      </w:r>
      <w:r w:rsidRPr="004146EF">
        <w:rPr>
          <w:rFonts w:eastAsia="Cambria"/>
          <w:sz w:val="16"/>
        </w:rPr>
        <w:t xml:space="preserve">. In particular, </w:t>
      </w:r>
      <w:r w:rsidRPr="004146EF">
        <w:rPr>
          <w:rFonts w:eastAsia="Cambria"/>
          <w:u w:val="single"/>
        </w:rPr>
        <w:t xml:space="preserve">the threat of </w:t>
      </w:r>
      <w:r w:rsidRPr="004146EF">
        <w:rPr>
          <w:rStyle w:val="Emphasis"/>
        </w:rPr>
        <w:t>human extinction</w:t>
      </w:r>
      <w:r w:rsidRPr="004146EF">
        <w:rPr>
          <w:rFonts w:eastAsia="Cambria"/>
          <w:u w:val="single"/>
        </w:rPr>
        <w:t xml:space="preserve"> raised by</w:t>
      </w:r>
      <w:r w:rsidRPr="004146EF">
        <w:rPr>
          <w:rFonts w:eastAsia="Cambria"/>
          <w:sz w:val="16"/>
        </w:rPr>
        <w:t xml:space="preserve"> Jonathan </w:t>
      </w:r>
      <w:r w:rsidRPr="004146EF">
        <w:rPr>
          <w:rFonts w:eastAsia="Cambria"/>
          <w:u w:val="single"/>
        </w:rPr>
        <w:t xml:space="preserve">Schell </w:t>
      </w:r>
      <w:r w:rsidRPr="004146EF">
        <w:rPr>
          <w:rFonts w:eastAsia="Cambria"/>
          <w:sz w:val="16"/>
        </w:rPr>
        <w:t xml:space="preserve">in The Fate of the  Earth,[33] based mostly on effects of increased uv from ozone reduction, </w:t>
      </w:r>
      <w:r w:rsidRPr="004146EF">
        <w:rPr>
          <w:rFonts w:eastAsia="Cambria"/>
          <w:u w:val="single"/>
        </w:rPr>
        <w:t xml:space="preserve">seems </w:t>
      </w:r>
      <w:r w:rsidRPr="004146EF">
        <w:rPr>
          <w:rStyle w:val="Emphasis"/>
        </w:rPr>
        <w:t>very small</w:t>
      </w:r>
      <w:r w:rsidRPr="004146EF">
        <w:rPr>
          <w:rFonts w:eastAsia="Cambria"/>
          <w:u w:val="single"/>
        </w:rPr>
        <w:t xml:space="preserve"> indeed. It is sometimes claimed that nuclear war could destroy ozone to such an extent that humans and animals would be blinded by excess uv. Even if large numbers of high-yield weapons were exploded, this possibility seems very unlikely except for a contribution to snow blindness in the far north. </w:t>
      </w:r>
      <w:r w:rsidRPr="004146EF">
        <w:rPr>
          <w:rFonts w:eastAsia="Cambria"/>
          <w:highlight w:val="green"/>
          <w:u w:val="single"/>
        </w:rPr>
        <w:t>Stratospheric ozone can never be completely removed</w:t>
      </w:r>
      <w:r w:rsidRPr="004146EF">
        <w:rPr>
          <w:rFonts w:eastAsia="Cambria"/>
          <w:sz w:val="16"/>
          <w:highlight w:val="green"/>
        </w:rPr>
        <w:t>,</w:t>
      </w:r>
      <w:r w:rsidRPr="004146EF">
        <w:rPr>
          <w:rFonts w:eastAsia="Cambria"/>
          <w:sz w:val="16"/>
        </w:rPr>
        <w:t xml:space="preserve"> but at most reduced greatly. </w:t>
      </w:r>
      <w:r w:rsidRPr="004146EF">
        <w:rPr>
          <w:rFonts w:eastAsia="Cambria"/>
          <w:highlight w:val="green"/>
          <w:u w:val="single"/>
        </w:rPr>
        <w:t xml:space="preserve">Even if a </w:t>
      </w:r>
      <w:r w:rsidRPr="004146EF">
        <w:rPr>
          <w:rStyle w:val="Emphasis"/>
          <w:highlight w:val="green"/>
        </w:rPr>
        <w:t>50 per cent</w:t>
      </w:r>
      <w:r w:rsidRPr="004146EF">
        <w:rPr>
          <w:rFonts w:eastAsia="Cambria"/>
          <w:u w:val="single"/>
        </w:rPr>
        <w:t xml:space="preserve"> or more </w:t>
      </w:r>
      <w:r w:rsidRPr="004146EF">
        <w:rPr>
          <w:rFonts w:eastAsia="Cambria"/>
          <w:highlight w:val="green"/>
          <w:u w:val="single"/>
        </w:rPr>
        <w:t>reduction</w:t>
      </w:r>
      <w:r w:rsidRPr="004146EF">
        <w:rPr>
          <w:rFonts w:eastAsia="Cambria"/>
          <w:u w:val="single"/>
        </w:rPr>
        <w:t xml:space="preserve"> in ozone </w:t>
      </w:r>
      <w:r w:rsidRPr="004146EF">
        <w:rPr>
          <w:rFonts w:eastAsia="Cambria"/>
          <w:highlight w:val="green"/>
          <w:u w:val="single"/>
        </w:rPr>
        <w:t>occurred</w:t>
      </w:r>
      <w:r w:rsidRPr="004146EF">
        <w:rPr>
          <w:rFonts w:eastAsia="Cambria"/>
          <w:sz w:val="16"/>
        </w:rPr>
        <w:t xml:space="preserve"> - and as noted </w:t>
      </w:r>
      <w:r w:rsidRPr="004146EF">
        <w:rPr>
          <w:rFonts w:eastAsia="Cambria"/>
          <w:u w:val="single"/>
        </w:rPr>
        <w:t xml:space="preserve">this seems improbable with present nuclear arsenals - </w:t>
      </w:r>
      <w:r w:rsidRPr="004146EF">
        <w:rPr>
          <w:rFonts w:eastAsia="Cambria"/>
          <w:highlight w:val="green"/>
          <w:u w:val="single"/>
        </w:rPr>
        <w:t>protection</w:t>
      </w:r>
      <w:r w:rsidRPr="004146EF">
        <w:rPr>
          <w:rFonts w:eastAsia="Cambria"/>
          <w:u w:val="single"/>
        </w:rPr>
        <w:t xml:space="preserve"> from uv for humans </w:t>
      </w:r>
      <w:r w:rsidRPr="004146EF">
        <w:rPr>
          <w:rFonts w:eastAsia="Cambria"/>
          <w:highlight w:val="green"/>
          <w:u w:val="single"/>
        </w:rPr>
        <w:t xml:space="preserve">could be obtained from </w:t>
      </w:r>
      <w:r w:rsidRPr="004146EF">
        <w:rPr>
          <w:rStyle w:val="Emphasis"/>
          <w:highlight w:val="green"/>
        </w:rPr>
        <w:t>sunglasses</w:t>
      </w:r>
      <w:r w:rsidRPr="004146EF">
        <w:rPr>
          <w:rFonts w:eastAsia="Cambria"/>
          <w:u w:val="single"/>
        </w:rPr>
        <w:t xml:space="preserve"> or just ordinary glasses, which absorb uv. For animals</w:t>
      </w:r>
      <w:r w:rsidRPr="004146EF">
        <w:rPr>
          <w:rFonts w:eastAsia="Cambria"/>
          <w:sz w:val="16"/>
        </w:rPr>
        <w:t xml:space="preserve">, the following considerations are relevant. </w:t>
      </w:r>
      <w:r w:rsidRPr="004146EF">
        <w:rPr>
          <w:rFonts w:eastAsia="Cambria"/>
          <w:u w:val="single"/>
        </w:rPr>
        <w:t>Ozone levels vary considerably from place to place and from time to time</w:t>
      </w:r>
      <w:r w:rsidRPr="004146EF">
        <w:rPr>
          <w:rFonts w:eastAsia="Cambria"/>
          <w:sz w:val="1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4146EF">
        <w:rPr>
          <w:rFonts w:eastAsia="Cambria"/>
          <w:u w:val="single"/>
        </w:rPr>
        <w:t>most ozone reductions from a nuclear war would be in the mid and high latitudes, where ozone levels are higher to start with and where the 'path length' of sunlight through ozone is increased due to its oblique angle of incidence</w:t>
      </w:r>
      <w:r w:rsidRPr="004146EF">
        <w:rPr>
          <w:rFonts w:eastAsia="Cambria"/>
          <w:sz w:val="16"/>
        </w:rPr>
        <w:t>. But this does not mean complacency is warranted, as the concerns of John Hampson illustrate.</w:t>
      </w:r>
    </w:p>
    <w:sectPr w:rsidR="00342AB6" w:rsidRPr="004146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367F65"/>
    <w:multiLevelType w:val="hybridMultilevel"/>
    <w:tmpl w:val="1932FFA2"/>
    <w:lvl w:ilvl="0" w:tplc="CA082E28">
      <w:numFmt w:val="bullet"/>
      <w:lvlText w:val="-"/>
      <w:lvlJc w:val="left"/>
      <w:pPr>
        <w:ind w:left="1080" w:hanging="360"/>
      </w:pPr>
      <w:rPr>
        <w:rFonts w:ascii="Calibri" w:eastAsiaTheme="majorEastAs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2482A"/>
    <w:multiLevelType w:val="hybridMultilevel"/>
    <w:tmpl w:val="8F4E39E0"/>
    <w:lvl w:ilvl="0" w:tplc="0E58A86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72DEF"/>
    <w:rsid w:val="00001480"/>
    <w:rsid w:val="000139A3"/>
    <w:rsid w:val="00072DEF"/>
    <w:rsid w:val="00100833"/>
    <w:rsid w:val="00104529"/>
    <w:rsid w:val="00105942"/>
    <w:rsid w:val="00107396"/>
    <w:rsid w:val="00144A4C"/>
    <w:rsid w:val="001746D7"/>
    <w:rsid w:val="00176AB0"/>
    <w:rsid w:val="00177B7D"/>
    <w:rsid w:val="0018322D"/>
    <w:rsid w:val="0019060B"/>
    <w:rsid w:val="001B5776"/>
    <w:rsid w:val="001E527A"/>
    <w:rsid w:val="001F78CE"/>
    <w:rsid w:val="00251FC7"/>
    <w:rsid w:val="002855A7"/>
    <w:rsid w:val="002B146A"/>
    <w:rsid w:val="002B59C9"/>
    <w:rsid w:val="002B5E17"/>
    <w:rsid w:val="00315690"/>
    <w:rsid w:val="00316B75"/>
    <w:rsid w:val="00325646"/>
    <w:rsid w:val="00342AB6"/>
    <w:rsid w:val="003460F2"/>
    <w:rsid w:val="0038158C"/>
    <w:rsid w:val="003902BA"/>
    <w:rsid w:val="003A09E2"/>
    <w:rsid w:val="003C437C"/>
    <w:rsid w:val="00407037"/>
    <w:rsid w:val="004605D6"/>
    <w:rsid w:val="004C60E8"/>
    <w:rsid w:val="004E3579"/>
    <w:rsid w:val="004E728B"/>
    <w:rsid w:val="004F39E0"/>
    <w:rsid w:val="00537BD5"/>
    <w:rsid w:val="0057268A"/>
    <w:rsid w:val="005D2912"/>
    <w:rsid w:val="006065BD"/>
    <w:rsid w:val="00645FA9"/>
    <w:rsid w:val="0064666E"/>
    <w:rsid w:val="00647866"/>
    <w:rsid w:val="00660665"/>
    <w:rsid w:val="00665003"/>
    <w:rsid w:val="006A2AD0"/>
    <w:rsid w:val="006A6A21"/>
    <w:rsid w:val="006C2375"/>
    <w:rsid w:val="006C6573"/>
    <w:rsid w:val="006D4ECC"/>
    <w:rsid w:val="00722258"/>
    <w:rsid w:val="007243E5"/>
    <w:rsid w:val="00732FA0"/>
    <w:rsid w:val="00766EA0"/>
    <w:rsid w:val="007A2226"/>
    <w:rsid w:val="007D3AC6"/>
    <w:rsid w:val="007E7263"/>
    <w:rsid w:val="007F5B66"/>
    <w:rsid w:val="00823A1C"/>
    <w:rsid w:val="00845B9D"/>
    <w:rsid w:val="00860984"/>
    <w:rsid w:val="008B196D"/>
    <w:rsid w:val="008B3ECB"/>
    <w:rsid w:val="008B4E85"/>
    <w:rsid w:val="008C1B2E"/>
    <w:rsid w:val="00902B64"/>
    <w:rsid w:val="0091627E"/>
    <w:rsid w:val="0097032B"/>
    <w:rsid w:val="009C63C3"/>
    <w:rsid w:val="009D2EAD"/>
    <w:rsid w:val="009D54B2"/>
    <w:rsid w:val="009E1922"/>
    <w:rsid w:val="009F7ED2"/>
    <w:rsid w:val="00A93661"/>
    <w:rsid w:val="00A95652"/>
    <w:rsid w:val="00AC0AB8"/>
    <w:rsid w:val="00AD322B"/>
    <w:rsid w:val="00B15380"/>
    <w:rsid w:val="00B33C6D"/>
    <w:rsid w:val="00B4508F"/>
    <w:rsid w:val="00B55AD5"/>
    <w:rsid w:val="00B73517"/>
    <w:rsid w:val="00B8057C"/>
    <w:rsid w:val="00BD6238"/>
    <w:rsid w:val="00BF593B"/>
    <w:rsid w:val="00BF773A"/>
    <w:rsid w:val="00BF7E81"/>
    <w:rsid w:val="00C13773"/>
    <w:rsid w:val="00C17CC8"/>
    <w:rsid w:val="00C83417"/>
    <w:rsid w:val="00C91BBA"/>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71071"/>
    <w:rsid w:val="00EC7DC4"/>
    <w:rsid w:val="00ED30CF"/>
    <w:rsid w:val="00F176EF"/>
    <w:rsid w:val="00F45E10"/>
    <w:rsid w:val="00F56BCB"/>
    <w:rsid w:val="00F6364A"/>
    <w:rsid w:val="00F9113A"/>
    <w:rsid w:val="00F97C2B"/>
    <w:rsid w:val="00FB28E8"/>
    <w:rsid w:val="00FB5A2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3263"/>
  <w15:chartTrackingRefBased/>
  <w15:docId w15:val="{569F94EB-6BC1-42A1-88D1-708A80C9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2AB6"/>
    <w:rPr>
      <w:rFonts w:ascii="Calibri" w:hAnsi="Calibri" w:cs="Calibri"/>
    </w:rPr>
  </w:style>
  <w:style w:type="paragraph" w:styleId="Heading1">
    <w:name w:val="heading 1"/>
    <w:aliases w:val="Pocket"/>
    <w:basedOn w:val="Normal"/>
    <w:next w:val="Normal"/>
    <w:link w:val="Heading1Char"/>
    <w:qFormat/>
    <w:rsid w:val="00072D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2D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2D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072D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2D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2DEF"/>
  </w:style>
  <w:style w:type="character" w:customStyle="1" w:styleId="Heading1Char">
    <w:name w:val="Heading 1 Char"/>
    <w:aliases w:val="Pocket Char"/>
    <w:basedOn w:val="DefaultParagraphFont"/>
    <w:link w:val="Heading1"/>
    <w:rsid w:val="00072D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2D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2DE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72DE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072DE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72DE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72DEF"/>
    <w:rPr>
      <w:b w:val="0"/>
      <w:sz w:val="22"/>
      <w:u w:val="singl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11 Char,Important,Read"/>
    <w:basedOn w:val="DefaultParagraphFont"/>
    <w:link w:val="NoSpacing"/>
    <w:uiPriority w:val="99"/>
    <w:unhideWhenUsed/>
    <w:rsid w:val="00072DEF"/>
    <w:rPr>
      <w:color w:val="auto"/>
      <w:u w:val="none"/>
    </w:rPr>
  </w:style>
  <w:style w:type="character" w:styleId="FollowedHyperlink">
    <w:name w:val="FollowedHyperlink"/>
    <w:basedOn w:val="DefaultParagraphFont"/>
    <w:uiPriority w:val="99"/>
    <w:semiHidden/>
    <w:unhideWhenUsed/>
    <w:rsid w:val="00072DEF"/>
    <w:rPr>
      <w:color w:val="auto"/>
      <w:u w:val="none"/>
    </w:rPr>
  </w:style>
  <w:style w:type="paragraph" w:customStyle="1" w:styleId="textbold">
    <w:name w:val="text bold"/>
    <w:basedOn w:val="Normal"/>
    <w:link w:val="Emphasis"/>
    <w:autoRedefine/>
    <w:uiPriority w:val="7"/>
    <w:qFormat/>
    <w:rsid w:val="00342AB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342AB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31,ClearFormatting,Clear,DDI Tag,Tag Title,No Spacing51,No Spacing22,card,Medium Grid 21,Debate Text,No Spacing11,No Spacing111,No Spacing3,No Spacing2,Read stuff,Dont use,No Spacing6,No Spacing tnr,tag,Card"/>
    <w:basedOn w:val="Heading1"/>
    <w:link w:val="Hyperlink"/>
    <w:autoRedefine/>
    <w:uiPriority w:val="99"/>
    <w:qFormat/>
    <w:rsid w:val="00342AB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342AB6"/>
    <w:pPr>
      <w:ind w:left="720"/>
      <w:contextualSpacing/>
    </w:pPr>
  </w:style>
  <w:style w:type="paragraph" w:styleId="NormalWeb">
    <w:name w:val="Normal (Web)"/>
    <w:basedOn w:val="Normal"/>
    <w:uiPriority w:val="99"/>
    <w:unhideWhenUsed/>
    <w:rsid w:val="00342AB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wm.edu/cgi/viewcontent.cgi?referer=https://www.google.com/&amp;httpsredir=1&amp;article=1653&amp;context=wmelpr" TargetMode="External"/><Relationship Id="rId13" Type="http://schemas.openxmlformats.org/officeDocument/2006/relationships/hyperlink" Target="https://www.usafa.edu/app/uploads/Space_and_Defense_2_3.pdf" TargetMode="External"/><Relationship Id="rId3" Type="http://schemas.openxmlformats.org/officeDocument/2006/relationships/styles" Target="styles.xml"/><Relationship Id="rId7" Type="http://schemas.openxmlformats.org/officeDocument/2006/relationships/hyperlink" Target="https://www.theweek.in/news/sci-tech/2020/08/06/Space-mining-Just-around-the-corner.html" TargetMode="External"/><Relationship Id="rId12" Type="http://schemas.openxmlformats.org/officeDocument/2006/relationships/hyperlink" Target="https://www.semanticscholar.org/paper/Regulating-the-Space-Commons%3A-Treating-Space-Debris-Munoz-Patchen/607eff0141f48332a69ae8c5a3301d871057a4f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hyperlink" Target="https://digital.lib.washington.edu/researchworks/bitstream/handle/1773/38693/TaskForceC-Bessner.pdf?sequence=1&amp;isAllowe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br.org/2021/02/the-commercial-space-age-is-here" TargetMode="External"/><Relationship Id="rId4" Type="http://schemas.openxmlformats.org/officeDocument/2006/relationships/settings" Target="settings.xml"/><Relationship Id="rId9" Type="http://schemas.openxmlformats.org/officeDocument/2006/relationships/hyperlink" Target="https://www.thenation.com/article/archive/how-resource-scarcity-and-climate-change-could-produce-global-explos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14524</Words>
  <Characters>82789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18</cp:revision>
  <dcterms:created xsi:type="dcterms:W3CDTF">2022-01-15T20:24:00Z</dcterms:created>
  <dcterms:modified xsi:type="dcterms:W3CDTF">2022-01-15T21:19:00Z</dcterms:modified>
</cp:coreProperties>
</file>