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EFFBD" w14:textId="21E820CB" w:rsidR="00B15F01" w:rsidRPr="0033105A" w:rsidRDefault="006538DA" w:rsidP="00B15F01">
      <w:pPr>
        <w:pStyle w:val="Heading1"/>
        <w:rPr>
          <w:rFonts w:cs="Calibri"/>
        </w:rPr>
      </w:pPr>
      <w:r w:rsidRPr="0033105A">
        <w:rPr>
          <w:rFonts w:cs="Calibri"/>
        </w:rPr>
        <w:t>1</w:t>
      </w:r>
      <w:r w:rsidR="00B15F01" w:rsidRPr="0033105A">
        <w:rPr>
          <w:rFonts w:cs="Calibri"/>
        </w:rPr>
        <w:t>NC</w:t>
      </w:r>
    </w:p>
    <w:p w14:paraId="613ED673" w14:textId="4A33D5F2" w:rsidR="00A66B28" w:rsidRPr="0033105A" w:rsidRDefault="00DC2168" w:rsidP="00DC2168">
      <w:pPr>
        <w:pStyle w:val="Heading2"/>
        <w:rPr>
          <w:rFonts w:cs="Calibri"/>
        </w:rPr>
      </w:pPr>
      <w:r w:rsidRPr="0033105A">
        <w:rPr>
          <w:rFonts w:cs="Calibri"/>
        </w:rPr>
        <w:t>1</w:t>
      </w:r>
    </w:p>
    <w:p w14:paraId="0FFE24A3" w14:textId="77777777" w:rsidR="00631B36" w:rsidRPr="0033105A" w:rsidRDefault="00631B36" w:rsidP="00631B36">
      <w:pPr>
        <w:pStyle w:val="Heading4"/>
        <w:rPr>
          <w:rFonts w:cs="Calibri"/>
        </w:rPr>
      </w:pPr>
      <w:r w:rsidRPr="0033105A">
        <w:rPr>
          <w:rFonts w:cs="Calibri"/>
        </w:rPr>
        <w:t>Interpretation: Debaters defend that a just government ought to recognize all workers have the right to strike.</w:t>
      </w:r>
    </w:p>
    <w:p w14:paraId="23D04BD8" w14:textId="77777777" w:rsidR="00631B36" w:rsidRPr="0033105A" w:rsidRDefault="00631B36" w:rsidP="00631B36"/>
    <w:p w14:paraId="08FA7404" w14:textId="77777777" w:rsidR="00631B36" w:rsidRPr="0033105A" w:rsidRDefault="00631B36" w:rsidP="00631B36">
      <w:pPr>
        <w:pStyle w:val="Heading4"/>
        <w:rPr>
          <w:rFonts w:cs="Calibri"/>
        </w:rPr>
      </w:pPr>
      <w:r w:rsidRPr="0033105A">
        <w:rPr>
          <w:rFonts w:cs="Calibri"/>
        </w:rPr>
        <w:t>Unconditionally means without a condition or qualification.</w:t>
      </w:r>
    </w:p>
    <w:p w14:paraId="0B416911" w14:textId="77777777" w:rsidR="00631B36" w:rsidRPr="0033105A" w:rsidRDefault="00631B36" w:rsidP="00631B36">
      <w:pPr>
        <w:rPr>
          <w:sz w:val="16"/>
          <w:szCs w:val="16"/>
        </w:rPr>
      </w:pPr>
      <w:r w:rsidRPr="0033105A">
        <w:rPr>
          <w:sz w:val="16"/>
          <w:szCs w:val="16"/>
        </w:rPr>
        <w:t>https://www.merriam-webster.com/dictionary/unconditionally</w:t>
      </w:r>
    </w:p>
    <w:p w14:paraId="676859B6" w14:textId="77777777" w:rsidR="00631B36" w:rsidRPr="0033105A" w:rsidRDefault="00631B36" w:rsidP="00631B36">
      <w:pPr>
        <w:rPr>
          <w:sz w:val="16"/>
        </w:rPr>
      </w:pPr>
      <w:r w:rsidRPr="0033105A">
        <w:rPr>
          <w:sz w:val="16"/>
        </w:rPr>
        <w:t>Definition of </w:t>
      </w:r>
      <w:r w:rsidRPr="0033105A">
        <w:rPr>
          <w:rStyle w:val="StyleUnderline"/>
          <w:highlight w:val="green"/>
        </w:rPr>
        <w:t>unconditionally</w:t>
      </w:r>
    </w:p>
    <w:p w14:paraId="29467F39" w14:textId="77777777" w:rsidR="00631B36" w:rsidRPr="0033105A" w:rsidRDefault="00631B36" w:rsidP="00631B36">
      <w:pPr>
        <w:rPr>
          <w:rStyle w:val="StyleUnderline"/>
        </w:rPr>
      </w:pPr>
      <w:r w:rsidRPr="0033105A">
        <w:rPr>
          <w:sz w:val="16"/>
        </w:rPr>
        <w:t>: </w:t>
      </w:r>
      <w:r w:rsidRPr="0033105A">
        <w:rPr>
          <w:rStyle w:val="StyleUnderline"/>
          <w:highlight w:val="green"/>
        </w:rPr>
        <w:t>with no limits</w:t>
      </w:r>
      <w:r w:rsidRPr="0033105A">
        <w:rPr>
          <w:sz w:val="16"/>
        </w:rPr>
        <w:t xml:space="preserve"> in any way : </w:t>
      </w:r>
      <w:r w:rsidRPr="0033105A">
        <w:rPr>
          <w:rStyle w:val="StyleUnderline"/>
          <w:highlight w:val="green"/>
        </w:rPr>
        <w:t>without restriction by conditions or qualifications</w:t>
      </w:r>
    </w:p>
    <w:p w14:paraId="108B7AF6" w14:textId="77777777" w:rsidR="00631B36" w:rsidRPr="0033105A" w:rsidRDefault="00631B36" w:rsidP="00631B36">
      <w:pPr>
        <w:rPr>
          <w:rStyle w:val="StyleUnderline"/>
        </w:rPr>
      </w:pPr>
    </w:p>
    <w:p w14:paraId="51F8ED42" w14:textId="69F05652" w:rsidR="00631B36" w:rsidRPr="0033105A" w:rsidRDefault="00631B36" w:rsidP="00631B36">
      <w:pPr>
        <w:pStyle w:val="Heading4"/>
        <w:rPr>
          <w:rFonts w:cs="Calibri"/>
        </w:rPr>
      </w:pPr>
      <w:r w:rsidRPr="0033105A">
        <w:rPr>
          <w:rFonts w:cs="Calibri"/>
        </w:rPr>
        <w:t>Violation- they limit their advocacy to just healthcare workers</w:t>
      </w:r>
    </w:p>
    <w:p w14:paraId="55B2D82A" w14:textId="77777777" w:rsidR="00631B36" w:rsidRPr="0033105A" w:rsidRDefault="00631B36" w:rsidP="00631B36"/>
    <w:p w14:paraId="491B9F45" w14:textId="77777777" w:rsidR="00631B36" w:rsidRPr="0033105A" w:rsidRDefault="00631B36" w:rsidP="00631B36">
      <w:pPr>
        <w:pStyle w:val="Heading4"/>
        <w:rPr>
          <w:rFonts w:cs="Calibri"/>
        </w:rPr>
      </w:pPr>
      <w:r w:rsidRPr="0033105A">
        <w:rPr>
          <w:rFonts w:cs="Calibri"/>
        </w:rPr>
        <w:t xml:space="preserve">Standards- </w:t>
      </w:r>
    </w:p>
    <w:p w14:paraId="43B9F601" w14:textId="77777777" w:rsidR="00631B36" w:rsidRPr="0033105A" w:rsidRDefault="00631B36" w:rsidP="00631B36"/>
    <w:p w14:paraId="501F5955" w14:textId="77777777" w:rsidR="00631B36" w:rsidRPr="0033105A" w:rsidRDefault="00631B36" w:rsidP="00631B36">
      <w:pPr>
        <w:pStyle w:val="Heading4"/>
        <w:rPr>
          <w:rFonts w:cs="Calibri"/>
        </w:rPr>
      </w:pPr>
      <w:r w:rsidRPr="0033105A">
        <w:rPr>
          <w:rFonts w:cs="Calibri"/>
        </w:rPr>
        <w:t xml:space="preserve">1] Precision- Topic wording is the basis of all prep since it’s the only thing we have to prep off of, so jettisoning it creates a lack of stable ground- </w:t>
      </w:r>
      <w:proofErr w:type="spellStart"/>
      <w:r w:rsidRPr="0033105A">
        <w:rPr>
          <w:rFonts w:cs="Calibri"/>
        </w:rPr>
        <w:t>its</w:t>
      </w:r>
      <w:proofErr w:type="spellEnd"/>
      <w:r w:rsidRPr="0033105A">
        <w:rPr>
          <w:rFonts w:cs="Calibri"/>
        </w:rPr>
        <w:t xml:space="preserve"> also a voter for jurisdiction because judges are constrained by the ballot to vote on the topic- if they say jurisdiction doesn’t matter then just hack for me </w:t>
      </w:r>
      <w:proofErr w:type="spellStart"/>
      <w:r w:rsidRPr="0033105A">
        <w:rPr>
          <w:rFonts w:cs="Calibri"/>
        </w:rPr>
        <w:t>bc</w:t>
      </w:r>
      <w:proofErr w:type="spellEnd"/>
      <w:r w:rsidRPr="0033105A">
        <w:rPr>
          <w:rFonts w:cs="Calibri"/>
        </w:rPr>
        <w:t xml:space="preserve"> </w:t>
      </w:r>
      <w:proofErr w:type="spellStart"/>
      <w:r w:rsidRPr="0033105A">
        <w:rPr>
          <w:rFonts w:cs="Calibri"/>
        </w:rPr>
        <w:t>theres</w:t>
      </w:r>
      <w:proofErr w:type="spellEnd"/>
      <w:r w:rsidRPr="0033105A">
        <w:rPr>
          <w:rFonts w:cs="Calibri"/>
        </w:rPr>
        <w:t xml:space="preserve"> no repercussion</w:t>
      </w:r>
    </w:p>
    <w:p w14:paraId="5DB2EAF8" w14:textId="77777777" w:rsidR="00631B36" w:rsidRPr="0033105A" w:rsidRDefault="00631B36" w:rsidP="00631B36"/>
    <w:p w14:paraId="33ED04CF" w14:textId="77777777" w:rsidR="00631B36" w:rsidRPr="0033105A" w:rsidRDefault="00631B36" w:rsidP="00631B36">
      <w:pPr>
        <w:pStyle w:val="Heading4"/>
        <w:rPr>
          <w:rFonts w:cs="Calibri"/>
        </w:rPr>
      </w:pPr>
      <w:r w:rsidRPr="0033105A">
        <w:rPr>
          <w:rFonts w:cs="Calibri"/>
        </w:rPr>
        <w:t xml:space="preserve">2] Arbitrarily jettisoning words from the resolution kills limits both in the amount of unreasonable semantic </w:t>
      </w:r>
      <w:proofErr w:type="spellStart"/>
      <w:r w:rsidRPr="0033105A">
        <w:rPr>
          <w:rFonts w:cs="Calibri"/>
        </w:rPr>
        <w:t>interpetations</w:t>
      </w:r>
      <w:proofErr w:type="spellEnd"/>
      <w:r w:rsidRPr="0033105A">
        <w:rPr>
          <w:rFonts w:cs="Calibri"/>
        </w:rPr>
        <w:t xml:space="preserve"> of the resolution as well as specifying jobs- </w:t>
      </w:r>
      <w:proofErr w:type="spellStart"/>
      <w:r w:rsidRPr="0033105A">
        <w:rPr>
          <w:rFonts w:cs="Calibri"/>
        </w:rPr>
        <w:t>theres</w:t>
      </w:r>
      <w:proofErr w:type="spellEnd"/>
      <w:r w:rsidRPr="0033105A">
        <w:rPr>
          <w:rFonts w:cs="Calibri"/>
        </w:rPr>
        <w:t xml:space="preserve"> literally endless industries with specific unions for each job and its unreasonable to expect the neg should prep them all- kills specific and nuanced engagement</w:t>
      </w:r>
    </w:p>
    <w:p w14:paraId="26DE5570" w14:textId="77777777" w:rsidR="00631B36" w:rsidRPr="0033105A" w:rsidRDefault="00631B36" w:rsidP="00631B36"/>
    <w:p w14:paraId="3A80742B" w14:textId="75E225E9" w:rsidR="00631B36" w:rsidRPr="0033105A" w:rsidRDefault="00631B36" w:rsidP="00631B36">
      <w:pPr>
        <w:pStyle w:val="Heading4"/>
        <w:rPr>
          <w:rFonts w:cs="Calibri"/>
        </w:rPr>
      </w:pPr>
      <w:r w:rsidRPr="0033105A">
        <w:rPr>
          <w:rFonts w:cs="Calibri"/>
        </w:rPr>
        <w:t xml:space="preserve">TVA- Defend </w:t>
      </w:r>
      <w:r w:rsidR="007210B2" w:rsidRPr="0033105A">
        <w:rPr>
          <w:rFonts w:cs="Calibri"/>
        </w:rPr>
        <w:t>a just government ought to recognize</w:t>
      </w:r>
      <w:r w:rsidRPr="0033105A">
        <w:rPr>
          <w:rFonts w:cs="Calibri"/>
        </w:rPr>
        <w:t xml:space="preserve"> the unconditional right of all workers to strike</w:t>
      </w:r>
    </w:p>
    <w:p w14:paraId="6CF55E39" w14:textId="77777777" w:rsidR="00631B36" w:rsidRPr="0033105A" w:rsidRDefault="00631B36" w:rsidP="00631B36"/>
    <w:p w14:paraId="1C2CB149" w14:textId="77777777" w:rsidR="00631B36" w:rsidRPr="0033105A" w:rsidRDefault="00631B36" w:rsidP="00631B36">
      <w:pPr>
        <w:pStyle w:val="Heading4"/>
        <w:rPr>
          <w:rFonts w:cs="Calibri"/>
        </w:rPr>
      </w:pPr>
      <w:r w:rsidRPr="0033105A">
        <w:rPr>
          <w:rFonts w:cs="Calibri"/>
        </w:rPr>
        <w:t xml:space="preserve">Fairness is a voter- </w:t>
      </w:r>
    </w:p>
    <w:p w14:paraId="799A0BAB" w14:textId="77777777" w:rsidR="00631B36" w:rsidRPr="0033105A" w:rsidRDefault="00631B36" w:rsidP="00631B36">
      <w:pPr>
        <w:pStyle w:val="Heading4"/>
        <w:rPr>
          <w:rFonts w:cs="Calibri"/>
        </w:rPr>
      </w:pPr>
      <w:r w:rsidRPr="0033105A">
        <w:rPr>
          <w:rFonts w:cs="Calibri"/>
        </w:rPr>
        <w:t xml:space="preserve">a] it’s a </w:t>
      </w:r>
      <w:proofErr w:type="spellStart"/>
      <w:r w:rsidRPr="0033105A">
        <w:rPr>
          <w:rFonts w:cs="Calibri"/>
        </w:rPr>
        <w:t>metaconstraint</w:t>
      </w:r>
      <w:proofErr w:type="spellEnd"/>
      <w:r w:rsidRPr="0033105A">
        <w:rPr>
          <w:rFonts w:cs="Calibri"/>
        </w:rPr>
        <w:t xml:space="preserve"> to your ability to evaluate the rest of the round objectively because it skewed my strategy</w:t>
      </w:r>
    </w:p>
    <w:p w14:paraId="25BE8A45" w14:textId="4D13C5C5" w:rsidR="00631B36" w:rsidRPr="0033105A" w:rsidRDefault="00631B36" w:rsidP="00631B36">
      <w:pPr>
        <w:pStyle w:val="Heading4"/>
        <w:rPr>
          <w:rFonts w:cs="Calibri"/>
        </w:rPr>
      </w:pPr>
      <w:r w:rsidRPr="0033105A">
        <w:rPr>
          <w:rFonts w:cs="Calibri"/>
        </w:rPr>
        <w:t>b] the fact we both came here to win proves debate is a game- skewing it to one side kills incentive to play it in the first place and collapses its structur</w:t>
      </w:r>
      <w:r w:rsidR="005E76E4" w:rsidRPr="0033105A">
        <w:rPr>
          <w:rFonts w:cs="Calibri"/>
        </w:rPr>
        <w:t>e</w:t>
      </w:r>
    </w:p>
    <w:p w14:paraId="19CB4951" w14:textId="77777777" w:rsidR="00631B36" w:rsidRPr="0033105A" w:rsidRDefault="00631B36" w:rsidP="00631B36"/>
    <w:p w14:paraId="26C87082" w14:textId="77777777" w:rsidR="00631B36" w:rsidRPr="0033105A" w:rsidRDefault="00631B36" w:rsidP="00631B36">
      <w:pPr>
        <w:pStyle w:val="Heading4"/>
        <w:rPr>
          <w:rFonts w:cs="Calibri"/>
        </w:rPr>
      </w:pPr>
      <w:r w:rsidRPr="0033105A">
        <w:rPr>
          <w:rFonts w:cs="Calibri"/>
        </w:rPr>
        <w:t xml:space="preserve">Competing </w:t>
      </w:r>
      <w:proofErr w:type="spellStart"/>
      <w:r w:rsidRPr="0033105A">
        <w:rPr>
          <w:rFonts w:cs="Calibri"/>
        </w:rPr>
        <w:t>interps</w:t>
      </w:r>
      <w:proofErr w:type="spellEnd"/>
      <w:r w:rsidRPr="0033105A">
        <w:rPr>
          <w:rFonts w:cs="Calibri"/>
        </w:rPr>
        <w:t xml:space="preserve"> to set the best norms through weighing standards- you </w:t>
      </w:r>
      <w:proofErr w:type="spellStart"/>
      <w:r w:rsidRPr="0033105A">
        <w:rPr>
          <w:rFonts w:cs="Calibri"/>
        </w:rPr>
        <w:t>cant</w:t>
      </w:r>
      <w:proofErr w:type="spellEnd"/>
      <w:r w:rsidRPr="0033105A">
        <w:rPr>
          <w:rFonts w:cs="Calibri"/>
        </w:rPr>
        <w:t xml:space="preserve"> be reasonably topical</w:t>
      </w:r>
    </w:p>
    <w:p w14:paraId="7290FB06" w14:textId="77777777" w:rsidR="00631B36" w:rsidRPr="0033105A" w:rsidRDefault="00631B36" w:rsidP="00631B36"/>
    <w:p w14:paraId="3EFB002D" w14:textId="67CD31C4" w:rsidR="00631B36" w:rsidRPr="0033105A" w:rsidRDefault="00631B36" w:rsidP="00631B36">
      <w:pPr>
        <w:pStyle w:val="Heading4"/>
        <w:rPr>
          <w:rFonts w:cs="Calibri"/>
        </w:rPr>
      </w:pPr>
      <w:r w:rsidRPr="0033105A">
        <w:rPr>
          <w:rFonts w:cs="Calibri"/>
        </w:rPr>
        <w:t xml:space="preserve">DTD- </w:t>
      </w:r>
      <w:proofErr w:type="spellStart"/>
      <w:r w:rsidRPr="0033105A">
        <w:rPr>
          <w:rFonts w:cs="Calibri"/>
        </w:rPr>
        <w:t>theres</w:t>
      </w:r>
      <w:proofErr w:type="spellEnd"/>
      <w:r w:rsidRPr="0033105A">
        <w:rPr>
          <w:rFonts w:cs="Calibri"/>
        </w:rPr>
        <w:t xml:space="preserve"> no </w:t>
      </w:r>
      <w:proofErr w:type="spellStart"/>
      <w:r w:rsidRPr="0033105A">
        <w:rPr>
          <w:rFonts w:cs="Calibri"/>
        </w:rPr>
        <w:t>arg</w:t>
      </w:r>
      <w:proofErr w:type="spellEnd"/>
      <w:r w:rsidRPr="0033105A">
        <w:rPr>
          <w:rFonts w:cs="Calibri"/>
        </w:rPr>
        <w:t xml:space="preserve"> to drop and it indicts the entire aff</w:t>
      </w:r>
    </w:p>
    <w:p w14:paraId="45FB0884" w14:textId="77777777" w:rsidR="002C7576" w:rsidRPr="0033105A" w:rsidRDefault="002C7576" w:rsidP="002C7576"/>
    <w:p w14:paraId="3E42A6E0" w14:textId="3AD9411A" w:rsidR="00631B36" w:rsidRPr="0033105A" w:rsidRDefault="002C7576" w:rsidP="00631B36">
      <w:pPr>
        <w:rPr>
          <w:b/>
          <w:bCs/>
          <w:sz w:val="26"/>
        </w:rPr>
      </w:pPr>
      <w:r w:rsidRPr="0033105A">
        <w:rPr>
          <w:rStyle w:val="Style13ptBold"/>
        </w:rPr>
        <w:t>Evaluate T before 1AR theory – a) norms – we only have a couple months to set T norms but can set 1AR theory norms anytime, b) magnitude – T affects a larger portion of the debate since the aff advocacy determines every speech after it</w:t>
      </w:r>
    </w:p>
    <w:p w14:paraId="0674E397" w14:textId="435322F3" w:rsidR="00252F41" w:rsidRPr="0033105A" w:rsidRDefault="00631B36" w:rsidP="001C4380">
      <w:pPr>
        <w:pStyle w:val="Heading4"/>
        <w:rPr>
          <w:rFonts w:cs="Calibri"/>
          <w:bCs/>
        </w:rPr>
      </w:pPr>
      <w:r w:rsidRPr="0033105A">
        <w:rPr>
          <w:rFonts w:cs="Calibri"/>
        </w:rPr>
        <w:t xml:space="preserve">No </w:t>
      </w:r>
      <w:r w:rsidRPr="0033105A">
        <w:t>RVIs</w:t>
      </w:r>
      <w:r w:rsidR="0033105A" w:rsidRPr="0033105A">
        <w:t xml:space="preserve"> a) illogical – you shouldn’t win for being fair – it’s a litmus test for engaging in substance, b) norming – I can’t concede the </w:t>
      </w:r>
      <w:proofErr w:type="spellStart"/>
      <w:r w:rsidR="0033105A" w:rsidRPr="0033105A">
        <w:t>counterinterp</w:t>
      </w:r>
      <w:proofErr w:type="spellEnd"/>
      <w:r w:rsidR="0033105A" w:rsidRPr="0033105A">
        <w:t xml:space="preserve"> if I realize I’m wrong which forces me to argue for bad norms</w:t>
      </w:r>
    </w:p>
    <w:p w14:paraId="5B581A0A" w14:textId="61FF782A" w:rsidR="005E76E4" w:rsidRPr="0033105A" w:rsidRDefault="005E76E4" w:rsidP="005E76E4">
      <w:pPr>
        <w:pStyle w:val="Heading2"/>
        <w:rPr>
          <w:rFonts w:cs="Calibri"/>
        </w:rPr>
      </w:pPr>
      <w:r w:rsidRPr="0033105A">
        <w:rPr>
          <w:rFonts w:cs="Calibri"/>
        </w:rPr>
        <w:t>2</w:t>
      </w:r>
    </w:p>
    <w:p w14:paraId="7FA4F02F" w14:textId="77777777" w:rsidR="00F37C2C" w:rsidRPr="0033105A" w:rsidRDefault="00F37C2C" w:rsidP="00F37C2C">
      <w:pPr>
        <w:pStyle w:val="Heading4"/>
        <w:rPr>
          <w:rFonts w:cs="Calibri"/>
        </w:rPr>
      </w:pPr>
      <w:r w:rsidRPr="0033105A">
        <w:rPr>
          <w:rFonts w:cs="Calibri"/>
        </w:rPr>
        <w:t xml:space="preserve">Capitalism causes </w:t>
      </w:r>
      <w:r w:rsidRPr="0033105A">
        <w:rPr>
          <w:rFonts w:cs="Calibri"/>
          <w:u w:val="single"/>
        </w:rPr>
        <w:t>massive violence</w:t>
      </w:r>
      <w:r w:rsidRPr="0033105A">
        <w:rPr>
          <w:rFonts w:cs="Calibri"/>
        </w:rPr>
        <w:t xml:space="preserve"> and </w:t>
      </w:r>
      <w:r w:rsidRPr="0033105A">
        <w:rPr>
          <w:rFonts w:cs="Calibri"/>
          <w:u w:val="single"/>
        </w:rPr>
        <w:t>inevitable extinction</w:t>
      </w:r>
      <w:r w:rsidRPr="0033105A">
        <w:rPr>
          <w:rFonts w:cs="Calibri"/>
        </w:rPr>
        <w:t xml:space="preserve"> – the </w:t>
      </w:r>
      <w:r w:rsidRPr="0033105A">
        <w:rPr>
          <w:rFonts w:cs="Calibri"/>
          <w:u w:val="single"/>
        </w:rPr>
        <w:t>role of the ballot</w:t>
      </w:r>
      <w:r w:rsidRPr="0033105A">
        <w:rPr>
          <w:rFonts w:cs="Calibri"/>
        </w:rPr>
        <w:t xml:space="preserve"> is to endorse the best organizational tactics.</w:t>
      </w:r>
    </w:p>
    <w:p w14:paraId="759F41DE" w14:textId="77777777" w:rsidR="00F37C2C" w:rsidRPr="0033105A" w:rsidRDefault="00F37C2C" w:rsidP="00F37C2C">
      <w:r w:rsidRPr="0033105A">
        <w:rPr>
          <w:rStyle w:val="Style13ptBold"/>
        </w:rPr>
        <w:t>Escalante 19</w:t>
      </w:r>
      <w:r w:rsidRPr="0033105A">
        <w:t xml:space="preserve"> [Alyson Escalante, M.A., Department of Philosophy @ University of Oregon, “Truth and Practice: The Marxist Theory of Knowledge,” 09/08/19, tinyurl.com/8jksnexs] pat</w:t>
      </w:r>
    </w:p>
    <w:p w14:paraId="79AED928" w14:textId="77777777" w:rsidR="00F37C2C" w:rsidRPr="0033105A" w:rsidRDefault="00F37C2C" w:rsidP="00F37C2C">
      <w:pPr>
        <w:rPr>
          <w:sz w:val="12"/>
        </w:rPr>
      </w:pPr>
      <w:r w:rsidRPr="0033105A">
        <w:rPr>
          <w:rStyle w:val="Emphasis"/>
          <w:highlight w:val="green"/>
        </w:rPr>
        <w:t>The world</w:t>
      </w:r>
      <w:r w:rsidRPr="0033105A">
        <w:rPr>
          <w:rStyle w:val="Emphasis"/>
        </w:rPr>
        <w:t xml:space="preserve"> we live in today </w:t>
      </w:r>
      <w:r w:rsidRPr="0033105A">
        <w:rPr>
          <w:rStyle w:val="Emphasis"/>
          <w:highlight w:val="green"/>
        </w:rPr>
        <w:t>is in a dire state</w:t>
      </w:r>
      <w:r w:rsidRPr="0033105A">
        <w:rPr>
          <w:sz w:val="12"/>
        </w:rPr>
        <w:t xml:space="preserve">. Climate destruction continues at a fast pace, and every with every passing day, capitalism proves itself to be incapable of addressing this. </w:t>
      </w:r>
      <w:r w:rsidRPr="0033105A">
        <w:rPr>
          <w:rStyle w:val="StyleUnderline"/>
          <w:highlight w:val="green"/>
        </w:rPr>
        <w:t>Capitalist production</w:t>
      </w:r>
      <w:r w:rsidRPr="0033105A">
        <w:rPr>
          <w:rStyle w:val="StyleUnderline"/>
        </w:rPr>
        <w:t xml:space="preserve"> and its endless drive for resources to match artificial market demands has </w:t>
      </w:r>
      <w:r w:rsidRPr="0033105A">
        <w:rPr>
          <w:rStyle w:val="StyleUnderline"/>
          <w:highlight w:val="green"/>
        </w:rPr>
        <w:t>created a climate crisis that leaves us on the brink of</w:t>
      </w:r>
      <w:r w:rsidRPr="0033105A">
        <w:rPr>
          <w:rStyle w:val="StyleUnderline"/>
        </w:rPr>
        <w:t xml:space="preserve"> potential </w:t>
      </w:r>
      <w:r w:rsidRPr="0033105A">
        <w:rPr>
          <w:rStyle w:val="StyleUnderline"/>
          <w:highlight w:val="green"/>
        </w:rPr>
        <w:t>extinction</w:t>
      </w:r>
      <w:r w:rsidRPr="0033105A">
        <w:rPr>
          <w:sz w:val="12"/>
        </w:rPr>
        <w:t>.</w:t>
      </w:r>
    </w:p>
    <w:p w14:paraId="43CDC8F2" w14:textId="77777777" w:rsidR="00F37C2C" w:rsidRPr="0033105A" w:rsidRDefault="00F37C2C" w:rsidP="00F37C2C">
      <w:pPr>
        <w:rPr>
          <w:sz w:val="12"/>
        </w:rPr>
      </w:pPr>
      <w:r w:rsidRPr="0033105A">
        <w:rPr>
          <w:rStyle w:val="StyleUnderline"/>
          <w:highlight w:val="green"/>
        </w:rPr>
        <w:t>Governments</w:t>
      </w:r>
      <w:r w:rsidRPr="0033105A">
        <w:rPr>
          <w:rStyle w:val="StyleUnderline"/>
        </w:rPr>
        <w:t xml:space="preserve"> around the world are </w:t>
      </w:r>
      <w:r w:rsidRPr="0033105A">
        <w:rPr>
          <w:rStyle w:val="StyleUnderline"/>
          <w:highlight w:val="green"/>
        </w:rPr>
        <w:t>turning to</w:t>
      </w:r>
      <w:r w:rsidRPr="0033105A">
        <w:rPr>
          <w:rStyle w:val="StyleUnderline"/>
        </w:rPr>
        <w:t xml:space="preserve"> far right and </w:t>
      </w:r>
      <w:r w:rsidRPr="0033105A">
        <w:rPr>
          <w:rStyle w:val="StyleUnderline"/>
          <w:highlight w:val="green"/>
        </w:rPr>
        <w:t>fascist leaders to assuage</w:t>
      </w:r>
      <w:r w:rsidRPr="0033105A">
        <w:rPr>
          <w:rStyle w:val="StyleUnderline"/>
        </w:rPr>
        <w:t xml:space="preserve"> their </w:t>
      </w:r>
      <w:r w:rsidRPr="0033105A">
        <w:rPr>
          <w:rStyle w:val="StyleUnderline"/>
          <w:highlight w:val="green"/>
        </w:rPr>
        <w:t>fears</w:t>
      </w:r>
      <w:r w:rsidRPr="0033105A">
        <w:rPr>
          <w:rStyle w:val="StyleUnderline"/>
        </w:rPr>
        <w:t xml:space="preserve"> of an uncertain future</w:t>
      </w:r>
      <w:r w:rsidRPr="0033105A">
        <w:rPr>
          <w:sz w:val="12"/>
        </w:rPr>
        <w:t xml:space="preserve">, </w:t>
      </w:r>
      <w:r w:rsidRPr="0033105A">
        <w:rPr>
          <w:rStyle w:val="StyleUnderline"/>
          <w:highlight w:val="green"/>
        </w:rPr>
        <w:t>and the most marginalized</w:t>
      </w:r>
      <w:r w:rsidRPr="0033105A">
        <w:rPr>
          <w:rStyle w:val="StyleUnderline"/>
        </w:rPr>
        <w:t xml:space="preserve"> and oppressed </w:t>
      </w:r>
      <w:r w:rsidRPr="0033105A">
        <w:rPr>
          <w:rStyle w:val="StyleUnderline"/>
          <w:highlight w:val="green"/>
        </w:rPr>
        <w:t>suffer</w:t>
      </w:r>
      <w:r w:rsidRPr="0033105A">
        <w:rPr>
          <w:rStyle w:val="StyleUnderline"/>
        </w:rPr>
        <w:t xml:space="preserve"> because of it</w:t>
      </w:r>
      <w:r w:rsidRPr="0033105A">
        <w:rPr>
          <w:sz w:val="12"/>
        </w:rPr>
        <w:t>. Fascism is on the rise, and history tells us very clearly what that can result in without opposition.</w:t>
      </w:r>
    </w:p>
    <w:p w14:paraId="48A2B7AB" w14:textId="77777777" w:rsidR="00F37C2C" w:rsidRPr="0033105A" w:rsidRDefault="00F37C2C" w:rsidP="00F37C2C">
      <w:pPr>
        <w:rPr>
          <w:sz w:val="8"/>
          <w:szCs w:val="8"/>
        </w:rPr>
      </w:pPr>
      <w:r w:rsidRPr="0033105A">
        <w:rPr>
          <w:sz w:val="12"/>
        </w:rPr>
        <w:t xml:space="preserve">The decaying US empire continues to lash out in violence across the globe in a desperate attempt to re-assert its power and hegemony. </w:t>
      </w:r>
      <w:r w:rsidRPr="0033105A">
        <w:rPr>
          <w:rStyle w:val="StyleUnderline"/>
          <w:highlight w:val="green"/>
        </w:rPr>
        <w:t>Whole countries are destroyed in</w:t>
      </w:r>
      <w:r w:rsidRPr="0033105A">
        <w:rPr>
          <w:rStyle w:val="StyleUnderline"/>
        </w:rPr>
        <w:t xml:space="preserve"> its desperate </w:t>
      </w:r>
      <w:r w:rsidRPr="0033105A">
        <w:rPr>
          <w:rStyle w:val="StyleUnderline"/>
          <w:highlight w:val="green"/>
        </w:rPr>
        <w:t>bids for</w:t>
      </w:r>
      <w:r w:rsidRPr="0033105A">
        <w:rPr>
          <w:rStyle w:val="StyleUnderline"/>
        </w:rPr>
        <w:t xml:space="preserve"> more </w:t>
      </w:r>
      <w:r w:rsidRPr="0033105A">
        <w:rPr>
          <w:rStyle w:val="StyleUnderline"/>
          <w:highlight w:val="green"/>
        </w:rPr>
        <w:t>fossil fuels</w:t>
      </w:r>
      <w:r w:rsidRPr="0033105A">
        <w:rPr>
          <w:sz w:val="12"/>
        </w:rPr>
        <w:t xml:space="preserve">. </w:t>
      </w:r>
      <w:r w:rsidRPr="0033105A">
        <w:rPr>
          <w:sz w:val="8"/>
          <w:szCs w:val="8"/>
        </w:rPr>
        <w:t>The world burns from America’s white phosphorus weaponry.</w:t>
      </w:r>
    </w:p>
    <w:p w14:paraId="256CE71A" w14:textId="77777777" w:rsidR="00F37C2C" w:rsidRPr="0033105A" w:rsidRDefault="00F37C2C" w:rsidP="00F37C2C">
      <w:pPr>
        <w:rPr>
          <w:sz w:val="12"/>
        </w:rPr>
      </w:pPr>
      <w:r w:rsidRPr="0033105A">
        <w:rPr>
          <w:rStyle w:val="Emphasis"/>
          <w:highlight w:val="green"/>
        </w:rPr>
        <w:t>The need for</w:t>
      </w:r>
      <w:r w:rsidRPr="0033105A">
        <w:rPr>
          <w:rStyle w:val="Emphasis"/>
        </w:rPr>
        <w:t xml:space="preserve"> a </w:t>
      </w:r>
      <w:r w:rsidRPr="0033105A">
        <w:rPr>
          <w:rStyle w:val="Emphasis"/>
          <w:highlight w:val="green"/>
        </w:rPr>
        <w:t>revolutionary movement</w:t>
      </w:r>
      <w:r w:rsidRPr="0033105A">
        <w:rPr>
          <w:rStyle w:val="Emphasis"/>
        </w:rPr>
        <w:t xml:space="preserve"> capable of replacing capitalism with something better </w:t>
      </w:r>
      <w:r w:rsidRPr="0033105A">
        <w:rPr>
          <w:rStyle w:val="Emphasis"/>
          <w:highlight w:val="green"/>
        </w:rPr>
        <w:t>has never been so clear</w:t>
      </w:r>
      <w:r w:rsidRPr="0033105A">
        <w:rPr>
          <w:sz w:val="12"/>
        </w:rPr>
        <w:t xml:space="preserve">. The choice between socialism or barbarism has never been so stark. </w:t>
      </w:r>
      <w:r w:rsidRPr="0033105A">
        <w:rPr>
          <w:rStyle w:val="StyleUnderline"/>
        </w:rPr>
        <w:t xml:space="preserve">More and more </w:t>
      </w:r>
      <w:r w:rsidRPr="0033105A">
        <w:rPr>
          <w:rStyle w:val="StyleUnderline"/>
          <w:highlight w:val="green"/>
        </w:rPr>
        <w:t>people</w:t>
      </w:r>
      <w:r w:rsidRPr="0033105A">
        <w:rPr>
          <w:rStyle w:val="StyleUnderline"/>
        </w:rPr>
        <w:t xml:space="preserve"> are starting to </w:t>
      </w:r>
      <w:r w:rsidRPr="0033105A">
        <w:rPr>
          <w:rStyle w:val="StyleUnderline"/>
          <w:highlight w:val="green"/>
        </w:rPr>
        <w:t>realize</w:t>
      </w:r>
      <w:r w:rsidRPr="0033105A">
        <w:rPr>
          <w:rStyle w:val="StyleUnderline"/>
        </w:rPr>
        <w:t xml:space="preserve"> that reform cannot save us</w:t>
      </w:r>
      <w:r w:rsidRPr="0033105A">
        <w:rPr>
          <w:sz w:val="12"/>
        </w:rPr>
        <w:t xml:space="preserve">, </w:t>
      </w:r>
      <w:r w:rsidRPr="0033105A">
        <w:rPr>
          <w:rStyle w:val="StyleUnderline"/>
        </w:rPr>
        <w:t xml:space="preserve">that </w:t>
      </w:r>
      <w:r w:rsidRPr="0033105A">
        <w:rPr>
          <w:rStyle w:val="StyleUnderline"/>
          <w:highlight w:val="green"/>
        </w:rPr>
        <w:t>capitalism and imperialism</w:t>
      </w:r>
      <w:r w:rsidRPr="0033105A">
        <w:rPr>
          <w:rStyle w:val="StyleUnderline"/>
        </w:rPr>
        <w:t xml:space="preserve"> themselves </w:t>
      </w:r>
      <w:r w:rsidRPr="0033105A">
        <w:rPr>
          <w:rStyle w:val="StyleUnderline"/>
          <w:highlight w:val="green"/>
        </w:rPr>
        <w:t>are the problem</w:t>
      </w:r>
      <w:r w:rsidRPr="0033105A">
        <w:rPr>
          <w:sz w:val="12"/>
        </w:rPr>
        <w:t xml:space="preserve">, </w:t>
      </w:r>
      <w:r w:rsidRPr="0033105A">
        <w:rPr>
          <w:rStyle w:val="StyleUnderline"/>
          <w:highlight w:val="green"/>
        </w:rPr>
        <w:t>and</w:t>
      </w:r>
      <w:r w:rsidRPr="0033105A">
        <w:rPr>
          <w:rStyle w:val="StyleUnderline"/>
        </w:rPr>
        <w:t xml:space="preserve"> that </w:t>
      </w:r>
      <w:r w:rsidRPr="0033105A">
        <w:rPr>
          <w:rStyle w:val="StyleUnderline"/>
          <w:highlight w:val="green"/>
        </w:rPr>
        <w:t>we must unite</w:t>
      </w:r>
      <w:r w:rsidRPr="0033105A">
        <w:rPr>
          <w:rStyle w:val="StyleUnderline"/>
        </w:rPr>
        <w:t xml:space="preserve"> and band together to fight </w:t>
      </w:r>
      <w:r w:rsidRPr="0033105A">
        <w:rPr>
          <w:rStyle w:val="StyleUnderline"/>
          <w:highlight w:val="green"/>
        </w:rPr>
        <w:t>for a better world</w:t>
      </w:r>
      <w:r w:rsidRPr="0033105A">
        <w:rPr>
          <w:sz w:val="12"/>
        </w:rPr>
        <w:t>.</w:t>
      </w:r>
    </w:p>
    <w:p w14:paraId="5DEA8AF6" w14:textId="77777777" w:rsidR="00F37C2C" w:rsidRPr="0033105A" w:rsidRDefault="00F37C2C" w:rsidP="00F37C2C">
      <w:pPr>
        <w:rPr>
          <w:sz w:val="12"/>
        </w:rPr>
      </w:pPr>
      <w:r w:rsidRPr="0033105A">
        <w:rPr>
          <w:sz w:val="12"/>
        </w:rPr>
        <w:t xml:space="preserve">The question then is: </w:t>
      </w:r>
      <w:r w:rsidRPr="0033105A">
        <w:rPr>
          <w:rStyle w:val="StyleUnderline"/>
          <w:highlight w:val="green"/>
        </w:rPr>
        <w:t>how will we know</w:t>
      </w:r>
      <w:r w:rsidRPr="0033105A">
        <w:rPr>
          <w:rStyle w:val="StyleUnderline"/>
        </w:rPr>
        <w:t xml:space="preserve"> what strategies</w:t>
      </w:r>
      <w:r w:rsidRPr="0033105A">
        <w:rPr>
          <w:sz w:val="12"/>
        </w:rPr>
        <w:t xml:space="preserve">, </w:t>
      </w:r>
      <w:r w:rsidRPr="0033105A">
        <w:rPr>
          <w:rStyle w:val="StyleUnderline"/>
          <w:highlight w:val="green"/>
        </w:rPr>
        <w:t>what tactics</w:t>
      </w:r>
      <w:r w:rsidRPr="0033105A">
        <w:rPr>
          <w:sz w:val="12"/>
        </w:rPr>
        <w:t xml:space="preserve">, </w:t>
      </w:r>
      <w:r w:rsidRPr="0033105A">
        <w:rPr>
          <w:rStyle w:val="StyleUnderline"/>
        </w:rPr>
        <w:t xml:space="preserve">and what ideas </w:t>
      </w:r>
      <w:r w:rsidRPr="0033105A">
        <w:rPr>
          <w:rStyle w:val="StyleUnderline"/>
          <w:highlight w:val="green"/>
        </w:rPr>
        <w:t>to unite around?</w:t>
      </w:r>
      <w:r w:rsidRPr="0033105A">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09E1FA41" w14:textId="77777777" w:rsidR="00F37C2C" w:rsidRPr="0033105A" w:rsidRDefault="00F37C2C" w:rsidP="00F37C2C">
      <w:pPr>
        <w:rPr>
          <w:sz w:val="12"/>
        </w:rPr>
      </w:pPr>
      <w:r w:rsidRPr="0033105A">
        <w:rPr>
          <w:rStyle w:val="StyleUnderline"/>
        </w:rPr>
        <w:t xml:space="preserve">The </w:t>
      </w:r>
      <w:r w:rsidRPr="0033105A">
        <w:rPr>
          <w:rStyle w:val="StyleUnderline"/>
          <w:highlight w:val="green"/>
        </w:rPr>
        <w:t>masses do not want</w:t>
      </w:r>
      <w:r w:rsidRPr="0033105A">
        <w:rPr>
          <w:rStyle w:val="StyleUnderline"/>
        </w:rPr>
        <w:t xml:space="preserve"> to embrace </w:t>
      </w:r>
      <w:r w:rsidRPr="0033105A">
        <w:rPr>
          <w:rStyle w:val="StyleUnderline"/>
          <w:highlight w:val="green"/>
        </w:rPr>
        <w:t>defeat</w:t>
      </w:r>
      <w:r w:rsidRPr="0033105A">
        <w:rPr>
          <w:sz w:val="12"/>
        </w:rPr>
        <w:t xml:space="preserve">, </w:t>
      </w:r>
      <w:r w:rsidRPr="0033105A">
        <w:rPr>
          <w:rStyle w:val="Emphasis"/>
          <w:highlight w:val="green"/>
        </w:rPr>
        <w:t>they want</w:t>
      </w:r>
      <w:r w:rsidRPr="0033105A">
        <w:rPr>
          <w:rStyle w:val="Emphasis"/>
        </w:rPr>
        <w:t xml:space="preserve"> to know how </w:t>
      </w:r>
      <w:r w:rsidRPr="0033105A">
        <w:rPr>
          <w:rStyle w:val="Emphasis"/>
          <w:highlight w:val="green"/>
        </w:rPr>
        <w:t>to fight back</w:t>
      </w:r>
      <w:r w:rsidRPr="0033105A">
        <w:rPr>
          <w:sz w:val="12"/>
        </w:rPr>
        <w:t>. Marxism can provide the tools necessary to engage in that fight.</w:t>
      </w:r>
    </w:p>
    <w:p w14:paraId="3D4A3EE5" w14:textId="77777777" w:rsidR="00F37C2C" w:rsidRPr="0033105A" w:rsidRDefault="00F37C2C" w:rsidP="00F37C2C">
      <w:pPr>
        <w:rPr>
          <w:sz w:val="8"/>
          <w:szCs w:val="8"/>
        </w:rPr>
      </w:pPr>
      <w:r w:rsidRPr="0033105A">
        <w:rPr>
          <w:sz w:val="8"/>
          <w:szCs w:val="8"/>
        </w:rPr>
        <w:t xml:space="preserve">Marxism, with its </w:t>
      </w:r>
      <w:proofErr w:type="spellStart"/>
      <w:r w:rsidRPr="0033105A">
        <w:rPr>
          <w:sz w:val="8"/>
          <w:szCs w:val="8"/>
        </w:rPr>
        <w:t>self criticism</w:t>
      </w:r>
      <w:proofErr w:type="spellEnd"/>
      <w:r w:rsidRPr="0033105A">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45BA245" w14:textId="77777777" w:rsidR="00F37C2C" w:rsidRPr="0033105A" w:rsidRDefault="00F37C2C" w:rsidP="00F37C2C">
      <w:pPr>
        <w:rPr>
          <w:sz w:val="12"/>
        </w:rPr>
      </w:pPr>
      <w:r w:rsidRPr="0033105A">
        <w:rPr>
          <w:sz w:val="12"/>
        </w:rPr>
        <w:t xml:space="preserve">There will be no victory for the workers of the world without the ability to wield a revolutionary science. </w:t>
      </w:r>
      <w:r w:rsidRPr="0033105A">
        <w:rPr>
          <w:rStyle w:val="StyleUnderline"/>
          <w:highlight w:val="green"/>
        </w:rPr>
        <w:t>What is at stake in questions of Marxist epistemology is the</w:t>
      </w:r>
      <w:r w:rsidRPr="0033105A">
        <w:rPr>
          <w:rStyle w:val="StyleUnderline"/>
        </w:rPr>
        <w:t xml:space="preserve"> very </w:t>
      </w:r>
      <w:r w:rsidRPr="0033105A">
        <w:rPr>
          <w:rStyle w:val="StyleUnderline"/>
          <w:highlight w:val="green"/>
        </w:rPr>
        <w:t>possibility of</w:t>
      </w:r>
      <w:r w:rsidRPr="0033105A">
        <w:rPr>
          <w:rStyle w:val="StyleUnderline"/>
        </w:rPr>
        <w:t xml:space="preserve"> creating a philosophical and scientific basis for </w:t>
      </w:r>
      <w:r w:rsidRPr="0033105A">
        <w:rPr>
          <w:rStyle w:val="StyleUnderline"/>
          <w:highlight w:val="green"/>
        </w:rPr>
        <w:t>revolution</w:t>
      </w:r>
      <w:r w:rsidRPr="0033105A">
        <w:rPr>
          <w:sz w:val="12"/>
        </w:rPr>
        <w:t xml:space="preserve">. </w:t>
      </w:r>
      <w:r w:rsidRPr="0033105A">
        <w:rPr>
          <w:rStyle w:val="Emphasis"/>
          <w:highlight w:val="green"/>
        </w:rPr>
        <w:t>We must defend this possibility</w:t>
      </w:r>
      <w:r w:rsidRPr="0033105A">
        <w:rPr>
          <w:sz w:val="12"/>
        </w:rPr>
        <w:t>. We must defend the scientific status of Marxism, and must insist on the possibility of victory.</w:t>
      </w:r>
    </w:p>
    <w:p w14:paraId="2A6D0B0F" w14:textId="77777777" w:rsidR="00F37C2C" w:rsidRPr="0033105A" w:rsidRDefault="00F37C2C" w:rsidP="00F37C2C">
      <w:pPr>
        <w:rPr>
          <w:sz w:val="12"/>
        </w:rPr>
      </w:pPr>
    </w:p>
    <w:p w14:paraId="344DF7B2" w14:textId="77777777" w:rsidR="00F37C2C" w:rsidRPr="0033105A" w:rsidRDefault="00F37C2C" w:rsidP="00F37C2C">
      <w:pPr>
        <w:pStyle w:val="Heading4"/>
        <w:rPr>
          <w:rFonts w:cs="Calibri"/>
        </w:rPr>
      </w:pPr>
      <w:bookmarkStart w:id="0" w:name="_Hlk86483100"/>
      <w:r w:rsidRPr="0033105A">
        <w:rPr>
          <w:rFonts w:cs="Calibri"/>
        </w:rPr>
        <w:t xml:space="preserve">The affirmation of the right to strike as something to be recognized places the energy that </w:t>
      </w:r>
      <w:r w:rsidRPr="0033105A">
        <w:rPr>
          <w:rFonts w:cs="Calibri"/>
          <w:u w:val="single"/>
        </w:rPr>
        <w:t>drives class struggle into containment</w:t>
      </w:r>
      <w:r w:rsidRPr="0033105A">
        <w:rPr>
          <w:rFonts w:cs="Calibri"/>
        </w:rPr>
        <w:t>, rendering the right conditional.</w:t>
      </w:r>
    </w:p>
    <w:p w14:paraId="2E2438D0" w14:textId="77777777" w:rsidR="00F37C2C" w:rsidRPr="0033105A" w:rsidRDefault="00F37C2C" w:rsidP="00F37C2C">
      <w:r w:rsidRPr="0033105A">
        <w:t xml:space="preserve">Marc </w:t>
      </w:r>
      <w:proofErr w:type="spellStart"/>
      <w:r w:rsidRPr="0033105A">
        <w:rPr>
          <w:rStyle w:val="Style13ptBold"/>
        </w:rPr>
        <w:t>Crépon</w:t>
      </w:r>
      <w:proofErr w:type="spellEnd"/>
      <w:r w:rsidRPr="0033105A">
        <w:rPr>
          <w:rStyle w:val="Style13ptBold"/>
        </w:rPr>
        <w:t xml:space="preserve"> &amp;</w:t>
      </w:r>
      <w:r w:rsidRPr="0033105A">
        <w:t xml:space="preserve"> </w:t>
      </w:r>
      <w:proofErr w:type="spellStart"/>
      <w:r w:rsidRPr="0033105A">
        <w:t>Micol</w:t>
      </w:r>
      <w:proofErr w:type="spellEnd"/>
      <w:r w:rsidRPr="0033105A">
        <w:t xml:space="preserve"> </w:t>
      </w:r>
      <w:r w:rsidRPr="0033105A">
        <w:rPr>
          <w:rStyle w:val="Style13ptBold"/>
        </w:rPr>
        <w:t>Bez 19</w:t>
      </w:r>
      <w:r w:rsidRPr="0033105A">
        <w:t xml:space="preserve">; Marc </w:t>
      </w:r>
      <w:proofErr w:type="spellStart"/>
      <w:r w:rsidRPr="0033105A">
        <w:t>Crépon</w:t>
      </w:r>
      <w:proofErr w:type="spellEnd"/>
      <w:r w:rsidRPr="0033105A">
        <w:t xml:space="preserve"> is a French philosopher and academic who writes on the subject of languages and communities in the French and German philosophies and contemporary political and moral philosophy. </w:t>
      </w:r>
      <w:proofErr w:type="spellStart"/>
      <w:r w:rsidRPr="0033105A">
        <w:t>Micol</w:t>
      </w:r>
      <w:proofErr w:type="spellEnd"/>
      <w:r w:rsidRPr="0033105A">
        <w:t xml:space="preserve"> Bez @ CPES (Cycle </w:t>
      </w:r>
      <w:proofErr w:type="spellStart"/>
      <w:r w:rsidRPr="0033105A">
        <w:t>Pluridisciplinaire</w:t>
      </w:r>
      <w:proofErr w:type="spellEnd"/>
      <w:r w:rsidRPr="0033105A">
        <w:t xml:space="preserve"> </w:t>
      </w:r>
      <w:proofErr w:type="spellStart"/>
      <w:r w:rsidRPr="0033105A">
        <w:t>d’Études</w:t>
      </w:r>
      <w:proofErr w:type="spellEnd"/>
      <w:r w:rsidRPr="0033105A">
        <w:t xml:space="preserve"> </w:t>
      </w:r>
      <w:proofErr w:type="spellStart"/>
      <w:r w:rsidRPr="0033105A">
        <w:t>Supérieures</w:t>
      </w:r>
      <w:proofErr w:type="spellEnd"/>
      <w:r w:rsidRPr="0033105A">
        <w:t xml:space="preserve">) at the University of Paris Sciences and Letters. The Right to Strike and Legal War in Walter Benjamin's “Toward the Critique of Violence”. Critical Times 1 August 2019; 2 (2): 252–260. </w:t>
      </w:r>
      <w:hyperlink r:id="rId6" w:history="1">
        <w:r w:rsidRPr="0033105A">
          <w:rPr>
            <w:rStyle w:val="Hyperlink"/>
          </w:rPr>
          <w:t>https://read.dukeupress.edu/critical-times/article/2/2/252/141479/The-Right-to-Strike-and-Legal-War-in-Walter</w:t>
        </w:r>
      </w:hyperlink>
      <w:r w:rsidRPr="0033105A">
        <w:t xml:space="preserve"> </w:t>
      </w:r>
      <w:proofErr w:type="spellStart"/>
      <w:r w:rsidRPr="0033105A">
        <w:t>brett</w:t>
      </w:r>
      <w:proofErr w:type="spellEnd"/>
    </w:p>
    <w:p w14:paraId="3EA4528A" w14:textId="77777777" w:rsidR="00F37C2C" w:rsidRPr="0033105A" w:rsidRDefault="00F37C2C" w:rsidP="00F37C2C">
      <w:pPr>
        <w:rPr>
          <w:sz w:val="16"/>
        </w:rPr>
      </w:pPr>
      <w:r w:rsidRPr="0033105A">
        <w:rPr>
          <w:sz w:val="16"/>
        </w:rPr>
        <w:t xml:space="preserve">In other words, </w:t>
      </w:r>
      <w:r w:rsidRPr="0033105A">
        <w:rPr>
          <w:rStyle w:val="StyleUnderline"/>
        </w:rPr>
        <w:t xml:space="preserve">nothing would endanger the law more than the possibility of its authority being contested by a violence over which it has </w:t>
      </w:r>
      <w:r w:rsidRPr="0033105A">
        <w:rPr>
          <w:rStyle w:val="Emphasis"/>
        </w:rPr>
        <w:t>no control</w:t>
      </w:r>
      <w:r w:rsidRPr="0033105A">
        <w:rPr>
          <w:sz w:val="16"/>
        </w:rPr>
        <w:t xml:space="preserve">. </w:t>
      </w:r>
      <w:r w:rsidRPr="0033105A">
        <w:rPr>
          <w:rStyle w:val="StyleUnderline"/>
          <w:highlight w:val="green"/>
        </w:rPr>
        <w:t>The function of</w:t>
      </w:r>
      <w:r w:rsidRPr="0033105A">
        <w:rPr>
          <w:rStyle w:val="StyleUnderline"/>
        </w:rPr>
        <w:t xml:space="preserve"> the </w:t>
      </w:r>
      <w:r w:rsidRPr="0033105A">
        <w:rPr>
          <w:rStyle w:val="StyleUnderline"/>
          <w:highlight w:val="green"/>
        </w:rPr>
        <w:t>law would</w:t>
      </w:r>
      <w:r w:rsidRPr="0033105A">
        <w:rPr>
          <w:rStyle w:val="StyleUnderline"/>
        </w:rPr>
        <w:t xml:space="preserve"> therefore </w:t>
      </w:r>
      <w:r w:rsidRPr="0033105A">
        <w:rPr>
          <w:rStyle w:val="StyleUnderline"/>
          <w:highlight w:val="green"/>
        </w:rPr>
        <w:t>be</w:t>
      </w:r>
      <w:r w:rsidRPr="0033105A">
        <w:rPr>
          <w:sz w:val="16"/>
        </w:rPr>
        <w:t xml:space="preserve">, first and foremost, </w:t>
      </w:r>
      <w:r w:rsidRPr="0033105A">
        <w:rPr>
          <w:rStyle w:val="StyleUnderline"/>
          <w:highlight w:val="green"/>
        </w:rPr>
        <w:t xml:space="preserve">to </w:t>
      </w:r>
      <w:r w:rsidRPr="0033105A">
        <w:rPr>
          <w:rStyle w:val="Emphasis"/>
          <w:highlight w:val="green"/>
        </w:rPr>
        <w:t>contain violence</w:t>
      </w:r>
      <w:r w:rsidRPr="0033105A">
        <w:rPr>
          <w:rStyle w:val="StyleUnderline"/>
        </w:rPr>
        <w:t xml:space="preserve"> within its own </w:t>
      </w:r>
      <w:r w:rsidRPr="0033105A">
        <w:rPr>
          <w:rStyle w:val="Emphasis"/>
        </w:rPr>
        <w:t>boundaries</w:t>
      </w:r>
      <w:r w:rsidRPr="0033105A">
        <w:rPr>
          <w:sz w:val="16"/>
        </w:rPr>
        <w:t xml:space="preserve">. It is in this context that, </w:t>
      </w:r>
      <w:r w:rsidRPr="0033105A">
        <w:rPr>
          <w:rStyle w:val="StyleUnderline"/>
        </w:rPr>
        <w:t>to demonstrate this surprising hypothesis, Benjamin invokes</w:t>
      </w:r>
      <w:r w:rsidRPr="0033105A">
        <w:rPr>
          <w:sz w:val="16"/>
        </w:rPr>
        <w:t xml:space="preserve"> two examples: </w:t>
      </w:r>
      <w:r w:rsidRPr="0033105A">
        <w:rPr>
          <w:rStyle w:val="Emphasis"/>
        </w:rPr>
        <w:t>the right to strike guaranteed by the state</w:t>
      </w:r>
      <w:r w:rsidRPr="0033105A">
        <w:rPr>
          <w:sz w:val="16"/>
        </w:rPr>
        <w:t xml:space="preserve"> and the law of war.</w:t>
      </w:r>
    </w:p>
    <w:p w14:paraId="40FF3CD8" w14:textId="77777777" w:rsidR="00F37C2C" w:rsidRPr="0033105A" w:rsidRDefault="00F37C2C" w:rsidP="00F37C2C">
      <w:pPr>
        <w:rPr>
          <w:sz w:val="16"/>
        </w:rPr>
      </w:pPr>
      <w:r w:rsidRPr="0033105A">
        <w:rPr>
          <w:sz w:val="16"/>
        </w:rPr>
        <w:t xml:space="preserve">Let us return to the place that the right to strike occupies within class struggle. To begin with, the very idea of such a </w:t>
      </w:r>
      <w:r w:rsidRPr="0033105A">
        <w:rPr>
          <w:rStyle w:val="StyleUnderline"/>
        </w:rPr>
        <w:t xml:space="preserve">struggle implies certain forms of </w:t>
      </w:r>
      <w:r w:rsidRPr="0033105A">
        <w:rPr>
          <w:rStyle w:val="Emphasis"/>
        </w:rPr>
        <w:t>violence</w:t>
      </w:r>
      <w:r w:rsidRPr="0033105A">
        <w:rPr>
          <w:sz w:val="16"/>
        </w:rPr>
        <w:t xml:space="preserve">. </w:t>
      </w:r>
      <w:r w:rsidRPr="0033105A">
        <w:rPr>
          <w:rStyle w:val="StyleUnderline"/>
          <w:highlight w:val="green"/>
        </w:rPr>
        <w:t>The strike</w:t>
      </w:r>
      <w:r w:rsidRPr="0033105A">
        <w:rPr>
          <w:rStyle w:val="StyleUnderline"/>
        </w:rPr>
        <w:t xml:space="preserve"> could then be </w:t>
      </w:r>
      <w:r w:rsidRPr="0033105A">
        <w:rPr>
          <w:rStyle w:val="StyleUnderline"/>
          <w:highlight w:val="green"/>
        </w:rPr>
        <w:t>understood as one of the recognizable forms</w:t>
      </w:r>
      <w:r w:rsidRPr="0033105A">
        <w:rPr>
          <w:rStyle w:val="StyleUnderline"/>
        </w:rPr>
        <w:t xml:space="preserve"> </w:t>
      </w:r>
      <w:r w:rsidRPr="0033105A">
        <w:rPr>
          <w:rStyle w:val="StyleUnderline"/>
          <w:highlight w:val="green"/>
        </w:rPr>
        <w:t>that this violence can take</w:t>
      </w:r>
      <w:r w:rsidRPr="0033105A">
        <w:rPr>
          <w:sz w:val="16"/>
        </w:rPr>
        <w:t xml:space="preserve">. However, </w:t>
      </w:r>
      <w:r w:rsidRPr="0033105A">
        <w:rPr>
          <w:rStyle w:val="StyleUnderline"/>
        </w:rPr>
        <w:t>this</w:t>
      </w:r>
      <w:r w:rsidRPr="0033105A">
        <w:rPr>
          <w:sz w:val="16"/>
        </w:rPr>
        <w:t xml:space="preserve"> analytical framework </w:t>
      </w:r>
      <w:r w:rsidRPr="0033105A">
        <w:rPr>
          <w:rStyle w:val="Emphasis"/>
        </w:rPr>
        <w:t>is undermined</w:t>
      </w:r>
      <w:r w:rsidRPr="0033105A">
        <w:rPr>
          <w:rStyle w:val="StyleUnderline"/>
        </w:rPr>
        <w:t xml:space="preserve"> as soon as this form of violence becomes regulated by </w:t>
      </w:r>
      <w:r w:rsidRPr="0033105A">
        <w:rPr>
          <w:rStyle w:val="StyleUnderline"/>
          <w:highlight w:val="green"/>
        </w:rPr>
        <w:t xml:space="preserve">a </w:t>
      </w:r>
      <w:r w:rsidRPr="0033105A">
        <w:rPr>
          <w:rStyle w:val="Emphasis"/>
          <w:highlight w:val="green"/>
        </w:rPr>
        <w:t>“right to strike,”</w:t>
      </w:r>
      <w:r w:rsidRPr="0033105A">
        <w:rPr>
          <w:sz w:val="16"/>
        </w:rPr>
        <w:t xml:space="preserve"> </w:t>
      </w:r>
      <w:r w:rsidRPr="0033105A">
        <w:rPr>
          <w:rStyle w:val="StyleUnderline"/>
        </w:rPr>
        <w:t>such as the one recognized by law in France in 1864</w:t>
      </w:r>
      <w:r w:rsidRPr="0033105A">
        <w:rPr>
          <w:sz w:val="16"/>
        </w:rPr>
        <w:t xml:space="preserve">. What </w:t>
      </w:r>
      <w:r w:rsidRPr="0033105A">
        <w:rPr>
          <w:rStyle w:val="StyleUnderline"/>
        </w:rPr>
        <w:t>this recognition</w:t>
      </w:r>
      <w:r w:rsidRPr="0033105A">
        <w:rPr>
          <w:sz w:val="16"/>
        </w:rPr>
        <w:t xml:space="preserve"> engages </w:t>
      </w:r>
      <w:r w:rsidRPr="0033105A">
        <w:rPr>
          <w:rStyle w:val="StyleUnderline"/>
          <w:highlight w:val="green"/>
        </w:rPr>
        <w:t>is</w:t>
      </w:r>
      <w:r w:rsidRPr="0033105A">
        <w:rPr>
          <w:sz w:val="16"/>
        </w:rPr>
        <w:t xml:space="preserve">, in fact, </w:t>
      </w:r>
      <w:r w:rsidRPr="0033105A">
        <w:rPr>
          <w:rStyle w:val="StyleUnderline"/>
        </w:rPr>
        <w:t xml:space="preserve">the will of the state to control the </w:t>
      </w:r>
      <w:r w:rsidRPr="0033105A">
        <w:rPr>
          <w:rStyle w:val="Emphasis"/>
        </w:rPr>
        <w:t>possible “violence”</w:t>
      </w:r>
      <w:r w:rsidRPr="0033105A">
        <w:rPr>
          <w:rStyle w:val="StyleUnderline"/>
        </w:rPr>
        <w:t xml:space="preserve"> of the strike</w:t>
      </w:r>
      <w:r w:rsidRPr="0033105A">
        <w:rPr>
          <w:sz w:val="16"/>
        </w:rPr>
        <w:t xml:space="preserve">. </w:t>
      </w:r>
      <w:r w:rsidRPr="0033105A">
        <w:rPr>
          <w:rStyle w:val="StyleUnderline"/>
        </w:rPr>
        <w:t xml:space="preserve">Thus, </w:t>
      </w:r>
      <w:r w:rsidRPr="0033105A">
        <w:rPr>
          <w:rStyle w:val="Emphasis"/>
        </w:rPr>
        <w:t xml:space="preserve">the “right” </w:t>
      </w:r>
      <w:r w:rsidRPr="0033105A">
        <w:rPr>
          <w:rStyle w:val="StyleUnderline"/>
        </w:rPr>
        <w:t xml:space="preserve">of the right to strike appears as </w:t>
      </w:r>
      <w:r w:rsidRPr="0033105A">
        <w:rPr>
          <w:rStyle w:val="StyleUnderline"/>
          <w:highlight w:val="green"/>
        </w:rPr>
        <w:t xml:space="preserve">the </w:t>
      </w:r>
      <w:r w:rsidRPr="0033105A">
        <w:rPr>
          <w:rStyle w:val="Emphasis"/>
          <w:highlight w:val="green"/>
        </w:rPr>
        <w:t>best</w:t>
      </w:r>
      <w:r w:rsidRPr="0033105A">
        <w:rPr>
          <w:rStyle w:val="StyleUnderline"/>
        </w:rPr>
        <w:t xml:space="preserve">, </w:t>
      </w:r>
      <w:r w:rsidRPr="0033105A">
        <w:rPr>
          <w:rStyle w:val="StyleUnderline"/>
          <w:highlight w:val="green"/>
        </w:rPr>
        <w:t xml:space="preserve">if not the </w:t>
      </w:r>
      <w:r w:rsidRPr="0033105A">
        <w:rPr>
          <w:rStyle w:val="Emphasis"/>
          <w:highlight w:val="green"/>
        </w:rPr>
        <w:t>only</w:t>
      </w:r>
      <w:r w:rsidRPr="0033105A">
        <w:rPr>
          <w:rStyle w:val="StyleUnderline"/>
        </w:rPr>
        <w:t xml:space="preserve">, </w:t>
      </w:r>
      <w:r w:rsidRPr="0033105A">
        <w:rPr>
          <w:rStyle w:val="StyleUnderline"/>
          <w:highlight w:val="green"/>
        </w:rPr>
        <w:t>way</w:t>
      </w:r>
      <w:r w:rsidRPr="0033105A">
        <w:rPr>
          <w:rStyle w:val="StyleUnderline"/>
        </w:rPr>
        <w:t xml:space="preserve"> for the state </w:t>
      </w:r>
      <w:r w:rsidRPr="0033105A">
        <w:rPr>
          <w:rStyle w:val="StyleUnderline"/>
          <w:highlight w:val="green"/>
        </w:rPr>
        <w:t xml:space="preserve">to </w:t>
      </w:r>
      <w:r w:rsidRPr="0033105A">
        <w:rPr>
          <w:rStyle w:val="Emphasis"/>
          <w:highlight w:val="green"/>
        </w:rPr>
        <w:t>circumscribe</w:t>
      </w:r>
      <w:r w:rsidRPr="0033105A">
        <w:rPr>
          <w:rStyle w:val="Emphasis"/>
        </w:rPr>
        <w:t xml:space="preserve"> </w:t>
      </w:r>
      <w:r w:rsidRPr="0033105A">
        <w:rPr>
          <w:rStyle w:val="StyleUnderline"/>
          <w:highlight w:val="green"/>
        </w:rPr>
        <w:t>within</w:t>
      </w:r>
      <w:r w:rsidRPr="0033105A">
        <w:rPr>
          <w:sz w:val="16"/>
        </w:rPr>
        <w:t xml:space="preserve"> (and via) </w:t>
      </w:r>
      <w:r w:rsidRPr="0033105A">
        <w:rPr>
          <w:rStyle w:val="StyleUnderline"/>
          <w:highlight w:val="green"/>
        </w:rPr>
        <w:t>the law the</w:t>
      </w:r>
      <w:r w:rsidRPr="0033105A">
        <w:rPr>
          <w:rStyle w:val="StyleUnderline"/>
        </w:rPr>
        <w:t xml:space="preserve"> relative </w:t>
      </w:r>
      <w:r w:rsidRPr="0033105A">
        <w:rPr>
          <w:rStyle w:val="StyleUnderline"/>
          <w:highlight w:val="green"/>
        </w:rPr>
        <w:t>violence of</w:t>
      </w:r>
      <w:r w:rsidRPr="0033105A">
        <w:rPr>
          <w:rStyle w:val="StyleUnderline"/>
        </w:rPr>
        <w:t xml:space="preserve"> class </w:t>
      </w:r>
      <w:r w:rsidRPr="0033105A">
        <w:rPr>
          <w:rStyle w:val="Emphasis"/>
          <w:highlight w:val="green"/>
        </w:rPr>
        <w:t>struggle</w:t>
      </w:r>
      <w:r w:rsidRPr="0033105A">
        <w:rPr>
          <w:rStyle w:val="Emphasis"/>
        </w:rPr>
        <w:t>s</w:t>
      </w:r>
      <w:r w:rsidRPr="0033105A">
        <w:rPr>
          <w:sz w:val="16"/>
        </w:rPr>
        <w:t>. We might consider this to be the perfect illustration of the aforementioned hypothesis. Yet, there are two lines of questioning that destabilize this hypothesis that we would do well to consider</w:t>
      </w:r>
    </w:p>
    <w:p w14:paraId="1ACDF39A" w14:textId="77777777" w:rsidR="00F37C2C" w:rsidRPr="0033105A" w:rsidRDefault="00F37C2C" w:rsidP="00F37C2C">
      <w:pPr>
        <w:rPr>
          <w:sz w:val="16"/>
        </w:rPr>
      </w:pPr>
      <w:r w:rsidRPr="0033105A">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33105A">
        <w:rPr>
          <w:rStyle w:val="StyleUnderline"/>
        </w:rPr>
        <w:t>What is at stake is the possibility for a certain type of strike</w:t>
      </w:r>
      <w:r w:rsidRPr="0033105A">
        <w:rPr>
          <w:sz w:val="16"/>
        </w:rPr>
        <w:t xml:space="preserve"> (</w:t>
      </w:r>
      <w:r w:rsidRPr="0033105A">
        <w:rPr>
          <w:rStyle w:val="Emphasis"/>
          <w:highlight w:val="green"/>
        </w:rPr>
        <w:t>the proletarian general strike</w:t>
      </w:r>
      <w:r w:rsidRPr="0033105A">
        <w:rPr>
          <w:sz w:val="16"/>
        </w:rPr>
        <w:t xml:space="preserve">) </w:t>
      </w:r>
      <w:r w:rsidRPr="0033105A">
        <w:rPr>
          <w:rStyle w:val="StyleUnderline"/>
        </w:rPr>
        <w:t xml:space="preserve">to </w:t>
      </w:r>
      <w:r w:rsidRPr="0033105A">
        <w:rPr>
          <w:rStyle w:val="Emphasis"/>
        </w:rPr>
        <w:t>exceed the limits</w:t>
      </w:r>
      <w:r w:rsidRPr="0033105A">
        <w:rPr>
          <w:rStyle w:val="StyleUnderline"/>
        </w:rPr>
        <w:t xml:space="preserve"> of the right to strike— </w:t>
      </w:r>
      <w:r w:rsidRPr="0033105A">
        <w:rPr>
          <w:rStyle w:val="Emphasis"/>
        </w:rPr>
        <w:t>turning</w:t>
      </w:r>
      <w:r w:rsidRPr="0033105A">
        <w:rPr>
          <w:rStyle w:val="StyleUnderline"/>
        </w:rPr>
        <w:t xml:space="preserve">, in other words, </w:t>
      </w:r>
      <w:r w:rsidRPr="0033105A">
        <w:rPr>
          <w:rStyle w:val="Emphasis"/>
        </w:rPr>
        <w:t>the right to strike against the law itself</w:t>
      </w:r>
      <w:r w:rsidRPr="0033105A">
        <w:rPr>
          <w:sz w:val="16"/>
        </w:rPr>
        <w:t xml:space="preserve">. The phenomenon is that of an autoimmune process, in which </w:t>
      </w:r>
      <w:r w:rsidRPr="0033105A">
        <w:rPr>
          <w:rStyle w:val="StyleUnderline"/>
        </w:rPr>
        <w:t>the right to strike</w:t>
      </w:r>
      <w:r w:rsidRPr="0033105A">
        <w:rPr>
          <w:sz w:val="16"/>
        </w:rPr>
        <w:t xml:space="preserve"> that </w:t>
      </w:r>
      <w:r w:rsidRPr="0033105A">
        <w:rPr>
          <w:rStyle w:val="StyleUnderline"/>
        </w:rPr>
        <w:t>is</w:t>
      </w:r>
      <w:r w:rsidRPr="0033105A">
        <w:rPr>
          <w:sz w:val="16"/>
        </w:rPr>
        <w:t xml:space="preserve"> meant to protect the law against the possible violence of class struggles is </w:t>
      </w:r>
      <w:r w:rsidRPr="0033105A">
        <w:rPr>
          <w:rStyle w:val="StyleUnderline"/>
        </w:rPr>
        <w:t>transformed into a means for the destruction of the law</w:t>
      </w:r>
      <w:r w:rsidRPr="0033105A">
        <w:rPr>
          <w:sz w:val="16"/>
        </w:rPr>
        <w:t xml:space="preserve">. The difference between the two types of strikes is nevertheless introduced with a condition: “The validity of this statement, however, is not unrestricted because it is not unconditional,” notes Benjamin in §7. </w:t>
      </w:r>
      <w:r w:rsidRPr="0033105A">
        <w:rPr>
          <w:rStyle w:val="StyleUnderline"/>
          <w:sz w:val="28"/>
          <w:szCs w:val="28"/>
          <w:highlight w:val="green"/>
        </w:rPr>
        <w:t>We would be mistaken in believing that the right to strike is</w:t>
      </w:r>
      <w:r w:rsidRPr="0033105A">
        <w:rPr>
          <w:rStyle w:val="StyleUnderline"/>
          <w:sz w:val="28"/>
          <w:szCs w:val="28"/>
        </w:rPr>
        <w:t xml:space="preserve"> granted and </w:t>
      </w:r>
      <w:r w:rsidRPr="0033105A">
        <w:rPr>
          <w:rStyle w:val="Emphasis"/>
          <w:sz w:val="28"/>
          <w:szCs w:val="28"/>
          <w:highlight w:val="green"/>
        </w:rPr>
        <w:t>guaranteed unconditionally</w:t>
      </w:r>
      <w:r w:rsidRPr="0033105A">
        <w:rPr>
          <w:sz w:val="16"/>
        </w:rPr>
        <w:t xml:space="preserve">. Rather, </w:t>
      </w:r>
      <w:r w:rsidRPr="0033105A">
        <w:rPr>
          <w:rStyle w:val="StyleUnderline"/>
          <w:highlight w:val="green"/>
        </w:rPr>
        <w:t xml:space="preserve">it is </w:t>
      </w:r>
      <w:r w:rsidRPr="0033105A">
        <w:rPr>
          <w:rStyle w:val="Emphasis"/>
          <w:highlight w:val="green"/>
        </w:rPr>
        <w:t>structurally subjected</w:t>
      </w:r>
      <w:r w:rsidRPr="0033105A">
        <w:rPr>
          <w:rStyle w:val="StyleUnderline"/>
          <w:highlight w:val="green"/>
        </w:rPr>
        <w:t xml:space="preserve"> to</w:t>
      </w:r>
      <w:r w:rsidRPr="0033105A">
        <w:rPr>
          <w:rStyle w:val="StyleUnderline"/>
        </w:rPr>
        <w:t xml:space="preserve"> a conflict of interpretations, those of </w:t>
      </w:r>
      <w:r w:rsidRPr="0033105A">
        <w:rPr>
          <w:rStyle w:val="Emphasis"/>
        </w:rPr>
        <w:t>the workers</w:t>
      </w:r>
      <w:r w:rsidRPr="0033105A">
        <w:rPr>
          <w:rStyle w:val="StyleUnderline"/>
        </w:rPr>
        <w:t xml:space="preserve">, on the one hand, and of </w:t>
      </w:r>
      <w:r w:rsidRPr="0033105A">
        <w:rPr>
          <w:rStyle w:val="Emphasis"/>
          <w:highlight w:val="green"/>
        </w:rPr>
        <w:t>the state</w:t>
      </w:r>
      <w:r w:rsidRPr="0033105A">
        <w:rPr>
          <w:rStyle w:val="StyleUnderline"/>
        </w:rPr>
        <w:t xml:space="preserve"> on the other</w:t>
      </w:r>
      <w:r w:rsidRPr="0033105A">
        <w:rPr>
          <w:sz w:val="16"/>
        </w:rPr>
        <w:t xml:space="preserve">. </w:t>
      </w:r>
      <w:r w:rsidRPr="0033105A">
        <w:rPr>
          <w:rStyle w:val="StyleUnderline"/>
        </w:rPr>
        <w:t xml:space="preserve">From the point of view of the state, the partial strike cannot under any circumstance be understood as </w:t>
      </w:r>
      <w:r w:rsidRPr="0033105A">
        <w:rPr>
          <w:rStyle w:val="StyleUnderline"/>
          <w:highlight w:val="green"/>
        </w:rPr>
        <w:t>a right to</w:t>
      </w:r>
      <w:r w:rsidRPr="0033105A">
        <w:rPr>
          <w:rStyle w:val="StyleUnderline"/>
        </w:rPr>
        <w:t xml:space="preserve"> </w:t>
      </w:r>
      <w:r w:rsidRPr="0033105A">
        <w:rPr>
          <w:rStyle w:val="Emphasis"/>
        </w:rPr>
        <w:t>exercise violence</w:t>
      </w:r>
      <w:r w:rsidRPr="0033105A">
        <w:rPr>
          <w:rStyle w:val="StyleUnderline"/>
        </w:rPr>
        <w:t>, but rather as the right to extract oneself from a preexisting</w:t>
      </w:r>
      <w:r w:rsidRPr="0033105A">
        <w:rPr>
          <w:sz w:val="16"/>
        </w:rPr>
        <w:t xml:space="preserve"> (and verifiable) </w:t>
      </w:r>
      <w:r w:rsidRPr="0033105A">
        <w:rPr>
          <w:rStyle w:val="StyleUnderline"/>
        </w:rPr>
        <w:t>violence: that of the employer</w:t>
      </w:r>
      <w:r w:rsidRPr="0033105A">
        <w:rPr>
          <w:sz w:val="16"/>
        </w:rPr>
        <w:t xml:space="preserve">. In this sense, the partial strike should be considered </w:t>
      </w:r>
      <w:r w:rsidRPr="0033105A">
        <w:rPr>
          <w:rStyle w:val="StyleUnderline"/>
        </w:rPr>
        <w:t xml:space="preserve">a </w:t>
      </w:r>
      <w:r w:rsidRPr="0033105A">
        <w:rPr>
          <w:rStyle w:val="Emphasis"/>
          <w:highlight w:val="green"/>
        </w:rPr>
        <w:t>nonviolent action</w:t>
      </w:r>
      <w:r w:rsidRPr="0033105A">
        <w:rPr>
          <w:sz w:val="16"/>
        </w:rPr>
        <w:t>, what Benjamin named a “pure means.”</w:t>
      </w:r>
    </w:p>
    <w:p w14:paraId="6A071935" w14:textId="77777777" w:rsidR="00F37C2C" w:rsidRPr="0033105A" w:rsidRDefault="00F37C2C" w:rsidP="00F37C2C">
      <w:pPr>
        <w:rPr>
          <w:rStyle w:val="Emphasis"/>
        </w:rPr>
      </w:pPr>
      <w:r w:rsidRPr="0033105A">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33105A">
        <w:rPr>
          <w:rStyle w:val="StyleUnderline"/>
        </w:rPr>
        <w:t>the state would</w:t>
      </w:r>
      <w:r w:rsidRPr="0033105A">
        <w:rPr>
          <w:sz w:val="16"/>
        </w:rPr>
        <w:t xml:space="preserve"> similarly </w:t>
      </w:r>
      <w:r w:rsidRPr="0033105A">
        <w:rPr>
          <w:rStyle w:val="StyleUnderline"/>
        </w:rPr>
        <w:t>lack the incentive to make such a judgment call</w:t>
      </w:r>
      <w:r w:rsidRPr="0033105A">
        <w:rPr>
          <w:sz w:val="16"/>
        </w:rPr>
        <w:t xml:space="preserve">. </w:t>
      </w:r>
      <w:r w:rsidRPr="0033105A">
        <w:rPr>
          <w:rStyle w:val="StyleUnderline"/>
        </w:rPr>
        <w:t>It is nearly impossible, in fact, to find a single instance of a strike in which this recognition of violence was not subject to considerable controversy</w:t>
      </w:r>
      <w:r w:rsidRPr="0033105A">
        <w:rPr>
          <w:sz w:val="16"/>
        </w:rPr>
        <w:t xml:space="preserve">. The political game is thus the following: </w:t>
      </w:r>
      <w:r w:rsidRPr="0033105A">
        <w:rPr>
          <w:rStyle w:val="StyleUnderline"/>
          <w:highlight w:val="green"/>
        </w:rPr>
        <w:t>the state legislated the right to strike</w:t>
      </w:r>
      <w:r w:rsidRPr="0033105A">
        <w:rPr>
          <w:sz w:val="16"/>
        </w:rPr>
        <w:t xml:space="preserve"> in order </w:t>
      </w:r>
      <w:r w:rsidRPr="0033105A">
        <w:rPr>
          <w:rStyle w:val="StyleUnderline"/>
          <w:highlight w:val="green"/>
        </w:rPr>
        <w:t>to contain class struggles</w:t>
      </w:r>
      <w:r w:rsidRPr="0033105A">
        <w:rPr>
          <w:sz w:val="16"/>
          <w:highlight w:val="green"/>
        </w:rPr>
        <w:t>,</w:t>
      </w:r>
      <w:r w:rsidRPr="0033105A">
        <w:rPr>
          <w:sz w:val="16"/>
        </w:rPr>
        <w:t xml:space="preserve"> </w:t>
      </w:r>
      <w:r w:rsidRPr="0033105A">
        <w:rPr>
          <w:rStyle w:val="StyleUnderline"/>
          <w:highlight w:val="green"/>
        </w:rPr>
        <w:t>with the condition that workers</w:t>
      </w:r>
      <w:r w:rsidRPr="0033105A">
        <w:rPr>
          <w:rStyle w:val="StyleUnderline"/>
        </w:rPr>
        <w:t xml:space="preserve"> must </w:t>
      </w:r>
      <w:r w:rsidRPr="0033105A">
        <w:rPr>
          <w:rStyle w:val="StyleUnderline"/>
          <w:highlight w:val="green"/>
        </w:rPr>
        <w:t xml:space="preserve">have </w:t>
      </w:r>
      <w:r w:rsidRPr="0033105A">
        <w:rPr>
          <w:rStyle w:val="Emphasis"/>
          <w:highlight w:val="green"/>
        </w:rPr>
        <w:t>“good reason”</w:t>
      </w:r>
      <w:r w:rsidRPr="0033105A">
        <w:rPr>
          <w:rStyle w:val="StyleUnderline"/>
          <w:highlight w:val="green"/>
        </w:rPr>
        <w:t xml:space="preserve"> to strike</w:t>
      </w:r>
      <w:r w:rsidRPr="0033105A">
        <w:rPr>
          <w:sz w:val="16"/>
        </w:rPr>
        <w:t xml:space="preserve">. However, it is unlikely that </w:t>
      </w:r>
      <w:r w:rsidRPr="0033105A">
        <w:rPr>
          <w:rStyle w:val="StyleUnderline"/>
          <w:highlight w:val="green"/>
        </w:rPr>
        <w:t xml:space="preserve">a state </w:t>
      </w:r>
      <w:r w:rsidRPr="0033105A">
        <w:rPr>
          <w:rStyle w:val="Emphasis"/>
          <w:highlight w:val="green"/>
        </w:rPr>
        <w:t>systematically allied</w:t>
      </w:r>
      <w:r w:rsidRPr="0033105A">
        <w:rPr>
          <w:rStyle w:val="StyleUnderline"/>
          <w:highlight w:val="green"/>
        </w:rPr>
        <w:t xml:space="preserve"> with</w:t>
      </w:r>
      <w:r w:rsidRPr="0033105A">
        <w:rPr>
          <w:sz w:val="16"/>
        </w:rPr>
        <w:t xml:space="preserve"> (and accomplice to) </w:t>
      </w:r>
      <w:r w:rsidRPr="0033105A">
        <w:rPr>
          <w:rStyle w:val="Emphasis"/>
          <w:highlight w:val="green"/>
        </w:rPr>
        <w:t>employers</w:t>
      </w:r>
      <w:r w:rsidRPr="0033105A">
        <w:rPr>
          <w:sz w:val="16"/>
        </w:rPr>
        <w:t xml:space="preserve"> will ever recognize reasons as good, and, as a consequence, it </w:t>
      </w:r>
      <w:r w:rsidRPr="0033105A">
        <w:rPr>
          <w:rStyle w:val="StyleUnderline"/>
          <w:highlight w:val="green"/>
        </w:rPr>
        <w:t>will deem</w:t>
      </w:r>
      <w:r w:rsidRPr="0033105A">
        <w:rPr>
          <w:rStyle w:val="StyleUnderline"/>
        </w:rPr>
        <w:t xml:space="preserve"> any invocation of the right to strike as illegitimate</w:t>
      </w:r>
      <w:r w:rsidRPr="0033105A">
        <w:rPr>
          <w:sz w:val="16"/>
        </w:rPr>
        <w:t xml:space="preserve">. </w:t>
      </w:r>
      <w:r w:rsidRPr="0033105A">
        <w:rPr>
          <w:rStyle w:val="StyleUnderline"/>
          <w:highlight w:val="green"/>
        </w:rPr>
        <w:t>Workers will</w:t>
      </w:r>
      <w:r w:rsidRPr="0033105A">
        <w:rPr>
          <w:rStyle w:val="StyleUnderline"/>
        </w:rPr>
        <w:t xml:space="preserve"> therefore </w:t>
      </w:r>
      <w:r w:rsidRPr="0033105A">
        <w:rPr>
          <w:rStyle w:val="StyleUnderline"/>
          <w:highlight w:val="green"/>
        </w:rPr>
        <w:t>be</w:t>
      </w:r>
      <w:r w:rsidRPr="0033105A">
        <w:rPr>
          <w:rStyle w:val="StyleUnderline"/>
        </w:rPr>
        <w:t xml:space="preserve"> </w:t>
      </w:r>
      <w:r w:rsidRPr="0033105A">
        <w:rPr>
          <w:rStyle w:val="StyleUnderline"/>
          <w:highlight w:val="green"/>
        </w:rPr>
        <w:t>seen</w:t>
      </w:r>
      <w:r w:rsidRPr="0033105A">
        <w:rPr>
          <w:rStyle w:val="StyleUnderline"/>
        </w:rPr>
        <w:t xml:space="preserve"> </w:t>
      </w:r>
      <w:r w:rsidRPr="0033105A">
        <w:rPr>
          <w:rStyle w:val="StyleUnderline"/>
          <w:highlight w:val="green"/>
        </w:rPr>
        <w:t>as</w:t>
      </w:r>
      <w:r w:rsidRPr="0033105A">
        <w:rPr>
          <w:rStyle w:val="StyleUnderline"/>
        </w:rPr>
        <w:t xml:space="preserve"> </w:t>
      </w:r>
      <w:r w:rsidRPr="0033105A">
        <w:rPr>
          <w:rStyle w:val="StyleUnderline"/>
          <w:highlight w:val="green"/>
        </w:rPr>
        <w:t xml:space="preserve">abusing a right </w:t>
      </w:r>
      <w:r w:rsidRPr="0033105A">
        <w:rPr>
          <w:rStyle w:val="Emphasis"/>
          <w:highlight w:val="green"/>
        </w:rPr>
        <w:t>granted</w:t>
      </w:r>
      <w:r w:rsidRPr="0033105A">
        <w:rPr>
          <w:rStyle w:val="StyleUnderline"/>
          <w:highlight w:val="green"/>
        </w:rPr>
        <w:t xml:space="preserve"> by the state</w:t>
      </w:r>
      <w:r w:rsidRPr="0033105A">
        <w:rPr>
          <w:rStyle w:val="StyleUnderline"/>
        </w:rPr>
        <w:t>, and in so doing transforming it into a violent means</w:t>
      </w:r>
      <w:r w:rsidRPr="0033105A">
        <w:rPr>
          <w:sz w:val="16"/>
        </w:rPr>
        <w:t xml:space="preserve">. On this point, Benjamin’s analyses remain extremely pertinent and profoundly contemporary. They unveil </w:t>
      </w:r>
      <w:r w:rsidRPr="0033105A">
        <w:rPr>
          <w:rStyle w:val="StyleUnderline"/>
        </w:rPr>
        <w:t xml:space="preserve">the enduring strategy of </w:t>
      </w:r>
      <w:r w:rsidRPr="0033105A">
        <w:rPr>
          <w:rStyle w:val="StyleUnderline"/>
          <w:highlight w:val="green"/>
        </w:rPr>
        <w:t>governments confronted with a strike (in</w:t>
      </w:r>
      <w:r w:rsidRPr="0033105A">
        <w:rPr>
          <w:rStyle w:val="StyleUnderline"/>
        </w:rPr>
        <w:t xml:space="preserve"> </w:t>
      </w:r>
      <w:r w:rsidRPr="0033105A">
        <w:rPr>
          <w:rStyle w:val="Emphasis"/>
        </w:rPr>
        <w:t>education</w:t>
      </w:r>
      <w:r w:rsidRPr="0033105A">
        <w:rPr>
          <w:rStyle w:val="StyleUnderline"/>
        </w:rPr>
        <w:t xml:space="preserve">, </w:t>
      </w:r>
      <w:r w:rsidRPr="0033105A">
        <w:rPr>
          <w:rStyle w:val="Emphasis"/>
        </w:rPr>
        <w:t>transportation</w:t>
      </w:r>
      <w:r w:rsidRPr="0033105A">
        <w:rPr>
          <w:rStyle w:val="StyleUnderline"/>
        </w:rPr>
        <w:t xml:space="preserve">, or </w:t>
      </w:r>
      <w:r w:rsidRPr="0033105A">
        <w:rPr>
          <w:rStyle w:val="Emphasis"/>
          <w:sz w:val="28"/>
          <w:szCs w:val="28"/>
          <w:highlight w:val="green"/>
        </w:rPr>
        <w:t>healthcare</w:t>
      </w:r>
      <w:r w:rsidRPr="0033105A">
        <w:rPr>
          <w:rStyle w:val="StyleUnderline"/>
        </w:rPr>
        <w:t>, for example</w:t>
      </w:r>
      <w:r w:rsidRPr="0033105A">
        <w:rPr>
          <w:sz w:val="16"/>
        </w:rPr>
        <w:t xml:space="preserve">) </w:t>
      </w:r>
      <w:r w:rsidRPr="0033105A">
        <w:rPr>
          <w:rStyle w:val="StyleUnderline"/>
        </w:rPr>
        <w:t>who</w:t>
      </w:r>
      <w:r w:rsidRPr="0033105A">
        <w:rPr>
          <w:sz w:val="16"/>
        </w:rPr>
        <w:t xml:space="preserve">, after </w:t>
      </w:r>
      <w:r w:rsidRPr="0033105A">
        <w:rPr>
          <w:rStyle w:val="StyleUnderline"/>
        </w:rPr>
        <w:t>claim</w:t>
      </w:r>
      <w:r w:rsidRPr="0033105A">
        <w:rPr>
          <w:sz w:val="16"/>
        </w:rPr>
        <w:t xml:space="preserve">ing </w:t>
      </w:r>
      <w:r w:rsidRPr="0033105A">
        <w:rPr>
          <w:rStyle w:val="StyleUnderline"/>
        </w:rPr>
        <w:t>to understand</w:t>
      </w:r>
      <w:r w:rsidRPr="0033105A">
        <w:rPr>
          <w:sz w:val="16"/>
        </w:rPr>
        <w:t xml:space="preserve"> the reasons for the protest and </w:t>
      </w:r>
      <w:r w:rsidRPr="0033105A">
        <w:rPr>
          <w:rStyle w:val="StyleUnderline"/>
        </w:rPr>
        <w:t>the grievances of the workers</w:t>
      </w:r>
      <w:r w:rsidRPr="0033105A">
        <w:rPr>
          <w:sz w:val="16"/>
        </w:rPr>
        <w:t xml:space="preserve">, </w:t>
      </w:r>
      <w:r w:rsidRPr="0033105A">
        <w:rPr>
          <w:rStyle w:val="StyleUnderline"/>
          <w:highlight w:val="green"/>
        </w:rPr>
        <w:t>deny</w:t>
      </w:r>
      <w:r w:rsidRPr="0033105A">
        <w:rPr>
          <w:rStyle w:val="StyleUnderline"/>
        </w:rPr>
        <w:t xml:space="preserve"> that</w:t>
      </w:r>
      <w:r w:rsidRPr="0033105A">
        <w:rPr>
          <w:sz w:val="16"/>
        </w:rPr>
        <w:t xml:space="preserve"> the </w:t>
      </w:r>
      <w:r w:rsidRPr="0033105A">
        <w:rPr>
          <w:rStyle w:val="StyleUnderline"/>
          <w:highlight w:val="green"/>
        </w:rPr>
        <w:t>arguments constitute sufficient reason</w:t>
      </w:r>
      <w:r w:rsidRPr="0033105A">
        <w:rPr>
          <w:rStyle w:val="StyleUnderline"/>
        </w:rPr>
        <w:t xml:space="preserve"> for a strike that will likely paralyze this or that sector of the economy</w:t>
      </w:r>
      <w:r w:rsidRPr="0033105A">
        <w:rPr>
          <w:sz w:val="16"/>
        </w:rPr>
        <w:t xml:space="preserve">. </w:t>
      </w:r>
      <w:r w:rsidRPr="0033105A">
        <w:rPr>
          <w:rStyle w:val="StyleUnderline"/>
        </w:rPr>
        <w:t>They deny</w:t>
      </w:r>
      <w:r w:rsidRPr="0033105A">
        <w:rPr>
          <w:sz w:val="16"/>
        </w:rPr>
        <w:t xml:space="preserve">, in other words, that </w:t>
      </w:r>
      <w:r w:rsidRPr="0033105A">
        <w:rPr>
          <w:rStyle w:val="StyleUnderline"/>
        </w:rPr>
        <w:t xml:space="preserve">the conditions denounced by the workers display an </w:t>
      </w:r>
      <w:r w:rsidRPr="0033105A">
        <w:rPr>
          <w:rStyle w:val="Emphasis"/>
        </w:rPr>
        <w:t>intrinsic violence</w:t>
      </w:r>
      <w:r w:rsidRPr="0033105A">
        <w:rPr>
          <w:rStyle w:val="StyleUnderline"/>
        </w:rPr>
        <w:t xml:space="preserve"> that justifies the strike</w:t>
      </w:r>
      <w:r w:rsidRPr="0033105A">
        <w:rPr>
          <w:sz w:val="16"/>
        </w:rPr>
        <w:t xml:space="preserve">. Let us note here a point that Benjamin does not mention, but that is part of Sorel’s reflections: </w:t>
      </w:r>
      <w:r w:rsidRPr="0033105A">
        <w:rPr>
          <w:rStyle w:val="StyleUnderline"/>
        </w:rPr>
        <w:t>this denial inevitably contaminates the (socialist) left once it gains power</w:t>
      </w:r>
      <w:r w:rsidRPr="0033105A">
        <w:rPr>
          <w:sz w:val="16"/>
        </w:rPr>
        <w:t xml:space="preserve">. </w:t>
      </w:r>
      <w:r w:rsidRPr="0033105A">
        <w:rPr>
          <w:rStyle w:val="StyleUnderline"/>
        </w:rPr>
        <w:t>What might previously have seemed a good reason to strike when it was the opposition is deemed</w:t>
      </w:r>
      <w:r w:rsidRPr="0033105A">
        <w:rPr>
          <w:sz w:val="16"/>
        </w:rPr>
        <w:t xml:space="preserve"> an </w:t>
      </w:r>
      <w:r w:rsidRPr="0033105A">
        <w:rPr>
          <w:rStyle w:val="StyleUnderline"/>
        </w:rPr>
        <w:t xml:space="preserve">insufficient </w:t>
      </w:r>
      <w:r w:rsidRPr="0033105A">
        <w:rPr>
          <w:sz w:val="16"/>
        </w:rPr>
        <w:t xml:space="preserve">one </w:t>
      </w:r>
      <w:r w:rsidRPr="0033105A">
        <w:rPr>
          <w:rStyle w:val="StyleUnderline"/>
        </w:rPr>
        <w:t>once it is the ruling party</w:t>
      </w:r>
      <w:r w:rsidRPr="0033105A">
        <w:rPr>
          <w:sz w:val="16"/>
        </w:rPr>
        <w:t xml:space="preserve">. </w:t>
      </w:r>
      <w:r w:rsidRPr="0033105A">
        <w:rPr>
          <w:rStyle w:val="StyleUnderline"/>
        </w:rPr>
        <w:t xml:space="preserve">In the face of </w:t>
      </w:r>
      <w:r w:rsidRPr="0033105A">
        <w:rPr>
          <w:rStyle w:val="Emphasis"/>
          <w:highlight w:val="green"/>
        </w:rPr>
        <w:t>popular protest</w:t>
      </w:r>
      <w:r w:rsidRPr="0033105A">
        <w:rPr>
          <w:rStyle w:val="StyleUnderline"/>
        </w:rPr>
        <w:t xml:space="preserve">, it always invokes </w:t>
      </w:r>
      <w:r w:rsidRPr="0033105A">
        <w:rPr>
          <w:rStyle w:val="StyleUnderline"/>
          <w:highlight w:val="green"/>
        </w:rPr>
        <w:t>a lack of sufficient rationale</w:t>
      </w:r>
      <w:r w:rsidRPr="0033105A">
        <w:rPr>
          <w:rStyle w:val="StyleUnderline"/>
        </w:rPr>
        <w:t xml:space="preserve">, allowing it </w:t>
      </w:r>
      <w:r w:rsidRPr="0033105A">
        <w:rPr>
          <w:rStyle w:val="StyleUnderline"/>
          <w:highlight w:val="green"/>
        </w:rPr>
        <w:t>to avoid recognizing</w:t>
      </w:r>
      <w:r w:rsidRPr="0033105A">
        <w:rPr>
          <w:rStyle w:val="StyleUnderline"/>
        </w:rPr>
        <w:t xml:space="preserve"> the </w:t>
      </w:r>
      <w:r w:rsidRPr="0033105A">
        <w:rPr>
          <w:rStyle w:val="Emphasis"/>
          <w:highlight w:val="green"/>
        </w:rPr>
        <w:t>intrinsic violence</w:t>
      </w:r>
      <w:r w:rsidRPr="0033105A">
        <w:rPr>
          <w:rStyle w:val="StyleUnderline"/>
        </w:rPr>
        <w:t xml:space="preserve"> </w:t>
      </w:r>
      <w:r w:rsidRPr="0033105A">
        <w:rPr>
          <w:rStyle w:val="StyleUnderline"/>
          <w:highlight w:val="green"/>
        </w:rPr>
        <w:t>of a given social or economic situation</w:t>
      </w:r>
      <w:r w:rsidRPr="0033105A">
        <w:rPr>
          <w:sz w:val="16"/>
        </w:rPr>
        <w:t xml:space="preserve">, or of a new policy. And </w:t>
      </w:r>
      <w:r w:rsidRPr="0033105A">
        <w:rPr>
          <w:rStyle w:val="StyleUnderline"/>
        </w:rPr>
        <w:t xml:space="preserve">it is </w:t>
      </w:r>
      <w:r w:rsidRPr="0033105A">
        <w:rPr>
          <w:rStyle w:val="Emphasis"/>
        </w:rPr>
        <w:t>because it refuses</w:t>
      </w:r>
      <w:r w:rsidRPr="0033105A">
        <w:rPr>
          <w:rStyle w:val="StyleUnderline"/>
        </w:rPr>
        <w:t xml:space="preserve"> to see this violence and to take responsibility for it that </w:t>
      </w:r>
      <w:r w:rsidRPr="0033105A">
        <w:rPr>
          <w:rStyle w:val="Emphasis"/>
        </w:rPr>
        <w:t>the left regularly loses workers’ support.</w:t>
      </w:r>
    </w:p>
    <w:p w14:paraId="2D5F0449" w14:textId="77777777" w:rsidR="00F37C2C" w:rsidRPr="0033105A" w:rsidRDefault="00F37C2C" w:rsidP="00F37C2C">
      <w:pPr>
        <w:rPr>
          <w:sz w:val="16"/>
        </w:rPr>
      </w:pPr>
      <w:r w:rsidRPr="0033105A">
        <w:rPr>
          <w:sz w:val="16"/>
        </w:rPr>
        <w:t xml:space="preserve">The second conflict of interpretation concerns what is at stake in the strike. For the state, </w:t>
      </w:r>
      <w:r w:rsidRPr="0033105A">
        <w:rPr>
          <w:rStyle w:val="StyleUnderline"/>
        </w:rPr>
        <w:t>the strike implies a withdrawal or act of defiance vis-à-vis the employer, while for the workers it is a means of pressuring</w:t>
      </w:r>
      <w:r w:rsidRPr="0033105A">
        <w:rPr>
          <w:sz w:val="16"/>
        </w:rPr>
        <w:t xml:space="preserve">, if not of blackmail </w:t>
      </w:r>
      <w:r w:rsidRPr="0033105A">
        <w:rPr>
          <w:rStyle w:val="StyleUnderline"/>
        </w:rPr>
        <w:t xml:space="preserve">or </w:t>
      </w:r>
      <w:r w:rsidRPr="0033105A">
        <w:rPr>
          <w:sz w:val="16"/>
        </w:rPr>
        <w:t xml:space="preserve">even of </w:t>
      </w:r>
      <w:r w:rsidRPr="0033105A">
        <w:rPr>
          <w:rStyle w:val="Emphasis"/>
        </w:rPr>
        <w:t>“hostage taking.”</w:t>
      </w:r>
      <w:r w:rsidRPr="0033105A">
        <w:rPr>
          <w:sz w:val="16"/>
        </w:rPr>
        <w:t xml:space="preserve"> The </w:t>
      </w:r>
      <w:proofErr w:type="spellStart"/>
      <w:r w:rsidRPr="0033105A">
        <w:rPr>
          <w:sz w:val="16"/>
        </w:rPr>
        <w:t>diference</w:t>
      </w:r>
      <w:proofErr w:type="spellEnd"/>
      <w:r w:rsidRPr="0033105A">
        <w:rPr>
          <w:sz w:val="16"/>
        </w:rPr>
        <w:t xml:space="preserve"> is thus between an act of suspension (which can be considered nonviolent) and one of extortion (which includes violence). Does this mean that “pure means” are not free of ambiguity, and </w:t>
      </w:r>
      <w:r w:rsidRPr="0033105A">
        <w:rPr>
          <w:rStyle w:val="StyleUnderline"/>
        </w:rPr>
        <w:t>that there can be no nonviolent action that does not include a residue of violence</w:t>
      </w:r>
      <w:r w:rsidRPr="0033105A">
        <w:rPr>
          <w:sz w:val="16"/>
        </w:rPr>
        <w:t>? It is not clear that Benjamin’s text allows us to go this far. Nevertheless, the problem of pure means, approached through the notion of the right to strike, raises the following question: Could it be that the text “</w:t>
      </w:r>
      <w:proofErr w:type="spellStart"/>
      <w:r w:rsidRPr="0033105A">
        <w:rPr>
          <w:sz w:val="16"/>
        </w:rPr>
        <w:t>Zur</w:t>
      </w:r>
      <w:proofErr w:type="spellEnd"/>
      <w:r w:rsidRPr="0033105A">
        <w:rPr>
          <w:sz w:val="16"/>
        </w:rPr>
        <w:t xml:space="preserve"> </w:t>
      </w:r>
      <w:proofErr w:type="spellStart"/>
      <w:r w:rsidRPr="0033105A">
        <w:rPr>
          <w:sz w:val="16"/>
        </w:rPr>
        <w:t>Kritik</w:t>
      </w:r>
      <w:proofErr w:type="spellEnd"/>
      <w:r w:rsidRPr="0033105A">
        <w:rPr>
          <w:sz w:val="16"/>
        </w:rPr>
        <w:t xml:space="preserve"> der </w:t>
      </w:r>
      <w:proofErr w:type="spellStart"/>
      <w:r w:rsidRPr="0033105A">
        <w:rPr>
          <w:sz w:val="16"/>
        </w:rPr>
        <w:t>Gewalt</w:t>
      </w:r>
      <w:proofErr w:type="spellEnd"/>
      <w:r w:rsidRPr="0033105A">
        <w:rPr>
          <w:sz w:val="16"/>
        </w:rPr>
        <w:t>,” which we are accustomed to reading as a text on violence, deals in fact with the possibility and ambiguity of nonviolence?</w:t>
      </w:r>
    </w:p>
    <w:p w14:paraId="31342BED" w14:textId="77777777" w:rsidR="00F37C2C" w:rsidRPr="0033105A" w:rsidRDefault="00F37C2C" w:rsidP="00F37C2C">
      <w:pPr>
        <w:rPr>
          <w:rStyle w:val="StyleUnderline"/>
        </w:rPr>
      </w:pPr>
      <w:r w:rsidRPr="0033105A">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33105A">
        <w:rPr>
          <w:rStyle w:val="Emphasis"/>
        </w:rPr>
        <w:t>As previously discussed, the state will never admit that the right to strike is a right to violence</w:t>
      </w:r>
      <w:r w:rsidRPr="0033105A">
        <w:rPr>
          <w:sz w:val="16"/>
        </w:rPr>
        <w:t xml:space="preserve">. </w:t>
      </w:r>
      <w:r w:rsidRPr="0033105A">
        <w:rPr>
          <w:rStyle w:val="StyleUnderline"/>
        </w:rPr>
        <w:t>Its interpretative strategy consists in denying</w:t>
      </w:r>
      <w:r w:rsidRPr="0033105A">
        <w:rPr>
          <w:sz w:val="16"/>
        </w:rPr>
        <w:t xml:space="preserve">, as much as possible, </w:t>
      </w:r>
      <w:r w:rsidRPr="0033105A">
        <w:rPr>
          <w:rStyle w:val="StyleUnderline"/>
        </w:rPr>
        <w:t>the effective exercise of the right that it theoretically grants</w:t>
      </w:r>
      <w:r w:rsidRPr="0033105A">
        <w:rPr>
          <w:sz w:val="16"/>
        </w:rPr>
        <w:t xml:space="preserve">. </w:t>
      </w:r>
      <w:r w:rsidRPr="0033105A">
        <w:rPr>
          <w:rStyle w:val="StyleUnderline"/>
        </w:rPr>
        <w:t>Under these conditions</w:t>
      </w:r>
      <w:r w:rsidRPr="0033105A">
        <w:rPr>
          <w:sz w:val="16"/>
        </w:rPr>
        <w:t xml:space="preserve">, </w:t>
      </w:r>
      <w:r w:rsidRPr="0033105A">
        <w:rPr>
          <w:rStyle w:val="StyleUnderline"/>
        </w:rPr>
        <w:t xml:space="preserve">the function of </w:t>
      </w:r>
      <w:r w:rsidRPr="0033105A">
        <w:rPr>
          <w:rStyle w:val="StyleUnderline"/>
          <w:highlight w:val="green"/>
        </w:rPr>
        <w:t xml:space="preserve">the </w:t>
      </w:r>
      <w:r w:rsidRPr="0033105A">
        <w:rPr>
          <w:rStyle w:val="Emphasis"/>
          <w:highlight w:val="green"/>
        </w:rPr>
        <w:t>revolutionary strike</w:t>
      </w:r>
      <w:r w:rsidRPr="0033105A">
        <w:rPr>
          <w:rStyle w:val="StyleUnderline"/>
        </w:rPr>
        <w:t xml:space="preserve"> is to </w:t>
      </w:r>
      <w:r w:rsidRPr="0033105A">
        <w:rPr>
          <w:rStyle w:val="StyleUnderline"/>
          <w:highlight w:val="green"/>
        </w:rPr>
        <w:t>return the strike to its true meaning;</w:t>
      </w:r>
      <w:r w:rsidRPr="0033105A">
        <w:rPr>
          <w:rStyle w:val="StyleUnderline"/>
        </w:rPr>
        <w:t xml:space="preserve"> in other words, </w:t>
      </w:r>
      <w:r w:rsidRPr="0033105A">
        <w:rPr>
          <w:rStyle w:val="Emphasis"/>
        </w:rPr>
        <w:t>to return it to its own violence</w:t>
      </w:r>
      <w:r w:rsidRPr="0033105A">
        <w:rPr>
          <w:sz w:val="16"/>
        </w:rPr>
        <w:t xml:space="preserve">. In this context, </w:t>
      </w:r>
      <w:r w:rsidRPr="0033105A">
        <w:rPr>
          <w:rStyle w:val="Emphasis"/>
        </w:rPr>
        <w:t>the imperative</w:t>
      </w:r>
      <w:r w:rsidRPr="0033105A">
        <w:rPr>
          <w:rStyle w:val="StyleUnderline"/>
        </w:rPr>
        <w:t xml:space="preserve"> is to </w:t>
      </w:r>
      <w:r w:rsidRPr="0033105A">
        <w:rPr>
          <w:rStyle w:val="Emphasis"/>
        </w:rPr>
        <w:t>move beyond idle words</w:t>
      </w:r>
      <w:r w:rsidRPr="0033105A">
        <w:rPr>
          <w:rStyle w:val="StyleUnderline"/>
        </w:rPr>
        <w:t>: a call to strike is a call to violence</w:t>
      </w:r>
      <w:r w:rsidRPr="0033105A">
        <w:rPr>
          <w:sz w:val="16"/>
        </w:rPr>
        <w:t xml:space="preserve">. </w:t>
      </w:r>
      <w:r w:rsidRPr="0033105A">
        <w:rPr>
          <w:rStyle w:val="Emphasis"/>
        </w:rPr>
        <w:t>This is the reason why such a call is regularly met with a violent reaction from the state</w:t>
      </w:r>
      <w:r w:rsidRPr="0033105A">
        <w:rPr>
          <w:rStyle w:val="StyleUnderline"/>
        </w:rPr>
        <w:t xml:space="preserve">, because trade unions force the state to recognize what it is trying to ignore, what it pretends to have solved by recognizing the right to strike: the </w:t>
      </w:r>
      <w:r w:rsidRPr="0033105A">
        <w:rPr>
          <w:rStyle w:val="Emphasis"/>
        </w:rPr>
        <w:t>irreducible violence of class struggles</w:t>
      </w:r>
      <w:r w:rsidRPr="0033105A">
        <w:rPr>
          <w:sz w:val="16"/>
        </w:rPr>
        <w:t xml:space="preserve">. This means that </w:t>
      </w:r>
      <w:r w:rsidRPr="0033105A">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33105A">
        <w:rPr>
          <w:rStyle w:val="Emphasis"/>
          <w:highlight w:val="green"/>
        </w:rPr>
        <w:t>to revolt against</w:t>
      </w:r>
      <w:r w:rsidRPr="0033105A">
        <w:rPr>
          <w:rStyle w:val="Emphasis"/>
        </w:rPr>
        <w:t xml:space="preserve"> the </w:t>
      </w:r>
      <w:r w:rsidRPr="0033105A">
        <w:rPr>
          <w:rStyle w:val="Emphasis"/>
          <w:highlight w:val="green"/>
        </w:rPr>
        <w:t>law itself.</w:t>
      </w:r>
      <w:r w:rsidRPr="0033105A">
        <w:rPr>
          <w:sz w:val="16"/>
        </w:rPr>
        <w:t xml:space="preserve"> Essentially, </w:t>
      </w:r>
      <w:r w:rsidRPr="0033105A">
        <w:rPr>
          <w:rStyle w:val="StyleUnderline"/>
        </w:rPr>
        <w:t xml:space="preserve">the idea of a </w:t>
      </w:r>
      <w:r w:rsidRPr="0033105A">
        <w:rPr>
          <w:rStyle w:val="Emphasis"/>
        </w:rPr>
        <w:t>proletarian general strike</w:t>
      </w:r>
      <w:r w:rsidRPr="0033105A">
        <w:rPr>
          <w:sz w:val="16"/>
        </w:rPr>
        <w:t>, its myth (to borrow Sorel’s words),</w:t>
      </w:r>
      <w:r w:rsidRPr="0033105A">
        <w:rPr>
          <w:rStyle w:val="StyleUnderline"/>
        </w:rPr>
        <w:t xml:space="preserve"> is to escape from this </w:t>
      </w:r>
      <w:r w:rsidRPr="0033105A">
        <w:rPr>
          <w:rStyle w:val="Emphasis"/>
        </w:rPr>
        <w:t>dichotomous alternative</w:t>
      </w:r>
      <w:r w:rsidRPr="0033105A">
        <w:rPr>
          <w:rStyle w:val="StyleUnderline"/>
        </w:rPr>
        <w:t xml:space="preserve"> that inevitably reproduces and perpetuates the </w:t>
      </w:r>
      <w:r w:rsidRPr="0033105A">
        <w:rPr>
          <w:rStyle w:val="Emphasis"/>
        </w:rPr>
        <w:t>violence of domination</w:t>
      </w:r>
      <w:r w:rsidRPr="0033105A">
        <w:rPr>
          <w:rStyle w:val="StyleUnderline"/>
        </w:rPr>
        <w:t>.</w:t>
      </w:r>
    </w:p>
    <w:p w14:paraId="398600E9" w14:textId="77777777" w:rsidR="00F37C2C" w:rsidRPr="0033105A" w:rsidRDefault="00F37C2C" w:rsidP="00F37C2C">
      <w:pPr>
        <w:rPr>
          <w:rStyle w:val="StyleUnderline"/>
        </w:rPr>
      </w:pPr>
    </w:p>
    <w:bookmarkEnd w:id="0"/>
    <w:p w14:paraId="3B2A50BE" w14:textId="77777777" w:rsidR="00A572C5" w:rsidRPr="0033105A" w:rsidRDefault="00A572C5" w:rsidP="00A572C5">
      <w:pPr>
        <w:pStyle w:val="Heading4"/>
        <w:rPr>
          <w:rFonts w:cs="Calibri"/>
        </w:rPr>
      </w:pPr>
      <w:r w:rsidRPr="0033105A">
        <w:rPr>
          <w:rFonts w:cs="Calibri"/>
        </w:rPr>
        <w:t xml:space="preserve">Capitalism is </w:t>
      </w:r>
      <w:r w:rsidRPr="0033105A">
        <w:rPr>
          <w:rFonts w:cs="Calibri"/>
          <w:u w:val="single"/>
        </w:rPr>
        <w:t>unsustainable</w:t>
      </w:r>
      <w:r w:rsidRPr="0033105A">
        <w:rPr>
          <w:rFonts w:cs="Calibri"/>
        </w:rPr>
        <w:t xml:space="preserve"> and plunging the world into a </w:t>
      </w:r>
      <w:r w:rsidRPr="0033105A">
        <w:rPr>
          <w:rFonts w:cs="Calibri"/>
          <w:u w:val="single"/>
        </w:rPr>
        <w:t>global civil war</w:t>
      </w:r>
      <w:r w:rsidRPr="0033105A">
        <w:rPr>
          <w:rFonts w:cs="Calibri"/>
        </w:rPr>
        <w:t xml:space="preserve"> – ramping up tensions with Russia and China to distract from crises accelerates the tendency to </w:t>
      </w:r>
      <w:r w:rsidRPr="0033105A">
        <w:rPr>
          <w:rFonts w:cs="Calibri"/>
          <w:u w:val="single"/>
        </w:rPr>
        <w:t>over-accumulate</w:t>
      </w:r>
      <w:r w:rsidRPr="0033105A">
        <w:rPr>
          <w:rFonts w:cs="Calibri"/>
        </w:rPr>
        <w:t xml:space="preserve">, causing </w:t>
      </w:r>
      <w:r w:rsidRPr="0033105A">
        <w:rPr>
          <w:rFonts w:cs="Calibri"/>
          <w:u w:val="single"/>
        </w:rPr>
        <w:t>extinction</w:t>
      </w:r>
      <w:r w:rsidRPr="0033105A">
        <w:rPr>
          <w:rFonts w:cs="Calibri"/>
        </w:rPr>
        <w:t xml:space="preserve"> through </w:t>
      </w:r>
      <w:r w:rsidRPr="0033105A">
        <w:rPr>
          <w:rFonts w:cs="Calibri"/>
          <w:u w:val="single"/>
        </w:rPr>
        <w:t>nuclear war</w:t>
      </w:r>
      <w:r w:rsidRPr="0033105A">
        <w:rPr>
          <w:rFonts w:cs="Calibri"/>
        </w:rPr>
        <w:t xml:space="preserve">, </w:t>
      </w:r>
      <w:r w:rsidRPr="0033105A">
        <w:rPr>
          <w:rFonts w:cs="Calibri"/>
          <w:u w:val="single"/>
        </w:rPr>
        <w:t>climate change</w:t>
      </w:r>
      <w:r w:rsidRPr="0033105A">
        <w:rPr>
          <w:rFonts w:cs="Calibri"/>
        </w:rPr>
        <w:t xml:space="preserve">, </w:t>
      </w:r>
      <w:r w:rsidRPr="0033105A">
        <w:rPr>
          <w:rFonts w:cs="Calibri"/>
          <w:u w:val="single"/>
        </w:rPr>
        <w:t>super-viruses</w:t>
      </w:r>
      <w:r w:rsidRPr="0033105A">
        <w:rPr>
          <w:rFonts w:cs="Calibri"/>
        </w:rPr>
        <w:t xml:space="preserve">, the </w:t>
      </w:r>
      <w:r w:rsidRPr="0033105A">
        <w:rPr>
          <w:rFonts w:cs="Calibri"/>
          <w:u w:val="single"/>
        </w:rPr>
        <w:t>rise of fascism</w:t>
      </w:r>
      <w:r w:rsidRPr="0033105A">
        <w:rPr>
          <w:rFonts w:cs="Calibri"/>
        </w:rPr>
        <w:t xml:space="preserve">, and </w:t>
      </w:r>
      <w:r w:rsidRPr="0033105A">
        <w:rPr>
          <w:rFonts w:cs="Calibri"/>
          <w:u w:val="single"/>
        </w:rPr>
        <w:t>rampant inequality</w:t>
      </w:r>
      <w:r w:rsidRPr="0033105A">
        <w:rPr>
          <w:rFonts w:cs="Calibri"/>
        </w:rPr>
        <w:t>.</w:t>
      </w:r>
    </w:p>
    <w:p w14:paraId="61686628" w14:textId="77777777" w:rsidR="00A572C5" w:rsidRPr="0033105A" w:rsidRDefault="00A572C5" w:rsidP="00A572C5">
      <w:pPr>
        <w:rPr>
          <w:rStyle w:val="Style13ptBold"/>
        </w:rPr>
      </w:pPr>
      <w:r w:rsidRPr="0033105A">
        <w:rPr>
          <w:rStyle w:val="Style13ptBold"/>
        </w:rPr>
        <w:t>Robinson, 21</w:t>
      </w:r>
    </w:p>
    <w:p w14:paraId="7D240443" w14:textId="77777777" w:rsidR="00A572C5" w:rsidRPr="0033105A" w:rsidRDefault="00A572C5" w:rsidP="00A572C5">
      <w:r w:rsidRPr="0033105A">
        <w:t>[William I., prof. sociology and global studies @ UCSB: "What are the real reasons behind the New Cold War?" ROAR Magazine, published 5-6-21, https://roarmag.org/essays/new-cold-war-crisis-capitalism/?fbclid=IwAR2RzXn0SMlPSiLfXcXNtTcDIybQa6GxH_eodUmyEww2i59lh5qHpZpcwhk]//AD</w:t>
      </w:r>
    </w:p>
    <w:p w14:paraId="69C48895" w14:textId="77777777" w:rsidR="00A572C5" w:rsidRPr="0033105A" w:rsidRDefault="00A572C5" w:rsidP="00A572C5"/>
    <w:p w14:paraId="33B89AEA" w14:textId="77777777" w:rsidR="00A572C5" w:rsidRPr="0033105A" w:rsidRDefault="00A572C5" w:rsidP="00A572C5">
      <w:pPr>
        <w:rPr>
          <w:b/>
          <w:u w:val="single"/>
        </w:rPr>
      </w:pPr>
      <w:r w:rsidRPr="0033105A">
        <w:rPr>
          <w:rStyle w:val="StyleUnderline"/>
          <w:highlight w:val="green"/>
        </w:rPr>
        <w:t>The US is launching a</w:t>
      </w:r>
      <w:r w:rsidRPr="0033105A">
        <w:rPr>
          <w:rStyle w:val="StyleUnderline"/>
        </w:rPr>
        <w:t xml:space="preserve"> New </w:t>
      </w:r>
      <w:r w:rsidRPr="0033105A">
        <w:rPr>
          <w:rStyle w:val="StyleUnderline"/>
          <w:highlight w:val="green"/>
        </w:rPr>
        <w:t>Cold War against Russia and China</w:t>
      </w:r>
      <w:r w:rsidRPr="0033105A">
        <w:rPr>
          <w:sz w:val="16"/>
        </w:rPr>
        <w:t xml:space="preserve"> in an attempt </w:t>
      </w:r>
      <w:r w:rsidRPr="0033105A">
        <w:rPr>
          <w:rStyle w:val="StyleUnderline"/>
          <w:highlight w:val="green"/>
        </w:rPr>
        <w:t>to deflect</w:t>
      </w:r>
      <w:r w:rsidRPr="0033105A">
        <w:rPr>
          <w:rStyle w:val="StyleUnderline"/>
        </w:rPr>
        <w:t xml:space="preserve"> our </w:t>
      </w:r>
      <w:r w:rsidRPr="0033105A">
        <w:rPr>
          <w:rStyle w:val="StyleUnderline"/>
          <w:highlight w:val="green"/>
        </w:rPr>
        <w:t>attention from</w:t>
      </w:r>
      <w:r w:rsidRPr="0033105A">
        <w:rPr>
          <w:rStyle w:val="StyleUnderline"/>
        </w:rPr>
        <w:t xml:space="preserve"> the </w:t>
      </w:r>
      <w:r w:rsidRPr="0033105A">
        <w:rPr>
          <w:rStyle w:val="StyleUnderline"/>
          <w:highlight w:val="green"/>
        </w:rPr>
        <w:t xml:space="preserve">escalating crisis of </w:t>
      </w:r>
      <w:r w:rsidRPr="0033105A">
        <w:rPr>
          <w:rStyle w:val="StyleUnderline"/>
        </w:rPr>
        <w:t xml:space="preserve">global </w:t>
      </w:r>
      <w:r w:rsidRPr="0033105A">
        <w:rPr>
          <w:rStyle w:val="StyleUnderline"/>
          <w:highlight w:val="green"/>
        </w:rPr>
        <w:t>capitalism</w:t>
      </w:r>
      <w:r w:rsidRPr="0033105A">
        <w:rPr>
          <w:rStyle w:val="StyleUnderline"/>
        </w:rPr>
        <w:t>.</w:t>
      </w:r>
    </w:p>
    <w:p w14:paraId="4C1BD43B" w14:textId="77777777" w:rsidR="00A572C5" w:rsidRPr="0033105A" w:rsidRDefault="00A572C5" w:rsidP="00A572C5">
      <w:pPr>
        <w:rPr>
          <w:b/>
          <w:u w:val="single"/>
        </w:rPr>
      </w:pPr>
      <w:r w:rsidRPr="0033105A">
        <w:rPr>
          <w:sz w:val="16"/>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w:t>
      </w:r>
      <w:r w:rsidRPr="0033105A">
        <w:rPr>
          <w:rStyle w:val="StyleUnderline"/>
          <w:highlight w:val="green"/>
        </w:rPr>
        <w:t>aggressive posturing</w:t>
      </w:r>
      <w:r w:rsidRPr="0033105A">
        <w:rPr>
          <w:sz w:val="16"/>
        </w:rPr>
        <w:t xml:space="preserve"> as Washington ramps up its “New Cold War” </w:t>
      </w:r>
      <w:r w:rsidRPr="0033105A">
        <w:rPr>
          <w:rStyle w:val="StyleUnderline"/>
        </w:rPr>
        <w:t xml:space="preserve">against Russia and China, </w:t>
      </w:r>
      <w:r w:rsidRPr="0033105A">
        <w:rPr>
          <w:rStyle w:val="Emphasis"/>
          <w:highlight w:val="green"/>
        </w:rPr>
        <w:t>pushing the world</w:t>
      </w:r>
      <w:r w:rsidRPr="0033105A">
        <w:rPr>
          <w:rStyle w:val="Emphasis"/>
        </w:rPr>
        <w:t xml:space="preserve"> dangerously </w:t>
      </w:r>
      <w:r w:rsidRPr="0033105A">
        <w:rPr>
          <w:rStyle w:val="Emphasis"/>
          <w:highlight w:val="green"/>
        </w:rPr>
        <w:t>towards</w:t>
      </w:r>
      <w:r w:rsidRPr="0033105A">
        <w:rPr>
          <w:rStyle w:val="Emphasis"/>
        </w:rPr>
        <w:t xml:space="preserve"> international political and </w:t>
      </w:r>
      <w:r w:rsidRPr="0033105A">
        <w:rPr>
          <w:rStyle w:val="Emphasis"/>
          <w:highlight w:val="green"/>
        </w:rPr>
        <w:t>military conflagration</w:t>
      </w:r>
      <w:r w:rsidRPr="0033105A">
        <w:rPr>
          <w:rStyle w:val="StyleUnderline"/>
        </w:rPr>
        <w:t>.</w:t>
      </w:r>
    </w:p>
    <w:p w14:paraId="62A9B160" w14:textId="77777777" w:rsidR="00A572C5" w:rsidRPr="0033105A" w:rsidRDefault="00A572C5" w:rsidP="00A572C5">
      <w:pPr>
        <w:rPr>
          <w:b/>
          <w:u w:val="single"/>
        </w:rPr>
      </w:pPr>
      <w:r w:rsidRPr="0033105A">
        <w:rPr>
          <w:rStyle w:val="StyleUnderline"/>
        </w:rPr>
        <w:t>Most observers attribute this US-instigated war to rivalry and competition over hegemony and international economic control.</w:t>
      </w:r>
      <w:r w:rsidRPr="0033105A">
        <w:rPr>
          <w:sz w:val="16"/>
        </w:rPr>
        <w:t xml:space="preserve"> These factors are important, but </w:t>
      </w:r>
      <w:r w:rsidRPr="0033105A">
        <w:rPr>
          <w:rStyle w:val="StyleUnderline"/>
        </w:rPr>
        <w:t xml:space="preserve">there is a bigger picture that has been largely overlooked of what is </w:t>
      </w:r>
      <w:r w:rsidRPr="0033105A">
        <w:rPr>
          <w:rStyle w:val="Emphasis"/>
          <w:highlight w:val="green"/>
        </w:rPr>
        <w:t>driving this process: the crisis of</w:t>
      </w:r>
      <w:r w:rsidRPr="0033105A">
        <w:rPr>
          <w:rStyle w:val="Emphasis"/>
        </w:rPr>
        <w:t xml:space="preserve"> global </w:t>
      </w:r>
      <w:r w:rsidRPr="0033105A">
        <w:rPr>
          <w:rStyle w:val="Emphasis"/>
          <w:highlight w:val="green"/>
        </w:rPr>
        <w:t>capitalism</w:t>
      </w:r>
      <w:r w:rsidRPr="0033105A">
        <w:rPr>
          <w:rStyle w:val="StyleUnderline"/>
        </w:rPr>
        <w:t>.</w:t>
      </w:r>
    </w:p>
    <w:p w14:paraId="230696D4" w14:textId="77777777" w:rsidR="00A572C5" w:rsidRPr="0033105A" w:rsidRDefault="00A572C5" w:rsidP="00A572C5">
      <w:pPr>
        <w:rPr>
          <w:sz w:val="16"/>
        </w:rPr>
      </w:pPr>
      <w:r w:rsidRPr="0033105A">
        <w:rPr>
          <w:rStyle w:val="StyleUnderline"/>
        </w:rPr>
        <w:t>This crisis is</w:t>
      </w:r>
      <w:r w:rsidRPr="0033105A">
        <w:rPr>
          <w:sz w:val="16"/>
        </w:rPr>
        <w:t xml:space="preserve"> economic, or structural. One of </w:t>
      </w:r>
      <w:r w:rsidRPr="0033105A">
        <w:rPr>
          <w:rStyle w:val="StyleUnderline"/>
        </w:rPr>
        <w:t>chronic stagnation in the global economy</w:t>
      </w:r>
      <w:r w:rsidRPr="0033105A">
        <w:rPr>
          <w:sz w:val="16"/>
        </w:rPr>
        <w:t xml:space="preserve">. </w:t>
      </w:r>
      <w:r w:rsidRPr="0033105A">
        <w:rPr>
          <w:rStyle w:val="StyleUnderline"/>
        </w:rPr>
        <w:t>But</w:t>
      </w:r>
      <w:r w:rsidRPr="0033105A">
        <w:rPr>
          <w:sz w:val="16"/>
        </w:rPr>
        <w:t xml:space="preserve"> it is </w:t>
      </w:r>
      <w:r w:rsidRPr="0033105A">
        <w:rPr>
          <w:rStyle w:val="StyleUnderline"/>
        </w:rPr>
        <w:t>also</w:t>
      </w:r>
      <w:r w:rsidRPr="0033105A">
        <w:rPr>
          <w:sz w:val="16"/>
        </w:rPr>
        <w:t xml:space="preserve"> political: a crisis of </w:t>
      </w:r>
      <w:r w:rsidRPr="0033105A">
        <w:rPr>
          <w:rStyle w:val="StyleUnderline"/>
        </w:rPr>
        <w:t>state legitimacy and capitalist hegemony.</w:t>
      </w:r>
      <w:r w:rsidRPr="0033105A">
        <w:rPr>
          <w:sz w:val="16"/>
        </w:rPr>
        <w:t xml:space="preserve"> The system is moving towards what we call “a general crisis of capitalist rule” as billions of people around the world face uncertain struggles for survival and question a system they no longer see as legitimate.</w:t>
      </w:r>
    </w:p>
    <w:p w14:paraId="4ED50C85" w14:textId="77777777" w:rsidR="00A572C5" w:rsidRPr="0033105A" w:rsidRDefault="00A572C5" w:rsidP="00A572C5">
      <w:pPr>
        <w:rPr>
          <w:sz w:val="16"/>
        </w:rPr>
      </w:pPr>
      <w:r w:rsidRPr="0033105A">
        <w:rPr>
          <w:rStyle w:val="StyleUnderline"/>
        </w:rPr>
        <w:t xml:space="preserve">In </w:t>
      </w:r>
      <w:r w:rsidRPr="0033105A">
        <w:rPr>
          <w:rStyle w:val="StyleUnderline"/>
          <w:highlight w:val="green"/>
        </w:rPr>
        <w:t>the U</w:t>
      </w:r>
      <w:r w:rsidRPr="0033105A">
        <w:rPr>
          <w:rStyle w:val="StyleUnderline"/>
        </w:rPr>
        <w:t xml:space="preserve">nited </w:t>
      </w:r>
      <w:r w:rsidRPr="0033105A">
        <w:rPr>
          <w:rStyle w:val="StyleUnderline"/>
          <w:highlight w:val="green"/>
        </w:rPr>
        <w:t>S</w:t>
      </w:r>
      <w:r w:rsidRPr="0033105A">
        <w:rPr>
          <w:rStyle w:val="StyleUnderline"/>
        </w:rPr>
        <w:t>tates</w:t>
      </w:r>
      <w:r w:rsidRPr="0033105A">
        <w:rPr>
          <w:sz w:val="16"/>
        </w:rPr>
        <w:t xml:space="preserve">, the </w:t>
      </w:r>
      <w:r w:rsidRPr="0033105A">
        <w:rPr>
          <w:rStyle w:val="StyleUnderline"/>
        </w:rPr>
        <w:t xml:space="preserve">ruling groups </w:t>
      </w:r>
      <w:r w:rsidRPr="0033105A">
        <w:rPr>
          <w:rStyle w:val="StyleUnderline"/>
          <w:highlight w:val="green"/>
        </w:rPr>
        <w:t>must channel fear over</w:t>
      </w:r>
      <w:r w:rsidRPr="0033105A">
        <w:rPr>
          <w:rStyle w:val="StyleUnderline"/>
        </w:rPr>
        <w:t xml:space="preserve"> tenuous </w:t>
      </w:r>
      <w:r w:rsidRPr="0033105A">
        <w:rPr>
          <w:rStyle w:val="StyleUnderline"/>
          <w:highlight w:val="green"/>
        </w:rPr>
        <w:t>survival away from the system and towards</w:t>
      </w:r>
      <w:r w:rsidRPr="0033105A">
        <w:rPr>
          <w:sz w:val="16"/>
        </w:rPr>
        <w:t xml:space="preserve"> scapegoated communities, such as immigrants or Asians blamed for the pandemic, and towards </w:t>
      </w:r>
      <w:r w:rsidRPr="0033105A">
        <w:rPr>
          <w:rStyle w:val="StyleUnderline"/>
          <w:highlight w:val="green"/>
        </w:rPr>
        <w:t>external enemies</w:t>
      </w:r>
      <w:r w:rsidRPr="0033105A">
        <w:rPr>
          <w:rStyle w:val="StyleUnderline"/>
        </w:rPr>
        <w:t xml:space="preserve"> such as </w:t>
      </w:r>
      <w:r w:rsidRPr="0033105A">
        <w:rPr>
          <w:rStyle w:val="StyleUnderline"/>
          <w:highlight w:val="green"/>
        </w:rPr>
        <w:t>China and Russia</w:t>
      </w:r>
      <w:r w:rsidRPr="0033105A">
        <w:rPr>
          <w:rStyle w:val="StyleUnderline"/>
        </w:rPr>
        <w:t xml:space="preserve">. At the same time, </w:t>
      </w:r>
      <w:r w:rsidRPr="0033105A">
        <w:rPr>
          <w:rStyle w:val="StyleUnderline"/>
          <w:highlight w:val="green"/>
        </w:rPr>
        <w:t>rising</w:t>
      </w:r>
      <w:r w:rsidRPr="0033105A">
        <w:rPr>
          <w:rStyle w:val="StyleUnderline"/>
        </w:rPr>
        <w:t xml:space="preserve"> international </w:t>
      </w:r>
      <w:r w:rsidRPr="0033105A">
        <w:rPr>
          <w:rStyle w:val="StyleUnderline"/>
          <w:highlight w:val="green"/>
        </w:rPr>
        <w:t>tensions legitimate</w:t>
      </w:r>
      <w:r w:rsidRPr="0033105A">
        <w:rPr>
          <w:rStyle w:val="StyleUnderline"/>
        </w:rPr>
        <w:t xml:space="preserve"> expanding military and security budgets and </w:t>
      </w:r>
      <w:r w:rsidRPr="0033105A">
        <w:rPr>
          <w:rStyle w:val="Emphasis"/>
        </w:rPr>
        <w:t xml:space="preserve">open up new opportunities for </w:t>
      </w:r>
      <w:r w:rsidRPr="0033105A">
        <w:rPr>
          <w:rStyle w:val="Emphasis"/>
          <w:highlight w:val="green"/>
        </w:rPr>
        <w:t>profit</w:t>
      </w:r>
      <w:r w:rsidRPr="0033105A">
        <w:rPr>
          <w:rStyle w:val="Emphasis"/>
        </w:rPr>
        <w:t xml:space="preserve"> making </w:t>
      </w:r>
      <w:r w:rsidRPr="0033105A">
        <w:rPr>
          <w:rStyle w:val="Emphasis"/>
          <w:highlight w:val="green"/>
        </w:rPr>
        <w:t>through war</w:t>
      </w:r>
      <w:r w:rsidRPr="0033105A">
        <w:rPr>
          <w:sz w:val="16"/>
        </w:rPr>
        <w:t xml:space="preserve">, political conflict </w:t>
      </w:r>
      <w:r w:rsidRPr="0033105A">
        <w:rPr>
          <w:rStyle w:val="StyleUnderline"/>
        </w:rPr>
        <w:t>and repression in the face of stagnation</w:t>
      </w:r>
      <w:r w:rsidRPr="0033105A">
        <w:rPr>
          <w:sz w:val="16"/>
        </w:rPr>
        <w:t xml:space="preserve"> in the civilian economy.</w:t>
      </w:r>
    </w:p>
    <w:p w14:paraId="5E4E2B6C" w14:textId="77777777" w:rsidR="00A572C5" w:rsidRPr="0033105A" w:rsidRDefault="00A572C5" w:rsidP="00A572C5">
      <w:pPr>
        <w:rPr>
          <w:b/>
          <w:u w:val="single"/>
        </w:rPr>
      </w:pPr>
      <w:r w:rsidRPr="0033105A">
        <w:rPr>
          <w:sz w:val="16"/>
        </w:rPr>
        <w:t xml:space="preserve">All around the world a “people’s spring” has taken off. From Chile to Lebanon,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w:t>
      </w:r>
      <w:r w:rsidRPr="0033105A">
        <w:rPr>
          <w:rStyle w:val="StyleUnderline"/>
        </w:rPr>
        <w:t>the New Cold War will become a cornerstone in the arsenal of US rulers and transnational elites to maintain a grip on power as the crisis deepens.</w:t>
      </w:r>
    </w:p>
    <w:p w14:paraId="77E4B7A8" w14:textId="77777777" w:rsidR="00A572C5" w:rsidRPr="0033105A" w:rsidRDefault="00A572C5" w:rsidP="00A572C5">
      <w:pPr>
        <w:rPr>
          <w:sz w:val="16"/>
        </w:rPr>
      </w:pPr>
      <w:r w:rsidRPr="0033105A">
        <w:rPr>
          <w:sz w:val="16"/>
        </w:rPr>
        <w:t>THE CRISIS OF GLOBAL CAPITALISM</w:t>
      </w:r>
    </w:p>
    <w:p w14:paraId="1C6697AD" w14:textId="77777777" w:rsidR="00A572C5" w:rsidRPr="0033105A" w:rsidRDefault="00A572C5" w:rsidP="00A572C5">
      <w:pPr>
        <w:rPr>
          <w:sz w:val="16"/>
        </w:rPr>
      </w:pPr>
      <w:r w:rsidRPr="0033105A">
        <w:rPr>
          <w:sz w:val="16"/>
        </w:rPr>
        <w:t xml:space="preserve">Economically, </w:t>
      </w:r>
      <w:r w:rsidRPr="0033105A">
        <w:rPr>
          <w:rStyle w:val="StyleUnderline"/>
        </w:rPr>
        <w:t>global capitalism faces</w:t>
      </w:r>
      <w:r w:rsidRPr="0033105A">
        <w:rPr>
          <w:sz w:val="16"/>
        </w:rPr>
        <w:t xml:space="preserve"> what is known in technical language as </w:t>
      </w:r>
      <w:r w:rsidRPr="0033105A">
        <w:rPr>
          <w:rStyle w:val="StyleUnderline"/>
        </w:rPr>
        <w:t>“</w:t>
      </w:r>
      <w:r w:rsidRPr="0033105A">
        <w:rPr>
          <w:rStyle w:val="StyleUnderline"/>
          <w:highlight w:val="green"/>
        </w:rPr>
        <w:t>overaccumulation</w:t>
      </w:r>
      <w:r w:rsidRPr="0033105A">
        <w:rPr>
          <w:rStyle w:val="StyleUnderline"/>
        </w:rPr>
        <w:t>”</w:t>
      </w:r>
      <w:r w:rsidRPr="0033105A">
        <w:rPr>
          <w:sz w:val="16"/>
        </w:rPr>
        <w:t xml:space="preserve">: a situation in which </w:t>
      </w:r>
      <w:r w:rsidRPr="0033105A">
        <w:rPr>
          <w:rStyle w:val="StyleUnderline"/>
        </w:rPr>
        <w:t xml:space="preserve">the economy has </w:t>
      </w:r>
      <w:r w:rsidRPr="0033105A">
        <w:rPr>
          <w:rStyle w:val="StyleUnderline"/>
          <w:highlight w:val="green"/>
        </w:rPr>
        <w:t>produced</w:t>
      </w:r>
      <w:r w:rsidRPr="0033105A">
        <w:rPr>
          <w:sz w:val="16"/>
        </w:rPr>
        <w:t xml:space="preserve"> — or has the capacity to produce — </w:t>
      </w:r>
      <w:r w:rsidRPr="0033105A">
        <w:rPr>
          <w:rStyle w:val="StyleUnderline"/>
          <w:highlight w:val="green"/>
        </w:rPr>
        <w:t>great</w:t>
      </w:r>
      <w:r w:rsidRPr="0033105A">
        <w:rPr>
          <w:rStyle w:val="StyleUnderline"/>
        </w:rPr>
        <w:t xml:space="preserve"> quantities of </w:t>
      </w:r>
      <w:r w:rsidRPr="0033105A">
        <w:rPr>
          <w:rStyle w:val="StyleUnderline"/>
          <w:highlight w:val="green"/>
        </w:rPr>
        <w:t>wealth but</w:t>
      </w:r>
      <w:r w:rsidRPr="0033105A">
        <w:rPr>
          <w:rStyle w:val="StyleUnderline"/>
        </w:rPr>
        <w:t xml:space="preserve"> the </w:t>
      </w:r>
      <w:r w:rsidRPr="0033105A">
        <w:rPr>
          <w:rStyle w:val="StyleUnderline"/>
          <w:highlight w:val="green"/>
        </w:rPr>
        <w:t>market cannot absorb</w:t>
      </w:r>
      <w:r w:rsidRPr="0033105A">
        <w:rPr>
          <w:rStyle w:val="StyleUnderline"/>
        </w:rPr>
        <w:t xml:space="preserve"> this</w:t>
      </w:r>
      <w:r w:rsidRPr="0033105A">
        <w:rPr>
          <w:sz w:val="16"/>
        </w:rPr>
        <w:t xml:space="preserve"> wealth </w:t>
      </w:r>
      <w:r w:rsidRPr="0033105A">
        <w:rPr>
          <w:rStyle w:val="StyleUnderline"/>
          <w:highlight w:val="green"/>
        </w:rPr>
        <w:t>because of</w:t>
      </w:r>
      <w:r w:rsidRPr="0033105A">
        <w:rPr>
          <w:rStyle w:val="StyleUnderline"/>
        </w:rPr>
        <w:t xml:space="preserve"> escalating inequality. Capitalism</w:t>
      </w:r>
      <w:r w:rsidRPr="0033105A">
        <w:rPr>
          <w:sz w:val="16"/>
        </w:rPr>
        <w:t xml:space="preserve"> by its very nature </w:t>
      </w:r>
      <w:r w:rsidRPr="0033105A">
        <w:rPr>
          <w:rStyle w:val="StyleUnderline"/>
        </w:rPr>
        <w:t>will produce</w:t>
      </w:r>
      <w:r w:rsidRPr="0033105A">
        <w:rPr>
          <w:sz w:val="16"/>
        </w:rPr>
        <w:t xml:space="preserve"> abundant </w:t>
      </w:r>
      <w:r w:rsidRPr="0033105A">
        <w:rPr>
          <w:rStyle w:val="StyleUnderline"/>
        </w:rPr>
        <w:t xml:space="preserve">wealth yet polarize that wealth and generate ever greater </w:t>
      </w:r>
      <w:r w:rsidRPr="0033105A">
        <w:rPr>
          <w:sz w:val="16"/>
        </w:rPr>
        <w:t xml:space="preserve">levels of social </w:t>
      </w:r>
      <w:r w:rsidRPr="0033105A">
        <w:rPr>
          <w:rStyle w:val="StyleUnderline"/>
          <w:highlight w:val="green"/>
        </w:rPr>
        <w:t>inequality</w:t>
      </w:r>
      <w:r w:rsidRPr="0033105A">
        <w:rPr>
          <w:sz w:val="16"/>
        </w:rPr>
        <w:t xml:space="preserve"> unless offset by redistributive policies. The level of global social polarization and inequality now experienced is </w:t>
      </w:r>
      <w:r w:rsidRPr="0033105A">
        <w:rPr>
          <w:rStyle w:val="Emphasis"/>
          <w:highlight w:val="green"/>
        </w:rPr>
        <w:t>without precedent</w:t>
      </w:r>
      <w:r w:rsidRPr="0033105A">
        <w:rPr>
          <w:rStyle w:val="Emphasis"/>
        </w:rPr>
        <w:t>.</w:t>
      </w:r>
      <w:r w:rsidRPr="0033105A">
        <w:rPr>
          <w:sz w:val="16"/>
        </w:rPr>
        <w:t xml:space="preserve"> In 2018, the richest one percent of humanity controlled more than half of the world’s wealth while the bottom 80 percent had to make do with just five percent.</w:t>
      </w:r>
    </w:p>
    <w:p w14:paraId="26D59434" w14:textId="77777777" w:rsidR="00A572C5" w:rsidRPr="0033105A" w:rsidRDefault="00A572C5" w:rsidP="00A572C5">
      <w:pPr>
        <w:rPr>
          <w:b/>
          <w:u w:val="single"/>
        </w:rPr>
      </w:pPr>
      <w:r w:rsidRPr="0033105A">
        <w:rPr>
          <w:rStyle w:val="StyleUnderline"/>
        </w:rPr>
        <w:t xml:space="preserve">Such inequalities end up </w:t>
      </w:r>
      <w:r w:rsidRPr="0033105A">
        <w:rPr>
          <w:rStyle w:val="StyleUnderline"/>
          <w:highlight w:val="green"/>
        </w:rPr>
        <w:t>undermining</w:t>
      </w:r>
      <w:r w:rsidRPr="0033105A">
        <w:rPr>
          <w:rStyle w:val="StyleUnderline"/>
        </w:rPr>
        <w:t xml:space="preserve"> the </w:t>
      </w:r>
      <w:r w:rsidRPr="0033105A">
        <w:rPr>
          <w:rStyle w:val="StyleUnderline"/>
          <w:highlight w:val="green"/>
        </w:rPr>
        <w:t>stability of the system</w:t>
      </w:r>
      <w:r w:rsidRPr="0033105A">
        <w:rPr>
          <w:rStyle w:val="StyleUnderline"/>
        </w:rPr>
        <w:t xml:space="preserve"> as the gap grows between what is</w:t>
      </w:r>
      <w:r w:rsidRPr="0033105A">
        <w:rPr>
          <w:sz w:val="16"/>
        </w:rPr>
        <w:t xml:space="preserve"> — or could be — </w:t>
      </w:r>
      <w:r w:rsidRPr="0033105A">
        <w:rPr>
          <w:rStyle w:val="StyleUnderline"/>
        </w:rPr>
        <w:t xml:space="preserve">produced and what the market can absorb. </w:t>
      </w:r>
      <w:r w:rsidRPr="0033105A">
        <w:rPr>
          <w:sz w:val="16"/>
        </w:rPr>
        <w:t xml:space="preserve">The </w:t>
      </w:r>
      <w:r w:rsidRPr="0033105A">
        <w:rPr>
          <w:rStyle w:val="StyleUnderline"/>
        </w:rPr>
        <w:t xml:space="preserve">extreme </w:t>
      </w:r>
      <w:r w:rsidRPr="0033105A">
        <w:rPr>
          <w:rStyle w:val="StyleUnderline"/>
          <w:highlight w:val="green"/>
        </w:rPr>
        <w:t>concentration of</w:t>
      </w:r>
      <w:r w:rsidRPr="0033105A">
        <w:rPr>
          <w:rStyle w:val="StyleUnderline"/>
        </w:rPr>
        <w:t xml:space="preserve"> the planet’s </w:t>
      </w:r>
      <w:r w:rsidRPr="0033105A">
        <w:rPr>
          <w:rStyle w:val="StyleUnderline"/>
          <w:highlight w:val="green"/>
        </w:rPr>
        <w:t>wealth</w:t>
      </w:r>
      <w:r w:rsidRPr="0033105A">
        <w:rPr>
          <w:sz w:val="16"/>
        </w:rPr>
        <w:t xml:space="preserve"> in the hands of the few </w:t>
      </w:r>
      <w:r w:rsidRPr="0033105A">
        <w:rPr>
          <w:rStyle w:val="StyleUnderline"/>
          <w:highlight w:val="green"/>
        </w:rPr>
        <w:t>and</w:t>
      </w:r>
      <w:r w:rsidRPr="0033105A">
        <w:rPr>
          <w:sz w:val="16"/>
        </w:rPr>
        <w:t xml:space="preserve"> the </w:t>
      </w:r>
      <w:r w:rsidRPr="0033105A">
        <w:rPr>
          <w:rStyle w:val="StyleUnderline"/>
          <w:highlight w:val="green"/>
        </w:rPr>
        <w:t>accelerated</w:t>
      </w:r>
      <w:r w:rsidRPr="0033105A">
        <w:rPr>
          <w:sz w:val="16"/>
        </w:rPr>
        <w:t xml:space="preserve"> impoverishment and </w:t>
      </w:r>
      <w:r w:rsidRPr="0033105A">
        <w:rPr>
          <w:rStyle w:val="StyleUnderline"/>
          <w:highlight w:val="green"/>
        </w:rPr>
        <w:t>dispossession</w:t>
      </w:r>
      <w:r w:rsidRPr="0033105A">
        <w:rPr>
          <w:sz w:val="16"/>
        </w:rPr>
        <w:t xml:space="preserve"> of the majority </w:t>
      </w:r>
      <w:r w:rsidRPr="0033105A">
        <w:rPr>
          <w:rStyle w:val="StyleUnderline"/>
          <w:highlight w:val="green"/>
        </w:rPr>
        <w:t>means</w:t>
      </w:r>
      <w:r w:rsidRPr="0033105A">
        <w:rPr>
          <w:sz w:val="16"/>
        </w:rPr>
        <w:t xml:space="preserve"> that </w:t>
      </w:r>
      <w:r w:rsidRPr="0033105A">
        <w:rPr>
          <w:rStyle w:val="StyleUnderline"/>
          <w:highlight w:val="green"/>
        </w:rPr>
        <w:t>the</w:t>
      </w:r>
      <w:r w:rsidRPr="0033105A">
        <w:rPr>
          <w:sz w:val="16"/>
        </w:rPr>
        <w:t xml:space="preserve"> transnational capitalist class, or </w:t>
      </w:r>
      <w:r w:rsidRPr="0033105A">
        <w:rPr>
          <w:rStyle w:val="StyleUnderline"/>
          <w:highlight w:val="green"/>
        </w:rPr>
        <w:t>TCC</w:t>
      </w:r>
      <w:r w:rsidRPr="0033105A">
        <w:rPr>
          <w:sz w:val="16"/>
        </w:rPr>
        <w:t xml:space="preserve">, </w:t>
      </w:r>
      <w:r w:rsidRPr="0033105A">
        <w:rPr>
          <w:rStyle w:val="StyleUnderline"/>
          <w:highlight w:val="green"/>
        </w:rPr>
        <w:t>has</w:t>
      </w:r>
      <w:r w:rsidRPr="0033105A">
        <w:rPr>
          <w:sz w:val="16"/>
        </w:rPr>
        <w:t xml:space="preserve"> increasing </w:t>
      </w:r>
      <w:r w:rsidRPr="0033105A">
        <w:rPr>
          <w:rStyle w:val="StyleUnderline"/>
          <w:highlight w:val="green"/>
        </w:rPr>
        <w:t>difficulty</w:t>
      </w:r>
      <w:r w:rsidRPr="0033105A">
        <w:rPr>
          <w:sz w:val="16"/>
        </w:rPr>
        <w:t xml:space="preserve"> in </w:t>
      </w:r>
      <w:r w:rsidRPr="0033105A">
        <w:rPr>
          <w:rStyle w:val="StyleUnderline"/>
          <w:highlight w:val="green"/>
        </w:rPr>
        <w:t>finding</w:t>
      </w:r>
      <w:r w:rsidRPr="0033105A">
        <w:rPr>
          <w:rStyle w:val="StyleUnderline"/>
        </w:rPr>
        <w:t xml:space="preserve"> productive </w:t>
      </w:r>
      <w:r w:rsidRPr="0033105A">
        <w:rPr>
          <w:rStyle w:val="StyleUnderline"/>
          <w:highlight w:val="green"/>
        </w:rPr>
        <w:t>outlets to unload</w:t>
      </w:r>
      <w:r w:rsidRPr="0033105A">
        <w:rPr>
          <w:rStyle w:val="StyleUnderline"/>
        </w:rPr>
        <w:t xml:space="preserve"> enormous amounts of </w:t>
      </w:r>
      <w:r w:rsidRPr="0033105A">
        <w:rPr>
          <w:rStyle w:val="StyleUnderline"/>
          <w:highlight w:val="green"/>
        </w:rPr>
        <w:t>surplus</w:t>
      </w:r>
      <w:r w:rsidRPr="0033105A">
        <w:rPr>
          <w:rStyle w:val="StyleUnderline"/>
        </w:rPr>
        <w:t xml:space="preserve"> it accumulated.</w:t>
      </w:r>
    </w:p>
    <w:p w14:paraId="6AA345E3" w14:textId="77777777" w:rsidR="00A572C5" w:rsidRPr="0033105A" w:rsidRDefault="00A572C5" w:rsidP="00A572C5">
      <w:pPr>
        <w:rPr>
          <w:sz w:val="16"/>
        </w:rPr>
      </w:pPr>
      <w:r w:rsidRPr="0033105A">
        <w:rPr>
          <w:sz w:val="16"/>
        </w:rPr>
        <w:t xml:space="preserve">The more global inequalities expand, the more constricted the world market becomes and the more the system faces a structural crisis of overaccumulation. </w:t>
      </w:r>
      <w:r w:rsidRPr="0033105A">
        <w:rPr>
          <w:rStyle w:val="StyleUnderline"/>
        </w:rPr>
        <w:t>If</w:t>
      </w:r>
      <w:r w:rsidRPr="0033105A">
        <w:rPr>
          <w:sz w:val="16"/>
        </w:rPr>
        <w:t xml:space="preserve"> left </w:t>
      </w:r>
      <w:r w:rsidRPr="0033105A">
        <w:rPr>
          <w:rStyle w:val="StyleUnderline"/>
        </w:rPr>
        <w:t xml:space="preserve">unchecked, expanding social polarization </w:t>
      </w:r>
      <w:r w:rsidRPr="0033105A">
        <w:rPr>
          <w:rStyle w:val="StyleUnderline"/>
          <w:highlight w:val="green"/>
        </w:rPr>
        <w:t xml:space="preserve">results in </w:t>
      </w:r>
      <w:r w:rsidRPr="0033105A">
        <w:rPr>
          <w:rStyle w:val="Emphasis"/>
          <w:highlight w:val="green"/>
        </w:rPr>
        <w:t>crisis</w:t>
      </w:r>
      <w:r w:rsidRPr="0033105A">
        <w:rPr>
          <w:sz w:val="16"/>
        </w:rPr>
        <w:t xml:space="preserve"> — in </w:t>
      </w:r>
      <w:r w:rsidRPr="0033105A">
        <w:rPr>
          <w:rStyle w:val="StyleUnderline"/>
        </w:rPr>
        <w:t>stagnation</w:t>
      </w:r>
      <w:r w:rsidRPr="0033105A">
        <w:rPr>
          <w:sz w:val="16"/>
        </w:rPr>
        <w:t xml:space="preserve">, recessions, </w:t>
      </w:r>
      <w:r w:rsidRPr="0033105A">
        <w:rPr>
          <w:rStyle w:val="StyleUnderline"/>
        </w:rPr>
        <w:t>depressions, social upheavals and war</w:t>
      </w:r>
      <w:r w:rsidRPr="0033105A">
        <w:rPr>
          <w:sz w:val="16"/>
        </w:rPr>
        <w:t xml:space="preserve"> — just what we are experiencing right now.</w:t>
      </w:r>
    </w:p>
    <w:p w14:paraId="14BCFBBF" w14:textId="77777777" w:rsidR="00A572C5" w:rsidRPr="0033105A" w:rsidRDefault="00A572C5" w:rsidP="00A572C5">
      <w:pPr>
        <w:rPr>
          <w:b/>
          <w:u w:val="single"/>
        </w:rPr>
      </w:pPr>
      <w:r w:rsidRPr="0033105A">
        <w:rPr>
          <w:sz w:val="16"/>
        </w:rPr>
        <w:t xml:space="preserve">Contrary to mainstream accounts, the coronavirus pandemic did not cause the crisis of global capitalism, for this was already upon us. On the eve of the pandemic, growth in the EU countries had already shrunk to zero, much of Latin America and sub-Sahara Africa was in recession, growth rates in Asia were steadily declining, and North America faced a slowdown. </w:t>
      </w:r>
      <w:r w:rsidRPr="0033105A">
        <w:rPr>
          <w:rStyle w:val="StyleUnderline"/>
        </w:rPr>
        <w:t>The writing was on the wall. The contagion was</w:t>
      </w:r>
      <w:r w:rsidRPr="0033105A">
        <w:rPr>
          <w:sz w:val="16"/>
        </w:rPr>
        <w:t xml:space="preserve"> but </w:t>
      </w:r>
      <w:r w:rsidRPr="0033105A">
        <w:rPr>
          <w:rStyle w:val="StyleUnderline"/>
          <w:highlight w:val="green"/>
        </w:rPr>
        <w:t>the</w:t>
      </w:r>
      <w:r w:rsidRPr="0033105A">
        <w:rPr>
          <w:rStyle w:val="StyleUnderline"/>
        </w:rPr>
        <w:t xml:space="preserve"> spark that ignited the combustible of a global </w:t>
      </w:r>
      <w:r w:rsidRPr="0033105A">
        <w:rPr>
          <w:rStyle w:val="StyleUnderline"/>
          <w:highlight w:val="green"/>
        </w:rPr>
        <w:t>economy</w:t>
      </w:r>
      <w:r w:rsidRPr="0033105A">
        <w:rPr>
          <w:rStyle w:val="StyleUnderline"/>
        </w:rPr>
        <w:t xml:space="preserve"> that </w:t>
      </w:r>
      <w:r w:rsidRPr="0033105A">
        <w:rPr>
          <w:rStyle w:val="Emphasis"/>
          <w:highlight w:val="green"/>
        </w:rPr>
        <w:t>never</w:t>
      </w:r>
      <w:r w:rsidRPr="0033105A">
        <w:rPr>
          <w:rStyle w:val="Emphasis"/>
        </w:rPr>
        <w:t xml:space="preserve"> fully </w:t>
      </w:r>
      <w:r w:rsidRPr="0033105A">
        <w:rPr>
          <w:rStyle w:val="Emphasis"/>
          <w:highlight w:val="green"/>
        </w:rPr>
        <w:t>recovered from</w:t>
      </w:r>
      <w:r w:rsidRPr="0033105A">
        <w:rPr>
          <w:rStyle w:val="Emphasis"/>
        </w:rPr>
        <w:t xml:space="preserve"> the 20</w:t>
      </w:r>
      <w:r w:rsidRPr="0033105A">
        <w:rPr>
          <w:rStyle w:val="Emphasis"/>
          <w:highlight w:val="green"/>
        </w:rPr>
        <w:t>08</w:t>
      </w:r>
      <w:r w:rsidRPr="0033105A">
        <w:rPr>
          <w:rStyle w:val="Emphasis"/>
        </w:rPr>
        <w:t xml:space="preserve"> financial collapse</w:t>
      </w:r>
      <w:r w:rsidRPr="0033105A">
        <w:rPr>
          <w:rStyle w:val="StyleUnderline"/>
        </w:rPr>
        <w:t xml:space="preserve"> and had been </w:t>
      </w:r>
      <w:r w:rsidRPr="0033105A">
        <w:rPr>
          <w:rStyle w:val="Emphasis"/>
          <w:highlight w:val="green"/>
        </w:rPr>
        <w:t>teetering on the brink of</w:t>
      </w:r>
      <w:r w:rsidRPr="0033105A">
        <w:rPr>
          <w:rStyle w:val="Emphasis"/>
        </w:rPr>
        <w:t xml:space="preserve"> renewed </w:t>
      </w:r>
      <w:r w:rsidRPr="0033105A">
        <w:rPr>
          <w:rStyle w:val="Emphasis"/>
          <w:highlight w:val="green"/>
        </w:rPr>
        <w:t>crisis ever since</w:t>
      </w:r>
      <w:r w:rsidRPr="0033105A">
        <w:rPr>
          <w:rStyle w:val="StyleUnderline"/>
        </w:rPr>
        <w:t>.</w:t>
      </w:r>
    </w:p>
    <w:p w14:paraId="31127F8A" w14:textId="77777777" w:rsidR="00A572C5" w:rsidRPr="0033105A" w:rsidRDefault="00A572C5" w:rsidP="00A572C5">
      <w:pPr>
        <w:rPr>
          <w:sz w:val="16"/>
        </w:rPr>
      </w:pPr>
      <w:r w:rsidRPr="0033105A">
        <w:rPr>
          <w:rStyle w:val="StyleUnderline"/>
        </w:rPr>
        <w:t>Even if there is a momentary recovery</w:t>
      </w:r>
      <w:r w:rsidRPr="0033105A">
        <w:rPr>
          <w:sz w:val="16"/>
        </w:rPr>
        <w:t xml:space="preserve"> as the world slowly emerges from the pandemic, </w:t>
      </w:r>
      <w:r w:rsidRPr="0033105A">
        <w:rPr>
          <w:rStyle w:val="Emphasis"/>
        </w:rPr>
        <w:t xml:space="preserve">global capitalism will remain mired in this </w:t>
      </w:r>
      <w:r w:rsidRPr="0033105A">
        <w:rPr>
          <w:rStyle w:val="Emphasis"/>
          <w:highlight w:val="green"/>
        </w:rPr>
        <w:t>structural crisis of overaccumulation</w:t>
      </w:r>
      <w:r w:rsidRPr="0033105A">
        <w:rPr>
          <w:rStyle w:val="Emphasis"/>
        </w:rPr>
        <w:t>.</w:t>
      </w:r>
      <w:r w:rsidRPr="0033105A">
        <w:rPr>
          <w:sz w:val="16"/>
        </w:rPr>
        <w:t xml:space="preserve">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at the same time that corporate investment declined.</w:t>
      </w:r>
    </w:p>
    <w:p w14:paraId="2DB3B0F8" w14:textId="77777777" w:rsidR="00A572C5" w:rsidRPr="0033105A" w:rsidRDefault="00A572C5" w:rsidP="00A572C5">
      <w:pPr>
        <w:rPr>
          <w:b/>
          <w:u w:val="single"/>
        </w:rPr>
      </w:pPr>
      <w:r w:rsidRPr="0033105A">
        <w:rPr>
          <w:sz w:val="16"/>
        </w:rPr>
        <w:t xml:space="preserve">The total cash held in reserves of the world’s 2,000 biggest non-financial corporations increased from $6.6 trillion in 2010 to $14.2 trillion in 2020 — considerably more than the foreign exchange reserves of the world’s central governments — as the global economy stagnated. </w:t>
      </w:r>
      <w:r w:rsidRPr="0033105A">
        <w:rPr>
          <w:rStyle w:val="StyleUnderline"/>
        </w:rPr>
        <w:t xml:space="preserve">Wild financial speculation and mounting government corporate, and consumer debt </w:t>
      </w:r>
      <w:r w:rsidRPr="0033105A">
        <w:rPr>
          <w:sz w:val="16"/>
        </w:rPr>
        <w:t xml:space="preserve">drove growth in the first two decades of the 21st century, but these </w:t>
      </w:r>
      <w:r w:rsidRPr="0033105A">
        <w:rPr>
          <w:rStyle w:val="StyleUnderline"/>
          <w:highlight w:val="green"/>
        </w:rPr>
        <w:t>are</w:t>
      </w:r>
      <w:r w:rsidRPr="0033105A">
        <w:rPr>
          <w:rStyle w:val="StyleUnderline"/>
        </w:rPr>
        <w:t xml:space="preserve"> temporary and </w:t>
      </w:r>
      <w:r w:rsidRPr="0033105A">
        <w:rPr>
          <w:rStyle w:val="Emphasis"/>
          <w:highlight w:val="green"/>
        </w:rPr>
        <w:t>unsustainable</w:t>
      </w:r>
      <w:r w:rsidRPr="0033105A">
        <w:rPr>
          <w:rStyle w:val="StyleUnderline"/>
        </w:rPr>
        <w:t xml:space="preserve"> solutions to long-term stagnation.</w:t>
      </w:r>
    </w:p>
    <w:p w14:paraId="6198D9C8" w14:textId="77777777" w:rsidR="00A572C5" w:rsidRPr="0033105A" w:rsidRDefault="00A572C5" w:rsidP="00A572C5">
      <w:pPr>
        <w:rPr>
          <w:sz w:val="16"/>
        </w:rPr>
      </w:pPr>
      <w:r w:rsidRPr="0033105A">
        <w:rPr>
          <w:sz w:val="16"/>
        </w:rPr>
        <w:t>THE GLOBAL WAR ECONOMY</w:t>
      </w:r>
    </w:p>
    <w:p w14:paraId="3FE7B6A2" w14:textId="77777777" w:rsidR="00A572C5" w:rsidRPr="0033105A" w:rsidRDefault="00A572C5" w:rsidP="00A572C5">
      <w:pPr>
        <w:rPr>
          <w:b/>
          <w:u w:val="single"/>
        </w:rPr>
      </w:pPr>
      <w:r w:rsidRPr="0033105A">
        <w:rPr>
          <w:sz w:val="16"/>
        </w:rPr>
        <w:t xml:space="preserve">As I showed in my 2020 book, The Global Police State, </w:t>
      </w:r>
      <w:r w:rsidRPr="0033105A">
        <w:rPr>
          <w:rStyle w:val="StyleUnderline"/>
        </w:rPr>
        <w:t>the global economy has become ever more dependent on the development and deployment of systems of warfare, social control and repression simply as a means of making profit and continuing to accumulate capital in the face of chronic stagnation</w:t>
      </w:r>
      <w:r w:rsidRPr="0033105A">
        <w:rPr>
          <w:sz w:val="16"/>
        </w:rPr>
        <w:t xml:space="preserve"> and saturation of global markets. </w:t>
      </w:r>
      <w:r w:rsidRPr="0033105A">
        <w:rPr>
          <w:rStyle w:val="StyleUnderline"/>
        </w:rPr>
        <w:t>This is known as “militarized accumulation” and refers to a situation in which a global war economy relies on perpetual state organized war making, social control and repression — driven now by new digital technologies — in order to sustain the process of capital accumulation.</w:t>
      </w:r>
    </w:p>
    <w:p w14:paraId="37562AB0" w14:textId="77777777" w:rsidR="00A572C5" w:rsidRPr="0033105A" w:rsidRDefault="00A572C5" w:rsidP="00A572C5">
      <w:pPr>
        <w:rPr>
          <w:sz w:val="16"/>
        </w:rPr>
      </w:pPr>
      <w:r w:rsidRPr="0033105A">
        <w:rPr>
          <w:sz w:val="16"/>
        </w:rPr>
        <w:t xml:space="preserve">The events of </w:t>
      </w:r>
      <w:r w:rsidRPr="0033105A">
        <w:rPr>
          <w:rStyle w:val="StyleUnderline"/>
        </w:rPr>
        <w:t xml:space="preserve">September 11, 2001 marked the start of </w:t>
      </w:r>
      <w:r w:rsidRPr="0033105A">
        <w:rPr>
          <w:rStyle w:val="StyleUnderline"/>
          <w:highlight w:val="green"/>
        </w:rPr>
        <w:t>an era of</w:t>
      </w:r>
      <w:r w:rsidRPr="0033105A">
        <w:rPr>
          <w:rStyle w:val="StyleUnderline"/>
        </w:rPr>
        <w:t xml:space="preserve"> a </w:t>
      </w:r>
      <w:r w:rsidRPr="0033105A">
        <w:rPr>
          <w:rStyle w:val="Emphasis"/>
          <w:highlight w:val="green"/>
        </w:rPr>
        <w:t>permanent global war</w:t>
      </w:r>
      <w:r w:rsidRPr="0033105A">
        <w:rPr>
          <w:rStyle w:val="StyleUnderline"/>
        </w:rPr>
        <w:t xml:space="preserve"> in which logistics, warfare, intelligence, repression, surveillance and even military personnel are more and more the privatized domain of transnational capital.</w:t>
      </w:r>
      <w:r w:rsidRPr="0033105A">
        <w:rPr>
          <w:sz w:val="16"/>
        </w:rPr>
        <w:t xml:space="preserve"> The Pentagon budget increased 91 percent in real terms between 1998 and 2011, while worldwide, total state military budgets outlays grew by 50 percent from 2006 to 2015, from $1.4 trillion to more than $2 trillion, although this figure did not take into account the hundreds of billions of dollars spent on intelligence, contingency operations, policing, bogus wars against immigrants, terrorism and drugs, and “homeland security.” During this time, military-industrial complex profits quadrupled.</w:t>
      </w:r>
    </w:p>
    <w:p w14:paraId="7FB06080" w14:textId="77777777" w:rsidR="00A572C5" w:rsidRPr="0033105A" w:rsidRDefault="00A572C5" w:rsidP="00A572C5">
      <w:pPr>
        <w:rPr>
          <w:sz w:val="16"/>
        </w:rPr>
      </w:pPr>
      <w:r w:rsidRPr="0033105A">
        <w:rPr>
          <w:sz w:val="16"/>
        </w:rPr>
        <w:t xml:space="preserve">But focusing just on state military budgets only gives us a part of the picture of the global war economy. The </w:t>
      </w:r>
      <w:r w:rsidRPr="0033105A">
        <w:rPr>
          <w:rStyle w:val="StyleUnderline"/>
        </w:rPr>
        <w:t>various wars, conflicts and campaigns of social control and repression around the world involve the fusion of private accumulation with state militarization.</w:t>
      </w:r>
      <w:r w:rsidRPr="0033105A">
        <w:rPr>
          <w:sz w:val="16"/>
        </w:rPr>
        <w:t xml:space="preserve">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w:t>
      </w:r>
    </w:p>
    <w:p w14:paraId="2C73020A" w14:textId="77777777" w:rsidR="00A572C5" w:rsidRPr="0033105A" w:rsidRDefault="00A572C5" w:rsidP="00A572C5">
      <w:pPr>
        <w:rPr>
          <w:sz w:val="16"/>
        </w:rPr>
      </w:pPr>
      <w:r w:rsidRPr="0033105A">
        <w:rPr>
          <w:sz w:val="16"/>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p>
    <w:p w14:paraId="53221711" w14:textId="77777777" w:rsidR="00A572C5" w:rsidRPr="0033105A" w:rsidRDefault="00A572C5" w:rsidP="00A572C5">
      <w:pPr>
        <w:rPr>
          <w:sz w:val="16"/>
        </w:rPr>
      </w:pPr>
      <w:r w:rsidRPr="0033105A">
        <w:rPr>
          <w:sz w:val="16"/>
        </w:rPr>
        <w:t>These corporate soldiers and police were deployed to guard corporate property, provide personal security for TCC executives and their families, collect data, conduct police, paramilitary, counterinsurgency and surveillance operations, carry out mass crowd control and repression of protesters, run private detention and interrogation facilities, manage prisons and participate in outright warfare.</w:t>
      </w:r>
    </w:p>
    <w:p w14:paraId="5DDBD46B" w14:textId="77777777" w:rsidR="00A572C5" w:rsidRPr="0033105A" w:rsidRDefault="00A572C5" w:rsidP="00A572C5">
      <w:pPr>
        <w:rPr>
          <w:sz w:val="16"/>
        </w:rPr>
      </w:pPr>
      <w:r w:rsidRPr="0033105A">
        <w:rPr>
          <w:sz w:val="16"/>
        </w:rPr>
        <w:t>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as a way to hype military spending on satellites and other space systems.</w:t>
      </w:r>
    </w:p>
    <w:p w14:paraId="557106A1" w14:textId="77777777" w:rsidR="00A572C5" w:rsidRPr="0033105A" w:rsidRDefault="00A572C5" w:rsidP="00A572C5">
      <w:pPr>
        <w:rPr>
          <w:sz w:val="16"/>
        </w:rPr>
      </w:pPr>
      <w:r w:rsidRPr="0033105A">
        <w:rPr>
          <w:sz w:val="16"/>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p>
    <w:p w14:paraId="6C182EB2" w14:textId="77777777" w:rsidR="00A572C5" w:rsidRPr="0033105A" w:rsidRDefault="00A572C5" w:rsidP="00A572C5">
      <w:pPr>
        <w:rPr>
          <w:sz w:val="16"/>
        </w:rPr>
      </w:pPr>
      <w:r w:rsidRPr="0033105A">
        <w:rPr>
          <w:rStyle w:val="StyleUnderline"/>
        </w:rPr>
        <w:t xml:space="preserve">The so-called wars on drugs and terrorism, the undeclared wars on immigrants, refugees and gangs — and poor, dark-skinned and working-class youth more generally — the construction of </w:t>
      </w:r>
      <w:r w:rsidRPr="0033105A">
        <w:rPr>
          <w:rStyle w:val="StyleUnderline"/>
          <w:highlight w:val="green"/>
        </w:rPr>
        <w:t>border walls, immigrant detention centers, prison-industrial complexes</w:t>
      </w:r>
      <w:r w:rsidRPr="0033105A">
        <w:rPr>
          <w:rStyle w:val="StyleUnderline"/>
        </w:rPr>
        <w:t xml:space="preserve">, systems of </w:t>
      </w:r>
      <w:r w:rsidRPr="0033105A">
        <w:rPr>
          <w:rStyle w:val="StyleUnderline"/>
          <w:highlight w:val="green"/>
        </w:rPr>
        <w:t>mass surveillance</w:t>
      </w:r>
      <w:r w:rsidRPr="0033105A">
        <w:rPr>
          <w:rStyle w:val="StyleUnderline"/>
        </w:rPr>
        <w:t xml:space="preserve"> and the spread of private security guard and mercenary companies, have </w:t>
      </w:r>
      <w:r w:rsidRPr="0033105A">
        <w:rPr>
          <w:rStyle w:val="StyleUnderline"/>
          <w:highlight w:val="green"/>
        </w:rPr>
        <w:t>all</w:t>
      </w:r>
      <w:r w:rsidRPr="0033105A">
        <w:rPr>
          <w:rStyle w:val="StyleUnderline"/>
        </w:rPr>
        <w:t xml:space="preserve"> become major sources of profit-making and they will </w:t>
      </w:r>
      <w:r w:rsidRPr="0033105A">
        <w:rPr>
          <w:rStyle w:val="StyleUnderline"/>
          <w:highlight w:val="green"/>
        </w:rPr>
        <w:t xml:space="preserve">become more important to the system </w:t>
      </w:r>
      <w:r w:rsidRPr="0033105A">
        <w:rPr>
          <w:rStyle w:val="StyleUnderline"/>
        </w:rPr>
        <w:t xml:space="preserve">as stagnation becomes the new normal. </w:t>
      </w:r>
      <w:r w:rsidRPr="0033105A">
        <w:rPr>
          <w:sz w:val="16"/>
        </w:rPr>
        <w:t>In sum, the global police state is big business at a time when other opportunities for transnational corporate profit-making are limited.</w:t>
      </w:r>
    </w:p>
    <w:p w14:paraId="76C44531" w14:textId="77777777" w:rsidR="00A572C5" w:rsidRPr="0033105A" w:rsidRDefault="00A572C5" w:rsidP="00A572C5">
      <w:pPr>
        <w:rPr>
          <w:b/>
          <w:u w:val="single"/>
        </w:rPr>
      </w:pPr>
      <w:r w:rsidRPr="0033105A">
        <w:rPr>
          <w:sz w:val="16"/>
        </w:rPr>
        <w:t xml:space="preserve">But </w:t>
      </w:r>
      <w:r w:rsidRPr="0033105A">
        <w:rPr>
          <w:rStyle w:val="StyleUnderline"/>
        </w:rPr>
        <w:t>if corporate profit</w:t>
      </w:r>
      <w:r w:rsidRPr="0033105A">
        <w:rPr>
          <w:sz w:val="16"/>
        </w:rPr>
        <w:t xml:space="preserve">, and not an external threat, </w:t>
      </w:r>
      <w:r w:rsidRPr="0033105A">
        <w:rPr>
          <w:rStyle w:val="StyleUnderline"/>
        </w:rPr>
        <w:t xml:space="preserve">is the reason for expanding the US state and corporate war machine and the global police state, </w:t>
      </w:r>
      <w:r w:rsidRPr="0033105A">
        <w:rPr>
          <w:rStyle w:val="Emphasis"/>
          <w:highlight w:val="green"/>
        </w:rPr>
        <w:t>this must</w:t>
      </w:r>
      <w:r w:rsidRPr="0033105A">
        <w:rPr>
          <w:rStyle w:val="Emphasis"/>
        </w:rPr>
        <w:t xml:space="preserve"> still </w:t>
      </w:r>
      <w:r w:rsidRPr="0033105A">
        <w:rPr>
          <w:rStyle w:val="Emphasis"/>
          <w:highlight w:val="green"/>
        </w:rPr>
        <w:t>be justified to the public</w:t>
      </w:r>
      <w:r w:rsidRPr="0033105A">
        <w:rPr>
          <w:rStyle w:val="Emphasis"/>
        </w:rPr>
        <w:t xml:space="preserve">. The official state propaganda narrative about </w:t>
      </w:r>
      <w:r w:rsidRPr="0033105A">
        <w:rPr>
          <w:rStyle w:val="Emphasis"/>
          <w:highlight w:val="green"/>
        </w:rPr>
        <w:t>the “</w:t>
      </w:r>
      <w:r w:rsidRPr="0033105A">
        <w:rPr>
          <w:rStyle w:val="Emphasis"/>
        </w:rPr>
        <w:t xml:space="preserve">New </w:t>
      </w:r>
      <w:r w:rsidRPr="0033105A">
        <w:rPr>
          <w:rStyle w:val="Emphasis"/>
          <w:highlight w:val="green"/>
        </w:rPr>
        <w:t>Cold War” serves this purpose</w:t>
      </w:r>
      <w:r w:rsidRPr="0033105A">
        <w:rPr>
          <w:rStyle w:val="StyleUnderline"/>
        </w:rPr>
        <w:t>.</w:t>
      </w:r>
    </w:p>
    <w:p w14:paraId="629F639B" w14:textId="77777777" w:rsidR="00A572C5" w:rsidRPr="0033105A" w:rsidRDefault="00A572C5" w:rsidP="00A572C5">
      <w:pPr>
        <w:rPr>
          <w:sz w:val="16"/>
        </w:rPr>
      </w:pPr>
      <w:r w:rsidRPr="0033105A">
        <w:rPr>
          <w:sz w:val="16"/>
        </w:rPr>
        <w:t>CONJURING UP EXTERNAL ENEMIES</w:t>
      </w:r>
    </w:p>
    <w:p w14:paraId="17BD266D" w14:textId="77777777" w:rsidR="00A572C5" w:rsidRPr="0033105A" w:rsidRDefault="00A572C5" w:rsidP="00A572C5">
      <w:pPr>
        <w:rPr>
          <w:sz w:val="16"/>
        </w:rPr>
      </w:pPr>
      <w:r w:rsidRPr="0033105A">
        <w:rPr>
          <w:rStyle w:val="StyleUnderline"/>
        </w:rPr>
        <w:t xml:space="preserve">There is another dynamic at work in explaining the New Cold War: the crisis of </w:t>
      </w:r>
      <w:r w:rsidRPr="0033105A">
        <w:rPr>
          <w:sz w:val="16"/>
        </w:rPr>
        <w:t xml:space="preserve">state legitimacy and </w:t>
      </w:r>
      <w:r w:rsidRPr="0033105A">
        <w:rPr>
          <w:rStyle w:val="StyleUnderline"/>
        </w:rPr>
        <w:t>capitalist hegemony.</w:t>
      </w:r>
      <w:r w:rsidRPr="0033105A">
        <w:rPr>
          <w:sz w:val="16"/>
        </w:rPr>
        <w:t xml:space="preserve"> </w:t>
      </w:r>
      <w:r w:rsidRPr="0033105A">
        <w:rPr>
          <w:rStyle w:val="Emphasis"/>
          <w:highlight w:val="green"/>
        </w:rPr>
        <w:t>International tensions derive from</w:t>
      </w:r>
      <w:r w:rsidRPr="0033105A">
        <w:rPr>
          <w:rStyle w:val="Emphasis"/>
        </w:rPr>
        <w:t xml:space="preserve"> the acute political </w:t>
      </w:r>
      <w:r w:rsidRPr="0033105A">
        <w:rPr>
          <w:rStyle w:val="Emphasis"/>
          <w:highlight w:val="green"/>
        </w:rPr>
        <w:t xml:space="preserve">contradiction in </w:t>
      </w:r>
      <w:r w:rsidRPr="0033105A">
        <w:rPr>
          <w:rStyle w:val="Emphasis"/>
        </w:rPr>
        <w:t xml:space="preserve">global </w:t>
      </w:r>
      <w:r w:rsidRPr="0033105A">
        <w:rPr>
          <w:rStyle w:val="Emphasis"/>
          <w:highlight w:val="green"/>
        </w:rPr>
        <w:t>capitalism</w:t>
      </w:r>
      <w:r w:rsidRPr="0033105A">
        <w:rPr>
          <w:sz w:val="16"/>
        </w:rPr>
        <w:t xml:space="preserve"> </w:t>
      </w:r>
      <w:r w:rsidRPr="0033105A">
        <w:rPr>
          <w:rStyle w:val="StyleUnderline"/>
        </w:rPr>
        <w:t>in which economic globalization takes places within a nation-state-based system of political authority.</w:t>
      </w:r>
      <w:r w:rsidRPr="0033105A">
        <w:rPr>
          <w:sz w:val="16"/>
        </w:rPr>
        <w:t xml:space="preserve">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p>
    <w:p w14:paraId="4E77D367" w14:textId="77777777" w:rsidR="00A572C5" w:rsidRPr="0033105A" w:rsidRDefault="00A572C5" w:rsidP="00A572C5">
      <w:pPr>
        <w:rPr>
          <w:b/>
          <w:u w:val="single"/>
        </w:rPr>
      </w:pPr>
      <w:r w:rsidRPr="0033105A">
        <w:rPr>
          <w:rStyle w:val="StyleUnderline"/>
        </w:rPr>
        <w:t xml:space="preserve">Attracting transnational corporate and financial investments to the national territory requires </w:t>
      </w:r>
      <w:r w:rsidRPr="0033105A">
        <w:rPr>
          <w:rStyle w:val="StyleUnderline"/>
          <w:highlight w:val="green"/>
        </w:rPr>
        <w:t>providing</w:t>
      </w:r>
      <w:r w:rsidRPr="0033105A">
        <w:rPr>
          <w:rStyle w:val="StyleUnderline"/>
        </w:rPr>
        <w:t xml:space="preserve"> capital with all</w:t>
      </w:r>
      <w:r w:rsidRPr="0033105A">
        <w:rPr>
          <w:sz w:val="16"/>
        </w:rPr>
        <w:t xml:space="preserve"> the </w:t>
      </w:r>
      <w:r w:rsidRPr="0033105A">
        <w:rPr>
          <w:rStyle w:val="StyleUnderline"/>
        </w:rPr>
        <w:t xml:space="preserve">incentives associated with neoliberalism, such as </w:t>
      </w:r>
      <w:r w:rsidRPr="0033105A">
        <w:rPr>
          <w:rStyle w:val="Emphasis"/>
          <w:highlight w:val="green"/>
        </w:rPr>
        <w:t>downward</w:t>
      </w:r>
      <w:r w:rsidRPr="0033105A">
        <w:rPr>
          <w:rStyle w:val="Emphasis"/>
        </w:rPr>
        <w:t xml:space="preserve"> pressure on </w:t>
      </w:r>
      <w:r w:rsidRPr="0033105A">
        <w:rPr>
          <w:rStyle w:val="Emphasis"/>
          <w:highlight w:val="green"/>
        </w:rPr>
        <w:t>wages</w:t>
      </w:r>
      <w:r w:rsidRPr="0033105A">
        <w:rPr>
          <w:rStyle w:val="StyleUnderline"/>
        </w:rPr>
        <w:t xml:space="preserve">, </w:t>
      </w:r>
      <w:r w:rsidRPr="0033105A">
        <w:rPr>
          <w:rStyle w:val="Emphasis"/>
          <w:highlight w:val="green"/>
        </w:rPr>
        <w:t>union busting</w:t>
      </w:r>
      <w:r w:rsidRPr="0033105A">
        <w:rPr>
          <w:rStyle w:val="StyleUnderline"/>
        </w:rPr>
        <w:t xml:space="preserve">, deregulation, low or no taxes, privatization, investment subsidies, </w:t>
      </w:r>
      <w:r w:rsidRPr="0033105A">
        <w:rPr>
          <w:rStyle w:val="Emphasis"/>
        </w:rPr>
        <w:t xml:space="preserve">fiscal </w:t>
      </w:r>
      <w:r w:rsidRPr="0033105A">
        <w:rPr>
          <w:rStyle w:val="Emphasis"/>
          <w:highlight w:val="green"/>
        </w:rPr>
        <w:t>austerity</w:t>
      </w:r>
      <w:r w:rsidRPr="0033105A">
        <w:rPr>
          <w:rStyle w:val="StyleUnderline"/>
        </w:rPr>
        <w:t xml:space="preserve"> and on so.</w:t>
      </w:r>
      <w:r w:rsidRPr="0033105A">
        <w:rPr>
          <w:sz w:val="16"/>
        </w:rPr>
        <w:t xml:space="preserve"> </w:t>
      </w:r>
      <w:r w:rsidRPr="0033105A">
        <w:rPr>
          <w:rStyle w:val="StyleUnderline"/>
        </w:rPr>
        <w:t xml:space="preserve">The result is </w:t>
      </w:r>
      <w:r w:rsidRPr="0033105A">
        <w:rPr>
          <w:rStyle w:val="Emphasis"/>
        </w:rPr>
        <w:t xml:space="preserve">rising </w:t>
      </w:r>
      <w:r w:rsidRPr="0033105A">
        <w:rPr>
          <w:rStyle w:val="Emphasis"/>
          <w:highlight w:val="green"/>
        </w:rPr>
        <w:t>inequality</w:t>
      </w:r>
      <w:r w:rsidRPr="0033105A">
        <w:rPr>
          <w:rStyle w:val="StyleUnderline"/>
        </w:rPr>
        <w:t>, impoverishment and insecurity</w:t>
      </w:r>
      <w:r w:rsidRPr="0033105A">
        <w:rPr>
          <w:sz w:val="16"/>
        </w:rPr>
        <w:t xml:space="preserve"> for working and popular classes; precisely </w:t>
      </w:r>
      <w:r w:rsidRPr="0033105A">
        <w:rPr>
          <w:rStyle w:val="StyleUnderline"/>
        </w:rPr>
        <w:t xml:space="preserve">the conditions that throw states into </w:t>
      </w:r>
      <w:r w:rsidRPr="0033105A">
        <w:rPr>
          <w:rStyle w:val="Emphasis"/>
          <w:highlight w:val="green"/>
        </w:rPr>
        <w:t>crises of legitimacy</w:t>
      </w:r>
      <w:r w:rsidRPr="0033105A">
        <w:rPr>
          <w:rStyle w:val="StyleUnderline"/>
        </w:rPr>
        <w:t xml:space="preserve">, </w:t>
      </w:r>
      <w:r w:rsidRPr="0033105A">
        <w:rPr>
          <w:rStyle w:val="Emphasis"/>
          <w:highlight w:val="green"/>
        </w:rPr>
        <w:t>destabilize national</w:t>
      </w:r>
      <w:r w:rsidRPr="0033105A">
        <w:rPr>
          <w:rStyle w:val="Emphasis"/>
        </w:rPr>
        <w:t xml:space="preserve"> political </w:t>
      </w:r>
      <w:r w:rsidRPr="0033105A">
        <w:rPr>
          <w:rStyle w:val="Emphasis"/>
          <w:highlight w:val="green"/>
        </w:rPr>
        <w:t>systems</w:t>
      </w:r>
      <w:r w:rsidRPr="0033105A">
        <w:rPr>
          <w:rStyle w:val="StyleUnderline"/>
        </w:rPr>
        <w:t xml:space="preserve"> and jeopardize elite control.</w:t>
      </w:r>
    </w:p>
    <w:p w14:paraId="65F5EBE9" w14:textId="77777777" w:rsidR="00A572C5" w:rsidRPr="0033105A" w:rsidRDefault="00A572C5" w:rsidP="00A572C5">
      <w:pPr>
        <w:rPr>
          <w:b/>
          <w:u w:val="single"/>
        </w:rPr>
      </w:pPr>
      <w:r w:rsidRPr="0033105A">
        <w:rPr>
          <w:rStyle w:val="Emphasis"/>
          <w:highlight w:val="green"/>
        </w:rPr>
        <w:t>International frictions escalate as states</w:t>
      </w:r>
      <w:r w:rsidRPr="0033105A">
        <w:rPr>
          <w:rStyle w:val="Emphasis"/>
        </w:rPr>
        <w:t xml:space="preserve">, in their efforts to retain legitimacy, seek to </w:t>
      </w:r>
      <w:r w:rsidRPr="0033105A">
        <w:rPr>
          <w:rStyle w:val="Emphasis"/>
          <w:highlight w:val="green"/>
        </w:rPr>
        <w:t>sublimate</w:t>
      </w:r>
      <w:r w:rsidRPr="0033105A">
        <w:rPr>
          <w:rStyle w:val="Emphasis"/>
        </w:rPr>
        <w:t xml:space="preserve"> social and political </w:t>
      </w:r>
      <w:r w:rsidRPr="0033105A">
        <w:rPr>
          <w:rStyle w:val="Emphasis"/>
          <w:highlight w:val="green"/>
        </w:rPr>
        <w:t>tensions</w:t>
      </w:r>
      <w:r w:rsidRPr="0033105A">
        <w:rPr>
          <w:rStyle w:val="Emphasis"/>
        </w:rPr>
        <w:t xml:space="preserve"> and to keep the social order from fracturing</w:t>
      </w:r>
      <w:r w:rsidRPr="0033105A">
        <w:rPr>
          <w:rStyle w:val="StyleUnderline"/>
        </w:rPr>
        <w:t>.</w:t>
      </w:r>
      <w:r w:rsidRPr="0033105A">
        <w:rPr>
          <w:sz w:val="16"/>
        </w:rPr>
        <w:t xml:space="preserve"> </w:t>
      </w:r>
      <w:r w:rsidRPr="0033105A">
        <w:rPr>
          <w:rStyle w:val="StyleUnderline"/>
        </w:rPr>
        <w:t xml:space="preserve">In the US, this sublimation has involved channeling social unrest </w:t>
      </w:r>
      <w:r w:rsidRPr="0033105A">
        <w:rPr>
          <w:sz w:val="16"/>
        </w:rPr>
        <w:t xml:space="preserve">towards scapegoated communities such as immigrants — this is one key function of racism and was a core component of the Trump government’s political strategy — or </w:t>
      </w:r>
      <w:r w:rsidRPr="0033105A">
        <w:rPr>
          <w:rStyle w:val="Emphasis"/>
        </w:rPr>
        <w:t>towards an external enemy such as China or Russia</w:t>
      </w:r>
      <w:r w:rsidRPr="0033105A">
        <w:rPr>
          <w:rStyle w:val="StyleUnderline"/>
        </w:rPr>
        <w:t>, which is clearly becoming a cornerstone of the Biden government’s strategy.</w:t>
      </w:r>
    </w:p>
    <w:p w14:paraId="26682D27" w14:textId="77777777" w:rsidR="00A572C5" w:rsidRPr="0033105A" w:rsidRDefault="00A572C5" w:rsidP="00A572C5">
      <w:pPr>
        <w:rPr>
          <w:b/>
          <w:u w:val="single"/>
        </w:rPr>
      </w:pPr>
      <w:r w:rsidRPr="0033105A">
        <w:rPr>
          <w:rStyle w:val="StyleUnderline"/>
        </w:rPr>
        <w:t>While the Chinese and Russian ruling classes</w:t>
      </w:r>
      <w:r w:rsidRPr="0033105A">
        <w:rPr>
          <w:sz w:val="16"/>
        </w:rPr>
        <w:t xml:space="preserve"> must </w:t>
      </w:r>
      <w:r w:rsidRPr="0033105A">
        <w:rPr>
          <w:rStyle w:val="StyleUnderline"/>
        </w:rPr>
        <w:t>also face the economic and political fallout of global crisis, their national economies are less dependent on militarized accumulation and their mechanisms of legitimization rest elsewhere — not on conflict with the US.</w:t>
      </w:r>
      <w:r w:rsidRPr="0033105A">
        <w:rPr>
          <w:sz w:val="16"/>
        </w:rPr>
        <w:t xml:space="preserve"> </w:t>
      </w:r>
      <w:r w:rsidRPr="0033105A">
        <w:rPr>
          <w:rStyle w:val="Emphasis"/>
          <w:highlight w:val="green"/>
        </w:rPr>
        <w:t>It is Washington that is conjuring</w:t>
      </w:r>
      <w:r w:rsidRPr="0033105A">
        <w:rPr>
          <w:rStyle w:val="Emphasis"/>
        </w:rPr>
        <w:t xml:space="preserve"> up </w:t>
      </w:r>
      <w:r w:rsidRPr="0033105A">
        <w:rPr>
          <w:rStyle w:val="Emphasis"/>
          <w:highlight w:val="green"/>
        </w:rPr>
        <w:t>the</w:t>
      </w:r>
      <w:r w:rsidRPr="0033105A">
        <w:rPr>
          <w:rStyle w:val="Emphasis"/>
        </w:rPr>
        <w:t xml:space="preserve"> New </w:t>
      </w:r>
      <w:r w:rsidRPr="0033105A">
        <w:rPr>
          <w:rStyle w:val="Emphasis"/>
          <w:highlight w:val="green"/>
        </w:rPr>
        <w:t>Cold War, based not on any</w:t>
      </w:r>
      <w:r w:rsidRPr="0033105A">
        <w:rPr>
          <w:rStyle w:val="Emphasis"/>
        </w:rPr>
        <w:t xml:space="preserve"> political or military </w:t>
      </w:r>
      <w:r w:rsidRPr="0033105A">
        <w:rPr>
          <w:rStyle w:val="Emphasis"/>
          <w:highlight w:val="green"/>
        </w:rPr>
        <w:t>threat from China and Russia</w:t>
      </w:r>
      <w:r w:rsidRPr="0033105A">
        <w:rPr>
          <w:sz w:val="16"/>
        </w:rPr>
        <w:t xml:space="preserve">, </w:t>
      </w:r>
      <w:r w:rsidRPr="0033105A">
        <w:rPr>
          <w:rStyle w:val="StyleUnderline"/>
        </w:rPr>
        <w:t>much less from economic competition, as US- and Chinese-based transnational corporations are deeply cross-invested, but on the imperative of managing and sublimating the crisis.</w:t>
      </w:r>
    </w:p>
    <w:p w14:paraId="0598ED0A" w14:textId="77777777" w:rsidR="00A572C5" w:rsidRPr="0033105A" w:rsidRDefault="00A572C5" w:rsidP="00A572C5">
      <w:pPr>
        <w:rPr>
          <w:sz w:val="16"/>
        </w:rPr>
      </w:pPr>
      <w:r w:rsidRPr="0033105A">
        <w:rPr>
          <w:rStyle w:val="Emphasis"/>
          <w:sz w:val="28"/>
          <w:highlight w:val="green"/>
        </w:rPr>
        <w:t>The drive by the capitalist state to externalize</w:t>
      </w:r>
      <w:r w:rsidRPr="0033105A">
        <w:rPr>
          <w:rStyle w:val="Emphasis"/>
          <w:sz w:val="28"/>
        </w:rPr>
        <w:t xml:space="preserve"> the political fallout of the </w:t>
      </w:r>
      <w:r w:rsidRPr="0033105A">
        <w:rPr>
          <w:rStyle w:val="Emphasis"/>
          <w:sz w:val="28"/>
          <w:highlight w:val="green"/>
        </w:rPr>
        <w:t>crisis increases the danger that</w:t>
      </w:r>
      <w:r w:rsidRPr="0033105A">
        <w:rPr>
          <w:rStyle w:val="Emphasis"/>
          <w:sz w:val="28"/>
        </w:rPr>
        <w:t xml:space="preserve"> international </w:t>
      </w:r>
      <w:r w:rsidRPr="0033105A">
        <w:rPr>
          <w:rStyle w:val="Emphasis"/>
          <w:sz w:val="28"/>
          <w:highlight w:val="green"/>
        </w:rPr>
        <w:t xml:space="preserve">tensions </w:t>
      </w:r>
      <w:r w:rsidRPr="0033105A">
        <w:rPr>
          <w:rStyle w:val="Emphasis"/>
          <w:sz w:val="28"/>
        </w:rPr>
        <w:t xml:space="preserve">will </w:t>
      </w:r>
      <w:r w:rsidRPr="0033105A">
        <w:rPr>
          <w:rStyle w:val="Emphasis"/>
          <w:sz w:val="28"/>
          <w:highlight w:val="green"/>
        </w:rPr>
        <w:t>lead to war</w:t>
      </w:r>
      <w:r w:rsidRPr="0033105A">
        <w:rPr>
          <w:rStyle w:val="StyleUnderline"/>
        </w:rPr>
        <w:t>.</w:t>
      </w:r>
      <w:r w:rsidRPr="0033105A">
        <w:rPr>
          <w:sz w:val="16"/>
        </w:rPr>
        <w:t xml:space="preserve"> </w:t>
      </w:r>
      <w:r w:rsidRPr="0033105A">
        <w:rPr>
          <w:rStyle w:val="StyleUnderline"/>
        </w:rPr>
        <w:t>Historically wars have pulled the capitalist system out of crisis while they serve to deflect attention from political tensions and problems of legitimacy.</w:t>
      </w:r>
      <w:r w:rsidRPr="0033105A">
        <w:rPr>
          <w:sz w:val="16"/>
        </w:rPr>
        <w:t xml:space="preserve">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p>
    <w:p w14:paraId="56CA5121" w14:textId="77777777" w:rsidR="00A572C5" w:rsidRPr="0033105A" w:rsidRDefault="00A572C5" w:rsidP="00A572C5">
      <w:pPr>
        <w:rPr>
          <w:sz w:val="16"/>
        </w:rPr>
      </w:pPr>
      <w:r w:rsidRPr="0033105A">
        <w:rPr>
          <w:sz w:val="16"/>
        </w:rPr>
        <w:t>THE BATTLE FOR THE POST-PANDEMIC WORLD</w:t>
      </w:r>
    </w:p>
    <w:p w14:paraId="2A97372E" w14:textId="77777777" w:rsidR="00A572C5" w:rsidRPr="0033105A" w:rsidRDefault="00A572C5" w:rsidP="00A572C5">
      <w:pPr>
        <w:rPr>
          <w:b/>
          <w:u w:val="single"/>
        </w:rPr>
      </w:pPr>
      <w:r w:rsidRPr="0033105A">
        <w:rPr>
          <w:rStyle w:val="StyleUnderline"/>
        </w:rPr>
        <w:t>We are</w:t>
      </w:r>
      <w:r w:rsidRPr="0033105A">
        <w:rPr>
          <w:sz w:val="16"/>
        </w:rPr>
        <w:t xml:space="preserve"> currently </w:t>
      </w:r>
      <w:r w:rsidRPr="0033105A">
        <w:rPr>
          <w:rStyle w:val="StyleUnderline"/>
        </w:rPr>
        <w:t>witnessing a radical restructuring</w:t>
      </w:r>
      <w:r w:rsidRPr="0033105A">
        <w:rPr>
          <w:sz w:val="16"/>
        </w:rPr>
        <w:t xml:space="preserve"> and transformation </w:t>
      </w:r>
      <w:r w:rsidRPr="0033105A">
        <w:rPr>
          <w:rStyle w:val="StyleUnderline"/>
        </w:rPr>
        <w:t>of global capitalism based on</w:t>
      </w:r>
      <w:r w:rsidRPr="0033105A">
        <w:rPr>
          <w:sz w:val="16"/>
        </w:rPr>
        <w:t xml:space="preserve"> a much more advanced </w:t>
      </w:r>
      <w:r w:rsidRPr="0033105A">
        <w:rPr>
          <w:rStyle w:val="StyleUnderline"/>
        </w:rPr>
        <w:t>digitalization of the entire global economy and society</w:t>
      </w:r>
      <w:r w:rsidRPr="0033105A">
        <w:rPr>
          <w:sz w:val="16"/>
        </w:rPr>
        <w:t xml:space="preserve">. This process is </w:t>
      </w:r>
      <w:r w:rsidRPr="0033105A">
        <w:rPr>
          <w:rStyle w:val="StyleUnderline"/>
        </w:rPr>
        <w:t>driven by</w:t>
      </w:r>
      <w:r w:rsidRPr="0033105A">
        <w:rPr>
          <w:sz w:val="16"/>
        </w:rPr>
        <w:t xml:space="preserve"> so-called </w:t>
      </w:r>
      <w:r w:rsidRPr="0033105A">
        <w:rPr>
          <w:rStyle w:val="StyleUnderline"/>
        </w:rPr>
        <w:t>fourth industrial revolution technologies, including artificial intelligence and machine learning, Big Data, autonomously driven land, air and sea vehicles, quantum and cloud computing, 5G bandwidth, bio- and nanotechnology and the Internet of Things, or IoT.</w:t>
      </w:r>
    </w:p>
    <w:p w14:paraId="062CB189" w14:textId="77777777" w:rsidR="00A572C5" w:rsidRPr="0033105A" w:rsidRDefault="00A572C5" w:rsidP="00A572C5">
      <w:pPr>
        <w:rPr>
          <w:b/>
          <w:u w:val="single"/>
        </w:rPr>
      </w:pPr>
      <w:r w:rsidRPr="0033105A">
        <w:rPr>
          <w:rStyle w:val="StyleUnderline"/>
          <w:highlight w:val="green"/>
        </w:rPr>
        <w:t>The crisis is</w:t>
      </w:r>
      <w:r w:rsidRPr="0033105A">
        <w:rPr>
          <w:rStyle w:val="StyleUnderline"/>
        </w:rPr>
        <w:t xml:space="preserve"> not only economic and political, but also </w:t>
      </w:r>
      <w:r w:rsidRPr="0033105A">
        <w:rPr>
          <w:rStyle w:val="Emphasis"/>
          <w:sz w:val="28"/>
          <w:highlight w:val="green"/>
        </w:rPr>
        <w:t>existential</w:t>
      </w:r>
      <w:r w:rsidRPr="0033105A">
        <w:rPr>
          <w:rStyle w:val="Emphasis"/>
          <w:sz w:val="28"/>
        </w:rPr>
        <w:t xml:space="preserve"> because of the threats of </w:t>
      </w:r>
      <w:r w:rsidRPr="0033105A">
        <w:rPr>
          <w:rStyle w:val="Emphasis"/>
          <w:sz w:val="28"/>
          <w:highlight w:val="green"/>
        </w:rPr>
        <w:t>ecological collapse</w:t>
      </w:r>
      <w:r w:rsidRPr="0033105A">
        <w:rPr>
          <w:rStyle w:val="Emphasis"/>
          <w:sz w:val="28"/>
        </w:rPr>
        <w:t xml:space="preserve"> and </w:t>
      </w:r>
      <w:r w:rsidRPr="0033105A">
        <w:rPr>
          <w:rStyle w:val="Emphasis"/>
          <w:sz w:val="28"/>
          <w:highlight w:val="green"/>
        </w:rPr>
        <w:t>nuclear war</w:t>
      </w:r>
      <w:r w:rsidRPr="0033105A">
        <w:rPr>
          <w:rStyle w:val="StyleUnderline"/>
        </w:rPr>
        <w:t xml:space="preserve">, to which we must add the danger of </w:t>
      </w:r>
      <w:r w:rsidRPr="0033105A">
        <w:rPr>
          <w:rStyle w:val="Emphasis"/>
          <w:highlight w:val="green"/>
        </w:rPr>
        <w:t>future pandemics</w:t>
      </w:r>
      <w:r w:rsidRPr="0033105A">
        <w:rPr>
          <w:rStyle w:val="StyleUnderline"/>
        </w:rPr>
        <w:t xml:space="preserve"> that may involve much deadlier microbes than coronaviruses.</w:t>
      </w:r>
      <w:r w:rsidRPr="0033105A">
        <w:rPr>
          <w:sz w:val="16"/>
        </w:rPr>
        <w:t xml:space="preserve"> The pandemic lockdowns served as dry runs for how digitalization may allow the dominant groups to step up restructuring time and space and to exercise greater control over the global working class. </w:t>
      </w:r>
      <w:r w:rsidRPr="0033105A">
        <w:rPr>
          <w:rStyle w:val="Emphasis"/>
        </w:rPr>
        <w:t xml:space="preserve">The system is now </w:t>
      </w:r>
      <w:r w:rsidRPr="0033105A">
        <w:rPr>
          <w:rStyle w:val="Emphasis"/>
          <w:highlight w:val="green"/>
        </w:rPr>
        <w:t>pushing towards expansion through</w:t>
      </w:r>
      <w:r w:rsidRPr="0033105A">
        <w:rPr>
          <w:rStyle w:val="Emphasis"/>
        </w:rPr>
        <w:t xml:space="preserve"> militarization, </w:t>
      </w:r>
      <w:r w:rsidRPr="0033105A">
        <w:rPr>
          <w:rStyle w:val="Emphasis"/>
          <w:highlight w:val="green"/>
        </w:rPr>
        <w:t>wars and</w:t>
      </w:r>
      <w:r w:rsidRPr="0033105A">
        <w:rPr>
          <w:rStyle w:val="Emphasis"/>
        </w:rPr>
        <w:t xml:space="preserve"> conflicts, through a new round of violent </w:t>
      </w:r>
      <w:r w:rsidRPr="0033105A">
        <w:rPr>
          <w:rStyle w:val="Emphasis"/>
          <w:highlight w:val="green"/>
        </w:rPr>
        <w:t>dispossession</w:t>
      </w:r>
      <w:r w:rsidRPr="0033105A">
        <w:rPr>
          <w:rStyle w:val="StyleUnderline"/>
        </w:rPr>
        <w:t xml:space="preserve"> and through further plunder of the state.</w:t>
      </w:r>
    </w:p>
    <w:p w14:paraId="7BA395BB" w14:textId="77777777" w:rsidR="00A572C5" w:rsidRPr="0033105A" w:rsidRDefault="00A572C5" w:rsidP="00A572C5">
      <w:pPr>
        <w:rPr>
          <w:b/>
          <w:u w:val="single"/>
        </w:rPr>
      </w:pPr>
      <w:r w:rsidRPr="0033105A">
        <w:rPr>
          <w:sz w:val="16"/>
        </w:rPr>
        <w:t xml:space="preserve">The ruling classes are </w:t>
      </w:r>
      <w:r w:rsidRPr="0033105A">
        <w:rPr>
          <w:rStyle w:val="StyleUnderline"/>
        </w:rPr>
        <w:t>also using the health emergency to legitimate tighter control</w:t>
      </w:r>
      <w:r w:rsidRPr="0033105A">
        <w:rPr>
          <w:sz w:val="16"/>
        </w:rPr>
        <w:t xml:space="preserve">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pharmaceuticals and the military-industrial complex, to amass ever greater power and to consolidate its control over the commanding heights of the global economy. </w:t>
      </w:r>
      <w:r w:rsidRPr="0033105A">
        <w:rPr>
          <w:rStyle w:val="StyleUnderline"/>
        </w:rPr>
        <w:t>As restructuring proceeds, it</w:t>
      </w:r>
      <w:r w:rsidRPr="0033105A">
        <w:rPr>
          <w:sz w:val="16"/>
        </w:rPr>
        <w:t xml:space="preserve"> heightens the concentration of capital worldwide, </w:t>
      </w:r>
      <w:r w:rsidRPr="0033105A">
        <w:rPr>
          <w:rStyle w:val="Emphasis"/>
        </w:rPr>
        <w:t>worsens social inequality</w:t>
      </w:r>
      <w:r w:rsidRPr="0033105A">
        <w:rPr>
          <w:rStyle w:val="StyleUnderline"/>
        </w:rPr>
        <w:t xml:space="preserve"> and also </w:t>
      </w:r>
      <w:r w:rsidRPr="0033105A">
        <w:rPr>
          <w:rStyle w:val="Emphasis"/>
        </w:rPr>
        <w:t>aggravates international tensions and the dangers of military conflagration</w:t>
      </w:r>
      <w:r w:rsidRPr="0033105A">
        <w:rPr>
          <w:rStyle w:val="StyleUnderline"/>
        </w:rPr>
        <w:t>.</w:t>
      </w:r>
    </w:p>
    <w:p w14:paraId="4DB41348" w14:textId="77777777" w:rsidR="00A572C5" w:rsidRPr="0033105A" w:rsidRDefault="00A572C5" w:rsidP="00A572C5">
      <w:pPr>
        <w:rPr>
          <w:b/>
          <w:iCs/>
          <w:u w:val="single"/>
          <w:bdr w:val="single" w:sz="12" w:space="0" w:color="auto"/>
        </w:rPr>
      </w:pPr>
      <w:r w:rsidRPr="0033105A">
        <w:rPr>
          <w:rStyle w:val="StyleUnderline"/>
        </w:rPr>
        <w:t>In 2018</w:t>
      </w:r>
      <w:r w:rsidRPr="0033105A">
        <w:rPr>
          <w:sz w:val="16"/>
        </w:rPr>
        <w:t xml:space="preserve">, just </w:t>
      </w:r>
      <w:r w:rsidRPr="0033105A">
        <w:rPr>
          <w:rStyle w:val="StyleUnderline"/>
        </w:rPr>
        <w:t>seventeen</w:t>
      </w:r>
      <w:r w:rsidRPr="0033105A">
        <w:rPr>
          <w:sz w:val="16"/>
        </w:rPr>
        <w:t xml:space="preserve"> global financial </w:t>
      </w:r>
      <w:r w:rsidRPr="0033105A">
        <w:rPr>
          <w:rStyle w:val="StyleUnderline"/>
        </w:rPr>
        <w:t>conglomerates</w:t>
      </w:r>
      <w:r w:rsidRPr="0033105A">
        <w:rPr>
          <w:sz w:val="16"/>
        </w:rPr>
        <w:t xml:space="preserve"> collectively </w:t>
      </w:r>
      <w:r w:rsidRPr="0033105A">
        <w:rPr>
          <w:rStyle w:val="StyleUnderline"/>
        </w:rPr>
        <w:t>managed</w:t>
      </w:r>
      <w:r w:rsidRPr="0033105A">
        <w:rPr>
          <w:sz w:val="16"/>
        </w:rPr>
        <w:t xml:space="preserve"> $41.1 trillion dollars — </w:t>
      </w:r>
      <w:r w:rsidRPr="0033105A">
        <w:rPr>
          <w:rStyle w:val="StyleUnderline"/>
        </w:rPr>
        <w:t>more than half the GDP of the entire planet.</w:t>
      </w:r>
      <w:r w:rsidRPr="0033105A">
        <w:rPr>
          <w:sz w:val="16"/>
        </w:rPr>
        <w:t xml:space="preserve"> That same year, to reiterate, the richest one percent of humanity led by 36 million millionaires and 2,400 billionaires controlled more than half of the world’s wealth while the bottom 80 percent — nearly six billion people — had to make do with just five percent of this wealth. </w:t>
      </w:r>
      <w:r w:rsidRPr="0033105A">
        <w:rPr>
          <w:rStyle w:val="Emphasis"/>
        </w:rPr>
        <w:t>The result is devastation for the poor majority of humanity.</w:t>
      </w:r>
    </w:p>
    <w:p w14:paraId="10547DD0" w14:textId="77777777" w:rsidR="00A572C5" w:rsidRPr="0033105A" w:rsidRDefault="00A572C5" w:rsidP="00A572C5">
      <w:pPr>
        <w:rPr>
          <w:b/>
          <w:u w:val="single"/>
        </w:rPr>
      </w:pPr>
      <w:r w:rsidRPr="0033105A">
        <w:rPr>
          <w:sz w:val="16"/>
        </w:rPr>
        <w:t xml:space="preserve">Worldwide, 50 percent of all people live on less than $2.50 a day and a full </w:t>
      </w:r>
      <w:r w:rsidRPr="0033105A">
        <w:rPr>
          <w:rStyle w:val="StyleUnderline"/>
          <w:highlight w:val="green"/>
        </w:rPr>
        <w:t>80 percent live on less than $10 per day</w:t>
      </w:r>
      <w:r w:rsidRPr="0033105A">
        <w:rPr>
          <w:rStyle w:val="StyleUnderline"/>
        </w:rPr>
        <w:t>.</w:t>
      </w:r>
      <w:r w:rsidRPr="0033105A">
        <w:rPr>
          <w:sz w:val="16"/>
        </w:rPr>
        <w:t xml:space="preserve"> One in three people on the planet suffer from some form of malnutrition, nearly a billion go to bed hungry each night and another two billion suffer from food insecurity. </w:t>
      </w:r>
      <w:r w:rsidRPr="0033105A">
        <w:rPr>
          <w:rStyle w:val="StyleUnderline"/>
        </w:rPr>
        <w:t>Refugees from war, climate change, political repression and economic collapse already number into the hundreds of millions. The New Cold War will further immiserate this mass of humanity.</w:t>
      </w:r>
    </w:p>
    <w:p w14:paraId="146B4113" w14:textId="77777777" w:rsidR="00A572C5" w:rsidRPr="0033105A" w:rsidRDefault="00A572C5" w:rsidP="00A572C5">
      <w:pPr>
        <w:rPr>
          <w:b/>
          <w:u w:val="single"/>
        </w:rPr>
      </w:pPr>
      <w:r w:rsidRPr="0033105A">
        <w:rPr>
          <w:sz w:val="16"/>
        </w:rPr>
        <w:t xml:space="preserve">Capitalist crises are times of intense social and class struggles. There has been a rapid political polarization in global society since 2008 between an insurgent far-right and an insurgent left. The ongoing crisis has incited popular revolts. Workers, farmers and poor people have engaged in a wave of strikes and protests around the world. From Sudan to Chile, France to Thailand, South Africa to the United States, a “people’s spring” is breaking out everywhere. But </w:t>
      </w:r>
      <w:r w:rsidRPr="0033105A">
        <w:rPr>
          <w:rStyle w:val="StyleUnderline"/>
          <w:highlight w:val="green"/>
        </w:rPr>
        <w:t xml:space="preserve">the </w:t>
      </w:r>
      <w:r w:rsidRPr="0033105A">
        <w:rPr>
          <w:rStyle w:val="Emphasis"/>
          <w:highlight w:val="green"/>
        </w:rPr>
        <w:t>crisis</w:t>
      </w:r>
      <w:r w:rsidRPr="0033105A">
        <w:rPr>
          <w:rStyle w:val="Emphasis"/>
        </w:rPr>
        <w:t xml:space="preserve"> also </w:t>
      </w:r>
      <w:r w:rsidRPr="0033105A">
        <w:rPr>
          <w:rStyle w:val="Emphasis"/>
          <w:highlight w:val="green"/>
        </w:rPr>
        <w:t>animates</w:t>
      </w:r>
      <w:r w:rsidRPr="0033105A">
        <w:rPr>
          <w:rStyle w:val="Emphasis"/>
        </w:rPr>
        <w:t xml:space="preserve"> far-right and </w:t>
      </w:r>
      <w:r w:rsidRPr="0033105A">
        <w:rPr>
          <w:rStyle w:val="Emphasis"/>
          <w:highlight w:val="green"/>
        </w:rPr>
        <w:t>neofascist forces</w:t>
      </w:r>
      <w:r w:rsidRPr="0033105A">
        <w:rPr>
          <w:rStyle w:val="StyleUnderline"/>
        </w:rPr>
        <w:t xml:space="preserve"> that have surged in many countries around the world and that sought to capitalize politically on the health calamity and its aftermath. Neofascist movements and authoritarian and dictatorial regimes have proliferated around the world as democracy breaks down.</w:t>
      </w:r>
    </w:p>
    <w:p w14:paraId="71AC2554" w14:textId="77777777" w:rsidR="00A572C5" w:rsidRPr="0033105A" w:rsidRDefault="00A572C5" w:rsidP="00A572C5">
      <w:pPr>
        <w:rPr>
          <w:b/>
          <w:u w:val="single"/>
        </w:rPr>
      </w:pPr>
      <w:r w:rsidRPr="0033105A">
        <w:rPr>
          <w:sz w:val="16"/>
        </w:rPr>
        <w:t xml:space="preserve">Such </w:t>
      </w:r>
      <w:r w:rsidRPr="0033105A">
        <w:rPr>
          <w:strike/>
          <w:sz w:val="16"/>
        </w:rPr>
        <w:t>savage</w:t>
      </w:r>
      <w:r w:rsidRPr="0033105A">
        <w:rPr>
          <w:sz w:val="16"/>
        </w:rPr>
        <w:t xml:space="preserve"> inequalities are explosive. They fuel mass protest by the oppressed and lead the ruling groups to deploy an ever more omnipresent global police state to contain the rebellion of the global working and popular classes. </w:t>
      </w:r>
      <w:r w:rsidRPr="0033105A">
        <w:rPr>
          <w:rStyle w:val="StyleUnderline"/>
        </w:rPr>
        <w:t xml:space="preserve">Global capitalism is emerging from the pandemic in a dangerous new phase. The </w:t>
      </w:r>
      <w:r w:rsidRPr="0033105A">
        <w:rPr>
          <w:rStyle w:val="Emphasis"/>
          <w:highlight w:val="green"/>
        </w:rPr>
        <w:t>contradictions of this crisis-ridden system have reached the breaking point</w:t>
      </w:r>
      <w:r w:rsidRPr="0033105A">
        <w:rPr>
          <w:rStyle w:val="StyleUnderline"/>
          <w:highlight w:val="green"/>
        </w:rPr>
        <w:t>, placing the world into</w:t>
      </w:r>
      <w:r w:rsidRPr="0033105A">
        <w:rPr>
          <w:rStyle w:val="StyleUnderline"/>
        </w:rPr>
        <w:t xml:space="preserve"> a perilous situation that borders on </w:t>
      </w:r>
      <w:r w:rsidRPr="0033105A">
        <w:rPr>
          <w:rStyle w:val="Emphasis"/>
          <w:highlight w:val="green"/>
        </w:rPr>
        <w:t>global civil war</w:t>
      </w:r>
      <w:r w:rsidRPr="0033105A">
        <w:rPr>
          <w:rStyle w:val="Emphasis"/>
        </w:rPr>
        <w:t>.</w:t>
      </w:r>
    </w:p>
    <w:p w14:paraId="742106E4" w14:textId="77777777" w:rsidR="00A572C5" w:rsidRPr="0033105A" w:rsidRDefault="00A572C5" w:rsidP="00A572C5">
      <w:pPr>
        <w:rPr>
          <w:sz w:val="16"/>
        </w:rPr>
      </w:pPr>
      <w:r w:rsidRPr="0033105A">
        <w:rPr>
          <w:rStyle w:val="StyleUnderline"/>
        </w:rPr>
        <w:t>The stakes could not be higher. The battle for the post-pandemic world is now being waged. Part of that battle is to expose the New Cold War as a ruse</w:t>
      </w:r>
      <w:r w:rsidRPr="0033105A">
        <w:rPr>
          <w:sz w:val="16"/>
        </w:rPr>
        <w:t xml:space="preserve"> by the dominant groups </w:t>
      </w:r>
      <w:r w:rsidRPr="0033105A">
        <w:rPr>
          <w:rStyle w:val="StyleUnderline"/>
        </w:rPr>
        <w:t>to deflect our attention from the escalating crisis of global capitalism.</w:t>
      </w:r>
      <w:r w:rsidRPr="0033105A">
        <w:rPr>
          <w:sz w:val="16"/>
        </w:rPr>
        <w:t xml:space="preserve"> The US is launching a New Cold War against Russia and China in an attempt to deflect our attention from the escalating crisis of global capitalism.</w:t>
      </w:r>
    </w:p>
    <w:p w14:paraId="71732275" w14:textId="77777777" w:rsidR="00A572C5" w:rsidRPr="0033105A" w:rsidRDefault="00A572C5" w:rsidP="00A572C5">
      <w:pPr>
        <w:pStyle w:val="Heading4"/>
        <w:rPr>
          <w:rFonts w:cs="Calibri"/>
        </w:rPr>
      </w:pPr>
      <w:r w:rsidRPr="0033105A">
        <w:rPr>
          <w:rFonts w:cs="Calibri"/>
        </w:rPr>
        <w:t xml:space="preserve">Vote neg to </w:t>
      </w:r>
      <w:r w:rsidRPr="0033105A">
        <w:rPr>
          <w:rFonts w:cs="Calibri"/>
          <w:u w:val="single"/>
        </w:rPr>
        <w:t>join the party</w:t>
      </w:r>
      <w:r w:rsidRPr="0033105A">
        <w:rPr>
          <w:rFonts w:cs="Calibri"/>
        </w:rPr>
        <w:t xml:space="preserve"> – dual power organizing is the </w:t>
      </w:r>
      <w:r w:rsidRPr="0033105A">
        <w:rPr>
          <w:rFonts w:cs="Calibri"/>
          <w:u w:val="single"/>
        </w:rPr>
        <w:t>only path</w:t>
      </w:r>
      <w:r w:rsidRPr="0033105A">
        <w:rPr>
          <w:rFonts w:cs="Calibri"/>
        </w:rPr>
        <w:t xml:space="preserve"> to revolutionary change.</w:t>
      </w:r>
    </w:p>
    <w:p w14:paraId="68FDD00C" w14:textId="77777777" w:rsidR="00A572C5" w:rsidRPr="0033105A" w:rsidRDefault="00A572C5" w:rsidP="00A572C5">
      <w:pPr>
        <w:rPr>
          <w:rStyle w:val="Style13ptBold"/>
        </w:rPr>
      </w:pPr>
      <w:r w:rsidRPr="0033105A">
        <w:rPr>
          <w:rStyle w:val="Style13ptBold"/>
        </w:rPr>
        <w:t>Escalante ‘18</w:t>
      </w:r>
    </w:p>
    <w:p w14:paraId="6C234BC6" w14:textId="77777777" w:rsidR="00A572C5" w:rsidRPr="0033105A" w:rsidRDefault="00A572C5" w:rsidP="00A572C5">
      <w:pPr>
        <w:rPr>
          <w:sz w:val="16"/>
          <w:szCs w:val="16"/>
        </w:rPr>
      </w:pPr>
      <w:r w:rsidRPr="0033105A">
        <w:rPr>
          <w:sz w:val="16"/>
          <w:szCs w:val="16"/>
        </w:rPr>
        <w:t xml:space="preserve">[Alyson, philosophy at U of Oregon. 08/24/2018. “Against </w:t>
      </w:r>
      <w:proofErr w:type="spellStart"/>
      <w:r w:rsidRPr="0033105A">
        <w:rPr>
          <w:sz w:val="16"/>
          <w:szCs w:val="16"/>
        </w:rPr>
        <w:t>Electoralism</w:t>
      </w:r>
      <w:proofErr w:type="spellEnd"/>
      <w:r w:rsidRPr="0033105A">
        <w:rPr>
          <w:sz w:val="16"/>
          <w:szCs w:val="16"/>
        </w:rPr>
        <w:t xml:space="preserve">, For Dual Power!” </w:t>
      </w:r>
      <w:hyperlink r:id="rId7" w:history="1">
        <w:r w:rsidRPr="0033105A">
          <w:rPr>
            <w:rStyle w:val="Hyperlink"/>
            <w:sz w:val="16"/>
            <w:szCs w:val="16"/>
          </w:rPr>
          <w:t>https://theforgenews.org/2018/08/24/against-electoralism-for-dual-power/</w:t>
        </w:r>
      </w:hyperlink>
      <w:r w:rsidRPr="0033105A">
        <w:rPr>
          <w:sz w:val="16"/>
          <w:szCs w:val="16"/>
        </w:rPr>
        <w:t>] pat</w:t>
      </w:r>
    </w:p>
    <w:p w14:paraId="211EEEF5" w14:textId="77777777" w:rsidR="00A572C5" w:rsidRPr="0033105A" w:rsidRDefault="00A572C5" w:rsidP="00A572C5">
      <w:pPr>
        <w:rPr>
          <w:sz w:val="12"/>
        </w:rPr>
      </w:pPr>
      <w:r w:rsidRPr="0033105A">
        <w:rPr>
          <w:sz w:val="12"/>
        </w:rPr>
        <w:t xml:space="preserve">I am sure that at this point, the opportunists reading this have already begun to type out their typical objection: </w:t>
      </w:r>
      <w:r w:rsidRPr="0033105A">
        <w:rPr>
          <w:rStyle w:val="StyleUnderline"/>
          <w:highlight w:val="green"/>
        </w:rPr>
        <w:t>the world is different</w:t>
      </w:r>
      <w:r w:rsidRPr="0033105A">
        <w:rPr>
          <w:rStyle w:val="StyleUnderline"/>
        </w:rPr>
        <w:t xml:space="preserve"> than it was in 1917</w:t>
      </w:r>
      <w:r w:rsidRPr="0033105A">
        <w:rPr>
          <w:sz w:val="12"/>
        </w:rPr>
        <w:t>, and the conditions of the United States in no way echo the conditions which enabled the Bolsheviks to achieve revolutionary success.</w:t>
      </w:r>
    </w:p>
    <w:p w14:paraId="3AC1E294" w14:textId="77777777" w:rsidR="00A572C5" w:rsidRPr="0033105A" w:rsidRDefault="00A572C5" w:rsidP="00A572C5">
      <w:pPr>
        <w:rPr>
          <w:sz w:val="12"/>
        </w:rPr>
      </w:pPr>
      <w:r w:rsidRPr="0033105A">
        <w:rPr>
          <w:sz w:val="12"/>
        </w:rPr>
        <w:t xml:space="preserve">To this tried and true objection, there is one simple answer: </w:t>
      </w:r>
      <w:r w:rsidRPr="0033105A">
        <w:rPr>
          <w:rStyle w:val="Emphasis"/>
        </w:rPr>
        <w:t xml:space="preserve">you are entirely correct, and that is why </w:t>
      </w:r>
      <w:r w:rsidRPr="0033105A">
        <w:rPr>
          <w:rStyle w:val="Emphasis"/>
          <w:highlight w:val="green"/>
        </w:rPr>
        <w:t xml:space="preserve">we need to abandon </w:t>
      </w:r>
      <w:proofErr w:type="spellStart"/>
      <w:r w:rsidRPr="0033105A">
        <w:rPr>
          <w:rStyle w:val="Emphasis"/>
          <w:highlight w:val="green"/>
        </w:rPr>
        <w:t>electoralism</w:t>
      </w:r>
      <w:proofErr w:type="spellEnd"/>
      <w:r w:rsidRPr="0033105A">
        <w:rPr>
          <w:rStyle w:val="Emphasis"/>
        </w:rPr>
        <w:t xml:space="preserve"> and working within the bourgeois state</w:t>
      </w:r>
      <w:r w:rsidRPr="0033105A">
        <w:rPr>
          <w:sz w:val="12"/>
        </w:rPr>
        <w:t>.</w:t>
      </w:r>
    </w:p>
    <w:p w14:paraId="3B1E1CBC" w14:textId="77777777" w:rsidR="00A572C5" w:rsidRPr="0033105A" w:rsidRDefault="00A572C5" w:rsidP="00A572C5">
      <w:pPr>
        <w:rPr>
          <w:sz w:val="12"/>
        </w:rPr>
      </w:pPr>
      <w:r w:rsidRPr="0033105A">
        <w:rPr>
          <w:sz w:val="12"/>
        </w:rPr>
        <w:t xml:space="preserve">What were the conditions which allowed the Bolsheviks to successfully revolt? </w:t>
      </w:r>
      <w:r w:rsidRPr="0033105A">
        <w:rPr>
          <w:rStyle w:val="StyleUnderline"/>
        </w:rPr>
        <w:t xml:space="preserve">The conditions were that of </w:t>
      </w:r>
      <w:r w:rsidRPr="0033105A">
        <w:rPr>
          <w:rStyle w:val="StyleUnderline"/>
          <w:highlight w:val="green"/>
        </w:rPr>
        <w:t>Dual Power</w:t>
      </w:r>
      <w:r w:rsidRPr="0033105A">
        <w:rPr>
          <w:sz w:val="12"/>
        </w:rPr>
        <w:t xml:space="preserve">. Alongside the capitalist state, </w:t>
      </w:r>
      <w:r w:rsidRPr="0033105A">
        <w:rPr>
          <w:rStyle w:val="StyleUnderline"/>
        </w:rPr>
        <w:t xml:space="preserve">there existed a whole set of </w:t>
      </w:r>
      <w:r w:rsidRPr="0033105A">
        <w:rPr>
          <w:rStyle w:val="StyleUnderline"/>
          <w:highlight w:val="green"/>
        </w:rPr>
        <w:t>institutions</w:t>
      </w:r>
      <w:r w:rsidRPr="0033105A">
        <w:rPr>
          <w:rStyle w:val="StyleUnderline"/>
        </w:rPr>
        <w:t xml:space="preserve"> and councils which </w:t>
      </w:r>
      <w:r w:rsidRPr="0033105A">
        <w:rPr>
          <w:rStyle w:val="StyleUnderline"/>
          <w:highlight w:val="green"/>
        </w:rPr>
        <w:t>met the needs of</w:t>
      </w:r>
      <w:r w:rsidRPr="0033105A">
        <w:rPr>
          <w:rStyle w:val="StyleUnderline"/>
        </w:rPr>
        <w:t xml:space="preserve"> the </w:t>
      </w:r>
      <w:r w:rsidRPr="0033105A">
        <w:rPr>
          <w:rStyle w:val="StyleUnderline"/>
          <w:highlight w:val="green"/>
        </w:rPr>
        <w:t>workers</w:t>
      </w:r>
      <w:r w:rsidRPr="0033105A">
        <w:rPr>
          <w:sz w:val="12"/>
        </w:rPr>
        <w:t xml:space="preserve">. The soviets, a parallel socialist government made up of individual councils, successfully took over many governmental responsibilities in some parts of Petrograd. In the radical Viborg district, </w:t>
      </w:r>
      <w:r w:rsidRPr="0033105A">
        <w:rPr>
          <w:rStyle w:val="StyleUnderline"/>
          <w:highlight w:val="green"/>
        </w:rPr>
        <w:t>the</w:t>
      </w:r>
      <w:r w:rsidRPr="0033105A">
        <w:rPr>
          <w:rStyle w:val="StyleUnderline"/>
        </w:rPr>
        <w:t xml:space="preserve"> Bolshevik controlled </w:t>
      </w:r>
      <w:r w:rsidRPr="0033105A">
        <w:rPr>
          <w:rStyle w:val="StyleUnderline"/>
          <w:highlight w:val="green"/>
        </w:rPr>
        <w:t>soviets provided</w:t>
      </w:r>
      <w:r w:rsidRPr="0033105A">
        <w:rPr>
          <w:rStyle w:val="StyleUnderline"/>
        </w:rPr>
        <w:t xml:space="preserve"> government </w:t>
      </w:r>
      <w:r w:rsidRPr="0033105A">
        <w:rPr>
          <w:rStyle w:val="StyleUnderline"/>
          <w:highlight w:val="green"/>
        </w:rPr>
        <w:t>services</w:t>
      </w:r>
      <w:r w:rsidRPr="0033105A">
        <w:rPr>
          <w:rStyle w:val="StyleUnderline"/>
        </w:rPr>
        <w:t xml:space="preserve"> like mail</w:t>
      </w:r>
      <w:r w:rsidRPr="0033105A">
        <w:rPr>
          <w:sz w:val="12"/>
        </w:rPr>
        <w:t xml:space="preserve">, alongside programs that could meet the needs of workers. When a far right coup was attempted against the provisional government, </w:t>
      </w:r>
      <w:r w:rsidRPr="0033105A">
        <w:rPr>
          <w:rStyle w:val="StyleUnderline"/>
        </w:rPr>
        <w:t xml:space="preserve">it was </w:t>
      </w:r>
      <w:r w:rsidRPr="0033105A">
        <w:rPr>
          <w:rStyle w:val="StyleUnderline"/>
          <w:highlight w:val="green"/>
        </w:rPr>
        <w:t>troops</w:t>
      </w:r>
      <w:r w:rsidRPr="0033105A">
        <w:rPr>
          <w:rStyle w:val="StyleUnderline"/>
        </w:rPr>
        <w:t xml:space="preserve"> loyal to the Bolshevik factions within the soviet who </w:t>
      </w:r>
      <w:r w:rsidRPr="0033105A">
        <w:rPr>
          <w:rStyle w:val="StyleUnderline"/>
          <w:highlight w:val="green"/>
        </w:rPr>
        <w:t>repelled the coup</w:t>
      </w:r>
      <w:r w:rsidRPr="0033105A">
        <w:rPr>
          <w:rStyle w:val="StyleUnderline"/>
        </w:rPr>
        <w:t xml:space="preserve"> plotters</w:t>
      </w:r>
      <w:r w:rsidRPr="0033105A">
        <w:rPr>
          <w:sz w:val="12"/>
        </w:rPr>
        <w:t xml:space="preserve">, </w:t>
      </w:r>
      <w:r w:rsidRPr="0033105A">
        <w:rPr>
          <w:rStyle w:val="StyleUnderline"/>
          <w:highlight w:val="green"/>
        </w:rPr>
        <w:t>proving</w:t>
      </w:r>
      <w:r w:rsidRPr="0033105A">
        <w:rPr>
          <w:rStyle w:val="StyleUnderline"/>
        </w:rPr>
        <w:t xml:space="preserve"> concretely to the workers of Petrograd that the </w:t>
      </w:r>
      <w:r w:rsidRPr="0033105A">
        <w:rPr>
          <w:rStyle w:val="StyleUnderline"/>
          <w:highlight w:val="green"/>
        </w:rPr>
        <w:t>socialists could</w:t>
      </w:r>
      <w:r w:rsidRPr="0033105A">
        <w:rPr>
          <w:rStyle w:val="StyleUnderline"/>
        </w:rPr>
        <w:t xml:space="preserve"> not only </w:t>
      </w:r>
      <w:r w:rsidRPr="0033105A">
        <w:rPr>
          <w:rStyle w:val="StyleUnderline"/>
          <w:highlight w:val="green"/>
        </w:rPr>
        <w:t>provide for</w:t>
      </w:r>
      <w:r w:rsidRPr="0033105A">
        <w:rPr>
          <w:rStyle w:val="StyleUnderline"/>
        </w:rPr>
        <w:t xml:space="preserve"> their needs</w:t>
      </w:r>
      <w:r w:rsidRPr="0033105A">
        <w:rPr>
          <w:sz w:val="12"/>
        </w:rPr>
        <w:t xml:space="preserve">, </w:t>
      </w:r>
      <w:r w:rsidRPr="0033105A">
        <w:rPr>
          <w:rStyle w:val="StyleUnderline"/>
        </w:rPr>
        <w:t xml:space="preserve">but also for their </w:t>
      </w:r>
      <w:r w:rsidRPr="0033105A">
        <w:rPr>
          <w:rStyle w:val="StyleUnderline"/>
          <w:highlight w:val="green"/>
        </w:rPr>
        <w:t>defense</w:t>
      </w:r>
      <w:r w:rsidRPr="0033105A">
        <w:rPr>
          <w:sz w:val="12"/>
        </w:rPr>
        <w:t>.</w:t>
      </w:r>
    </w:p>
    <w:p w14:paraId="0D413164" w14:textId="77777777" w:rsidR="00A572C5" w:rsidRPr="0033105A" w:rsidRDefault="00A572C5" w:rsidP="00A572C5">
      <w:pPr>
        <w:rPr>
          <w:sz w:val="12"/>
        </w:rPr>
      </w:pPr>
      <w:r w:rsidRPr="0033105A">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33105A">
        <w:rPr>
          <w:rStyle w:val="Emphasis"/>
          <w:highlight w:val="green"/>
        </w:rPr>
        <w:t>They would not bolster the capitalist state</w:t>
      </w:r>
      <w:r w:rsidRPr="0033105A">
        <w:rPr>
          <w:rStyle w:val="Emphasis"/>
        </w:rPr>
        <w:t xml:space="preserve"> in the name of socialism, </w:t>
      </w:r>
      <w:r w:rsidRPr="0033105A">
        <w:rPr>
          <w:rStyle w:val="Emphasis"/>
          <w:highlight w:val="green"/>
        </w:rPr>
        <w:t>they would offer an alternative</w:t>
      </w:r>
      <w:r w:rsidRPr="0033105A">
        <w:rPr>
          <w:rStyle w:val="Emphasis"/>
        </w:rPr>
        <w:t xml:space="preserve"> to it</w:t>
      </w:r>
      <w:r w:rsidRPr="0033105A">
        <w:rPr>
          <w:sz w:val="12"/>
        </w:rPr>
        <w:t>.</w:t>
      </w:r>
    </w:p>
    <w:p w14:paraId="19107BAF" w14:textId="77777777" w:rsidR="00A572C5" w:rsidRPr="0033105A" w:rsidRDefault="00A572C5" w:rsidP="00A572C5">
      <w:pPr>
        <w:rPr>
          <w:sz w:val="12"/>
        </w:rPr>
      </w:pPr>
      <w:r w:rsidRPr="0033105A">
        <w:rPr>
          <w:sz w:val="12"/>
        </w:rPr>
        <w:t xml:space="preserve">And so, when the time came for revolt, </w:t>
      </w:r>
      <w:r w:rsidRPr="0033105A">
        <w:rPr>
          <w:rStyle w:val="StyleUnderline"/>
          <w:highlight w:val="green"/>
        </w:rPr>
        <w:t>the masses were already</w:t>
      </w:r>
      <w:r w:rsidRPr="0033105A">
        <w:rPr>
          <w:rStyle w:val="StyleUnderline"/>
        </w:rPr>
        <w:t xml:space="preserve"> to </w:t>
      </w:r>
      <w:r w:rsidRPr="0033105A">
        <w:rPr>
          <w:rStyle w:val="StyleUnderline"/>
          <w:highlight w:val="green"/>
        </w:rPr>
        <w:t>loyal</w:t>
      </w:r>
      <w:r w:rsidRPr="0033105A">
        <w:rPr>
          <w:rStyle w:val="StyleUnderline"/>
        </w:rPr>
        <w:t xml:space="preserve"> to the Bolsheviks</w:t>
      </w:r>
      <w:r w:rsidRPr="0033105A">
        <w:rPr>
          <w:sz w:val="12"/>
        </w:rPr>
        <w:t xml:space="preserve">. </w:t>
      </w:r>
      <w:r w:rsidRPr="0033105A">
        <w:rPr>
          <w:rStyle w:val="StyleUnderline"/>
          <w:highlight w:val="green"/>
        </w:rPr>
        <w:t>The only party who</w:t>
      </w:r>
      <w:r w:rsidRPr="0033105A">
        <w:rPr>
          <w:rStyle w:val="StyleUnderline"/>
        </w:rPr>
        <w:t xml:space="preserve"> had </w:t>
      </w:r>
      <w:r w:rsidRPr="0033105A">
        <w:rPr>
          <w:rStyle w:val="StyleUnderline"/>
          <w:highlight w:val="green"/>
        </w:rPr>
        <w:t>never compromised</w:t>
      </w:r>
      <w:r w:rsidRPr="0033105A">
        <w:rPr>
          <w:sz w:val="12"/>
        </w:rPr>
        <w:t xml:space="preserve">, who had denounced the unpopular imperialist wars, who had rejected the provisional government entirely, </w:t>
      </w:r>
      <w:r w:rsidRPr="0033105A">
        <w:rPr>
          <w:rStyle w:val="StyleUnderline"/>
        </w:rPr>
        <w:t xml:space="preserve">was the party who </w:t>
      </w:r>
      <w:r w:rsidRPr="0033105A">
        <w:rPr>
          <w:rStyle w:val="StyleUnderline"/>
          <w:highlight w:val="green"/>
        </w:rPr>
        <w:t>successfully gained</w:t>
      </w:r>
      <w:r w:rsidRPr="0033105A">
        <w:rPr>
          <w:rStyle w:val="StyleUnderline"/>
        </w:rPr>
        <w:t xml:space="preserve"> the </w:t>
      </w:r>
      <w:r w:rsidRPr="0033105A">
        <w:rPr>
          <w:rStyle w:val="StyleUnderline"/>
          <w:highlight w:val="green"/>
        </w:rPr>
        <w:t>support of the workers</w:t>
      </w:r>
      <w:r w:rsidRPr="0033105A">
        <w:rPr>
          <w:sz w:val="12"/>
        </w:rPr>
        <w:t>.</w:t>
      </w:r>
    </w:p>
    <w:p w14:paraId="28659E73" w14:textId="77777777" w:rsidR="00A572C5" w:rsidRPr="0033105A" w:rsidRDefault="00A572C5" w:rsidP="00A572C5">
      <w:pPr>
        <w:rPr>
          <w:rStyle w:val="Emphasis"/>
        </w:rPr>
      </w:pPr>
      <w:r w:rsidRPr="0033105A">
        <w:rPr>
          <w:sz w:val="12"/>
        </w:rPr>
        <w:t xml:space="preserve">And so, many of us on the more radical fringes of the socialist movement wonder why it is the </w:t>
      </w:r>
      <w:proofErr w:type="spellStart"/>
      <w:r w:rsidRPr="0033105A">
        <w:rPr>
          <w:sz w:val="12"/>
        </w:rPr>
        <w:t>the</w:t>
      </w:r>
      <w:proofErr w:type="spellEnd"/>
      <w:r w:rsidRPr="0033105A">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33105A">
        <w:rPr>
          <w:sz w:val="12"/>
        </w:rPr>
        <w:t>Ocasios</w:t>
      </w:r>
      <w:proofErr w:type="spellEnd"/>
      <w:r w:rsidRPr="0033105A">
        <w:rPr>
          <w:sz w:val="12"/>
        </w:rPr>
        <w:t xml:space="preserve"> elected; </w:t>
      </w:r>
      <w:r w:rsidRPr="0033105A">
        <w:rPr>
          <w:rStyle w:val="Emphasis"/>
          <w:highlight w:val="green"/>
        </w:rPr>
        <w:t>what good does one more left democrat</w:t>
      </w:r>
      <w:r w:rsidRPr="0033105A">
        <w:rPr>
          <w:rStyle w:val="Emphasis"/>
        </w:rPr>
        <w:t xml:space="preserve"> who will abandon the workers </w:t>
      </w:r>
      <w:r w:rsidRPr="0033105A">
        <w:rPr>
          <w:rStyle w:val="Emphasis"/>
          <w:highlight w:val="green"/>
        </w:rPr>
        <w:t>do</w:t>
      </w:r>
      <w:r w:rsidRPr="0033105A">
        <w:rPr>
          <w:rStyle w:val="Emphasis"/>
        </w:rPr>
        <w:t xml:space="preserve"> for us</w:t>
      </w:r>
      <w:r w:rsidRPr="0033105A">
        <w:rPr>
          <w:rStyle w:val="Emphasis"/>
          <w:highlight w:val="green"/>
        </w:rPr>
        <w:t>?</w:t>
      </w:r>
    </w:p>
    <w:p w14:paraId="5D7C6C41" w14:textId="77777777" w:rsidR="00A572C5" w:rsidRPr="0033105A" w:rsidRDefault="00A572C5" w:rsidP="00A572C5">
      <w:pPr>
        <w:rPr>
          <w:sz w:val="8"/>
          <w:szCs w:val="8"/>
        </w:rPr>
      </w:pPr>
      <w:r w:rsidRPr="0033105A">
        <w:rPr>
          <w:sz w:val="8"/>
          <w:szCs w:val="8"/>
        </w:rPr>
        <w:t>The answer we receive in return is always the same: we want to win small changes that will make life for the workers easier; we want to protect food stamps and healthcare.</w:t>
      </w:r>
    </w:p>
    <w:p w14:paraId="0951E896" w14:textId="77777777" w:rsidR="00A572C5" w:rsidRPr="0033105A" w:rsidRDefault="00A572C5" w:rsidP="00A572C5">
      <w:pPr>
        <w:rPr>
          <w:sz w:val="12"/>
        </w:rPr>
      </w:pPr>
      <w:r w:rsidRPr="0033105A">
        <w:rPr>
          <w:sz w:val="12"/>
        </w:rPr>
        <w:t xml:space="preserve">And do this, we reply: </w:t>
      </w:r>
      <w:r w:rsidRPr="0033105A">
        <w:rPr>
          <w:rStyle w:val="StyleUnderline"/>
          <w:highlight w:val="green"/>
        </w:rPr>
        <w:t>what makes you think reform</w:t>
      </w:r>
      <w:r w:rsidRPr="0033105A">
        <w:rPr>
          <w:sz w:val="12"/>
        </w:rPr>
        <w:t xml:space="preserve">ism </w:t>
      </w:r>
      <w:r w:rsidRPr="0033105A">
        <w:rPr>
          <w:rStyle w:val="StyleUnderline"/>
          <w:highlight w:val="green"/>
        </w:rPr>
        <w:t>is the only way</w:t>
      </w:r>
      <w:r w:rsidRPr="0033105A">
        <w:rPr>
          <w:rStyle w:val="StyleUnderline"/>
        </w:rPr>
        <w:t xml:space="preserve"> to do this</w:t>
      </w:r>
      <w:r w:rsidRPr="0033105A">
        <w:rPr>
          <w:sz w:val="12"/>
        </w:rPr>
        <w:t xml:space="preserve">. When the bourgeois state in California was happy to let black children go to school unfed, </w:t>
      </w:r>
      <w:r w:rsidRPr="0033105A">
        <w:rPr>
          <w:rStyle w:val="StyleUnderline"/>
          <w:highlight w:val="green"/>
        </w:rPr>
        <w:t>the</w:t>
      </w:r>
      <w:r w:rsidRPr="0033105A">
        <w:rPr>
          <w:rStyle w:val="StyleUnderline"/>
        </w:rPr>
        <w:t xml:space="preserve"> Black </w:t>
      </w:r>
      <w:r w:rsidRPr="0033105A">
        <w:rPr>
          <w:rStyle w:val="StyleUnderline"/>
          <w:highlight w:val="green"/>
        </w:rPr>
        <w:t>Panthers</w:t>
      </w:r>
      <w:r w:rsidRPr="0033105A">
        <w:rPr>
          <w:rStyle w:val="StyleUnderline"/>
        </w:rPr>
        <w:t xml:space="preserve"> didn’t rally around democratic candidates</w:t>
      </w:r>
      <w:r w:rsidRPr="0033105A">
        <w:rPr>
          <w:sz w:val="12"/>
        </w:rPr>
        <w:t xml:space="preserve">, </w:t>
      </w:r>
      <w:r w:rsidRPr="0033105A">
        <w:rPr>
          <w:rStyle w:val="StyleUnderline"/>
        </w:rPr>
        <w:t xml:space="preserve">they became militant and </w:t>
      </w:r>
      <w:r w:rsidRPr="0033105A">
        <w:rPr>
          <w:rStyle w:val="StyleUnderline"/>
          <w:highlight w:val="green"/>
        </w:rPr>
        <w:t>fed the children themselves</w:t>
      </w:r>
      <w:r w:rsidRPr="0033105A">
        <w:rPr>
          <w:sz w:val="12"/>
        </w:rPr>
        <w:t xml:space="preserve">. In the 40s and 50s, </w:t>
      </w:r>
      <w:r w:rsidRPr="0033105A">
        <w:rPr>
          <w:rStyle w:val="StyleUnderline"/>
          <w:highlight w:val="green"/>
        </w:rPr>
        <w:t>socialists in New York</w:t>
      </w:r>
      <w:r w:rsidRPr="0033105A">
        <w:rPr>
          <w:rStyle w:val="StyleUnderline"/>
        </w:rPr>
        <w:t xml:space="preserve"> saw people going without healthcare and instead of rallying behind democratic candidates</w:t>
      </w:r>
      <w:r w:rsidRPr="0033105A">
        <w:rPr>
          <w:sz w:val="12"/>
        </w:rPr>
        <w:t xml:space="preserve">, </w:t>
      </w:r>
      <w:r w:rsidRPr="0033105A">
        <w:rPr>
          <w:rStyle w:val="StyleUnderline"/>
        </w:rPr>
        <w:t xml:space="preserve">they </w:t>
      </w:r>
      <w:r w:rsidRPr="0033105A">
        <w:rPr>
          <w:rStyle w:val="StyleUnderline"/>
          <w:highlight w:val="green"/>
        </w:rPr>
        <w:t>built the IWO to provide healthcare</w:t>
      </w:r>
      <w:r w:rsidRPr="0033105A">
        <w:rPr>
          <w:rStyle w:val="StyleUnderline"/>
        </w:rPr>
        <w:t xml:space="preserve"> directly</w:t>
      </w:r>
      <w:r w:rsidRPr="0033105A">
        <w:rPr>
          <w:sz w:val="12"/>
        </w:rPr>
        <w:t>. Both these groups took up our pressing revolutionary task: building dual power.</w:t>
      </w:r>
    </w:p>
    <w:p w14:paraId="26547658" w14:textId="77777777" w:rsidR="00A572C5" w:rsidRPr="0033105A" w:rsidRDefault="00A572C5" w:rsidP="00A572C5">
      <w:pPr>
        <w:rPr>
          <w:sz w:val="8"/>
          <w:szCs w:val="8"/>
        </w:rPr>
      </w:pPr>
      <w:r w:rsidRPr="0033105A">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114CDC1F" w14:textId="77777777" w:rsidR="00A572C5" w:rsidRPr="0033105A" w:rsidRDefault="00A572C5" w:rsidP="00A572C5">
      <w:pPr>
        <w:rPr>
          <w:sz w:val="12"/>
        </w:rPr>
      </w:pPr>
      <w:r w:rsidRPr="0033105A">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33105A">
        <w:rPr>
          <w:rStyle w:val="StyleUnderline"/>
          <w:highlight w:val="green"/>
        </w:rPr>
        <w:t>Our task</w:t>
      </w:r>
      <w:r w:rsidRPr="0033105A">
        <w:rPr>
          <w:rStyle w:val="StyleUnderline"/>
        </w:rPr>
        <w:t xml:space="preserve"> now </w:t>
      </w:r>
      <w:r w:rsidRPr="0033105A">
        <w:rPr>
          <w:rStyle w:val="StyleUnderline"/>
          <w:highlight w:val="green"/>
        </w:rPr>
        <w:t>is not to elect representatives</w:t>
      </w:r>
      <w:r w:rsidRPr="0033105A">
        <w:rPr>
          <w:rStyle w:val="StyleUnderline"/>
        </w:rPr>
        <w:t xml:space="preserve"> to advocate for the people</w:t>
      </w:r>
      <w:r w:rsidRPr="0033105A">
        <w:rPr>
          <w:sz w:val="12"/>
        </w:rPr>
        <w:t xml:space="preserve">; it is much more gruelingly laborious than that. </w:t>
      </w:r>
      <w:r w:rsidRPr="0033105A">
        <w:rPr>
          <w:rStyle w:val="Emphasis"/>
          <w:highlight w:val="green"/>
        </w:rPr>
        <w:t>Our task is to serve the people</w:t>
      </w:r>
      <w:r w:rsidRPr="0033105A">
        <w:rPr>
          <w:sz w:val="12"/>
        </w:rPr>
        <w:t>. Our task is to build dual power.</w:t>
      </w:r>
    </w:p>
    <w:p w14:paraId="4CA5560C" w14:textId="77777777" w:rsidR="00A572C5" w:rsidRPr="0033105A" w:rsidRDefault="00A572C5" w:rsidP="00A572C5">
      <w:pPr>
        <w:rPr>
          <w:sz w:val="12"/>
        </w:rPr>
      </w:pPr>
      <w:r w:rsidRPr="0033105A">
        <w:rPr>
          <w:sz w:val="12"/>
        </w:rPr>
        <w:t xml:space="preserve">The movement to do this is underway. Members of the DSA refoundation caucus have begun to move the left of the DSA in this direct, </w:t>
      </w:r>
      <w:r w:rsidRPr="0033105A">
        <w:rPr>
          <w:rStyle w:val="StyleUnderline"/>
        </w:rPr>
        <w:t xml:space="preserve">socialist groups like </w:t>
      </w:r>
      <w:r w:rsidRPr="0033105A">
        <w:rPr>
          <w:rStyle w:val="StyleUnderline"/>
          <w:highlight w:val="green"/>
        </w:rPr>
        <w:t>Philly Socialists</w:t>
      </w:r>
      <w:r w:rsidRPr="0033105A">
        <w:rPr>
          <w:rStyle w:val="StyleUnderline"/>
        </w:rPr>
        <w:t xml:space="preserve"> have begun to </w:t>
      </w:r>
      <w:r w:rsidRPr="0033105A">
        <w:rPr>
          <w:rStyle w:val="StyleUnderline"/>
          <w:highlight w:val="green"/>
        </w:rPr>
        <w:t>build</w:t>
      </w:r>
      <w:r w:rsidRPr="0033105A">
        <w:rPr>
          <w:rStyle w:val="StyleUnderline"/>
        </w:rPr>
        <w:t xml:space="preserve"> dual power through </w:t>
      </w:r>
      <w:r w:rsidRPr="0033105A">
        <w:rPr>
          <w:rStyle w:val="StyleUnderline"/>
          <w:highlight w:val="green"/>
        </w:rPr>
        <w:t>GED programs and tenants unions</w:t>
      </w:r>
      <w:r w:rsidRPr="0033105A">
        <w:rPr>
          <w:sz w:val="12"/>
        </w:rPr>
        <w:t xml:space="preserve">, </w:t>
      </w:r>
      <w:r w:rsidRPr="0033105A">
        <w:rPr>
          <w:rStyle w:val="StyleUnderline"/>
        </w:rPr>
        <w:t xml:space="preserve">many branches of </w:t>
      </w:r>
      <w:r w:rsidRPr="0033105A">
        <w:rPr>
          <w:rStyle w:val="StyleUnderline"/>
          <w:highlight w:val="green"/>
        </w:rPr>
        <w:t xml:space="preserve">the </w:t>
      </w:r>
      <w:r w:rsidRPr="0033105A">
        <w:rPr>
          <w:rStyle w:val="Emphasis"/>
          <w:highlight w:val="green"/>
        </w:rPr>
        <w:t>P</w:t>
      </w:r>
      <w:r w:rsidRPr="0033105A">
        <w:rPr>
          <w:rStyle w:val="StyleUnderline"/>
        </w:rPr>
        <w:t xml:space="preserve">arty For </w:t>
      </w:r>
      <w:r w:rsidRPr="0033105A">
        <w:rPr>
          <w:rStyle w:val="Emphasis"/>
          <w:highlight w:val="green"/>
        </w:rPr>
        <w:t>S</w:t>
      </w:r>
      <w:r w:rsidRPr="0033105A">
        <w:rPr>
          <w:rStyle w:val="StyleUnderline"/>
        </w:rPr>
        <w:t xml:space="preserve">ocialism and </w:t>
      </w:r>
      <w:r w:rsidRPr="0033105A">
        <w:rPr>
          <w:rStyle w:val="Emphasis"/>
          <w:highlight w:val="green"/>
        </w:rPr>
        <w:t>L</w:t>
      </w:r>
      <w:r w:rsidRPr="0033105A">
        <w:rPr>
          <w:rStyle w:val="StyleUnderline"/>
        </w:rPr>
        <w:t xml:space="preserve">iberation have begun to </w:t>
      </w:r>
      <w:r w:rsidRPr="0033105A">
        <w:rPr>
          <w:rStyle w:val="StyleUnderline"/>
          <w:highlight w:val="green"/>
        </w:rPr>
        <w:t>feed the people</w:t>
      </w:r>
      <w:r w:rsidRPr="0033105A">
        <w:rPr>
          <w:rStyle w:val="StyleUnderline"/>
        </w:rPr>
        <w:t xml:space="preserve"> and provide for their concrete needs</w:t>
      </w:r>
      <w:r w:rsidRPr="0033105A">
        <w:rPr>
          <w:sz w:val="12"/>
        </w:rPr>
        <w:t xml:space="preserve">, </w:t>
      </w:r>
      <w:r w:rsidRPr="0033105A">
        <w:rPr>
          <w:rStyle w:val="StyleUnderline"/>
        </w:rPr>
        <w:t xml:space="preserve">and </w:t>
      </w:r>
      <w:r w:rsidRPr="0033105A">
        <w:rPr>
          <w:rStyle w:val="StyleUnderline"/>
          <w:highlight w:val="green"/>
        </w:rPr>
        <w:t>Red Guard collectives</w:t>
      </w:r>
      <w:r w:rsidRPr="0033105A">
        <w:rPr>
          <w:rStyle w:val="StyleUnderline"/>
        </w:rPr>
        <w:t xml:space="preserve"> in Los Angeles have built serve the people programs and </w:t>
      </w:r>
      <w:r w:rsidRPr="0033105A">
        <w:rPr>
          <w:rStyle w:val="StyleUnderline"/>
          <w:highlight w:val="green"/>
        </w:rPr>
        <w:t>take</w:t>
      </w:r>
      <w:r w:rsidRPr="0033105A">
        <w:rPr>
          <w:sz w:val="12"/>
        </w:rPr>
        <w:t xml:space="preserve">n </w:t>
      </w:r>
      <w:r w:rsidRPr="0033105A">
        <w:rPr>
          <w:rStyle w:val="StyleUnderline"/>
        </w:rPr>
        <w:t xml:space="preserve">on a stance of </w:t>
      </w:r>
      <w:r w:rsidRPr="0033105A">
        <w:rPr>
          <w:rStyle w:val="StyleUnderline"/>
          <w:highlight w:val="green"/>
        </w:rPr>
        <w:t>militant resistance to gentrification</w:t>
      </w:r>
      <w:r w:rsidRPr="0033105A">
        <w:rPr>
          <w:sz w:val="12"/>
        </w:rPr>
        <w:t>. The movement is growing, its time is coming, and dual power is achievable within our life time.</w:t>
      </w:r>
    </w:p>
    <w:p w14:paraId="7DE2DA74" w14:textId="77777777" w:rsidR="00A572C5" w:rsidRPr="0033105A" w:rsidRDefault="00A572C5" w:rsidP="00A572C5">
      <w:pPr>
        <w:rPr>
          <w:sz w:val="8"/>
          <w:szCs w:val="8"/>
        </w:rPr>
      </w:pPr>
      <w:r w:rsidRPr="0033105A">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2E39B04" w14:textId="77777777" w:rsidR="00A572C5" w:rsidRPr="0033105A" w:rsidRDefault="00A572C5" w:rsidP="00A572C5">
      <w:pPr>
        <w:rPr>
          <w:sz w:val="12"/>
        </w:rPr>
      </w:pPr>
      <w:r w:rsidRPr="0033105A">
        <w:rPr>
          <w:sz w:val="12"/>
        </w:rPr>
        <w:t xml:space="preserve">And so, we should commit to undertake the difficult and dangerous task of building dual power. </w:t>
      </w:r>
      <w:r w:rsidRPr="0033105A">
        <w:rPr>
          <w:rStyle w:val="StyleUnderline"/>
        </w:rPr>
        <w:t xml:space="preserve">We must </w:t>
      </w:r>
      <w:r w:rsidRPr="0033105A">
        <w:rPr>
          <w:rStyle w:val="StyleUnderline"/>
          <w:highlight w:val="green"/>
        </w:rPr>
        <w:t>reject opportunism</w:t>
      </w:r>
      <w:r w:rsidRPr="0033105A">
        <w:rPr>
          <w:sz w:val="12"/>
        </w:rPr>
        <w:t xml:space="preserve">, </w:t>
      </w:r>
      <w:r w:rsidRPr="0033105A">
        <w:rPr>
          <w:rStyle w:val="StyleUnderline"/>
        </w:rPr>
        <w:t>we must name the democratic party as our enem</w:t>
      </w:r>
      <w:r w:rsidRPr="0033105A">
        <w:rPr>
          <w:sz w:val="12"/>
        </w:rPr>
        <w:t xml:space="preserve">y, </w:t>
      </w:r>
      <w:r w:rsidRPr="0033105A">
        <w:rPr>
          <w:rStyle w:val="StyleUnderline"/>
        </w:rPr>
        <w:t xml:space="preserve">we must </w:t>
      </w:r>
      <w:r w:rsidRPr="0033105A">
        <w:rPr>
          <w:rStyle w:val="StyleUnderline"/>
          <w:highlight w:val="green"/>
        </w:rPr>
        <w:t>rally around power directly in the hands of the socialist movement</w:t>
      </w:r>
      <w:r w:rsidRPr="0033105A">
        <w:rPr>
          <w:sz w:val="12"/>
        </w:rPr>
        <w:t xml:space="preserve">. We do not have a parallel system of soviets in the United States. We can change that. Someday the cry “all power to the soviets” will be heard again. </w:t>
      </w:r>
      <w:proofErr w:type="spellStart"/>
      <w:r w:rsidRPr="0033105A">
        <w:rPr>
          <w:sz w:val="12"/>
        </w:rPr>
        <w:t>Lets</w:t>
      </w:r>
      <w:proofErr w:type="spellEnd"/>
      <w:r w:rsidRPr="0033105A">
        <w:rPr>
          <w:sz w:val="12"/>
        </w:rPr>
        <w:t xml:space="preserve"> make it happen.</w:t>
      </w:r>
    </w:p>
    <w:p w14:paraId="20B1DF0B" w14:textId="77777777" w:rsidR="00DA64F1" w:rsidRPr="0033105A" w:rsidRDefault="00DA64F1" w:rsidP="00DA64F1"/>
    <w:p w14:paraId="79544E60" w14:textId="71629E5A" w:rsidR="00B15F01" w:rsidRPr="0033105A" w:rsidRDefault="00DC2168" w:rsidP="00DC2168">
      <w:pPr>
        <w:pStyle w:val="Heading1"/>
        <w:rPr>
          <w:rFonts w:cs="Calibri"/>
        </w:rPr>
      </w:pPr>
      <w:r w:rsidRPr="0033105A">
        <w:rPr>
          <w:rFonts w:cs="Calibri"/>
        </w:rPr>
        <w:t>Case</w:t>
      </w:r>
    </w:p>
    <w:p w14:paraId="6F61E6A4" w14:textId="60F59BEE" w:rsidR="00DC2168" w:rsidRPr="0033105A" w:rsidRDefault="001C0E45" w:rsidP="001C0E45">
      <w:pPr>
        <w:pStyle w:val="Heading2"/>
        <w:rPr>
          <w:rFonts w:cs="Calibri"/>
        </w:rPr>
      </w:pPr>
      <w:r w:rsidRPr="0033105A">
        <w:rPr>
          <w:rFonts w:cs="Calibri"/>
        </w:rPr>
        <w:t>FW</w:t>
      </w:r>
    </w:p>
    <w:p w14:paraId="4AA6EAD9" w14:textId="77777777" w:rsidR="001C0E45" w:rsidRPr="0033105A" w:rsidRDefault="001C0E45" w:rsidP="001C0E45">
      <w:pPr>
        <w:pStyle w:val="Heading4"/>
        <w:rPr>
          <w:rFonts w:cs="Calibri"/>
        </w:rPr>
      </w:pPr>
      <w:bookmarkStart w:id="1" w:name="_Hlk84672915"/>
      <w:r w:rsidRPr="0033105A">
        <w:rPr>
          <w:rFonts w:cs="Calibri"/>
        </w:rPr>
        <w:t xml:space="preserve">Extinction </w:t>
      </w:r>
      <w:proofErr w:type="spellStart"/>
      <w:r w:rsidRPr="0033105A">
        <w:rPr>
          <w:rFonts w:cs="Calibri"/>
        </w:rPr>
        <w:t>ows</w:t>
      </w:r>
      <w:proofErr w:type="spellEnd"/>
      <w:r w:rsidRPr="0033105A">
        <w:rPr>
          <w:rFonts w:cs="Calibri"/>
        </w:rPr>
        <w:t xml:space="preserve">-- </w:t>
      </w:r>
    </w:p>
    <w:p w14:paraId="008C6938" w14:textId="77777777" w:rsidR="001C0E45" w:rsidRPr="0033105A" w:rsidRDefault="001C0E45" w:rsidP="001C0E45">
      <w:pPr>
        <w:pStyle w:val="Heading4"/>
        <w:rPr>
          <w:rFonts w:cs="Calibri"/>
        </w:rPr>
      </w:pPr>
      <w:r w:rsidRPr="0033105A">
        <w:rPr>
          <w:rFonts w:cs="Calibri"/>
        </w:rPr>
        <w:t>A] Forecloses future improvement – we can never improve society because our impact is irreversible</w:t>
      </w:r>
    </w:p>
    <w:p w14:paraId="25AD296A" w14:textId="77777777" w:rsidR="001C0E45" w:rsidRPr="0033105A" w:rsidRDefault="001C0E45" w:rsidP="001C0E45">
      <w:pPr>
        <w:pStyle w:val="Heading4"/>
        <w:rPr>
          <w:rFonts w:cs="Calibri"/>
        </w:rPr>
      </w:pPr>
      <w:r w:rsidRPr="0033105A">
        <w:rPr>
          <w:rFonts w:cs="Calibri"/>
        </w:rPr>
        <w:t>B] Turns suffering – mass death causes suffering because people can’t get access to resources and basic necessities</w:t>
      </w:r>
    </w:p>
    <w:p w14:paraId="7F1A9774" w14:textId="77777777" w:rsidR="001C0E45" w:rsidRPr="0033105A" w:rsidRDefault="001C0E45" w:rsidP="001C0E45">
      <w:pPr>
        <w:pStyle w:val="Heading4"/>
        <w:rPr>
          <w:rFonts w:cs="Calibri"/>
        </w:rPr>
      </w:pPr>
      <w:r w:rsidRPr="0033105A">
        <w:rPr>
          <w:rFonts w:cs="Calibri"/>
        </w:rPr>
        <w:t>C] Moral obligation – allowing people to die is unethical and should be prevented because it creates ethics towards other people</w:t>
      </w:r>
    </w:p>
    <w:p w14:paraId="3A314194" w14:textId="77777777" w:rsidR="001C0E45" w:rsidRPr="0033105A" w:rsidRDefault="001C0E45" w:rsidP="001C0E45">
      <w:pPr>
        <w:pStyle w:val="Heading4"/>
        <w:rPr>
          <w:rFonts w:cs="Calibri"/>
        </w:rPr>
      </w:pPr>
      <w:r w:rsidRPr="0033105A">
        <w:rPr>
          <w:rFonts w:cs="Calibri"/>
        </w:rPr>
        <w:t>D] Objectivity – body count is the most objective way to calculate impacts because comparing suffering is unethical</w:t>
      </w:r>
    </w:p>
    <w:p w14:paraId="0EAD9360" w14:textId="77777777" w:rsidR="001C0E45" w:rsidRPr="0033105A" w:rsidRDefault="001C0E45" w:rsidP="001C0E45">
      <w:pPr>
        <w:pStyle w:val="Heading4"/>
        <w:rPr>
          <w:rFonts w:cs="Calibri"/>
        </w:rPr>
      </w:pPr>
      <w:r w:rsidRPr="0033105A">
        <w:rPr>
          <w:rFonts w:cs="Calibri"/>
        </w:rPr>
        <w:t>abhorrent and makes debate unsafe</w:t>
      </w:r>
    </w:p>
    <w:bookmarkEnd w:id="1"/>
    <w:p w14:paraId="521316B8" w14:textId="7E758EC8" w:rsidR="001C0E45" w:rsidRPr="0033105A" w:rsidRDefault="001C0E45" w:rsidP="00942F0F">
      <w:pPr>
        <w:pStyle w:val="Heading4"/>
        <w:rPr>
          <w:rFonts w:cs="Calibri"/>
          <w:b w:val="0"/>
          <w:bCs/>
          <w:sz w:val="18"/>
          <w:szCs w:val="14"/>
        </w:rPr>
      </w:pPr>
      <w:r w:rsidRPr="0033105A">
        <w:rPr>
          <w:rFonts w:cs="Calibri"/>
        </w:rPr>
        <w:t xml:space="preserve">E] </w:t>
      </w:r>
      <w:bookmarkStart w:id="2" w:name="_Hlk84697334"/>
      <w:proofErr w:type="spellStart"/>
      <w:r w:rsidRPr="0033105A">
        <w:rPr>
          <w:rFonts w:cs="Calibri"/>
        </w:rPr>
        <w:t>Pummer</w:t>
      </w:r>
      <w:proofErr w:type="spellEnd"/>
      <w:r w:rsidRPr="0033105A">
        <w:rPr>
          <w:rFonts w:cs="Calibri"/>
        </w:rPr>
        <w:t xml:space="preserve"> 15 </w:t>
      </w:r>
      <w:r w:rsidRPr="0033105A">
        <w:rPr>
          <w:rFonts w:cs="Calibri"/>
          <w:b w:val="0"/>
          <w:bCs/>
          <w:sz w:val="18"/>
          <w:szCs w:val="14"/>
        </w:rPr>
        <w:t xml:space="preserve">[Theron, Junior Research Fellow in Philosophy at St. Anne's College, University of Oxford. “Moral Agreement on Saving the World” Practical Ethics, University of Oxford. May 18, 2015] </w:t>
      </w:r>
      <w:proofErr w:type="spellStart"/>
      <w:r w:rsidRPr="0033105A">
        <w:rPr>
          <w:rFonts w:cs="Calibri"/>
          <w:b w:val="0"/>
          <w:bCs/>
          <w:sz w:val="18"/>
          <w:szCs w:val="14"/>
        </w:rPr>
        <w:t>brett</w:t>
      </w:r>
      <w:proofErr w:type="spellEnd"/>
    </w:p>
    <w:p w14:paraId="415B7BFE" w14:textId="77777777" w:rsidR="001C0E45" w:rsidRPr="0033105A" w:rsidRDefault="001C0E45" w:rsidP="001C0E45">
      <w:pPr>
        <w:rPr>
          <w:sz w:val="16"/>
        </w:rPr>
      </w:pPr>
      <w:r w:rsidRPr="0033105A">
        <w:rPr>
          <w:rStyle w:val="StyleUnderline"/>
        </w:rPr>
        <w:t xml:space="preserve">There appears to be lot of disagreement </w:t>
      </w:r>
      <w:r w:rsidRPr="0033105A">
        <w:rPr>
          <w:rStyle w:val="StyleUnderline"/>
          <w:highlight w:val="green"/>
        </w:rPr>
        <w:t>in</w:t>
      </w:r>
      <w:r w:rsidRPr="0033105A">
        <w:rPr>
          <w:rStyle w:val="StyleUnderline"/>
        </w:rPr>
        <w:t xml:space="preserve"> moral </w:t>
      </w:r>
      <w:r w:rsidRPr="0033105A">
        <w:rPr>
          <w:rStyle w:val="StyleUnderline"/>
          <w:highlight w:val="green"/>
        </w:rPr>
        <w:t>philosophy</w:t>
      </w:r>
      <w:r w:rsidRPr="0033105A">
        <w:rPr>
          <w:rStyle w:val="StyleUnderline"/>
        </w:rPr>
        <w:t xml:space="preserve">. Whether these many apparent </w:t>
      </w:r>
      <w:r w:rsidRPr="0033105A">
        <w:rPr>
          <w:rStyle w:val="StyleUnderline"/>
          <w:highlight w:val="green"/>
        </w:rPr>
        <w:t>disagreements are</w:t>
      </w:r>
      <w:r w:rsidRPr="0033105A">
        <w:rPr>
          <w:rStyle w:val="StyleUnderline"/>
        </w:rPr>
        <w:t xml:space="preserve"> </w:t>
      </w:r>
      <w:r w:rsidRPr="0033105A">
        <w:rPr>
          <w:rStyle w:val="Emphasis"/>
          <w:highlight w:val="green"/>
        </w:rPr>
        <w:t>deep and irresolvable</w:t>
      </w:r>
      <w:r w:rsidRPr="0033105A">
        <w:rPr>
          <w:rStyle w:val="StyleUnderline"/>
        </w:rPr>
        <w:t xml:space="preserve">, I believe there is at least </w:t>
      </w:r>
      <w:r w:rsidRPr="0033105A">
        <w:rPr>
          <w:rStyle w:val="StyleUnderline"/>
          <w:highlight w:val="green"/>
        </w:rPr>
        <w:t>one thing</w:t>
      </w:r>
      <w:r w:rsidRPr="0033105A">
        <w:rPr>
          <w:rStyle w:val="StyleUnderline"/>
        </w:rPr>
        <w:t xml:space="preserve"> it is reasonable </w:t>
      </w:r>
      <w:r w:rsidRPr="0033105A">
        <w:rPr>
          <w:rStyle w:val="StyleUnderline"/>
          <w:highlight w:val="green"/>
        </w:rPr>
        <w:t>to agree on</w:t>
      </w:r>
      <w:r w:rsidRPr="0033105A">
        <w:rPr>
          <w:rStyle w:val="StyleUnderline"/>
        </w:rPr>
        <w:t xml:space="preserve"> right now</w:t>
      </w:r>
      <w:r w:rsidRPr="0033105A">
        <w:rPr>
          <w:sz w:val="16"/>
        </w:rPr>
        <w:t>, whatever general moral view we adopt</w:t>
      </w:r>
      <w:r w:rsidRPr="0033105A">
        <w:rPr>
          <w:rStyle w:val="StyleUnderline"/>
        </w:rPr>
        <w:t xml:space="preserve">: that it </w:t>
      </w:r>
      <w:r w:rsidRPr="0033105A">
        <w:rPr>
          <w:rStyle w:val="StyleUnderline"/>
          <w:highlight w:val="green"/>
        </w:rPr>
        <w:t>is</w:t>
      </w:r>
      <w:r w:rsidRPr="0033105A">
        <w:rPr>
          <w:rStyle w:val="StyleUnderline"/>
        </w:rPr>
        <w:t xml:space="preserve"> very important to reduce the risk that all intelligent beings on this planet are eliminated by an enormous catastrophe, such as a nuclear war.</w:t>
      </w:r>
      <w:r w:rsidRPr="0033105A">
        <w:rPr>
          <w:sz w:val="16"/>
        </w:rPr>
        <w:t xml:space="preserve"> How we might in fact try to reduce such existential risks is discussed elsewhere. My claim here is only that </w:t>
      </w:r>
      <w:r w:rsidRPr="0033105A">
        <w:rPr>
          <w:rStyle w:val="StyleUnderline"/>
        </w:rPr>
        <w:t xml:space="preserve">we – </w:t>
      </w:r>
      <w:r w:rsidRPr="0033105A">
        <w:rPr>
          <w:rStyle w:val="Emphasis"/>
        </w:rPr>
        <w:t>whether we’re consequentialists, deontologists, or virtue ethicists</w:t>
      </w:r>
      <w:r w:rsidRPr="0033105A">
        <w:rPr>
          <w:rStyle w:val="StyleUnderline"/>
        </w:rPr>
        <w:t xml:space="preserve"> – should all agree that </w:t>
      </w:r>
      <w:r w:rsidRPr="0033105A">
        <w:rPr>
          <w:rStyle w:val="Emphasis"/>
        </w:rPr>
        <w:t>we should try to save the world</w:t>
      </w:r>
      <w:r w:rsidRPr="0033105A">
        <w:rPr>
          <w:rStyle w:val="StyleUnderline"/>
        </w:rPr>
        <w:t xml:space="preserve">. </w:t>
      </w:r>
      <w:r w:rsidRPr="0033105A">
        <w:rPr>
          <w:sz w:val="16"/>
        </w:rPr>
        <w:t xml:space="preserve">According to consequentialism, we should maximize the good, where this is taken to be the goodness, from an impartial perspective, of outcomes. </w:t>
      </w:r>
      <w:r w:rsidRPr="0033105A">
        <w:rPr>
          <w:rStyle w:val="StyleUnderline"/>
        </w:rPr>
        <w:t>Clearly one thing that makes an outcome good is that the people in it are doing well. There is little disagreement here.</w:t>
      </w:r>
      <w:r w:rsidRPr="0033105A">
        <w:rPr>
          <w:rStyle w:val="Style13ptBold"/>
          <w:sz w:val="16"/>
        </w:rPr>
        <w:t xml:space="preserve"> </w:t>
      </w:r>
      <w:r w:rsidRPr="0033105A">
        <w:rPr>
          <w:sz w:val="16"/>
          <w:szCs w:val="16"/>
        </w:rPr>
        <w:t>If the happiness or well-being of possible future people is just as important as that of people who already exist, and if they would have good lives, it is not hard to see how</w:t>
      </w:r>
      <w:r w:rsidRPr="0033105A">
        <w:rPr>
          <w:rStyle w:val="Style13ptBold"/>
          <w:sz w:val="10"/>
          <w:szCs w:val="16"/>
        </w:rPr>
        <w:t xml:space="preserve"> </w:t>
      </w:r>
      <w:r w:rsidRPr="0033105A">
        <w:rPr>
          <w:rStyle w:val="StyleUnderline"/>
          <w:highlight w:val="green"/>
        </w:rPr>
        <w:t>reducing existential risk</w:t>
      </w:r>
      <w:r w:rsidRPr="0033105A">
        <w:rPr>
          <w:rStyle w:val="StyleUnderline"/>
        </w:rPr>
        <w:t xml:space="preserve"> is easily the most important thing in the whole world.</w:t>
      </w:r>
      <w:r w:rsidRPr="0033105A">
        <w:rPr>
          <w:rStyle w:val="Style13ptBold"/>
          <w:sz w:val="16"/>
        </w:rPr>
        <w:t xml:space="preserve"> </w:t>
      </w:r>
      <w:r w:rsidRPr="0033105A">
        <w:rPr>
          <w:sz w:val="16"/>
          <w:szCs w:val="16"/>
        </w:rPr>
        <w:t xml:space="preserve">This is for the familiar reason that there are so many people who could exist in the future – </w:t>
      </w:r>
      <w:r w:rsidRPr="0033105A">
        <w:rPr>
          <w:rStyle w:val="StyleUnderline"/>
          <w:highlight w:val="green"/>
        </w:rPr>
        <w:t>there are trillions upon trillions</w:t>
      </w:r>
      <w:r w:rsidRPr="0033105A">
        <w:rPr>
          <w:rStyle w:val="StyleUnderline"/>
        </w:rPr>
        <w:t xml:space="preserve">… upon trillions. There are so many </w:t>
      </w:r>
      <w:r w:rsidRPr="0033105A">
        <w:rPr>
          <w:rStyle w:val="StyleUnderline"/>
          <w:highlight w:val="green"/>
        </w:rPr>
        <w:t>possible future people</w:t>
      </w:r>
      <w:r w:rsidRPr="0033105A">
        <w:rPr>
          <w:rStyle w:val="Style13ptBold"/>
          <w:sz w:val="16"/>
        </w:rPr>
        <w:t xml:space="preserve"> </w:t>
      </w:r>
      <w:r w:rsidRPr="0033105A">
        <w:rPr>
          <w:sz w:val="16"/>
          <w:szCs w:val="16"/>
        </w:rPr>
        <w:t>that reducing existential risk is arguably the most important thing in the world,</w:t>
      </w:r>
      <w:r w:rsidRPr="0033105A">
        <w:rPr>
          <w:rStyle w:val="Style13ptBold"/>
          <w:sz w:val="10"/>
          <w:szCs w:val="16"/>
        </w:rPr>
        <w:t xml:space="preserve"> </w:t>
      </w:r>
      <w:r w:rsidRPr="0033105A">
        <w:rPr>
          <w:rStyle w:val="StyleUnderline"/>
        </w:rPr>
        <w:t>even if</w:t>
      </w:r>
      <w:r w:rsidRPr="0033105A">
        <w:rPr>
          <w:rStyle w:val="Style13ptBold"/>
          <w:sz w:val="16"/>
        </w:rPr>
        <w:t xml:space="preserve"> </w:t>
      </w:r>
      <w:r w:rsidRPr="0033105A">
        <w:rPr>
          <w:rStyle w:val="StyleUnderline"/>
        </w:rPr>
        <w:t>the well-being of these possible people were given only 0.001% as much weight as that of existing people</w:t>
      </w:r>
      <w:r w:rsidRPr="0033105A">
        <w:rPr>
          <w:rStyle w:val="Style13ptBold"/>
          <w:sz w:val="16"/>
        </w:rPr>
        <w:t>.</w:t>
      </w:r>
      <w:r w:rsidRPr="0033105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sidRPr="0033105A">
        <w:rPr>
          <w:rStyle w:val="StyleUnderline"/>
        </w:rPr>
        <w:t xml:space="preserve">There is a tendency </w:t>
      </w:r>
      <w:r w:rsidRPr="0033105A">
        <w:rPr>
          <w:rStyle w:val="StyleUnderline"/>
          <w:highlight w:val="green"/>
        </w:rPr>
        <w:t>to assume</w:t>
      </w:r>
      <w:r w:rsidRPr="0033105A">
        <w:rPr>
          <w:rStyle w:val="StyleUnderline"/>
        </w:rPr>
        <w:t xml:space="preserve"> that, if an argument appeals to consequentialist considerations</w:t>
      </w:r>
      <w:r w:rsidRPr="0033105A">
        <w:rPr>
          <w:sz w:val="16"/>
        </w:rPr>
        <w:t xml:space="preserve"> (the </w:t>
      </w:r>
      <w:r w:rsidRPr="0033105A">
        <w:rPr>
          <w:rStyle w:val="StyleUnderline"/>
        </w:rPr>
        <w:t>goodness of outcomes</w:t>
      </w:r>
      <w:r w:rsidRPr="0033105A">
        <w:rPr>
          <w:sz w:val="16"/>
        </w:rPr>
        <w:t xml:space="preserve">), </w:t>
      </w:r>
      <w:r w:rsidRPr="0033105A">
        <w:rPr>
          <w:rStyle w:val="StyleUnderline"/>
          <w:highlight w:val="green"/>
        </w:rPr>
        <w:t>it is irrelevant to non-consequentialists</w:t>
      </w:r>
      <w:r w:rsidRPr="0033105A">
        <w:rPr>
          <w:sz w:val="16"/>
        </w:rPr>
        <w:t xml:space="preserve">. But </w:t>
      </w:r>
      <w:r w:rsidRPr="0033105A">
        <w:rPr>
          <w:rStyle w:val="Emphasis"/>
        </w:rPr>
        <w:t xml:space="preserve">that </w:t>
      </w:r>
      <w:r w:rsidRPr="0033105A">
        <w:rPr>
          <w:rStyle w:val="Emphasis"/>
          <w:highlight w:val="green"/>
        </w:rPr>
        <w:t>is a huge mistake</w:t>
      </w:r>
      <w:r w:rsidRPr="0033105A">
        <w:rPr>
          <w:sz w:val="16"/>
        </w:rPr>
        <w:t xml:space="preserve">. </w:t>
      </w:r>
      <w:r w:rsidRPr="0033105A">
        <w:rPr>
          <w:rStyle w:val="StyleUnderline"/>
          <w:highlight w:val="green"/>
        </w:rPr>
        <w:t>Non-consequentialism is the view</w:t>
      </w:r>
      <w:r w:rsidRPr="0033105A">
        <w:rPr>
          <w:rStyle w:val="StyleUnderline"/>
        </w:rPr>
        <w:t xml:space="preserve"> that </w:t>
      </w:r>
      <w:r w:rsidRPr="0033105A">
        <w:rPr>
          <w:rStyle w:val="StyleUnderline"/>
          <w:highlight w:val="green"/>
        </w:rPr>
        <w:t>there’s more that determines rightness than</w:t>
      </w:r>
      <w:r w:rsidRPr="0033105A">
        <w:rPr>
          <w:sz w:val="16"/>
        </w:rPr>
        <w:t xml:space="preserve"> the goodness of </w:t>
      </w:r>
      <w:r w:rsidRPr="0033105A">
        <w:rPr>
          <w:rStyle w:val="StyleUnderline"/>
          <w:highlight w:val="green"/>
        </w:rPr>
        <w:t>consequences</w:t>
      </w:r>
      <w:r w:rsidRPr="0033105A">
        <w:rPr>
          <w:sz w:val="16"/>
        </w:rPr>
        <w:t xml:space="preserve"> or outcomes; </w:t>
      </w:r>
      <w:r w:rsidRPr="0033105A">
        <w:rPr>
          <w:rStyle w:val="StyleUnderline"/>
        </w:rPr>
        <w:t xml:space="preserve">it is </w:t>
      </w:r>
      <w:r w:rsidRPr="0033105A">
        <w:rPr>
          <w:rStyle w:val="StyleUnderline"/>
          <w:highlight w:val="green"/>
        </w:rPr>
        <w:t>not</w:t>
      </w:r>
      <w:r w:rsidRPr="0033105A">
        <w:rPr>
          <w:rStyle w:val="StyleUnderline"/>
        </w:rPr>
        <w:t xml:space="preserve"> the view </w:t>
      </w:r>
      <w:r w:rsidRPr="0033105A">
        <w:rPr>
          <w:rStyle w:val="StyleUnderline"/>
          <w:highlight w:val="green"/>
        </w:rPr>
        <w:t>that the latter don’t matter</w:t>
      </w:r>
      <w:r w:rsidRPr="0033105A">
        <w:rPr>
          <w:sz w:val="16"/>
        </w:rPr>
        <w:t>. Even John Rawls wrote, “</w:t>
      </w:r>
      <w:r w:rsidRPr="0033105A">
        <w:rPr>
          <w:rStyle w:val="StyleUnderline"/>
        </w:rPr>
        <w:t>All ethical doctrines</w:t>
      </w:r>
      <w:r w:rsidRPr="0033105A">
        <w:rPr>
          <w:sz w:val="16"/>
        </w:rPr>
        <w:t xml:space="preserve"> worth our attention </w:t>
      </w:r>
      <w:r w:rsidRPr="0033105A">
        <w:rPr>
          <w:rStyle w:val="StyleUnderline"/>
        </w:rPr>
        <w:t>take consequences into account in judging rightness</w:t>
      </w:r>
      <w:r w:rsidRPr="0033105A">
        <w:rPr>
          <w:sz w:val="16"/>
        </w:rPr>
        <w:t xml:space="preserve">. One which did not would simply be irrational, crazy.” </w:t>
      </w:r>
      <w:r w:rsidRPr="0033105A">
        <w:rPr>
          <w:rStyle w:val="StyleUnderline"/>
        </w:rPr>
        <w:t>Minimally plausible versions of deontology</w:t>
      </w:r>
      <w:r w:rsidRPr="0033105A">
        <w:rPr>
          <w:sz w:val="16"/>
        </w:rPr>
        <w:t xml:space="preserve"> and virtue ethics </w:t>
      </w:r>
      <w:r w:rsidRPr="0033105A">
        <w:rPr>
          <w:rStyle w:val="StyleUnderline"/>
        </w:rPr>
        <w:t>must be concerned in part with promoting the good, from an impartial point of view</w:t>
      </w:r>
      <w:r w:rsidRPr="0033105A">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3105A">
        <w:rPr>
          <w:rStyle w:val="StyleUnderline"/>
        </w:rPr>
        <w:t>Even egoism, the view that each agent should maximize her own good, might imply strong reasons to reduce existential risk.</w:t>
      </w:r>
      <w:r w:rsidRPr="0033105A">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3105A">
        <w:rPr>
          <w:rStyle w:val="StyleUnderline"/>
        </w:rPr>
        <w:t>To be minimally plausible, egoism will need to be paired with a more sophisticated account of well-being.</w:t>
      </w:r>
      <w:r w:rsidRPr="0033105A">
        <w:rPr>
          <w:sz w:val="16"/>
        </w:rPr>
        <w:t xml:space="preserve"> To see this, it is enough to consider, as Plato did, the possibility of a ring of invisibility – </w:t>
      </w:r>
      <w:r w:rsidRPr="0033105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3105A">
        <w:rPr>
          <w:sz w:val="16"/>
        </w:rPr>
        <w:t xml:space="preserve">, in some robust way, where this would to a significant extent be a function of other-regarding concerns (see chapter 12 of this classic intro to ethics). But </w:t>
      </w:r>
      <w:r w:rsidRPr="0033105A">
        <w:rPr>
          <w:rStyle w:val="StyleUnderline"/>
        </w:rPr>
        <w:t>once these elements are included, we can (roughly, as above) argue that this sort of egoism will imply strong reasons to reduce existential risk.</w:t>
      </w:r>
      <w:r w:rsidRPr="0033105A">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3105A">
        <w:rPr>
          <w:rStyle w:val="Emphasis"/>
          <w:highlight w:val="green"/>
        </w:rPr>
        <w:t>We should also take into account moral uncertainty</w:t>
      </w:r>
      <w:r w:rsidRPr="0033105A">
        <w:rPr>
          <w:rStyle w:val="Emphasis"/>
        </w:rPr>
        <w:t>.</w:t>
      </w:r>
      <w:r w:rsidRPr="0033105A">
        <w:rPr>
          <w:sz w:val="16"/>
        </w:rPr>
        <w:t xml:space="preserve"> </w:t>
      </w:r>
      <w:r w:rsidRPr="0033105A">
        <w:rPr>
          <w:rStyle w:val="StyleUnderline"/>
        </w:rPr>
        <w:t xml:space="preserve">What is it reasonable for one to do, </w:t>
      </w:r>
      <w:r w:rsidRPr="0033105A">
        <w:rPr>
          <w:rStyle w:val="StyleUnderline"/>
          <w:highlight w:val="green"/>
        </w:rPr>
        <w:t>when one is uncertain</w:t>
      </w:r>
      <w:r w:rsidRPr="0033105A">
        <w:rPr>
          <w:rStyle w:val="StyleUnderline"/>
        </w:rPr>
        <w:t xml:space="preserve"> not (only) about the empirical facts, but also </w:t>
      </w:r>
      <w:r w:rsidRPr="0033105A">
        <w:rPr>
          <w:rStyle w:val="StyleUnderline"/>
          <w:highlight w:val="green"/>
        </w:rPr>
        <w:t>about</w:t>
      </w:r>
      <w:r w:rsidRPr="0033105A">
        <w:rPr>
          <w:rStyle w:val="StyleUnderline"/>
        </w:rPr>
        <w:t xml:space="preserve"> the </w:t>
      </w:r>
      <w:r w:rsidRPr="0033105A">
        <w:rPr>
          <w:rStyle w:val="StyleUnderline"/>
          <w:highlight w:val="green"/>
        </w:rPr>
        <w:t>moral facts</w:t>
      </w:r>
      <w:r w:rsidRPr="0033105A">
        <w:rPr>
          <w:rStyle w:val="StyleUnderline"/>
        </w:rPr>
        <w:t>?</w:t>
      </w:r>
      <w:r w:rsidRPr="0033105A">
        <w:rPr>
          <w:sz w:val="16"/>
        </w:rPr>
        <w:t xml:space="preserve"> I’ve just argued that </w:t>
      </w:r>
      <w:r w:rsidRPr="0033105A">
        <w:rPr>
          <w:rStyle w:val="StyleUnderline"/>
        </w:rPr>
        <w:t>there’s agreement among minimally plausible ethical views that we have strong reason to reduce existential risk – not only consequentialists, but also deontologists, virtue ethicists, and sophisticated egoists should agree.</w:t>
      </w:r>
      <w:r w:rsidRPr="0033105A">
        <w:rPr>
          <w:sz w:val="16"/>
        </w:rPr>
        <w:t xml:space="preserve"> But </w:t>
      </w:r>
      <w:r w:rsidRPr="0033105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3105A">
        <w:rPr>
          <w:sz w:val="16"/>
        </w:rPr>
        <w:t xml:space="preserve">(and 10% sure that one of these other ones is correct), </w:t>
      </w:r>
      <w:r w:rsidRPr="0033105A">
        <w:rPr>
          <w:rStyle w:val="StyleUnderline"/>
        </w:rPr>
        <w:t>they would have pretty strong reason, from the standpoint of moral uncertainty, to reduce existential risk.</w:t>
      </w:r>
      <w:r w:rsidRPr="0033105A">
        <w:rPr>
          <w:rStyle w:val="Style13ptBold"/>
          <w:sz w:val="16"/>
        </w:rPr>
        <w:t xml:space="preserve"> </w:t>
      </w:r>
      <w:r w:rsidRPr="0033105A">
        <w:rPr>
          <w:sz w:val="16"/>
          <w:szCs w:val="16"/>
        </w:rPr>
        <w:t xml:space="preserve">Perhaps most disturbingly still, </w:t>
      </w:r>
      <w:r w:rsidRPr="0033105A">
        <w:rPr>
          <w:rStyle w:val="StyleUnderline"/>
          <w:highlight w:val="green"/>
        </w:rPr>
        <w:t>even if we are only 1% sure</w:t>
      </w:r>
      <w:r w:rsidRPr="0033105A">
        <w:rPr>
          <w:sz w:val="16"/>
          <w:szCs w:val="16"/>
        </w:rPr>
        <w:t xml:space="preserve"> that the </w:t>
      </w:r>
      <w:r w:rsidRPr="0033105A">
        <w:rPr>
          <w:rStyle w:val="StyleUnderline"/>
          <w:highlight w:val="green"/>
        </w:rPr>
        <w:t>well-being</w:t>
      </w:r>
      <w:r w:rsidRPr="0033105A">
        <w:rPr>
          <w:rStyle w:val="StyleUnderline"/>
        </w:rPr>
        <w:t xml:space="preserve"> of</w:t>
      </w:r>
      <w:r w:rsidRPr="0033105A">
        <w:rPr>
          <w:sz w:val="16"/>
          <w:szCs w:val="16"/>
        </w:rPr>
        <w:t xml:space="preserve"> possible </w:t>
      </w:r>
      <w:r w:rsidRPr="0033105A">
        <w:rPr>
          <w:rStyle w:val="StyleUnderline"/>
        </w:rPr>
        <w:t xml:space="preserve">future people </w:t>
      </w:r>
      <w:r w:rsidRPr="0033105A">
        <w:rPr>
          <w:rStyle w:val="StyleUnderline"/>
          <w:highlight w:val="green"/>
        </w:rPr>
        <w:t>matters</w:t>
      </w:r>
      <w:r w:rsidRPr="0033105A">
        <w:rPr>
          <w:sz w:val="16"/>
          <w:szCs w:val="16"/>
        </w:rPr>
        <w:t xml:space="preserve">, it is at least arguable that, </w:t>
      </w:r>
      <w:r w:rsidRPr="0033105A">
        <w:rPr>
          <w:rStyle w:val="StyleUnderline"/>
          <w:highlight w:val="green"/>
        </w:rPr>
        <w:t>from the standpoint of</w:t>
      </w:r>
      <w:r w:rsidRPr="0033105A">
        <w:rPr>
          <w:rStyle w:val="StyleUnderline"/>
        </w:rPr>
        <w:t xml:space="preserve"> </w:t>
      </w:r>
      <w:r w:rsidRPr="0033105A">
        <w:rPr>
          <w:rStyle w:val="Emphasis"/>
          <w:highlight w:val="green"/>
        </w:rPr>
        <w:t>moral uncertainty</w:t>
      </w:r>
      <w:r w:rsidRPr="0033105A">
        <w:rPr>
          <w:rStyle w:val="StyleUnderline"/>
        </w:rPr>
        <w:t xml:space="preserve">, </w:t>
      </w:r>
      <w:r w:rsidRPr="0033105A">
        <w:rPr>
          <w:rStyle w:val="StyleUnderline"/>
          <w:highlight w:val="green"/>
        </w:rPr>
        <w:t>reducing existential risk is</w:t>
      </w:r>
      <w:r w:rsidRPr="0033105A">
        <w:rPr>
          <w:rStyle w:val="StyleUnderline"/>
        </w:rPr>
        <w:t xml:space="preserve"> the </w:t>
      </w:r>
      <w:r w:rsidRPr="0033105A">
        <w:rPr>
          <w:rStyle w:val="StyleUnderline"/>
          <w:highlight w:val="green"/>
        </w:rPr>
        <w:t>most important</w:t>
      </w:r>
      <w:r w:rsidRPr="0033105A">
        <w:rPr>
          <w:rStyle w:val="StyleUnderline"/>
        </w:rPr>
        <w:t xml:space="preserve"> thing in the world</w:t>
      </w:r>
      <w:r w:rsidRPr="0033105A">
        <w:rPr>
          <w:sz w:val="16"/>
          <w:szCs w:val="16"/>
        </w:rPr>
        <w:t>.</w:t>
      </w:r>
      <w:r w:rsidRPr="0033105A">
        <w:rPr>
          <w:rStyle w:val="Style13ptBold"/>
          <w:sz w:val="10"/>
          <w:szCs w:val="16"/>
        </w:rPr>
        <w:t xml:space="preserve"> </w:t>
      </w:r>
      <w:r w:rsidRPr="0033105A">
        <w:rPr>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3105A">
        <w:rPr>
          <w:rStyle w:val="StyleUnderline"/>
        </w:rPr>
        <w:t>It is enough for my claim that there is moral agreement in the relevant sense if</w:t>
      </w:r>
      <w:r w:rsidRPr="0033105A">
        <w:rPr>
          <w:sz w:val="16"/>
        </w:rPr>
        <w:t xml:space="preserve">, at least given certain empirical claims about what future lives would most likely be like, </w:t>
      </w:r>
      <w:r w:rsidRPr="0033105A">
        <w:rPr>
          <w:rStyle w:val="Emphasis"/>
        </w:rPr>
        <w:t>all minimally plausible moral views would converge on the conclusion that we should try to save the world</w:t>
      </w:r>
      <w:r w:rsidRPr="0033105A">
        <w:rPr>
          <w:rStyle w:val="StyleUnderline"/>
        </w:rPr>
        <w:t>.</w:t>
      </w:r>
      <w:r w:rsidRPr="0033105A">
        <w:rPr>
          <w:sz w:val="16"/>
        </w:rPr>
        <w:t xml:space="preserve"> While there are some non-crazy </w:t>
      </w:r>
      <w:r w:rsidRPr="0033105A">
        <w:rPr>
          <w:rStyle w:val="StyleUnderline"/>
        </w:rPr>
        <w:t>views that place significantly greater moral weight on avoiding suffering than on promoting happiness</w:t>
      </w:r>
      <w:r w:rsidRPr="0033105A">
        <w:rPr>
          <w:sz w:val="16"/>
        </w:rPr>
        <w:t xml:space="preserve">, for reasons others have offered (and for independent reasons I won’t get into here unless requested to), they nonetheless </w:t>
      </w:r>
      <w:r w:rsidRPr="0033105A">
        <w:rPr>
          <w:rStyle w:val="StyleUnderline"/>
        </w:rPr>
        <w:t>seem to be fairly implausible views.</w:t>
      </w:r>
      <w:r w:rsidRPr="0033105A">
        <w:rPr>
          <w:sz w:val="16"/>
        </w:rPr>
        <w:t xml:space="preserve"> And </w:t>
      </w:r>
      <w:r w:rsidRPr="0033105A">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3105A">
        <w:rPr>
          <w:sz w:val="16"/>
        </w:rPr>
        <w:t xml:space="preserve"> Derek Parfit, whose work has emphasized future generations as well as agreement in ethics, described our situation clearly and accurately: “We live during the hinge of history. </w:t>
      </w:r>
      <w:r w:rsidRPr="0033105A">
        <w:rPr>
          <w:rStyle w:val="StyleUnderline"/>
        </w:rPr>
        <w:t xml:space="preserve">Given the scientific and technological discoveries of the last two centuries, the world has never changed as fast. </w:t>
      </w:r>
      <w:r w:rsidRPr="0033105A">
        <w:rPr>
          <w:sz w:val="16"/>
        </w:rPr>
        <w:t xml:space="preserve">We shall soon have even greater powers to transform, not only our surroundings, but ourselves and our successors. </w:t>
      </w:r>
      <w:r w:rsidRPr="0033105A">
        <w:rPr>
          <w:rStyle w:val="StyleUnderline"/>
        </w:rPr>
        <w:t xml:space="preserve">If we act wisely in the next few centuries, humanity will survive its most dangerous and decisive period. </w:t>
      </w:r>
      <w:r w:rsidRPr="0033105A">
        <w:rPr>
          <w:sz w:val="16"/>
        </w:rPr>
        <w:t xml:space="preserve">Our descendants could, if necessary, go elsewhere, spreading through this galaxy…. </w:t>
      </w:r>
      <w:r w:rsidRPr="0033105A">
        <w:rPr>
          <w:rStyle w:val="StyleUnderline"/>
        </w:rPr>
        <w:t>Our descendants might, I believe, make the further future very good. But that good future may also depend in part on us. If our selfish recklessness ends human history, we would be acting very wrongly.</w:t>
      </w:r>
      <w:r w:rsidRPr="0033105A">
        <w:rPr>
          <w:sz w:val="16"/>
        </w:rPr>
        <w:t>” (From chapter 36 of On What Matters)</w:t>
      </w:r>
    </w:p>
    <w:bookmarkEnd w:id="2"/>
    <w:p w14:paraId="496BE116" w14:textId="17BDDF73" w:rsidR="001C0E45" w:rsidRPr="0033105A" w:rsidRDefault="003931B3" w:rsidP="003931B3">
      <w:pPr>
        <w:pStyle w:val="Heading2"/>
        <w:rPr>
          <w:rFonts w:cs="Calibri"/>
        </w:rPr>
      </w:pPr>
      <w:r w:rsidRPr="0033105A">
        <w:rPr>
          <w:rFonts w:cs="Calibri"/>
        </w:rPr>
        <w:t>Adv</w:t>
      </w:r>
    </w:p>
    <w:p w14:paraId="1BF618F5" w14:textId="11433660" w:rsidR="003931B3" w:rsidRPr="0033105A" w:rsidRDefault="000717AF" w:rsidP="003931B3">
      <w:pPr>
        <w:pStyle w:val="Heading4"/>
        <w:rPr>
          <w:rFonts w:cs="Calibri"/>
        </w:rPr>
      </w:pPr>
      <w:r w:rsidRPr="0033105A">
        <w:rPr>
          <w:rFonts w:cs="Calibri"/>
        </w:rPr>
        <w:t xml:space="preserve">1] Turn-- </w:t>
      </w:r>
      <w:r w:rsidR="003931B3" w:rsidRPr="0033105A">
        <w:rPr>
          <w:rFonts w:cs="Calibri"/>
        </w:rPr>
        <w:t xml:space="preserve">Nurse strikes </w:t>
      </w:r>
      <w:r w:rsidR="003931B3" w:rsidRPr="0033105A">
        <w:rPr>
          <w:rFonts w:cs="Calibri"/>
          <w:u w:val="single"/>
        </w:rPr>
        <w:t>devastates</w:t>
      </w:r>
      <w:r w:rsidR="003931B3" w:rsidRPr="0033105A">
        <w:rPr>
          <w:rFonts w:cs="Calibri"/>
        </w:rPr>
        <w:t xml:space="preserve"> hospitals</w:t>
      </w:r>
    </w:p>
    <w:p w14:paraId="4B282793" w14:textId="77777777" w:rsidR="003931B3" w:rsidRPr="0033105A" w:rsidRDefault="003931B3" w:rsidP="003931B3">
      <w:r w:rsidRPr="0033105A">
        <w:rPr>
          <w:rStyle w:val="Style13ptBold"/>
        </w:rPr>
        <w:t>Wright 10</w:t>
      </w:r>
      <w:r w:rsidRPr="0033105A">
        <w:t xml:space="preserve"> Sarah H. Wright July 2010 "Evidence on the Effects of Nurses' Strikes" </w:t>
      </w:r>
      <w:hyperlink r:id="rId8" w:history="1">
        <w:r w:rsidRPr="0033105A">
          <w:rPr>
            <w:rStyle w:val="Hyperlink"/>
          </w:rPr>
          <w:t>https://www.nber.org/digest/jul10/evidence-effects-nurses-strikes</w:t>
        </w:r>
      </w:hyperlink>
      <w:r w:rsidRPr="0033105A">
        <w:t xml:space="preserve"> (Researcher at National Bureau of Economic Research)</w:t>
      </w:r>
    </w:p>
    <w:p w14:paraId="5E83118F" w14:textId="77777777" w:rsidR="003931B3" w:rsidRPr="0033105A" w:rsidRDefault="003931B3" w:rsidP="003931B3">
      <w:pPr>
        <w:rPr>
          <w:sz w:val="16"/>
        </w:rPr>
      </w:pPr>
      <w:r w:rsidRPr="0033105A">
        <w:rPr>
          <w:u w:val="single"/>
        </w:rPr>
        <w:t xml:space="preserve">U.S. </w:t>
      </w:r>
      <w:r w:rsidRPr="0033105A">
        <w:rPr>
          <w:highlight w:val="green"/>
          <w:u w:val="single"/>
        </w:rPr>
        <w:t xml:space="preserve">hospitals </w:t>
      </w:r>
      <w:r w:rsidRPr="0033105A">
        <w:rPr>
          <w:u w:val="single"/>
        </w:rPr>
        <w:t xml:space="preserve">were </w:t>
      </w:r>
      <w:r w:rsidRPr="0033105A">
        <w:rPr>
          <w:highlight w:val="green"/>
          <w:u w:val="single"/>
        </w:rPr>
        <w:t xml:space="preserve">excluded from collective bargaining laws </w:t>
      </w:r>
      <w:r w:rsidRPr="0033105A">
        <w:rPr>
          <w:u w:val="single"/>
        </w:rPr>
        <w:t xml:space="preserve">for three decades longer than other sectors </w:t>
      </w:r>
      <w:r w:rsidRPr="0033105A">
        <w:rPr>
          <w:highlight w:val="green"/>
          <w:u w:val="single"/>
        </w:rPr>
        <w:t xml:space="preserve">because of fears </w:t>
      </w:r>
      <w:r w:rsidRPr="0033105A">
        <w:rPr>
          <w:b/>
          <w:bCs/>
          <w:highlight w:val="green"/>
          <w:u w:val="single"/>
        </w:rPr>
        <w:t>that strikes by nurses might imperil patients' health</w:t>
      </w:r>
      <w:r w:rsidRPr="0033105A">
        <w:rPr>
          <w:sz w:val="16"/>
        </w:rPr>
        <w:t>. Today, while unionization has been declining in general, it is growing rapidly in hospitals, with the number of unionized workers rising from 679,000 in 1990 to nearly one million in 2008</w:t>
      </w:r>
      <w:r w:rsidRPr="0033105A">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33105A">
        <w:rPr>
          <w:highlight w:val="green"/>
          <w:u w:val="single"/>
        </w:rPr>
        <w:t xml:space="preserve">data on nurses' strikes </w:t>
      </w:r>
      <w:r w:rsidRPr="0033105A">
        <w:rPr>
          <w:u w:val="single"/>
        </w:rPr>
        <w:t>in New York State from 1984 to 2004 to data on hospital discharges, including information on treatment intensity, patient mortality, and hospital readmission</w:t>
      </w:r>
      <w:r w:rsidRPr="0033105A">
        <w:rPr>
          <w:sz w:val="16"/>
        </w:rPr>
        <w:t xml:space="preserve">. </w:t>
      </w:r>
      <w:r w:rsidRPr="0033105A">
        <w:rPr>
          <w:u w:val="single"/>
        </w:rPr>
        <w:t xml:space="preserve">They conclude that nurses' strikes were </w:t>
      </w:r>
      <w:r w:rsidRPr="0033105A">
        <w:rPr>
          <w:b/>
          <w:bCs/>
          <w:highlight w:val="green"/>
          <w:u w:val="single"/>
        </w:rPr>
        <w:t>costly to hospital patients</w:t>
      </w:r>
      <w:r w:rsidRPr="0033105A">
        <w:rPr>
          <w:u w:val="single"/>
        </w:rPr>
        <w:t xml:space="preserve">: </w:t>
      </w:r>
      <w:r w:rsidRPr="0033105A">
        <w:rPr>
          <w:highlight w:val="green"/>
          <w:u w:val="single"/>
        </w:rPr>
        <w:t xml:space="preserve">in-hospital mortality </w:t>
      </w:r>
      <w:r w:rsidRPr="0033105A">
        <w:rPr>
          <w:b/>
          <w:bCs/>
          <w:highlight w:val="green"/>
          <w:u w:val="single"/>
        </w:rPr>
        <w:t>increased by 19.4 percent</w:t>
      </w:r>
      <w:r w:rsidRPr="0033105A">
        <w:rPr>
          <w:highlight w:val="green"/>
          <w:u w:val="single"/>
        </w:rPr>
        <w:t xml:space="preserve"> and hospital readmissions </w:t>
      </w:r>
      <w:r w:rsidRPr="0033105A">
        <w:rPr>
          <w:b/>
          <w:bCs/>
          <w:highlight w:val="green"/>
          <w:u w:val="single"/>
        </w:rPr>
        <w:t>increased by 6.5 percen</w:t>
      </w:r>
      <w:r w:rsidRPr="0033105A">
        <w:rPr>
          <w:u w:val="single"/>
        </w:rPr>
        <w:t>t for patients admitted during a strike</w:t>
      </w:r>
      <w:r w:rsidRPr="0033105A">
        <w:rPr>
          <w:sz w:val="16"/>
        </w:rPr>
        <w:t xml:space="preserve">. </w:t>
      </w:r>
      <w:r w:rsidRPr="0033105A">
        <w:rPr>
          <w:highlight w:val="green"/>
          <w:u w:val="single"/>
        </w:rPr>
        <w:t xml:space="preserve">Among </w:t>
      </w:r>
      <w:r w:rsidRPr="0033105A">
        <w:rPr>
          <w:u w:val="single"/>
        </w:rPr>
        <w:t xml:space="preserve">their sample of </w:t>
      </w:r>
      <w:r w:rsidRPr="0033105A">
        <w:rPr>
          <w:highlight w:val="green"/>
          <w:u w:val="single"/>
        </w:rPr>
        <w:t xml:space="preserve">38,228 </w:t>
      </w:r>
      <w:r w:rsidRPr="0033105A">
        <w:rPr>
          <w:u w:val="single"/>
        </w:rPr>
        <w:t xml:space="preserve">such patients, an estimated </w:t>
      </w:r>
      <w:r w:rsidRPr="0033105A">
        <w:rPr>
          <w:b/>
          <w:bCs/>
          <w:highlight w:val="green"/>
          <w:u w:val="single"/>
        </w:rPr>
        <w:t>138 more individuals died than would have without a stri</w:t>
      </w:r>
      <w:r w:rsidRPr="0033105A">
        <w:rPr>
          <w:highlight w:val="green"/>
          <w:u w:val="single"/>
        </w:rPr>
        <w:t>ke</w:t>
      </w:r>
      <w:r w:rsidRPr="0033105A">
        <w:rPr>
          <w:u w:val="single"/>
        </w:rPr>
        <w:t>, and 344 more patients were readmitted to the hospital than if there had been no strike</w:t>
      </w:r>
      <w:r w:rsidRPr="0033105A">
        <w:rPr>
          <w:sz w:val="16"/>
        </w:rPr>
        <w:t>. "</w:t>
      </w:r>
      <w:r w:rsidRPr="0033105A">
        <w:rPr>
          <w:highlight w:val="green"/>
          <w:u w:val="single"/>
        </w:rPr>
        <w:t>Hospitals</w:t>
      </w:r>
      <w:r w:rsidRPr="0033105A">
        <w:rPr>
          <w:sz w:val="16"/>
          <w:highlight w:val="green"/>
        </w:rPr>
        <w:t xml:space="preserve"> </w:t>
      </w:r>
      <w:r w:rsidRPr="0033105A">
        <w:rPr>
          <w:highlight w:val="green"/>
          <w:u w:val="single"/>
        </w:rPr>
        <w:t>functioning</w:t>
      </w:r>
      <w:r w:rsidRPr="0033105A">
        <w:rPr>
          <w:sz w:val="16"/>
          <w:highlight w:val="green"/>
        </w:rPr>
        <w:t xml:space="preserve"> </w:t>
      </w:r>
      <w:r w:rsidRPr="0033105A">
        <w:rPr>
          <w:highlight w:val="green"/>
          <w:u w:val="single"/>
        </w:rPr>
        <w:t>during</w:t>
      </w:r>
      <w:r w:rsidRPr="0033105A">
        <w:rPr>
          <w:sz w:val="16"/>
          <w:highlight w:val="green"/>
        </w:rPr>
        <w:t xml:space="preserve"> </w:t>
      </w:r>
      <w:r w:rsidRPr="0033105A">
        <w:rPr>
          <w:highlight w:val="green"/>
          <w:u w:val="single"/>
        </w:rPr>
        <w:t xml:space="preserve">nurses' strikes </w:t>
      </w:r>
      <w:r w:rsidRPr="0033105A">
        <w:rPr>
          <w:b/>
          <w:bCs/>
          <w:highlight w:val="green"/>
          <w:u w:val="single"/>
        </w:rPr>
        <w:t>do so at a lower quality of patient care,"</w:t>
      </w:r>
      <w:r w:rsidRPr="0033105A">
        <w:rPr>
          <w:sz w:val="16"/>
          <w:highlight w:val="green"/>
        </w:rPr>
        <w:t xml:space="preserve"> </w:t>
      </w:r>
      <w:r w:rsidRPr="0033105A">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33105A">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33105A">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33105A">
        <w:rPr>
          <w:u w:val="single"/>
        </w:rPr>
        <w:t xml:space="preserve">Hiring </w:t>
      </w:r>
      <w:r w:rsidRPr="0033105A">
        <w:rPr>
          <w:highlight w:val="green"/>
          <w:u w:val="single"/>
        </w:rPr>
        <w:t>replacement workers</w:t>
      </w:r>
      <w:r w:rsidRPr="0033105A">
        <w:rPr>
          <w:u w:val="single"/>
        </w:rPr>
        <w:t xml:space="preserve"> apparently </w:t>
      </w:r>
      <w:r w:rsidRPr="0033105A">
        <w:rPr>
          <w:highlight w:val="green"/>
          <w:u w:val="single"/>
        </w:rPr>
        <w:t>does not help</w:t>
      </w:r>
      <w:r w:rsidRPr="0033105A">
        <w:rPr>
          <w:u w:val="single"/>
        </w:rPr>
        <w:t xml:space="preserve">: hospitals that hired replacement workers </w:t>
      </w:r>
      <w:r w:rsidRPr="0033105A">
        <w:rPr>
          <w:b/>
          <w:bCs/>
          <w:highlight w:val="green"/>
          <w:u w:val="single"/>
        </w:rPr>
        <w:t>performed no better</w:t>
      </w:r>
      <w:r w:rsidRPr="0033105A">
        <w:rPr>
          <w:highlight w:val="green"/>
          <w:u w:val="single"/>
        </w:rPr>
        <w:t xml:space="preserve"> </w:t>
      </w:r>
      <w:r w:rsidRPr="0033105A">
        <w:rPr>
          <w:u w:val="single"/>
        </w:rPr>
        <w:t>during strikes than those that did not hire substitute employees. In each case, patients with conditions that required intensive nursing were more likely to fare worse in the presence of nurses' strikes.</w:t>
      </w:r>
    </w:p>
    <w:p w14:paraId="56F685E2" w14:textId="552F81AD" w:rsidR="000F7FD8" w:rsidRPr="0033105A" w:rsidRDefault="00862909" w:rsidP="000F7FD8">
      <w:pPr>
        <w:pStyle w:val="Heading4"/>
        <w:rPr>
          <w:rFonts w:cs="Calibri"/>
        </w:rPr>
      </w:pPr>
      <w:r w:rsidRPr="0033105A">
        <w:rPr>
          <w:rFonts w:cs="Calibri"/>
        </w:rPr>
        <w:t>2</w:t>
      </w:r>
      <w:r w:rsidR="000F7FD8" w:rsidRPr="0033105A">
        <w:rPr>
          <w:rFonts w:cs="Calibri"/>
        </w:rPr>
        <w:t>] Link turn—care improves with strikes</w:t>
      </w:r>
    </w:p>
    <w:p w14:paraId="4A7B00D9" w14:textId="77777777" w:rsidR="000F7FD8" w:rsidRPr="0033105A" w:rsidRDefault="000F7FD8" w:rsidP="000F7FD8">
      <w:r w:rsidRPr="0033105A">
        <w:rPr>
          <w:rStyle w:val="Style13ptBold"/>
        </w:rPr>
        <w:t>Jaffe 21</w:t>
      </w:r>
      <w:r w:rsidRPr="0033105A">
        <w:t xml:space="preserve"> Sarah Jaffe, C.M. Lewis 21, 5-6-2021, "Nurses Are Striking Across the Country Over Patient Safety," Nation, https://www.thenation.com/article/activism/nursing-strike-massachusetts-covid/ EH</w:t>
      </w:r>
    </w:p>
    <w:p w14:paraId="6A3204FC" w14:textId="39A704E1" w:rsidR="003931B3" w:rsidRPr="0033105A" w:rsidRDefault="000F7FD8" w:rsidP="00C33293">
      <w:pPr>
        <w:rPr>
          <w:rStyle w:val="Emphasis"/>
        </w:rPr>
      </w:pPr>
      <w:r w:rsidRPr="0033105A">
        <w:rPr>
          <w:sz w:val="14"/>
        </w:rPr>
        <w:t xml:space="preserve">WORCESTER, MASS.—On May Day outside of St. Vincent Hospital here, there was a sing-along going on. It was the 55th day that the nurses, members of the Massachusetts Nurses Association, had been on strike at the hospital, and the sunny weather and blooming flowers meant morale was high. Supporters, from local City Council member </w:t>
      </w:r>
      <w:proofErr w:type="spellStart"/>
      <w:r w:rsidRPr="0033105A">
        <w:rPr>
          <w:sz w:val="14"/>
        </w:rPr>
        <w:t>Khrystian</w:t>
      </w:r>
      <w:proofErr w:type="spellEnd"/>
      <w:r w:rsidRPr="0033105A">
        <w:rPr>
          <w:sz w:val="14"/>
        </w:rPr>
        <w:t xml:space="preserve"> King to the Worcester branch of the Democratic Socialists of America, as well as members of other unions like the Teamsters and IATSE, joined the nurses to celebrate the worker’s holiday and to demand that the hospital, as the thematically rewritten lyrics to one song went, “bring in more nurses to care in there!” “</w:t>
      </w:r>
      <w:r w:rsidRPr="0033105A">
        <w:rPr>
          <w:rStyle w:val="Emphasis"/>
          <w:highlight w:val="green"/>
        </w:rPr>
        <w:t>Patient safety</w:t>
      </w:r>
      <w:r w:rsidRPr="0033105A">
        <w:rPr>
          <w:rStyle w:val="Emphasis"/>
        </w:rPr>
        <w:t xml:space="preserve"> in that building </w:t>
      </w:r>
      <w:r w:rsidRPr="0033105A">
        <w:rPr>
          <w:rStyle w:val="Emphasis"/>
          <w:highlight w:val="green"/>
        </w:rPr>
        <w:t>has been lacking for some time now</w:t>
      </w:r>
      <w:r w:rsidRPr="0033105A">
        <w:rPr>
          <w:sz w:val="14"/>
        </w:rPr>
        <w:t>,” explained nurse and vice president of MNA Marie Ritacco. “</w:t>
      </w:r>
      <w:r w:rsidRPr="0033105A">
        <w:rPr>
          <w:rStyle w:val="Emphasis"/>
          <w:highlight w:val="green"/>
        </w:rPr>
        <w:t>We have been</w:t>
      </w:r>
      <w:r w:rsidRPr="0033105A">
        <w:rPr>
          <w:rStyle w:val="Emphasis"/>
        </w:rPr>
        <w:t xml:space="preserve"> at the </w:t>
      </w:r>
      <w:r w:rsidRPr="0033105A">
        <w:rPr>
          <w:rStyle w:val="Emphasis"/>
          <w:highlight w:val="green"/>
        </w:rPr>
        <w:t>negotiating</w:t>
      </w:r>
      <w:r w:rsidRPr="0033105A">
        <w:rPr>
          <w:rStyle w:val="Emphasis"/>
        </w:rPr>
        <w:t xml:space="preserve"> table with the hospital </w:t>
      </w:r>
      <w:r w:rsidRPr="0033105A">
        <w:rPr>
          <w:rStyle w:val="Emphasis"/>
          <w:highlight w:val="green"/>
        </w:rPr>
        <w:t>for</w:t>
      </w:r>
      <w:r w:rsidRPr="0033105A">
        <w:rPr>
          <w:rStyle w:val="Emphasis"/>
        </w:rPr>
        <w:t xml:space="preserve"> about two </w:t>
      </w:r>
      <w:r w:rsidRPr="0033105A">
        <w:rPr>
          <w:rStyle w:val="Emphasis"/>
          <w:highlight w:val="green"/>
        </w:rPr>
        <w:t>years</w:t>
      </w:r>
      <w:r w:rsidRPr="0033105A">
        <w:rPr>
          <w:rStyle w:val="Emphasis"/>
        </w:rPr>
        <w:t xml:space="preserve">, and </w:t>
      </w:r>
      <w:r w:rsidRPr="0033105A">
        <w:rPr>
          <w:rStyle w:val="Emphasis"/>
          <w:highlight w:val="green"/>
        </w:rPr>
        <w:t>once the pandemic hi</w:t>
      </w:r>
      <w:r w:rsidRPr="0033105A">
        <w:rPr>
          <w:rStyle w:val="Emphasis"/>
        </w:rPr>
        <w:t xml:space="preserve">t, of course </w:t>
      </w:r>
      <w:r w:rsidRPr="0033105A">
        <w:rPr>
          <w:rStyle w:val="Emphasis"/>
          <w:highlight w:val="green"/>
        </w:rPr>
        <w:t>we had to</w:t>
      </w:r>
      <w:r w:rsidRPr="0033105A">
        <w:rPr>
          <w:rStyle w:val="Emphasis"/>
        </w:rPr>
        <w:t xml:space="preserve"> take a pause and </w:t>
      </w:r>
      <w:r w:rsidRPr="0033105A">
        <w:rPr>
          <w:rStyle w:val="Emphasis"/>
          <w:highlight w:val="green"/>
        </w:rPr>
        <w:t>take care of business inside</w:t>
      </w:r>
      <w:r w:rsidRPr="0033105A">
        <w:rPr>
          <w:sz w:val="14"/>
        </w:rPr>
        <w:t xml:space="preserve">.” They hadn’t thought that conditions could get worse, but </w:t>
      </w:r>
      <w:r w:rsidRPr="0033105A">
        <w:rPr>
          <w:rStyle w:val="Emphasis"/>
        </w:rPr>
        <w:t>during the pandemic</w:t>
      </w:r>
      <w:r w:rsidRPr="0033105A">
        <w:rPr>
          <w:sz w:val="14"/>
        </w:rPr>
        <w:t xml:space="preserve">, they did, and the </w:t>
      </w:r>
      <w:r w:rsidRPr="0033105A">
        <w:rPr>
          <w:rStyle w:val="Emphasis"/>
          <w:highlight w:val="green"/>
        </w:rPr>
        <w:t>nurses made the difficult choice to take a strike vote</w:t>
      </w:r>
      <w:r w:rsidRPr="0033105A">
        <w:rPr>
          <w:rStyle w:val="Emphasis"/>
        </w:rPr>
        <w:t>.</w:t>
      </w:r>
      <w:r w:rsidRPr="0033105A">
        <w:rPr>
          <w:sz w:val="14"/>
        </w:rPr>
        <w:t xml:space="preserve"> “I think [Tenet] thought </w:t>
      </w:r>
      <w:r w:rsidRPr="0033105A">
        <w:rPr>
          <w:rStyle w:val="Emphasis"/>
        </w:rPr>
        <w:t xml:space="preserve">that </w:t>
      </w:r>
      <w:r w:rsidRPr="0033105A">
        <w:rPr>
          <w:rStyle w:val="Emphasis"/>
          <w:highlight w:val="green"/>
        </w:rPr>
        <w:t>we were so broken down</w:t>
      </w:r>
      <w:r w:rsidRPr="0033105A">
        <w:rPr>
          <w:rStyle w:val="Emphasis"/>
        </w:rPr>
        <w:t xml:space="preserve"> that </w:t>
      </w:r>
      <w:r w:rsidRPr="0033105A">
        <w:rPr>
          <w:rStyle w:val="Emphasis"/>
          <w:highlight w:val="green"/>
        </w:rPr>
        <w:t>we weren’t going to</w:t>
      </w:r>
      <w:r w:rsidRPr="0033105A">
        <w:rPr>
          <w:rStyle w:val="Emphasis"/>
        </w:rPr>
        <w:t xml:space="preserve"> continue </w:t>
      </w:r>
      <w:r w:rsidRPr="0033105A">
        <w:rPr>
          <w:rStyle w:val="Emphasis"/>
          <w:highlight w:val="green"/>
        </w:rPr>
        <w:t>fight</w:t>
      </w:r>
      <w:r w:rsidRPr="0033105A">
        <w:rPr>
          <w:rStyle w:val="Emphasis"/>
        </w:rPr>
        <w:t xml:space="preserve">ing </w:t>
      </w:r>
      <w:r w:rsidRPr="0033105A">
        <w:rPr>
          <w:rStyle w:val="Emphasis"/>
          <w:highlight w:val="green"/>
        </w:rPr>
        <w:t>for what we know is safe and appropriate</w:t>
      </w:r>
      <w:r w:rsidRPr="0033105A">
        <w:rPr>
          <w:sz w:val="14"/>
        </w:rPr>
        <w:t>,” Ritacco said. The St. Vincent nurses strike may be the longest nursing strike in the country for nearly 30 years; nursing strikes typically last only a few days or weeks. They’re also striking against a massive for-profit company—Dallas-based Tenet Healthcare Corporation—which owns St. Vincent, and which the nurses say puts profits over patient care. But around the country, the pandemic has pushed nurses and hospital workers, already squeezed by a patchwork health care system and private ownership, into a position where many of them feel that they have no choice but to use the strike weapon to demand change to the way health care is provided. The MNA set up its strike headquarters in a former bank around the corner from St. Vincent, and it was bustling with nurses and supporters in blue and red strike gear at all times of day. A long table overflowed with much-used wearable strike signs—“ON STRIKE for safe patient care,” as well as several health care inside jokes like “Don’t lie, we can spot A-Fib” and “no more bare-bones staffing” and of course the ubiquitous “Healthcare Not Profits”—just inside the door, across from a table laden with snacks. Further down the hall there’s a room filled with toys for picketers’ kids to play with. The week before the May Day festivities, Marlena Pellegrino and two of her colleagues were walking the line, back and forth in front of one of the hospital’s multiple entrances, keeping an eye out for CEO Carolyn Jackson to pass them on her way home from work. It was cold and windy but Pellegrino and the others wore MNA blue knit hats and matching masks; Pellegrino’s red coat and her red fleece-lined boots also matched. Everyone calls Pellegrino “Mother Marlena,” an MNA staffer told The Nation, because she’s been there since the nurses at St Vincent first unionized 20 years ago—the issue then was staffing levels, too. She’s cochair of the bargaining unit, and she exudes warmth even when she talks about the things that make her angry. “</w:t>
      </w:r>
      <w:r w:rsidRPr="0033105A">
        <w:rPr>
          <w:rStyle w:val="Emphasis"/>
        </w:rPr>
        <w:t xml:space="preserve">Our </w:t>
      </w:r>
      <w:r w:rsidRPr="0033105A">
        <w:rPr>
          <w:rStyle w:val="Emphasis"/>
          <w:highlight w:val="green"/>
        </w:rPr>
        <w:t>patients were suffering</w:t>
      </w:r>
      <w:r w:rsidRPr="0033105A">
        <w:rPr>
          <w:rStyle w:val="Emphasis"/>
        </w:rPr>
        <w:t>. We’re the experts at the bedside. We don’t lie. We haven’t given up our livelihood and our health insurance and time with our family and part of our emotional health for the last seven weeks just because.”</w:t>
      </w:r>
    </w:p>
    <w:p w14:paraId="72640AF1" w14:textId="71211AF4" w:rsidR="00B54DF7" w:rsidRPr="0033105A" w:rsidRDefault="00862909" w:rsidP="00B54DF7">
      <w:pPr>
        <w:pStyle w:val="Heading4"/>
        <w:rPr>
          <w:rFonts w:cs="Calibri"/>
        </w:rPr>
      </w:pPr>
      <w:r w:rsidRPr="0033105A">
        <w:rPr>
          <w:rFonts w:cs="Calibri"/>
        </w:rPr>
        <w:t>3</w:t>
      </w:r>
      <w:r w:rsidR="00B54DF7" w:rsidRPr="0033105A">
        <w:rPr>
          <w:rFonts w:cs="Calibri"/>
        </w:rPr>
        <w:t>] Diseases don’t cause extinction</w:t>
      </w:r>
    </w:p>
    <w:p w14:paraId="0304A59B" w14:textId="77777777" w:rsidR="00B54DF7" w:rsidRPr="0033105A" w:rsidRDefault="00B54DF7" w:rsidP="00B54DF7">
      <w:r w:rsidRPr="0033105A">
        <w:t>Owen Cotton-</w:t>
      </w:r>
      <w:r w:rsidRPr="0033105A">
        <w:rPr>
          <w:b/>
          <w:bCs/>
        </w:rPr>
        <w:t>Barratt 17</w:t>
      </w:r>
      <w:r w:rsidRPr="0033105A">
        <w:t>, et al, PhD in Pure Mathematics, Oxford, Lecturer in Mathematics at Oxford, Research Associate at the Future of Humanity Institute, 2/3/2017, Existential Risk: Diplomacy and Governance, https://www.fhi.ox.ac.uk/wp-content/uploads/Existential-Risks-2017-01-23.pdf</w:t>
      </w:r>
    </w:p>
    <w:p w14:paraId="6451EE11" w14:textId="77777777" w:rsidR="00B54DF7" w:rsidRPr="0033105A" w:rsidRDefault="00B54DF7" w:rsidP="00B54DF7">
      <w:pPr>
        <w:rPr>
          <w:sz w:val="16"/>
        </w:rPr>
      </w:pPr>
      <w:r w:rsidRPr="0033105A">
        <w:rPr>
          <w:sz w:val="16"/>
        </w:rPr>
        <w:t>For most of human history, natural pandemics have posed the greatest risk of mass global fatalities.37 However, there are some reasons to believe that</w:t>
      </w:r>
      <w:r w:rsidRPr="0033105A">
        <w:rPr>
          <w:u w:val="single"/>
        </w:rPr>
        <w:t xml:space="preserve"> </w:t>
      </w:r>
      <w:r w:rsidRPr="0033105A">
        <w:rPr>
          <w:highlight w:val="green"/>
          <w:u w:val="single"/>
        </w:rPr>
        <w:t>natural pandemics are</w:t>
      </w:r>
      <w:r w:rsidRPr="0033105A">
        <w:rPr>
          <w:u w:val="single"/>
        </w:rPr>
        <w:t xml:space="preserve"> </w:t>
      </w:r>
      <w:r w:rsidRPr="0033105A">
        <w:rPr>
          <w:b/>
          <w:iCs/>
          <w:u w:val="single"/>
          <w:bdr w:val="single" w:sz="8" w:space="0" w:color="auto"/>
        </w:rPr>
        <w:t xml:space="preserve">very </w:t>
      </w:r>
      <w:r w:rsidRPr="0033105A">
        <w:rPr>
          <w:b/>
          <w:iCs/>
          <w:highlight w:val="green"/>
          <w:u w:val="single"/>
          <w:bdr w:val="single" w:sz="8" w:space="0" w:color="auto"/>
        </w:rPr>
        <w:t xml:space="preserve">unlikely to cause </w:t>
      </w:r>
      <w:r w:rsidRPr="0033105A">
        <w:rPr>
          <w:b/>
          <w:iCs/>
          <w:u w:val="single"/>
          <w:bdr w:val="single" w:sz="8" w:space="0" w:color="auto"/>
        </w:rPr>
        <w:t xml:space="preserve">human </w:t>
      </w:r>
      <w:r w:rsidRPr="0033105A">
        <w:rPr>
          <w:b/>
          <w:iCs/>
          <w:highlight w:val="green"/>
          <w:u w:val="single"/>
          <w:bdr w:val="single" w:sz="8" w:space="0" w:color="auto"/>
        </w:rPr>
        <w:t>extinction</w:t>
      </w:r>
      <w:r w:rsidRPr="0033105A">
        <w:rPr>
          <w:highlight w:val="green"/>
          <w:u w:val="single"/>
        </w:rPr>
        <w:t>.</w:t>
      </w:r>
      <w:r w:rsidRPr="0033105A">
        <w:rPr>
          <w:sz w:val="16"/>
        </w:rPr>
        <w:t xml:space="preserve"> Analysis of the International Union for Conservation of Nature (IUCN) red list database has shown that</w:t>
      </w:r>
      <w:r w:rsidRPr="0033105A">
        <w:rPr>
          <w:u w:val="single"/>
        </w:rPr>
        <w:t xml:space="preserve"> </w:t>
      </w:r>
      <w:r w:rsidRPr="0033105A">
        <w:rPr>
          <w:highlight w:val="green"/>
          <w:u w:val="single"/>
        </w:rPr>
        <w:t>of</w:t>
      </w:r>
      <w:r w:rsidRPr="0033105A">
        <w:rPr>
          <w:u w:val="single"/>
        </w:rPr>
        <w:t xml:space="preserve"> the </w:t>
      </w:r>
      <w:r w:rsidRPr="0033105A">
        <w:rPr>
          <w:highlight w:val="green"/>
          <w:u w:val="single"/>
        </w:rPr>
        <w:t>833</w:t>
      </w:r>
      <w:r w:rsidRPr="0033105A">
        <w:rPr>
          <w:u w:val="single"/>
        </w:rPr>
        <w:t xml:space="preserve"> recorded plant and animal species </w:t>
      </w:r>
      <w:r w:rsidRPr="0033105A">
        <w:rPr>
          <w:highlight w:val="green"/>
          <w:u w:val="single"/>
        </w:rPr>
        <w:t>extinctions</w:t>
      </w:r>
      <w:r w:rsidRPr="0033105A">
        <w:rPr>
          <w:u w:val="single"/>
        </w:rPr>
        <w:t xml:space="preserve"> known to have occurred since 1500, </w:t>
      </w:r>
      <w:r w:rsidRPr="0033105A">
        <w:rPr>
          <w:b/>
          <w:iCs/>
          <w:highlight w:val="green"/>
          <w:u w:val="single"/>
          <w:bdr w:val="single" w:sz="8" w:space="0" w:color="auto"/>
        </w:rPr>
        <w:t>less than 4%</w:t>
      </w:r>
      <w:r w:rsidRPr="0033105A">
        <w:rPr>
          <w:u w:val="single"/>
        </w:rPr>
        <w:t xml:space="preserve"> (31 species) </w:t>
      </w:r>
      <w:r w:rsidRPr="0033105A">
        <w:rPr>
          <w:highlight w:val="green"/>
          <w:u w:val="single"/>
        </w:rPr>
        <w:t>were ascribed to infectious disease</w:t>
      </w:r>
      <w:r w:rsidRPr="0033105A">
        <w:rPr>
          <w:sz w:val="16"/>
          <w:highlight w:val="green"/>
        </w:rPr>
        <w:t>.</w:t>
      </w:r>
      <w:r w:rsidRPr="0033105A">
        <w:rPr>
          <w:sz w:val="16"/>
        </w:rPr>
        <w:t xml:space="preserve">38 </w:t>
      </w:r>
      <w:r w:rsidRPr="0033105A">
        <w:rPr>
          <w:highlight w:val="green"/>
          <w:u w:val="single"/>
        </w:rPr>
        <w:t>None</w:t>
      </w:r>
      <w:r w:rsidRPr="0033105A">
        <w:rPr>
          <w:u w:val="single"/>
        </w:rPr>
        <w:t xml:space="preserve"> of the mammals and amphibians on this list </w:t>
      </w:r>
      <w:r w:rsidRPr="0033105A">
        <w:rPr>
          <w:highlight w:val="green"/>
          <w:u w:val="single"/>
        </w:rPr>
        <w:t>were globally dispersed, and</w:t>
      </w:r>
      <w:r w:rsidRPr="0033105A">
        <w:rPr>
          <w:u w:val="single"/>
        </w:rPr>
        <w:t xml:space="preserve"> </w:t>
      </w:r>
      <w:r w:rsidRPr="0033105A">
        <w:rPr>
          <w:highlight w:val="green"/>
          <w:u w:val="single"/>
        </w:rPr>
        <w:t>other factors</w:t>
      </w:r>
      <w:r w:rsidRPr="0033105A">
        <w:rPr>
          <w:u w:val="single"/>
        </w:rPr>
        <w:t xml:space="preserve"> aside from infectious disease also </w:t>
      </w:r>
      <w:r w:rsidRPr="0033105A">
        <w:rPr>
          <w:highlight w:val="green"/>
          <w:u w:val="single"/>
        </w:rPr>
        <w:t>contributed</w:t>
      </w:r>
      <w:r w:rsidRPr="0033105A">
        <w:rPr>
          <w:u w:val="single"/>
        </w:rPr>
        <w:t xml:space="preserve"> to their extinction.</w:t>
      </w:r>
      <w:r w:rsidRPr="0033105A">
        <w:rPr>
          <w:sz w:val="16"/>
        </w:rPr>
        <w:t xml:space="preserve"> </w:t>
      </w:r>
      <w:r w:rsidRPr="0033105A">
        <w:rPr>
          <w:u w:val="single"/>
        </w:rPr>
        <w:t xml:space="preserve">It </w:t>
      </w:r>
      <w:r w:rsidRPr="0033105A">
        <w:rPr>
          <w:sz w:val="16"/>
        </w:rPr>
        <w:t xml:space="preserve">therefore </w:t>
      </w:r>
      <w:r w:rsidRPr="0033105A">
        <w:rPr>
          <w:u w:val="single"/>
        </w:rPr>
        <w:t xml:space="preserve">seems that </w:t>
      </w:r>
      <w:r w:rsidRPr="0033105A">
        <w:rPr>
          <w:highlight w:val="green"/>
          <w:u w:val="single"/>
        </w:rPr>
        <w:t>our</w:t>
      </w:r>
      <w:r w:rsidRPr="0033105A">
        <w:rPr>
          <w:u w:val="single"/>
        </w:rPr>
        <w:t xml:space="preserve"> own </w:t>
      </w:r>
      <w:r w:rsidRPr="0033105A">
        <w:rPr>
          <w:highlight w:val="green"/>
          <w:u w:val="single"/>
        </w:rPr>
        <w:t>species</w:t>
      </w:r>
      <w:r w:rsidRPr="0033105A">
        <w:rPr>
          <w:u w:val="single"/>
        </w:rPr>
        <w:t xml:space="preserve">, which </w:t>
      </w:r>
      <w:r w:rsidRPr="0033105A">
        <w:rPr>
          <w:highlight w:val="green"/>
          <w:u w:val="single"/>
        </w:rPr>
        <w:t xml:space="preserve">is </w:t>
      </w:r>
      <w:r w:rsidRPr="0033105A">
        <w:rPr>
          <w:b/>
          <w:iCs/>
          <w:u w:val="single"/>
          <w:bdr w:val="single" w:sz="8" w:space="0" w:color="auto"/>
        </w:rPr>
        <w:t>very numerous</w:t>
      </w:r>
      <w:r w:rsidRPr="0033105A">
        <w:rPr>
          <w:highlight w:val="green"/>
          <w:u w:val="single"/>
        </w:rPr>
        <w:t xml:space="preserve">, </w:t>
      </w:r>
      <w:r w:rsidRPr="0033105A">
        <w:rPr>
          <w:b/>
          <w:iCs/>
          <w:highlight w:val="green"/>
          <w:u w:val="single"/>
          <w:bdr w:val="single" w:sz="8" w:space="0" w:color="auto"/>
        </w:rPr>
        <w:t>globally dispersed</w:t>
      </w:r>
      <w:r w:rsidRPr="0033105A">
        <w:rPr>
          <w:highlight w:val="green"/>
          <w:u w:val="single"/>
        </w:rPr>
        <w:t xml:space="preserve">, and capable of a </w:t>
      </w:r>
      <w:r w:rsidRPr="0033105A">
        <w:rPr>
          <w:b/>
          <w:iCs/>
          <w:highlight w:val="green"/>
          <w:u w:val="single"/>
          <w:bdr w:val="single" w:sz="8" w:space="0" w:color="auto"/>
        </w:rPr>
        <w:t>rational response</w:t>
      </w:r>
      <w:r w:rsidRPr="0033105A">
        <w:rPr>
          <w:b/>
          <w:iCs/>
          <w:u w:val="single"/>
          <w:bdr w:val="single" w:sz="8" w:space="0" w:color="auto"/>
        </w:rPr>
        <w:t xml:space="preserve"> to problems</w:t>
      </w:r>
      <w:r w:rsidRPr="0033105A">
        <w:rPr>
          <w:u w:val="single"/>
        </w:rPr>
        <w:t>, is very unlikely to be killed off by a natural pandemic</w:t>
      </w:r>
      <w:r w:rsidRPr="0033105A">
        <w:rPr>
          <w:highlight w:val="green"/>
          <w:u w:val="single"/>
        </w:rPr>
        <w:t>.</w:t>
      </w:r>
    </w:p>
    <w:p w14:paraId="3626FC50" w14:textId="77777777" w:rsidR="00B54DF7" w:rsidRPr="0033105A" w:rsidRDefault="00B54DF7" w:rsidP="00B54DF7">
      <w:pPr>
        <w:rPr>
          <w:sz w:val="16"/>
        </w:rPr>
      </w:pPr>
      <w:r w:rsidRPr="0033105A">
        <w:rPr>
          <w:sz w:val="16"/>
        </w:rPr>
        <w:t xml:space="preserve">One underlying explanation for this is </w:t>
      </w:r>
      <w:r w:rsidRPr="0033105A">
        <w:rPr>
          <w:u w:val="single"/>
        </w:rPr>
        <w:t xml:space="preserve">that </w:t>
      </w:r>
      <w:r w:rsidRPr="0033105A">
        <w:rPr>
          <w:highlight w:val="green"/>
          <w:u w:val="single"/>
        </w:rPr>
        <w:t>highly lethal pathogens can kill</w:t>
      </w:r>
      <w:r w:rsidRPr="0033105A">
        <w:rPr>
          <w:u w:val="single"/>
        </w:rPr>
        <w:t xml:space="preserve"> their </w:t>
      </w:r>
      <w:r w:rsidRPr="0033105A">
        <w:rPr>
          <w:highlight w:val="green"/>
          <w:u w:val="single"/>
        </w:rPr>
        <w:t>hosts before they</w:t>
      </w:r>
      <w:r w:rsidRPr="0033105A">
        <w:rPr>
          <w:u w:val="single"/>
        </w:rPr>
        <w:t xml:space="preserve"> have a chance to </w:t>
      </w:r>
      <w:r w:rsidRPr="0033105A">
        <w:rPr>
          <w:highlight w:val="green"/>
          <w:u w:val="single"/>
        </w:rPr>
        <w:t>spread</w:t>
      </w:r>
      <w:r w:rsidRPr="0033105A">
        <w:rPr>
          <w:sz w:val="16"/>
        </w:rPr>
        <w:t xml:space="preserve">, so </w:t>
      </w:r>
      <w:r w:rsidRPr="0033105A">
        <w:rPr>
          <w:highlight w:val="green"/>
          <w:u w:val="single"/>
        </w:rPr>
        <w:t xml:space="preserve">there is a </w:t>
      </w:r>
      <w:r w:rsidRPr="0033105A">
        <w:rPr>
          <w:b/>
          <w:iCs/>
          <w:highlight w:val="green"/>
          <w:u w:val="single"/>
          <w:bdr w:val="single" w:sz="8" w:space="0" w:color="auto"/>
        </w:rPr>
        <w:t>selective pressure for pathogens not to be</w:t>
      </w:r>
      <w:r w:rsidRPr="0033105A">
        <w:rPr>
          <w:b/>
          <w:iCs/>
          <w:u w:val="single"/>
          <w:bdr w:val="single" w:sz="8" w:space="0" w:color="auto"/>
        </w:rPr>
        <w:t xml:space="preserve"> highly </w:t>
      </w:r>
      <w:r w:rsidRPr="0033105A">
        <w:rPr>
          <w:b/>
          <w:iCs/>
          <w:highlight w:val="green"/>
          <w:u w:val="single"/>
          <w:bdr w:val="single" w:sz="8" w:space="0" w:color="auto"/>
        </w:rPr>
        <w:t>lethal</w:t>
      </w:r>
      <w:r w:rsidRPr="0033105A">
        <w:rPr>
          <w:sz w:val="16"/>
        </w:rPr>
        <w:t>. Therefore, pathogens are likely to co-evolve with their hosts rather than kill all possible hosts.39</w:t>
      </w:r>
    </w:p>
    <w:p w14:paraId="62A7EBA6" w14:textId="263ECCC9" w:rsidR="00F72243" w:rsidRPr="0033105A" w:rsidRDefault="007256CD" w:rsidP="006A2C79">
      <w:pPr>
        <w:pStyle w:val="Heading4"/>
        <w:rPr>
          <w:rFonts w:cs="Calibri"/>
          <w:b w:val="0"/>
          <w:sz w:val="16"/>
        </w:rPr>
      </w:pPr>
      <w:r w:rsidRPr="0033105A">
        <w:rPr>
          <w:rFonts w:cs="Calibri"/>
        </w:rPr>
        <w:t>4]</w:t>
      </w:r>
      <w:r w:rsidR="00F72243" w:rsidRPr="0033105A">
        <w:rPr>
          <w:rFonts w:cs="Calibri"/>
        </w:rPr>
        <w:t xml:space="preserve"> </w:t>
      </w:r>
    </w:p>
    <w:p w14:paraId="5772F983" w14:textId="139D0DFC" w:rsidR="00B54DF7" w:rsidRPr="0033105A" w:rsidRDefault="00C77DF7" w:rsidP="00B54DF7">
      <w:pPr>
        <w:pStyle w:val="Heading4"/>
        <w:rPr>
          <w:rFonts w:cs="Calibri"/>
        </w:rPr>
      </w:pPr>
      <w:r w:rsidRPr="0033105A">
        <w:rPr>
          <w:rFonts w:cs="Calibri"/>
        </w:rPr>
        <w:t>5]</w:t>
      </w:r>
      <w:r w:rsidR="007256CD" w:rsidRPr="0033105A">
        <w:rPr>
          <w:rFonts w:cs="Calibri"/>
        </w:rPr>
        <w:t xml:space="preserve"> Their Al-</w:t>
      </w:r>
      <w:proofErr w:type="spellStart"/>
      <w:r w:rsidR="007256CD" w:rsidRPr="0033105A">
        <w:rPr>
          <w:rFonts w:cs="Calibri"/>
        </w:rPr>
        <w:t>Arshani</w:t>
      </w:r>
      <w:proofErr w:type="spellEnd"/>
      <w:r w:rsidR="007256CD" w:rsidRPr="0033105A">
        <w:rPr>
          <w:rFonts w:cs="Calibri"/>
        </w:rPr>
        <w:t xml:space="preserve"> card literally </w:t>
      </w:r>
      <w:r w:rsidR="00304094" w:rsidRPr="0033105A">
        <w:rPr>
          <w:rFonts w:cs="Calibri"/>
        </w:rPr>
        <w:t>says</w:t>
      </w:r>
      <w:r w:rsidR="007256CD" w:rsidRPr="0033105A">
        <w:rPr>
          <w:rFonts w:cs="Calibri"/>
        </w:rPr>
        <w:t xml:space="preserve"> strikes are already happening—means the </w:t>
      </w:r>
      <w:proofErr w:type="spellStart"/>
      <w:r w:rsidR="007256CD" w:rsidRPr="0033105A">
        <w:rPr>
          <w:rFonts w:cs="Calibri"/>
        </w:rPr>
        <w:t>affs</w:t>
      </w:r>
      <w:proofErr w:type="spellEnd"/>
      <w:r w:rsidR="007256CD" w:rsidRPr="0033105A">
        <w:rPr>
          <w:rFonts w:cs="Calibri"/>
        </w:rPr>
        <w:t xml:space="preserve"> non unique</w:t>
      </w:r>
    </w:p>
    <w:p w14:paraId="7A77C34F" w14:textId="0A0898E9" w:rsidR="00304094" w:rsidRPr="0033105A" w:rsidRDefault="00C77DF7" w:rsidP="00304094">
      <w:pPr>
        <w:pStyle w:val="Heading4"/>
        <w:rPr>
          <w:rFonts w:cs="Calibri"/>
        </w:rPr>
      </w:pPr>
      <w:r w:rsidRPr="0033105A">
        <w:rPr>
          <w:rFonts w:cs="Calibri"/>
        </w:rPr>
        <w:t>6</w:t>
      </w:r>
      <w:r w:rsidR="00304094" w:rsidRPr="0033105A">
        <w:rPr>
          <w:rFonts w:cs="Calibri"/>
        </w:rPr>
        <w:t>] COVID thumps their impact—</w:t>
      </w:r>
      <w:proofErr w:type="spellStart"/>
      <w:r w:rsidR="00304094" w:rsidRPr="0033105A">
        <w:rPr>
          <w:rFonts w:cs="Calibri"/>
        </w:rPr>
        <w:t>its</w:t>
      </w:r>
      <w:proofErr w:type="spellEnd"/>
      <w:r w:rsidR="00304094" w:rsidRPr="0033105A">
        <w:rPr>
          <w:rFonts w:cs="Calibri"/>
        </w:rPr>
        <w:t xml:space="preserve"> one of the BIGGEST most widespread diseases and we’re still alive </w:t>
      </w:r>
    </w:p>
    <w:sectPr w:rsidR="00304094" w:rsidRPr="00331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B67D8"/>
    <w:rsid w:val="00006E36"/>
    <w:rsid w:val="000139A3"/>
    <w:rsid w:val="000717AF"/>
    <w:rsid w:val="000B67D8"/>
    <w:rsid w:val="000F7FD8"/>
    <w:rsid w:val="00100833"/>
    <w:rsid w:val="00104529"/>
    <w:rsid w:val="00105942"/>
    <w:rsid w:val="00107396"/>
    <w:rsid w:val="00142365"/>
    <w:rsid w:val="00144A4C"/>
    <w:rsid w:val="00176AB0"/>
    <w:rsid w:val="00177B7D"/>
    <w:rsid w:val="0018322D"/>
    <w:rsid w:val="001B5776"/>
    <w:rsid w:val="001C0E45"/>
    <w:rsid w:val="001C4380"/>
    <w:rsid w:val="001E527A"/>
    <w:rsid w:val="001F78CE"/>
    <w:rsid w:val="00222027"/>
    <w:rsid w:val="00251FC7"/>
    <w:rsid w:val="00252F41"/>
    <w:rsid w:val="002855A7"/>
    <w:rsid w:val="002B146A"/>
    <w:rsid w:val="002B5E17"/>
    <w:rsid w:val="002C7576"/>
    <w:rsid w:val="00304094"/>
    <w:rsid w:val="00315690"/>
    <w:rsid w:val="00316B75"/>
    <w:rsid w:val="00325646"/>
    <w:rsid w:val="0033105A"/>
    <w:rsid w:val="003460F2"/>
    <w:rsid w:val="0038158C"/>
    <w:rsid w:val="003902BA"/>
    <w:rsid w:val="003931B3"/>
    <w:rsid w:val="003A09E2"/>
    <w:rsid w:val="00407037"/>
    <w:rsid w:val="004605D6"/>
    <w:rsid w:val="00482945"/>
    <w:rsid w:val="004C60E8"/>
    <w:rsid w:val="004E3579"/>
    <w:rsid w:val="004E728B"/>
    <w:rsid w:val="004F39E0"/>
    <w:rsid w:val="00537BD5"/>
    <w:rsid w:val="005553A7"/>
    <w:rsid w:val="0057268A"/>
    <w:rsid w:val="00581241"/>
    <w:rsid w:val="005C655B"/>
    <w:rsid w:val="005D2912"/>
    <w:rsid w:val="005E76E4"/>
    <w:rsid w:val="006065BD"/>
    <w:rsid w:val="00616EB2"/>
    <w:rsid w:val="00631B36"/>
    <w:rsid w:val="00645FA9"/>
    <w:rsid w:val="00647866"/>
    <w:rsid w:val="006538DA"/>
    <w:rsid w:val="00660665"/>
    <w:rsid w:val="00665003"/>
    <w:rsid w:val="00685464"/>
    <w:rsid w:val="006A2AD0"/>
    <w:rsid w:val="006A2C79"/>
    <w:rsid w:val="006C2375"/>
    <w:rsid w:val="006D4ECC"/>
    <w:rsid w:val="00716CDE"/>
    <w:rsid w:val="007210B2"/>
    <w:rsid w:val="00722258"/>
    <w:rsid w:val="007243E5"/>
    <w:rsid w:val="007256CD"/>
    <w:rsid w:val="00732FA0"/>
    <w:rsid w:val="00766EA0"/>
    <w:rsid w:val="007A2226"/>
    <w:rsid w:val="007D3AC6"/>
    <w:rsid w:val="007F5B66"/>
    <w:rsid w:val="00823A1C"/>
    <w:rsid w:val="00845B9D"/>
    <w:rsid w:val="00860984"/>
    <w:rsid w:val="00862909"/>
    <w:rsid w:val="008B196D"/>
    <w:rsid w:val="008B3ECB"/>
    <w:rsid w:val="008B4E85"/>
    <w:rsid w:val="008C1B2E"/>
    <w:rsid w:val="0091627E"/>
    <w:rsid w:val="0093552F"/>
    <w:rsid w:val="00942F0F"/>
    <w:rsid w:val="0097032B"/>
    <w:rsid w:val="00991203"/>
    <w:rsid w:val="009D2EAD"/>
    <w:rsid w:val="009D54B2"/>
    <w:rsid w:val="009E1922"/>
    <w:rsid w:val="009F7ED2"/>
    <w:rsid w:val="00A572C5"/>
    <w:rsid w:val="00A66B28"/>
    <w:rsid w:val="00A93661"/>
    <w:rsid w:val="00A95652"/>
    <w:rsid w:val="00AC0AB8"/>
    <w:rsid w:val="00B15F01"/>
    <w:rsid w:val="00B33C6D"/>
    <w:rsid w:val="00B36B4D"/>
    <w:rsid w:val="00B37FAB"/>
    <w:rsid w:val="00B4508F"/>
    <w:rsid w:val="00B54DF7"/>
    <w:rsid w:val="00B55AD5"/>
    <w:rsid w:val="00B8057C"/>
    <w:rsid w:val="00BD6238"/>
    <w:rsid w:val="00BF593B"/>
    <w:rsid w:val="00BF773A"/>
    <w:rsid w:val="00BF7E81"/>
    <w:rsid w:val="00C13773"/>
    <w:rsid w:val="00C17CC8"/>
    <w:rsid w:val="00C33293"/>
    <w:rsid w:val="00C77DF7"/>
    <w:rsid w:val="00C83417"/>
    <w:rsid w:val="00C8570E"/>
    <w:rsid w:val="00C9604F"/>
    <w:rsid w:val="00CA19AA"/>
    <w:rsid w:val="00CC5298"/>
    <w:rsid w:val="00CD736E"/>
    <w:rsid w:val="00CD798D"/>
    <w:rsid w:val="00CE161E"/>
    <w:rsid w:val="00CF59A8"/>
    <w:rsid w:val="00D17D7F"/>
    <w:rsid w:val="00D325A9"/>
    <w:rsid w:val="00D36A8A"/>
    <w:rsid w:val="00D50BD4"/>
    <w:rsid w:val="00D61409"/>
    <w:rsid w:val="00D6691E"/>
    <w:rsid w:val="00D71170"/>
    <w:rsid w:val="00D9464E"/>
    <w:rsid w:val="00DA1C92"/>
    <w:rsid w:val="00DA25D4"/>
    <w:rsid w:val="00DA64F1"/>
    <w:rsid w:val="00DA6538"/>
    <w:rsid w:val="00DC2168"/>
    <w:rsid w:val="00E15E75"/>
    <w:rsid w:val="00E5262C"/>
    <w:rsid w:val="00EC475B"/>
    <w:rsid w:val="00EC7DC4"/>
    <w:rsid w:val="00ED30CF"/>
    <w:rsid w:val="00F176EF"/>
    <w:rsid w:val="00F316F6"/>
    <w:rsid w:val="00F37C2C"/>
    <w:rsid w:val="00F45E10"/>
    <w:rsid w:val="00F6364A"/>
    <w:rsid w:val="00F72243"/>
    <w:rsid w:val="00F9113A"/>
    <w:rsid w:val="00FE24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824A"/>
  <w15:chartTrackingRefBased/>
  <w15:docId w15:val="{CA170D2A-A919-4918-B3C5-6214E107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1203"/>
    <w:rPr>
      <w:rFonts w:ascii="Calibri" w:hAnsi="Calibri" w:cs="Calibri"/>
    </w:rPr>
  </w:style>
  <w:style w:type="paragraph" w:styleId="Heading1">
    <w:name w:val="heading 1"/>
    <w:aliases w:val="Pocket"/>
    <w:basedOn w:val="Normal"/>
    <w:next w:val="Normal"/>
    <w:link w:val="Heading1Char"/>
    <w:qFormat/>
    <w:rsid w:val="009912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12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12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9912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12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203"/>
  </w:style>
  <w:style w:type="character" w:customStyle="1" w:styleId="Heading1Char">
    <w:name w:val="Heading 1 Char"/>
    <w:aliases w:val="Pocket Char"/>
    <w:basedOn w:val="DefaultParagraphFont"/>
    <w:link w:val="Heading1"/>
    <w:rsid w:val="009912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12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120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912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9912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120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99120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91203"/>
    <w:rPr>
      <w:color w:val="auto"/>
      <w:u w:val="none"/>
    </w:rPr>
  </w:style>
  <w:style w:type="character" w:styleId="FollowedHyperlink">
    <w:name w:val="FollowedHyperlink"/>
    <w:basedOn w:val="DefaultParagraphFont"/>
    <w:uiPriority w:val="99"/>
    <w:semiHidden/>
    <w:unhideWhenUsed/>
    <w:rsid w:val="00991203"/>
    <w:rPr>
      <w:color w:val="auto"/>
      <w:u w:val="none"/>
    </w:rPr>
  </w:style>
  <w:style w:type="paragraph" w:customStyle="1" w:styleId="textbold">
    <w:name w:val="text bold"/>
    <w:basedOn w:val="Normal"/>
    <w:link w:val="Emphasis"/>
    <w:uiPriority w:val="7"/>
    <w:qFormat/>
    <w:rsid w:val="001C0E45"/>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716C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43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er.org/digest/jul10/evidence-effects-nurses-strikes" TargetMode="External"/><Relationship Id="rId3" Type="http://schemas.openxmlformats.org/officeDocument/2006/relationships/styles" Target="styles.xml"/><Relationship Id="rId7" Type="http://schemas.openxmlformats.org/officeDocument/2006/relationships/hyperlink" Target="https://theforgenews.org/2018/08/24/against-electoralism-for-dual-pow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8491</Words>
  <Characters>48402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2021-11-06T20:20:00Z</dcterms:created>
  <dcterms:modified xsi:type="dcterms:W3CDTF">2021-11-06T20:20:00Z</dcterms:modified>
</cp:coreProperties>
</file>