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85415" w14:textId="547C48EC" w:rsidR="00A95652" w:rsidRPr="00112179" w:rsidRDefault="00405D12" w:rsidP="00405D12">
      <w:pPr>
        <w:pStyle w:val="Heading1"/>
        <w:rPr>
          <w:rFonts w:cs="Calibri"/>
        </w:rPr>
      </w:pPr>
      <w:r w:rsidRPr="00112179">
        <w:rPr>
          <w:rFonts w:cs="Calibri"/>
        </w:rPr>
        <w:t>NC</w:t>
      </w:r>
    </w:p>
    <w:p w14:paraId="3F066591" w14:textId="46412A29" w:rsidR="00AC16B2" w:rsidRPr="00112179" w:rsidRDefault="00F93B22" w:rsidP="00F93B22">
      <w:pPr>
        <w:pStyle w:val="Heading2"/>
        <w:rPr>
          <w:rFonts w:cs="Calibri"/>
        </w:rPr>
      </w:pPr>
      <w:r w:rsidRPr="00112179">
        <w:rPr>
          <w:rFonts w:cs="Calibri"/>
        </w:rPr>
        <w:t>1</w:t>
      </w:r>
    </w:p>
    <w:p w14:paraId="7B11A079" w14:textId="77777777" w:rsidR="00F93B22" w:rsidRPr="00112179" w:rsidRDefault="00F93B22" w:rsidP="00F93B22">
      <w:pPr>
        <w:pStyle w:val="Heading4"/>
        <w:rPr>
          <w:rFonts w:cs="Calibri"/>
        </w:rPr>
      </w:pPr>
      <w:bookmarkStart w:id="0" w:name="_Hlk84697299"/>
      <w:r w:rsidRPr="00112179">
        <w:rPr>
          <w:rFonts w:cs="Calibri"/>
        </w:rPr>
        <w:t xml:space="preserve">The standard is maximizing expected </w:t>
      </w:r>
      <w:proofErr w:type="spellStart"/>
      <w:r w:rsidRPr="00112179">
        <w:rPr>
          <w:rFonts w:cs="Calibri"/>
        </w:rPr>
        <w:t>well being</w:t>
      </w:r>
      <w:proofErr w:type="spellEnd"/>
      <w:r w:rsidRPr="00112179">
        <w:rPr>
          <w:rFonts w:cs="Calibri"/>
        </w:rPr>
        <w:t>. Prefer hedonistic act util—</w:t>
      </w:r>
    </w:p>
    <w:p w14:paraId="6E462E3A" w14:textId="77777777" w:rsidR="00F93B22" w:rsidRPr="00112179" w:rsidRDefault="00F93B22" w:rsidP="00F93B22">
      <w:pPr>
        <w:pStyle w:val="Heading4"/>
        <w:rPr>
          <w:rFonts w:cs="Calibri"/>
          <w:sz w:val="24"/>
        </w:rPr>
      </w:pPr>
      <w:r w:rsidRPr="00112179">
        <w:rPr>
          <w:rFonts w:cs="Calibri"/>
          <w:color w:val="000000"/>
        </w:rPr>
        <w:t xml:space="preserve">1] Pleasure and pain are intrinsically valuable – Bindingness: If I put my hand on a hot </w:t>
      </w:r>
      <w:proofErr w:type="gramStart"/>
      <w:r w:rsidRPr="00112179">
        <w:rPr>
          <w:rFonts w:cs="Calibri"/>
          <w:color w:val="000000"/>
        </w:rPr>
        <w:t>stove</w:t>
      </w:r>
      <w:proofErr w:type="gramEnd"/>
      <w:r w:rsidRPr="00112179">
        <w:rPr>
          <w:rFonts w:cs="Calibri"/>
          <w:color w:val="000000"/>
        </w:rPr>
        <w:t xml:space="preserve"> I’d pull it back before my brain sends a signal to pull it back. Anything else fails because people can ask why not.</w:t>
      </w:r>
    </w:p>
    <w:p w14:paraId="1568530B" w14:textId="77777777" w:rsidR="00F93B22" w:rsidRPr="00112179" w:rsidRDefault="00F93B22" w:rsidP="00F93B22"/>
    <w:p w14:paraId="5E469D18" w14:textId="77777777" w:rsidR="00F93B22" w:rsidRPr="00112179" w:rsidRDefault="00F93B22" w:rsidP="00F93B22">
      <w:pPr>
        <w:pStyle w:val="Heading4"/>
        <w:rPr>
          <w:rFonts w:cs="Calibri"/>
        </w:rPr>
      </w:pPr>
      <w:r w:rsidRPr="00112179">
        <w:rPr>
          <w:rFonts w:cs="Calibri"/>
          <w:color w:val="000000"/>
        </w:rPr>
        <w:t>2] Actor specificity: </w:t>
      </w:r>
    </w:p>
    <w:p w14:paraId="5605823A" w14:textId="77777777" w:rsidR="00F93B22" w:rsidRPr="00112179" w:rsidRDefault="00F93B22" w:rsidP="00F93B22">
      <w:pPr>
        <w:pStyle w:val="Heading4"/>
        <w:rPr>
          <w:rFonts w:cs="Calibri"/>
        </w:rPr>
      </w:pPr>
      <w:r w:rsidRPr="00112179">
        <w:rPr>
          <w:rFonts w:cs="Calibri"/>
        </w:rPr>
        <w:t xml:space="preserve">A] States must aggregate since every policy </w:t>
      </w:r>
      <w:proofErr w:type="gramStart"/>
      <w:r w:rsidRPr="00112179">
        <w:rPr>
          <w:rFonts w:cs="Calibri"/>
        </w:rPr>
        <w:t>benefits</w:t>
      </w:r>
      <w:proofErr w:type="gramEnd"/>
      <w:r w:rsidRPr="00112179">
        <w:rPr>
          <w:rFonts w:cs="Calibri"/>
        </w:rPr>
        <w:t xml:space="preserve"> some and harms others, which also means side constraints freeze action. </w:t>
      </w:r>
    </w:p>
    <w:bookmarkEnd w:id="0"/>
    <w:p w14:paraId="2C61C31D" w14:textId="77777777" w:rsidR="00F93B22" w:rsidRPr="00112179" w:rsidRDefault="00F93B22" w:rsidP="00F93B22">
      <w:pPr>
        <w:pStyle w:val="Heading4"/>
        <w:rPr>
          <w:rFonts w:cs="Calibri"/>
        </w:rPr>
      </w:pPr>
      <w:r w:rsidRPr="00112179">
        <w:rPr>
          <w:rFonts w:cs="Calibri"/>
        </w:rPr>
        <w:t xml:space="preserve">B] States are responsible for everything in the public </w:t>
      </w:r>
      <w:proofErr w:type="gramStart"/>
      <w:r w:rsidRPr="00112179">
        <w:rPr>
          <w:rFonts w:cs="Calibri"/>
        </w:rPr>
        <w:t>sphere</w:t>
      </w:r>
      <w:proofErr w:type="gramEnd"/>
      <w:r w:rsidRPr="00112179">
        <w:rPr>
          <w:rFonts w:cs="Calibri"/>
        </w:rPr>
        <w:t xml:space="preserve"> so inaction is implicit authorization of action: they have to yes/no bills, which means everything collapse to aggregation. </w:t>
      </w:r>
    </w:p>
    <w:p w14:paraId="3D86F36C" w14:textId="2689A862" w:rsidR="00F93B22" w:rsidRPr="00112179" w:rsidRDefault="00F93B22" w:rsidP="00F93B22">
      <w:pPr>
        <w:pStyle w:val="Heading4"/>
        <w:rPr>
          <w:rFonts w:cs="Calibri"/>
        </w:rPr>
      </w:pPr>
      <w:r w:rsidRPr="00112179">
        <w:rPr>
          <w:rFonts w:cs="Calibri"/>
        </w:rPr>
        <w:t xml:space="preserve">C] States lack wills or intentions since policies are collective actions. Actor-specificity comes first since different agents have different ethical standings. Link turns calc indites because the alt would be </w:t>
      </w:r>
      <w:r w:rsidRPr="00112179">
        <w:rPr>
          <w:rFonts w:cs="Calibri"/>
          <w:i/>
          <w:u w:val="single"/>
        </w:rPr>
        <w:t>no</w:t>
      </w:r>
      <w:r w:rsidRPr="00112179">
        <w:rPr>
          <w:rFonts w:cs="Calibri"/>
        </w:rPr>
        <w:t xml:space="preserve"> action.</w:t>
      </w:r>
    </w:p>
    <w:p w14:paraId="0A0D9065" w14:textId="77777777" w:rsidR="00E86CF4" w:rsidRPr="00112179" w:rsidRDefault="00E86CF4" w:rsidP="00E86CF4"/>
    <w:p w14:paraId="445053A0" w14:textId="4834998F" w:rsidR="00806442" w:rsidRPr="00112179" w:rsidRDefault="00806442" w:rsidP="00806442">
      <w:pPr>
        <w:pStyle w:val="Heading4"/>
        <w:rPr>
          <w:rFonts w:cs="Calibri"/>
        </w:rPr>
      </w:pPr>
      <w:r w:rsidRPr="00112179">
        <w:rPr>
          <w:rFonts w:cs="Calibri"/>
        </w:rPr>
        <w:t>3] O</w:t>
      </w:r>
      <w:r w:rsidRPr="00112179">
        <w:rPr>
          <w:rFonts w:cs="Calibri"/>
        </w:rPr>
        <w:t>nly natural observable moral facts exist:</w:t>
      </w:r>
    </w:p>
    <w:p w14:paraId="58A4E8E8" w14:textId="45692F88" w:rsidR="00806442" w:rsidRPr="00112179" w:rsidRDefault="00806442" w:rsidP="00806442">
      <w:pPr>
        <w:pStyle w:val="Heading4"/>
        <w:rPr>
          <w:rFonts w:eastAsia="Times New Roman" w:cs="Calibri"/>
        </w:rPr>
      </w:pPr>
      <w:r w:rsidRPr="00112179">
        <w:rPr>
          <w:rFonts w:cs="Calibri"/>
          <w:u w:val="single"/>
        </w:rPr>
        <w:t>Papineau 07,</w:t>
      </w:r>
      <w:r w:rsidRPr="00112179">
        <w:rPr>
          <w:rFonts w:cs="Calibri"/>
        </w:rPr>
        <w:t xml:space="preserve"> </w:t>
      </w:r>
      <w:r w:rsidRPr="00112179">
        <w:rPr>
          <w:rFonts w:cs="Calibri"/>
          <w:sz w:val="12"/>
          <w:szCs w:val="12"/>
        </w:rPr>
        <w:t xml:space="preserve">David Papineau, “Naturalism,” Stanford Encyclopedia of Philosophy, 2007//SS </w:t>
      </w:r>
      <w:r w:rsidRPr="00112179">
        <w:rPr>
          <w:rFonts w:cs="Calibri"/>
          <w:sz w:val="12"/>
        </w:rPr>
        <w:t xml:space="preserve">Moore took this argument to show that moral facts comprise a distinct species of non-natural fact. However, </w:t>
      </w:r>
      <w:r w:rsidRPr="00112179">
        <w:rPr>
          <w:rFonts w:cs="Calibri"/>
          <w:highlight w:val="green"/>
          <w:u w:val="single"/>
        </w:rPr>
        <w:t>any</w:t>
      </w:r>
      <w:r w:rsidRPr="00112179">
        <w:rPr>
          <w:rFonts w:cs="Calibri"/>
          <w:u w:val="single"/>
        </w:rPr>
        <w:t xml:space="preserve"> such </w:t>
      </w:r>
      <w:r w:rsidRPr="00112179">
        <w:rPr>
          <w:rFonts w:cs="Calibri"/>
          <w:highlight w:val="green"/>
          <w:u w:val="single"/>
        </w:rPr>
        <w:t>non-naturalist view</w:t>
      </w:r>
      <w:r w:rsidRPr="00112179">
        <w:rPr>
          <w:rFonts w:cs="Calibri"/>
          <w:u w:val="single"/>
        </w:rPr>
        <w:t xml:space="preserve"> of morality </w:t>
      </w:r>
      <w:r w:rsidRPr="00112179">
        <w:rPr>
          <w:rFonts w:cs="Calibri"/>
          <w:highlight w:val="green"/>
          <w:u w:val="single"/>
        </w:rPr>
        <w:t>faces</w:t>
      </w:r>
      <w:r w:rsidRPr="00112179">
        <w:rPr>
          <w:rFonts w:cs="Calibri"/>
          <w:u w:val="single"/>
        </w:rPr>
        <w:t xml:space="preserve"> immediate difficulties</w:t>
      </w:r>
      <w:r w:rsidRPr="00112179">
        <w:rPr>
          <w:rFonts w:cs="Calibri"/>
          <w:sz w:val="12"/>
        </w:rPr>
        <w:t xml:space="preserve">, deriving ultimately from the kind of causal closure thesis discussed above. </w:t>
      </w:r>
      <w:r w:rsidRPr="00112179">
        <w:rPr>
          <w:rFonts w:cs="Calibri"/>
          <w:u w:val="single"/>
        </w:rPr>
        <w:t>If all physical effects are due to a limited range of natural causes</w:t>
      </w:r>
      <w:r w:rsidRPr="00112179">
        <w:rPr>
          <w:rFonts w:cs="Calibri"/>
          <w:sz w:val="12"/>
        </w:rPr>
        <w:t xml:space="preserve">, </w:t>
      </w:r>
      <w:r w:rsidRPr="00112179">
        <w:rPr>
          <w:rFonts w:cs="Calibri"/>
          <w:u w:val="single"/>
        </w:rPr>
        <w:t xml:space="preserve">and if moral facts lie outside this range, then it </w:t>
      </w:r>
      <w:proofErr w:type="gramStart"/>
      <w:r w:rsidRPr="00112179">
        <w:rPr>
          <w:rFonts w:cs="Calibri"/>
          <w:u w:val="single"/>
        </w:rPr>
        <w:t>follow</w:t>
      </w:r>
      <w:proofErr w:type="gramEnd"/>
      <w:r w:rsidRPr="00112179">
        <w:rPr>
          <w:rFonts w:cs="Calibri"/>
          <w:u w:val="single"/>
        </w:rPr>
        <w:t xml:space="preserve"> that </w:t>
      </w:r>
      <w:r w:rsidRPr="00112179">
        <w:rPr>
          <w:rFonts w:cs="Calibri"/>
          <w:highlight w:val="green"/>
          <w:u w:val="single"/>
        </w:rPr>
        <w:t>moral facts can never make any difference to</w:t>
      </w:r>
      <w:r w:rsidRPr="00112179">
        <w:rPr>
          <w:rFonts w:cs="Calibri"/>
          <w:u w:val="single"/>
        </w:rPr>
        <w:t xml:space="preserve"> what happens in the </w:t>
      </w:r>
      <w:r w:rsidRPr="00112179">
        <w:rPr>
          <w:rFonts w:cs="Calibri"/>
          <w:highlight w:val="green"/>
          <w:u w:val="single"/>
        </w:rPr>
        <w:t>physical world</w:t>
      </w:r>
      <w:r w:rsidRPr="00112179">
        <w:rPr>
          <w:rFonts w:cs="Calibri"/>
          <w:u w:val="single"/>
        </w:rPr>
        <w:t xml:space="preserve"> </w:t>
      </w:r>
      <w:r w:rsidRPr="00112179">
        <w:rPr>
          <w:rFonts w:cs="Calibri"/>
          <w:sz w:val="12"/>
        </w:rPr>
        <w:t xml:space="preserve">(Harman, 1986). At first sight this may seem tolerable (perhaps moral facts indeed don't have any physical effects). But it has very awkward epistemological consequences. </w:t>
      </w:r>
      <w:r w:rsidRPr="00112179">
        <w:rPr>
          <w:rFonts w:cs="Calibri"/>
          <w:u w:val="single"/>
        </w:rPr>
        <w:t xml:space="preserve">For beings like us, </w:t>
      </w:r>
      <w:r w:rsidRPr="00112179">
        <w:rPr>
          <w:rFonts w:cs="Calibri"/>
          <w:highlight w:val="green"/>
          <w:u w:val="single"/>
        </w:rPr>
        <w:t>knowledge of the spatiotemporal world is mediated by physical processes involving</w:t>
      </w:r>
      <w:r w:rsidRPr="00112179">
        <w:rPr>
          <w:rFonts w:cs="Calibri"/>
          <w:u w:val="single"/>
        </w:rPr>
        <w:t xml:space="preserve"> our </w:t>
      </w:r>
      <w:r w:rsidRPr="00112179">
        <w:rPr>
          <w:rFonts w:cs="Calibri"/>
          <w:highlight w:val="green"/>
          <w:u w:val="single"/>
        </w:rPr>
        <w:t>sense</w:t>
      </w:r>
      <w:r w:rsidRPr="00112179">
        <w:rPr>
          <w:rFonts w:cs="Calibri"/>
          <w:u w:val="single"/>
        </w:rPr>
        <w:t xml:space="preserve"> organs </w:t>
      </w:r>
      <w:r w:rsidRPr="00112179">
        <w:rPr>
          <w:rFonts w:cs="Calibri"/>
          <w:highlight w:val="green"/>
          <w:u w:val="single"/>
        </w:rPr>
        <w:t>and cognitive systems. If moral facts cannot influence the physical</w:t>
      </w:r>
      <w:r w:rsidRPr="00112179">
        <w:rPr>
          <w:rFonts w:cs="Calibri"/>
          <w:u w:val="single"/>
        </w:rPr>
        <w:t xml:space="preserve"> world, then </w:t>
      </w:r>
      <w:r w:rsidRPr="00112179">
        <w:rPr>
          <w:rFonts w:cs="Calibri"/>
          <w:highlight w:val="green"/>
          <w:u w:val="single"/>
        </w:rPr>
        <w:t>it is hard to</w:t>
      </w:r>
      <w:r w:rsidRPr="00112179">
        <w:rPr>
          <w:rFonts w:cs="Calibri"/>
          <w:u w:val="single"/>
        </w:rPr>
        <w:t xml:space="preserve"> see how we can </w:t>
      </w:r>
      <w:r w:rsidRPr="00112179">
        <w:rPr>
          <w:rFonts w:cs="Calibri"/>
          <w:highlight w:val="green"/>
          <w:u w:val="single"/>
        </w:rPr>
        <w:t>have any knowledge of them</w:t>
      </w:r>
      <w:r w:rsidRPr="00112179">
        <w:rPr>
          <w:rFonts w:eastAsia="Times New Roman" w:cs="Calibri"/>
        </w:rPr>
        <w:t xml:space="preserve">   </w:t>
      </w:r>
    </w:p>
    <w:p w14:paraId="6F516120" w14:textId="77777777" w:rsidR="00E86CF4" w:rsidRPr="00112179" w:rsidRDefault="00E86CF4" w:rsidP="00E86CF4"/>
    <w:p w14:paraId="3ED2365B" w14:textId="627B12B6" w:rsidR="00E86CF4" w:rsidRPr="00112179" w:rsidRDefault="00E86CF4" w:rsidP="00E86CF4">
      <w:pPr>
        <w:pStyle w:val="Heading4"/>
        <w:rPr>
          <w:rFonts w:cs="Calibri"/>
        </w:rPr>
      </w:pPr>
      <w:bookmarkStart w:id="1" w:name="_Hlk84672915"/>
      <w:r w:rsidRPr="00112179">
        <w:rPr>
          <w:rFonts w:cs="Calibri"/>
        </w:rPr>
        <w:t xml:space="preserve">4] </w:t>
      </w:r>
      <w:r w:rsidRPr="00112179">
        <w:rPr>
          <w:rFonts w:cs="Calibri"/>
        </w:rPr>
        <w:t xml:space="preserve">Extinction </w:t>
      </w:r>
      <w:proofErr w:type="spellStart"/>
      <w:r w:rsidRPr="00112179">
        <w:rPr>
          <w:rFonts w:cs="Calibri"/>
        </w:rPr>
        <w:t>ows</w:t>
      </w:r>
      <w:proofErr w:type="spellEnd"/>
      <w:r w:rsidRPr="00112179">
        <w:rPr>
          <w:rFonts w:cs="Calibri"/>
        </w:rPr>
        <w:t xml:space="preserve">-- </w:t>
      </w:r>
    </w:p>
    <w:p w14:paraId="217C0745" w14:textId="77777777" w:rsidR="00E86CF4" w:rsidRPr="00112179" w:rsidRDefault="00E86CF4" w:rsidP="00E86CF4">
      <w:pPr>
        <w:pStyle w:val="Heading4"/>
        <w:rPr>
          <w:rFonts w:cs="Calibri"/>
        </w:rPr>
      </w:pPr>
      <w:r w:rsidRPr="00112179">
        <w:rPr>
          <w:rFonts w:cs="Calibri"/>
        </w:rPr>
        <w:t>A] Forecloses future improvement – we can never improve society because our impact is irreversible</w:t>
      </w:r>
    </w:p>
    <w:p w14:paraId="2E2F9D1C" w14:textId="77777777" w:rsidR="00E86CF4" w:rsidRPr="00112179" w:rsidRDefault="00E86CF4" w:rsidP="00E86CF4">
      <w:pPr>
        <w:pStyle w:val="Heading4"/>
        <w:rPr>
          <w:rFonts w:cs="Calibri"/>
        </w:rPr>
      </w:pPr>
      <w:r w:rsidRPr="00112179">
        <w:rPr>
          <w:rFonts w:cs="Calibri"/>
        </w:rPr>
        <w:t xml:space="preserve">B] Turns suffering – mass death causes suffering because people can’t get access to resources and </w:t>
      </w:r>
      <w:proofErr w:type="gramStart"/>
      <w:r w:rsidRPr="00112179">
        <w:rPr>
          <w:rFonts w:cs="Calibri"/>
        </w:rPr>
        <w:t>basic necessities</w:t>
      </w:r>
      <w:proofErr w:type="gramEnd"/>
    </w:p>
    <w:p w14:paraId="73AB1A1A" w14:textId="77777777" w:rsidR="00E86CF4" w:rsidRPr="00112179" w:rsidRDefault="00E86CF4" w:rsidP="00E86CF4">
      <w:pPr>
        <w:pStyle w:val="Heading4"/>
        <w:rPr>
          <w:rFonts w:cs="Calibri"/>
        </w:rPr>
      </w:pPr>
      <w:r w:rsidRPr="00112179">
        <w:rPr>
          <w:rFonts w:cs="Calibri"/>
        </w:rPr>
        <w:t>C] Moral obligation – allowing people to die is unethical and should be prevented because it creates ethics towards other people</w:t>
      </w:r>
    </w:p>
    <w:p w14:paraId="06155CF9" w14:textId="77777777" w:rsidR="00E86CF4" w:rsidRPr="00112179" w:rsidRDefault="00E86CF4" w:rsidP="00E86CF4">
      <w:pPr>
        <w:pStyle w:val="Heading4"/>
        <w:rPr>
          <w:rFonts w:cs="Calibri"/>
        </w:rPr>
      </w:pPr>
      <w:r w:rsidRPr="00112179">
        <w:rPr>
          <w:rFonts w:cs="Calibri"/>
        </w:rPr>
        <w:t>D] Objectivity – body count is the most objective way to calculate impacts because comparing suffering is unethical</w:t>
      </w:r>
    </w:p>
    <w:p w14:paraId="7C9C63F1" w14:textId="77777777" w:rsidR="00E86CF4" w:rsidRPr="00112179" w:rsidRDefault="00E86CF4" w:rsidP="00E86CF4">
      <w:pPr>
        <w:pStyle w:val="Heading4"/>
        <w:rPr>
          <w:rFonts w:cs="Calibri"/>
        </w:rPr>
      </w:pPr>
      <w:r w:rsidRPr="00112179">
        <w:rPr>
          <w:rFonts w:cs="Calibri"/>
        </w:rPr>
        <w:t>abhorrent and makes debate unsafe</w:t>
      </w:r>
    </w:p>
    <w:bookmarkEnd w:id="1"/>
    <w:p w14:paraId="16B30A31" w14:textId="4C8EAFCF" w:rsidR="00E86CF4" w:rsidRPr="00112179" w:rsidRDefault="00F66A70" w:rsidP="00F66A70">
      <w:pPr>
        <w:pStyle w:val="Heading2"/>
        <w:rPr>
          <w:rFonts w:cs="Calibri"/>
        </w:rPr>
      </w:pPr>
      <w:r w:rsidRPr="00112179">
        <w:rPr>
          <w:rFonts w:cs="Calibri"/>
        </w:rPr>
        <w:t>2</w:t>
      </w:r>
    </w:p>
    <w:p w14:paraId="5A18F786" w14:textId="77777777" w:rsidR="00D4398D" w:rsidRPr="00112179" w:rsidRDefault="00D4398D" w:rsidP="00D4398D">
      <w:pPr>
        <w:pStyle w:val="Heading4"/>
        <w:rPr>
          <w:rFonts w:cs="Calibri"/>
        </w:rPr>
      </w:pPr>
      <w:r w:rsidRPr="00112179">
        <w:rPr>
          <w:rFonts w:cs="Calibri"/>
        </w:rPr>
        <w:t xml:space="preserve">Business confidence is </w:t>
      </w:r>
      <w:r w:rsidRPr="00112179">
        <w:rPr>
          <w:rFonts w:cs="Calibri"/>
          <w:u w:val="single"/>
        </w:rPr>
        <w:t>strong</w:t>
      </w:r>
      <w:r w:rsidRPr="00112179">
        <w:rPr>
          <w:rFonts w:cs="Calibri"/>
        </w:rPr>
        <w:t xml:space="preserve">, driving </w:t>
      </w:r>
      <w:r w:rsidRPr="00112179">
        <w:rPr>
          <w:rFonts w:cs="Calibri"/>
          <w:u w:val="single"/>
        </w:rPr>
        <w:t>economic recovery</w:t>
      </w:r>
      <w:r w:rsidRPr="00112179">
        <w:rPr>
          <w:rFonts w:cs="Calibri"/>
        </w:rPr>
        <w:t>.</w:t>
      </w:r>
    </w:p>
    <w:p w14:paraId="0ADCB091" w14:textId="77777777" w:rsidR="00D4398D" w:rsidRPr="00112179" w:rsidRDefault="00D4398D" w:rsidP="00D4398D">
      <w:r w:rsidRPr="00112179">
        <w:rPr>
          <w:rStyle w:val="Style13ptBold"/>
        </w:rPr>
        <w:t>Halloran ’9-14</w:t>
      </w:r>
      <w:r w:rsidRPr="00112179">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4F6E6FD5" w14:textId="77777777" w:rsidR="00D4398D" w:rsidRPr="00112179" w:rsidRDefault="00D4398D" w:rsidP="00D4398D">
      <w:pPr>
        <w:rPr>
          <w:sz w:val="16"/>
        </w:rPr>
      </w:pPr>
      <w:r w:rsidRPr="00112179">
        <w:rPr>
          <w:sz w:val="16"/>
        </w:rPr>
        <w:t xml:space="preserve">However, </w:t>
      </w:r>
      <w:r w:rsidRPr="00112179">
        <w:rPr>
          <w:rStyle w:val="StyleUnderline"/>
        </w:rPr>
        <w:t xml:space="preserve">we </w:t>
      </w:r>
      <w:r w:rsidRPr="00112179">
        <w:rPr>
          <w:rStyle w:val="Emphasis"/>
        </w:rPr>
        <w:t xml:space="preserve">remain </w:t>
      </w:r>
      <w:r w:rsidRPr="00112179">
        <w:rPr>
          <w:rStyle w:val="Emphasis"/>
          <w:highlight w:val="green"/>
        </w:rPr>
        <w:t>encouraged</w:t>
      </w:r>
      <w:r w:rsidRPr="00112179">
        <w:rPr>
          <w:rStyle w:val="StyleUnderline"/>
          <w:highlight w:val="green"/>
        </w:rPr>
        <w:t xml:space="preserve"> by</w:t>
      </w:r>
      <w:r w:rsidRPr="00112179">
        <w:rPr>
          <w:rStyle w:val="StyleUnderline"/>
        </w:rPr>
        <w:t xml:space="preserve"> the </w:t>
      </w:r>
      <w:r w:rsidRPr="00112179">
        <w:rPr>
          <w:rStyle w:val="StyleUnderline"/>
          <w:highlight w:val="green"/>
        </w:rPr>
        <w:t>recovery</w:t>
      </w:r>
      <w:r w:rsidRPr="00112179">
        <w:rPr>
          <w:rStyle w:val="StyleUnderline"/>
        </w:rPr>
        <w:t xml:space="preserve"> </w:t>
      </w:r>
      <w:r w:rsidRPr="00112179">
        <w:rPr>
          <w:sz w:val="16"/>
        </w:rPr>
        <w:t xml:space="preserve">that has been unfolding since the economy began reopening. We </w:t>
      </w:r>
      <w:r w:rsidRPr="00112179">
        <w:rPr>
          <w:rStyle w:val="StyleUnderline"/>
        </w:rPr>
        <w:t xml:space="preserve">continue to see improvement </w:t>
      </w:r>
      <w:r w:rsidRPr="00112179">
        <w:rPr>
          <w:rStyle w:val="StyleUnderline"/>
          <w:highlight w:val="green"/>
        </w:rPr>
        <w:t>in important</w:t>
      </w:r>
      <w:r w:rsidRPr="00112179">
        <w:rPr>
          <w:rStyle w:val="StyleUnderline"/>
        </w:rPr>
        <w:t xml:space="preserve"> cyclical </w:t>
      </w:r>
      <w:r w:rsidRPr="00112179">
        <w:rPr>
          <w:rStyle w:val="StyleUnderline"/>
          <w:highlight w:val="green"/>
        </w:rPr>
        <w:t>sectors</w:t>
      </w:r>
      <w:r w:rsidRPr="00112179">
        <w:rPr>
          <w:rStyle w:val="StyleUnderline"/>
        </w:rPr>
        <w:t xml:space="preserve"> of the economy </w:t>
      </w:r>
      <w:r w:rsidRPr="00112179">
        <w:rPr>
          <w:sz w:val="16"/>
        </w:rPr>
        <w:t xml:space="preserve">while </w:t>
      </w:r>
      <w:r w:rsidRPr="00112179">
        <w:rPr>
          <w:rStyle w:val="StyleUnderline"/>
          <w:highlight w:val="green"/>
        </w:rPr>
        <w:t>consumers are</w:t>
      </w:r>
      <w:r w:rsidRPr="00112179">
        <w:rPr>
          <w:rStyle w:val="StyleUnderline"/>
        </w:rPr>
        <w:t xml:space="preserve"> </w:t>
      </w:r>
      <w:r w:rsidRPr="00112179">
        <w:rPr>
          <w:rStyle w:val="Emphasis"/>
        </w:rPr>
        <w:t xml:space="preserve">historically </w:t>
      </w:r>
      <w:r w:rsidRPr="00112179">
        <w:rPr>
          <w:rStyle w:val="Emphasis"/>
          <w:highlight w:val="green"/>
        </w:rPr>
        <w:t>healthy</w:t>
      </w:r>
      <w:r w:rsidRPr="00112179">
        <w:rPr>
          <w:rStyle w:val="StyleUnderline"/>
          <w:highlight w:val="green"/>
        </w:rPr>
        <w:t xml:space="preserve"> and</w:t>
      </w:r>
      <w:r w:rsidRPr="00112179">
        <w:rPr>
          <w:rStyle w:val="StyleUnderline"/>
        </w:rPr>
        <w:t xml:space="preserve"> </w:t>
      </w:r>
      <w:r w:rsidRPr="00112179">
        <w:rPr>
          <w:rStyle w:val="Emphasis"/>
        </w:rPr>
        <w:t xml:space="preserve">still have pent-up </w:t>
      </w:r>
      <w:r w:rsidRPr="00112179">
        <w:rPr>
          <w:rStyle w:val="Emphasis"/>
          <w:highlight w:val="green"/>
        </w:rPr>
        <w:t>demand</w:t>
      </w:r>
      <w:r w:rsidRPr="00112179">
        <w:rPr>
          <w:rStyle w:val="StyleUnderline"/>
          <w:highlight w:val="green"/>
        </w:rPr>
        <w:t>. Bus</w:t>
      </w:r>
      <w:r w:rsidRPr="00112179">
        <w:rPr>
          <w:rStyle w:val="StyleUnderline"/>
        </w:rPr>
        <w:t xml:space="preserve">iness </w:t>
      </w:r>
      <w:r w:rsidRPr="00112179">
        <w:rPr>
          <w:rStyle w:val="StyleUnderline"/>
          <w:highlight w:val="green"/>
        </w:rPr>
        <w:t>con</w:t>
      </w:r>
      <w:r w:rsidRPr="00112179">
        <w:rPr>
          <w:rStyle w:val="StyleUnderline"/>
        </w:rPr>
        <w:t>fidence</w:t>
      </w:r>
      <w:r w:rsidRPr="00112179">
        <w:rPr>
          <w:sz w:val="16"/>
        </w:rPr>
        <w:t xml:space="preserve"> has </w:t>
      </w:r>
      <w:r w:rsidRPr="00112179">
        <w:rPr>
          <w:rStyle w:val="Emphasis"/>
          <w:highlight w:val="green"/>
        </w:rPr>
        <w:t>rebounded</w:t>
      </w:r>
      <w:r w:rsidRPr="00112179">
        <w:rPr>
          <w:rStyle w:val="StyleUnderline"/>
          <w:highlight w:val="green"/>
        </w:rPr>
        <w:t xml:space="preserve"> with</w:t>
      </w:r>
      <w:r w:rsidRPr="00112179">
        <w:rPr>
          <w:rStyle w:val="StyleUnderline"/>
        </w:rPr>
        <w:t xml:space="preserve"> </w:t>
      </w:r>
      <w:r w:rsidRPr="00112179">
        <w:rPr>
          <w:rStyle w:val="Emphasis"/>
        </w:rPr>
        <w:t xml:space="preserve">strong corporate </w:t>
      </w:r>
      <w:r w:rsidRPr="00112179">
        <w:rPr>
          <w:rStyle w:val="Emphasis"/>
          <w:highlight w:val="green"/>
        </w:rPr>
        <w:t>profits</w:t>
      </w:r>
      <w:r w:rsidRPr="00112179">
        <w:rPr>
          <w:rStyle w:val="StyleUnderline"/>
          <w:highlight w:val="green"/>
        </w:rPr>
        <w:t xml:space="preserve"> that</w:t>
      </w:r>
      <w:r w:rsidRPr="00112179">
        <w:rPr>
          <w:rStyle w:val="StyleUnderline"/>
        </w:rPr>
        <w:t xml:space="preserve"> should </w:t>
      </w:r>
      <w:r w:rsidRPr="00112179">
        <w:rPr>
          <w:rStyle w:val="StyleUnderline"/>
          <w:highlight w:val="green"/>
        </w:rPr>
        <w:t>support</w:t>
      </w:r>
      <w:r w:rsidRPr="00112179">
        <w:rPr>
          <w:rStyle w:val="StyleUnderline"/>
        </w:rPr>
        <w:t xml:space="preserve"> </w:t>
      </w:r>
      <w:r w:rsidRPr="00112179">
        <w:rPr>
          <w:rStyle w:val="Emphasis"/>
        </w:rPr>
        <w:t xml:space="preserve">further </w:t>
      </w:r>
      <w:r w:rsidRPr="00112179">
        <w:rPr>
          <w:rStyle w:val="Emphasis"/>
          <w:highlight w:val="green"/>
        </w:rPr>
        <w:t>capital</w:t>
      </w:r>
      <w:r w:rsidRPr="00112179">
        <w:rPr>
          <w:rStyle w:val="Emphasis"/>
        </w:rPr>
        <w:t xml:space="preserve"> spending </w:t>
      </w:r>
      <w:r w:rsidRPr="00112179">
        <w:rPr>
          <w:rStyle w:val="Emphasis"/>
          <w:highlight w:val="green"/>
        </w:rPr>
        <w:t>and hiring</w:t>
      </w:r>
      <w:r w:rsidRPr="00112179">
        <w:rPr>
          <w:rStyle w:val="StyleUnderline"/>
        </w:rPr>
        <w:t xml:space="preserve"> (there are </w:t>
      </w:r>
      <w:r w:rsidRPr="00112179">
        <w:rPr>
          <w:rStyle w:val="Emphasis"/>
        </w:rPr>
        <w:t>now more job openings</w:t>
      </w:r>
      <w:r w:rsidRPr="00112179">
        <w:rPr>
          <w:rStyle w:val="StyleUnderline"/>
        </w:rPr>
        <w:t xml:space="preserve"> than</w:t>
      </w:r>
      <w:r w:rsidRPr="00112179">
        <w:rPr>
          <w:sz w:val="16"/>
        </w:rPr>
        <w:t xml:space="preserve"> there are </w:t>
      </w:r>
      <w:r w:rsidRPr="00112179">
        <w:rPr>
          <w:rStyle w:val="StyleUnderline"/>
        </w:rPr>
        <w:t xml:space="preserve">unemployed people by a </w:t>
      </w:r>
      <w:r w:rsidRPr="00112179">
        <w:rPr>
          <w:rStyle w:val="Emphasis"/>
        </w:rPr>
        <w:t>record amount</w:t>
      </w:r>
      <w:r w:rsidRPr="00112179">
        <w:rPr>
          <w:rStyle w:val="StyleUnderline"/>
        </w:rPr>
        <w:t>).</w:t>
      </w:r>
    </w:p>
    <w:p w14:paraId="5AC53151" w14:textId="77777777" w:rsidR="00D4398D" w:rsidRPr="00112179" w:rsidRDefault="00D4398D" w:rsidP="00D4398D">
      <w:pPr>
        <w:rPr>
          <w:sz w:val="16"/>
        </w:rPr>
      </w:pPr>
      <w:r w:rsidRPr="00112179">
        <w:rPr>
          <w:rStyle w:val="StyleUnderline"/>
        </w:rPr>
        <w:t xml:space="preserve">We </w:t>
      </w:r>
      <w:r w:rsidRPr="00112179">
        <w:rPr>
          <w:rStyle w:val="StyleUnderline"/>
          <w:highlight w:val="green"/>
        </w:rPr>
        <w:t>expect</w:t>
      </w:r>
      <w:r w:rsidRPr="00112179">
        <w:rPr>
          <w:sz w:val="16"/>
        </w:rPr>
        <w:t xml:space="preserve"> to see </w:t>
      </w:r>
      <w:r w:rsidRPr="00112179">
        <w:rPr>
          <w:rStyle w:val="Emphasis"/>
        </w:rPr>
        <w:t xml:space="preserve">further </w:t>
      </w:r>
      <w:r w:rsidRPr="00112179">
        <w:rPr>
          <w:rStyle w:val="Emphasis"/>
          <w:highlight w:val="green"/>
        </w:rPr>
        <w:t>improvement</w:t>
      </w:r>
      <w:r w:rsidRPr="00112179">
        <w:rPr>
          <w:sz w:val="16"/>
        </w:rPr>
        <w:t xml:space="preserve"> in the international backdrop, </w:t>
      </w:r>
      <w:r w:rsidRPr="00112179">
        <w:rPr>
          <w:rStyle w:val="StyleUnderline"/>
          <w:highlight w:val="green"/>
        </w:rPr>
        <w:t>supported by</w:t>
      </w:r>
      <w:r w:rsidRPr="00112179">
        <w:rPr>
          <w:rStyle w:val="StyleUnderline"/>
        </w:rPr>
        <w:t xml:space="preserve"> </w:t>
      </w:r>
      <w:r w:rsidRPr="00112179">
        <w:rPr>
          <w:rStyle w:val="Emphasis"/>
        </w:rPr>
        <w:t xml:space="preserve">unprecedented fiscal and monetary </w:t>
      </w:r>
      <w:r w:rsidRPr="00112179">
        <w:rPr>
          <w:rStyle w:val="Emphasis"/>
          <w:highlight w:val="green"/>
        </w:rPr>
        <w:t>stimulus</w:t>
      </w:r>
      <w:r w:rsidRPr="00112179">
        <w:rPr>
          <w:rStyle w:val="StyleUnderline"/>
        </w:rPr>
        <w:t xml:space="preserve"> </w:t>
      </w:r>
      <w:r w:rsidRPr="00112179">
        <w:rPr>
          <w:rStyle w:val="StyleUnderline"/>
          <w:highlight w:val="green"/>
        </w:rPr>
        <w:t>and</w:t>
      </w:r>
      <w:r w:rsidRPr="00112179">
        <w:rPr>
          <w:rStyle w:val="StyleUnderline"/>
        </w:rPr>
        <w:t xml:space="preserve"> </w:t>
      </w:r>
      <w:r w:rsidRPr="00112179">
        <w:rPr>
          <w:rStyle w:val="Emphasis"/>
        </w:rPr>
        <w:t xml:space="preserve">accelerating rates of </w:t>
      </w:r>
      <w:r w:rsidRPr="00112179">
        <w:rPr>
          <w:rStyle w:val="Emphasis"/>
          <w:highlight w:val="green"/>
        </w:rPr>
        <w:t>vaccination</w:t>
      </w:r>
      <w:r w:rsidRPr="00112179">
        <w:rPr>
          <w:rStyle w:val="StyleUnderline"/>
        </w:rPr>
        <w:t>. Although</w:t>
      </w:r>
      <w:r w:rsidRPr="00112179">
        <w:rPr>
          <w:sz w:val="16"/>
        </w:rPr>
        <w:t xml:space="preserve"> the impact of the </w:t>
      </w:r>
      <w:r w:rsidRPr="00112179">
        <w:rPr>
          <w:rStyle w:val="StyleUnderline"/>
        </w:rPr>
        <w:t>Delta</w:t>
      </w:r>
      <w:r w:rsidRPr="00112179">
        <w:rPr>
          <w:sz w:val="16"/>
        </w:rPr>
        <w:t xml:space="preserve"> wave </w:t>
      </w:r>
      <w:r w:rsidRPr="00112179">
        <w:rPr>
          <w:rStyle w:val="StyleUnderline"/>
        </w:rPr>
        <w:t>is</w:t>
      </w:r>
      <w:r w:rsidRPr="00112179">
        <w:rPr>
          <w:sz w:val="16"/>
        </w:rPr>
        <w:t xml:space="preserve"> still being </w:t>
      </w:r>
      <w:r w:rsidRPr="00112179">
        <w:rPr>
          <w:rStyle w:val="StyleUnderline"/>
        </w:rPr>
        <w:t xml:space="preserve">felt, </w:t>
      </w:r>
      <w:r w:rsidRPr="00112179">
        <w:rPr>
          <w:rStyle w:val="Emphasis"/>
        </w:rPr>
        <w:t>recent evidence</w:t>
      </w:r>
      <w:r w:rsidRPr="00112179">
        <w:rPr>
          <w:rStyle w:val="StyleUnderline"/>
        </w:rPr>
        <w:t xml:space="preserve"> confirms</w:t>
      </w:r>
      <w:r w:rsidRPr="00112179">
        <w:rPr>
          <w:sz w:val="16"/>
        </w:rPr>
        <w:t xml:space="preserve"> the </w:t>
      </w:r>
      <w:r w:rsidRPr="00112179">
        <w:rPr>
          <w:rStyle w:val="StyleUnderline"/>
        </w:rPr>
        <w:t>effectiveness of vaccines in limiting deaths</w:t>
      </w:r>
      <w:r w:rsidRPr="00112179">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5A01E2B1" w14:textId="77777777" w:rsidR="00D4398D" w:rsidRPr="00112179" w:rsidRDefault="00D4398D" w:rsidP="00D4398D">
      <w:pPr>
        <w:rPr>
          <w:sz w:val="16"/>
        </w:rPr>
      </w:pPr>
      <w:r w:rsidRPr="00112179">
        <w:rPr>
          <w:sz w:val="16"/>
        </w:rPr>
        <w:t xml:space="preserve">The </w:t>
      </w:r>
      <w:r w:rsidRPr="00112179">
        <w:rPr>
          <w:rStyle w:val="StyleUnderline"/>
          <w:highlight w:val="green"/>
        </w:rPr>
        <w:t>signals from</w:t>
      </w:r>
      <w:r w:rsidRPr="00112179">
        <w:rPr>
          <w:rStyle w:val="StyleUnderline"/>
        </w:rPr>
        <w:t xml:space="preserve"> </w:t>
      </w:r>
      <w:r w:rsidRPr="00112179">
        <w:rPr>
          <w:rStyle w:val="Emphasis"/>
        </w:rPr>
        <w:t xml:space="preserve">financial </w:t>
      </w:r>
      <w:r w:rsidRPr="00112179">
        <w:rPr>
          <w:rStyle w:val="Emphasis"/>
          <w:highlight w:val="green"/>
        </w:rPr>
        <w:t>markets</w:t>
      </w:r>
      <w:r w:rsidRPr="00112179">
        <w:rPr>
          <w:sz w:val="16"/>
        </w:rPr>
        <w:t xml:space="preserve"> themselves </w:t>
      </w:r>
      <w:r w:rsidRPr="00112179">
        <w:rPr>
          <w:rStyle w:val="StyleUnderline"/>
          <w:highlight w:val="green"/>
        </w:rPr>
        <w:t xml:space="preserve">remain </w:t>
      </w:r>
      <w:r w:rsidRPr="00112179">
        <w:rPr>
          <w:rStyle w:val="Emphasis"/>
          <w:highlight w:val="green"/>
        </w:rPr>
        <w:t>positive</w:t>
      </w:r>
      <w:r w:rsidRPr="00112179">
        <w:rPr>
          <w:sz w:val="16"/>
        </w:rPr>
        <w:t xml:space="preserve">. Despite consolidating last week, </w:t>
      </w:r>
      <w:r w:rsidRPr="00112179">
        <w:rPr>
          <w:rStyle w:val="StyleUnderline"/>
          <w:highlight w:val="green"/>
        </w:rPr>
        <w:t>stocks</w:t>
      </w:r>
      <w:r w:rsidRPr="00112179">
        <w:rPr>
          <w:rStyle w:val="StyleUnderline"/>
        </w:rPr>
        <w:t xml:space="preserve"> remain </w:t>
      </w:r>
      <w:r w:rsidRPr="00112179">
        <w:rPr>
          <w:rStyle w:val="Emphasis"/>
        </w:rPr>
        <w:t xml:space="preserve">near record </w:t>
      </w:r>
      <w:r w:rsidRPr="00112179">
        <w:rPr>
          <w:rStyle w:val="Emphasis"/>
          <w:highlight w:val="green"/>
        </w:rPr>
        <w:t>high</w:t>
      </w:r>
      <w:r w:rsidRPr="00112179">
        <w:rPr>
          <w:rStyle w:val="Emphasis"/>
        </w:rPr>
        <w:t>s</w:t>
      </w:r>
      <w:r w:rsidRPr="00112179">
        <w:rPr>
          <w:sz w:val="16"/>
        </w:rPr>
        <w:t xml:space="preserve"> while </w:t>
      </w:r>
      <w:r w:rsidRPr="00112179">
        <w:rPr>
          <w:rStyle w:val="StyleUnderline"/>
        </w:rPr>
        <w:t xml:space="preserve">the 10-year </w:t>
      </w:r>
      <w:r w:rsidRPr="00112179">
        <w:rPr>
          <w:rStyle w:val="StyleUnderline"/>
          <w:highlight w:val="green"/>
        </w:rPr>
        <w:t>Treasury</w:t>
      </w:r>
      <w:r w:rsidRPr="00112179">
        <w:rPr>
          <w:rStyle w:val="StyleUnderline"/>
        </w:rPr>
        <w:t xml:space="preserve"> remains well </w:t>
      </w:r>
      <w:r w:rsidRPr="00112179">
        <w:rPr>
          <w:rStyle w:val="StyleUnderline"/>
          <w:highlight w:val="green"/>
        </w:rPr>
        <w:t xml:space="preserve">above the </w:t>
      </w:r>
      <w:r w:rsidRPr="00112179">
        <w:rPr>
          <w:rStyle w:val="Emphasis"/>
          <w:highlight w:val="green"/>
        </w:rPr>
        <w:t>lows</w:t>
      </w:r>
      <w:r w:rsidRPr="00112179">
        <w:rPr>
          <w:rStyle w:val="Emphasis"/>
        </w:rPr>
        <w:t xml:space="preserve"> of earlier this summer</w:t>
      </w:r>
      <w:r w:rsidRPr="00112179">
        <w:rPr>
          <w:sz w:val="16"/>
        </w:rPr>
        <w:t xml:space="preserve"> when concerns about Delta first emerged.</w:t>
      </w:r>
    </w:p>
    <w:p w14:paraId="15627A38" w14:textId="77777777" w:rsidR="00D4398D" w:rsidRPr="00112179" w:rsidRDefault="00D4398D" w:rsidP="00D4398D">
      <w:pPr>
        <w:rPr>
          <w:sz w:val="16"/>
        </w:rPr>
      </w:pPr>
      <w:r w:rsidRPr="00112179">
        <w:rPr>
          <w:sz w:val="16"/>
        </w:rPr>
        <w:t xml:space="preserve">These factors </w:t>
      </w:r>
      <w:r w:rsidRPr="00112179">
        <w:rPr>
          <w:rStyle w:val="StyleUnderline"/>
          <w:highlight w:val="green"/>
        </w:rPr>
        <w:t>support</w:t>
      </w:r>
      <w:r w:rsidRPr="00112179">
        <w:rPr>
          <w:sz w:val="16"/>
        </w:rPr>
        <w:t xml:space="preserve"> our </w:t>
      </w:r>
      <w:r w:rsidRPr="00112179">
        <w:rPr>
          <w:rStyle w:val="StyleUnderline"/>
          <w:highlight w:val="green"/>
        </w:rPr>
        <w:t>view of</w:t>
      </w:r>
      <w:r w:rsidRPr="00112179">
        <w:rPr>
          <w:rStyle w:val="StyleUnderline"/>
        </w:rPr>
        <w:t xml:space="preserve"> a </w:t>
      </w:r>
      <w:r w:rsidRPr="00112179">
        <w:rPr>
          <w:rStyle w:val="Emphasis"/>
          <w:highlight w:val="green"/>
        </w:rPr>
        <w:t>durable</w:t>
      </w:r>
      <w:r w:rsidRPr="00112179">
        <w:rPr>
          <w:rStyle w:val="Emphasis"/>
        </w:rPr>
        <w:t xml:space="preserve"> economic </w:t>
      </w:r>
      <w:r w:rsidRPr="00112179">
        <w:rPr>
          <w:rStyle w:val="Emphasis"/>
          <w:highlight w:val="green"/>
        </w:rPr>
        <w:t>recovery</w:t>
      </w:r>
      <w:r w:rsidRPr="00112179">
        <w:rPr>
          <w:rStyle w:val="StyleUnderline"/>
        </w:rPr>
        <w:t xml:space="preserve"> from the pandemic</w:t>
      </w:r>
      <w:r w:rsidRPr="00112179">
        <w:rPr>
          <w:sz w:val="16"/>
        </w:rPr>
        <w:t xml:space="preserve"> that should continue supporting stock prices. A healthy labor market is a critical element for a sustainable recovery that supports profit growth and last week’s news from the labor market remains encouraging.</w:t>
      </w:r>
    </w:p>
    <w:p w14:paraId="7DF7689E" w14:textId="77777777" w:rsidR="00D4398D" w:rsidRPr="00112179" w:rsidRDefault="00D4398D" w:rsidP="00D4398D">
      <w:pPr>
        <w:pStyle w:val="Heading4"/>
        <w:rPr>
          <w:rFonts w:cs="Calibri"/>
        </w:rPr>
      </w:pPr>
      <w:r w:rsidRPr="00112179">
        <w:rPr>
          <w:rFonts w:cs="Calibri"/>
          <w:u w:val="single"/>
        </w:rPr>
        <w:t>The AFF</w:t>
      </w:r>
      <w:r w:rsidRPr="00112179">
        <w:rPr>
          <w:rFonts w:cs="Calibri"/>
        </w:rPr>
        <w:t xml:space="preserve"> devastates the economy.</w:t>
      </w:r>
    </w:p>
    <w:p w14:paraId="17757108" w14:textId="77777777" w:rsidR="00D4398D" w:rsidRPr="00112179" w:rsidRDefault="00D4398D" w:rsidP="00D4398D">
      <w:proofErr w:type="spellStart"/>
      <w:r w:rsidRPr="00112179">
        <w:t>Mlungisi</w:t>
      </w:r>
      <w:proofErr w:type="spellEnd"/>
      <w:r w:rsidRPr="00112179">
        <w:t xml:space="preserve"> </w:t>
      </w:r>
      <w:proofErr w:type="spellStart"/>
      <w:r w:rsidRPr="00112179">
        <w:rPr>
          <w:rStyle w:val="Style13ptBold"/>
        </w:rPr>
        <w:t>Tenza</w:t>
      </w:r>
      <w:proofErr w:type="spellEnd"/>
      <w:r w:rsidRPr="00112179">
        <w:rPr>
          <w:rStyle w:val="Style13ptBold"/>
        </w:rPr>
        <w:t xml:space="preserve"> 20</w:t>
      </w:r>
      <w:r w:rsidRPr="00112179">
        <w:t xml:space="preserve">, LLB LLM LLD Senior Lecturer, University of KwaZulu-Natal. Based on a paper presented at the Nelson Mandela University </w:t>
      </w:r>
      <w:proofErr w:type="spellStart"/>
      <w:r w:rsidRPr="00112179">
        <w:t>Labour</w:t>
      </w:r>
      <w:proofErr w:type="spellEnd"/>
      <w:r w:rsidRPr="00112179">
        <w:t xml:space="preserve"> Law Conference on “</w:t>
      </w:r>
      <w:proofErr w:type="spellStart"/>
      <w:r w:rsidRPr="00112179">
        <w:t>Labour</w:t>
      </w:r>
      <w:proofErr w:type="spellEnd"/>
      <w:r w:rsidRPr="00112179">
        <w:t xml:space="preserve"> Dispute Resolution, Substantive </w:t>
      </w:r>
      <w:proofErr w:type="spellStart"/>
      <w:r w:rsidRPr="00112179">
        <w:t>Labour</w:t>
      </w:r>
      <w:proofErr w:type="spellEnd"/>
      <w:r w:rsidRPr="00112179">
        <w:t xml:space="preserve"> Law and Social Justice Developments in South Africa, Mauritius and Beyond” from 19–21 July 2019 in Mauritius. “THE EFFECTS OF VIOLENT STRIKES ON THE ECONOMY OF A DEVELOPING COUNTRY: A CASE OF SOUTH AFRICA” </w:t>
      </w:r>
      <w:hyperlink r:id="rId6" w:history="1">
        <w:r w:rsidRPr="00112179">
          <w:rPr>
            <w:rStyle w:val="Hyperlink"/>
          </w:rPr>
          <w:t>http://www.scielo.org.za/pdf/obiter/v41n3/04.pdf</w:t>
        </w:r>
      </w:hyperlink>
      <w:r w:rsidRPr="00112179">
        <w:t xml:space="preserve"> </w:t>
      </w:r>
      <w:proofErr w:type="spellStart"/>
      <w:r w:rsidRPr="00112179">
        <w:t>brett</w:t>
      </w:r>
      <w:proofErr w:type="spellEnd"/>
    </w:p>
    <w:p w14:paraId="0F7E0EA9" w14:textId="77777777" w:rsidR="00D4398D" w:rsidRPr="00112179" w:rsidRDefault="00D4398D" w:rsidP="00D4398D">
      <w:pPr>
        <w:rPr>
          <w:sz w:val="16"/>
        </w:rPr>
      </w:pPr>
      <w:r w:rsidRPr="00112179">
        <w:rPr>
          <w:rStyle w:val="StyleUnderline"/>
        </w:rPr>
        <w:t>Economic growth is one of the most important pillars of</w:t>
      </w:r>
      <w:r w:rsidRPr="00112179">
        <w:t xml:space="preserve"> </w:t>
      </w:r>
      <w:r w:rsidRPr="00112179">
        <w:rPr>
          <w:sz w:val="16"/>
          <w:szCs w:val="16"/>
        </w:rPr>
        <w:t>a state.</w:t>
      </w:r>
      <w:r w:rsidRPr="00112179">
        <w:rPr>
          <w:sz w:val="10"/>
          <w:szCs w:val="16"/>
        </w:rPr>
        <w:t xml:space="preserve"> </w:t>
      </w:r>
      <w:r w:rsidRPr="00112179">
        <w:rPr>
          <w:sz w:val="16"/>
        </w:rPr>
        <w:t xml:space="preserve">Most </w:t>
      </w:r>
      <w:r w:rsidRPr="00112179">
        <w:rPr>
          <w:rStyle w:val="StyleUnderline"/>
        </w:rPr>
        <w:t>developing states</w:t>
      </w:r>
      <w:r w:rsidRPr="00112179">
        <w:rPr>
          <w:sz w:val="16"/>
        </w:rPr>
        <w:t xml:space="preserve"> put in place measures that enhance or speed-up the economic growth of their countries. It is believed that </w:t>
      </w:r>
      <w:r w:rsidRPr="00112179">
        <w:rPr>
          <w:rStyle w:val="StyleUnderline"/>
        </w:rPr>
        <w:t>if the economy of a country is stable, the lives of the people improve with available resources being shared among the country’s inhabitants or citizens</w:t>
      </w:r>
      <w:r w:rsidRPr="00112179">
        <w:rPr>
          <w:sz w:val="16"/>
        </w:rPr>
        <w:t xml:space="preserve">. However, </w:t>
      </w:r>
      <w:r w:rsidRPr="00112179">
        <w:rPr>
          <w:rStyle w:val="StyleUnderline"/>
        </w:rPr>
        <w:t xml:space="preserve">it becomes difficult when the </w:t>
      </w:r>
      <w:r w:rsidRPr="00112179">
        <w:rPr>
          <w:rStyle w:val="Emphasis"/>
          <w:highlight w:val="green"/>
        </w:rPr>
        <w:t>growth</w:t>
      </w:r>
      <w:r w:rsidRPr="00112179">
        <w:rPr>
          <w:rStyle w:val="StyleUnderline"/>
        </w:rPr>
        <w:t xml:space="preserve"> of the economy </w:t>
      </w:r>
      <w:r w:rsidRPr="00112179">
        <w:rPr>
          <w:rStyle w:val="StyleUnderline"/>
          <w:highlight w:val="green"/>
        </w:rPr>
        <w:t>is hampered by</w:t>
      </w:r>
      <w:r w:rsidRPr="00112179">
        <w:rPr>
          <w:rStyle w:val="StyleUnderline"/>
        </w:rPr>
        <w:t xml:space="preserve"> the exercise of</w:t>
      </w:r>
      <w:r w:rsidRPr="00112179">
        <w:rPr>
          <w:sz w:val="16"/>
        </w:rPr>
        <w:t xml:space="preserve"> one or more of the constitutionally entrenched rights such as </w:t>
      </w:r>
      <w:r w:rsidRPr="00112179">
        <w:rPr>
          <w:rStyle w:val="Emphasis"/>
          <w:highlight w:val="green"/>
        </w:rPr>
        <w:t>the right to strike</w:t>
      </w:r>
      <w:r w:rsidRPr="00112179">
        <w:rPr>
          <w:sz w:val="16"/>
        </w:rPr>
        <w:t xml:space="preserve">. 1 </w:t>
      </w:r>
      <w:r w:rsidRPr="00112179">
        <w:rPr>
          <w:rStyle w:val="Emphasis"/>
          <w:highlight w:val="green"/>
        </w:rPr>
        <w:t>Strikes</w:t>
      </w:r>
      <w:r w:rsidRPr="00112179">
        <w:rPr>
          <w:sz w:val="16"/>
        </w:rPr>
        <w:t xml:space="preserve"> in South Africa are becoming more common, and this </w:t>
      </w:r>
      <w:r w:rsidRPr="00112179">
        <w:rPr>
          <w:rStyle w:val="Emphasis"/>
          <w:highlight w:val="green"/>
        </w:rPr>
        <w:t>affects</w:t>
      </w:r>
      <w:r w:rsidRPr="00112179">
        <w:rPr>
          <w:rStyle w:val="Emphasis"/>
        </w:rPr>
        <w:t xml:space="preserve"> </w:t>
      </w:r>
      <w:r w:rsidRPr="00112179">
        <w:rPr>
          <w:rStyle w:val="Emphasis"/>
          <w:highlight w:val="green"/>
        </w:rPr>
        <w:t>businesses,</w:t>
      </w:r>
      <w:r w:rsidRPr="00112179">
        <w:rPr>
          <w:sz w:val="16"/>
        </w:rPr>
        <w:t xml:space="preserve"> </w:t>
      </w:r>
      <w:proofErr w:type="gramStart"/>
      <w:r w:rsidRPr="00112179">
        <w:rPr>
          <w:rStyle w:val="Emphasis"/>
          <w:highlight w:val="green"/>
        </w:rPr>
        <w:t>employees</w:t>
      </w:r>
      <w:proofErr w:type="gramEnd"/>
      <w:r w:rsidRPr="00112179">
        <w:rPr>
          <w:sz w:val="16"/>
        </w:rPr>
        <w:t xml:space="preserve"> </w:t>
      </w:r>
      <w:r w:rsidRPr="00112179">
        <w:rPr>
          <w:rStyle w:val="StyleUnderline"/>
        </w:rPr>
        <w:t>and</w:t>
      </w:r>
      <w:r w:rsidRPr="00112179">
        <w:rPr>
          <w:sz w:val="16"/>
        </w:rPr>
        <w:t xml:space="preserve"> their </w:t>
      </w:r>
      <w:r w:rsidRPr="00112179">
        <w:rPr>
          <w:rStyle w:val="Emphasis"/>
          <w:highlight w:val="green"/>
        </w:rPr>
        <w:t>families,</w:t>
      </w:r>
      <w:r w:rsidRPr="00112179">
        <w:rPr>
          <w:sz w:val="16"/>
        </w:rPr>
        <w:t xml:space="preserve"> </w:t>
      </w:r>
      <w:r w:rsidRPr="00112179">
        <w:rPr>
          <w:rStyle w:val="StyleUnderline"/>
          <w:highlight w:val="green"/>
        </w:rPr>
        <w:t>and</w:t>
      </w:r>
      <w:r w:rsidRPr="00112179">
        <w:rPr>
          <w:rStyle w:val="StyleUnderline"/>
        </w:rPr>
        <w:t xml:space="preserve"> eventually, </w:t>
      </w:r>
      <w:r w:rsidRPr="00112179">
        <w:rPr>
          <w:rStyle w:val="Emphasis"/>
          <w:highlight w:val="green"/>
        </w:rPr>
        <w:t>the economy</w:t>
      </w:r>
      <w:r w:rsidRPr="00112179">
        <w:rPr>
          <w:sz w:val="16"/>
        </w:rPr>
        <w:t xml:space="preserve">. </w:t>
      </w:r>
      <w:r w:rsidRPr="00112179">
        <w:rPr>
          <w:rStyle w:val="StyleUnderline"/>
        </w:rPr>
        <w:t>It becomes more dangerous for the economy and society at large if strikes</w:t>
      </w:r>
      <w:r w:rsidRPr="00112179">
        <w:rPr>
          <w:sz w:val="16"/>
        </w:rPr>
        <w:t xml:space="preserve"> are accompanied by violence </w:t>
      </w:r>
      <w:r w:rsidRPr="00112179">
        <w:rPr>
          <w:rStyle w:val="StyleUnderline"/>
        </w:rPr>
        <w:t xml:space="preserve">causing </w:t>
      </w:r>
      <w:r w:rsidRPr="00112179">
        <w:rPr>
          <w:rStyle w:val="Emphasis"/>
          <w:highlight w:val="green"/>
        </w:rPr>
        <w:t>damage to property</w:t>
      </w:r>
      <w:r w:rsidRPr="00112179">
        <w:rPr>
          <w:rStyle w:val="StyleUnderline"/>
        </w:rPr>
        <w:t xml:space="preserve"> </w:t>
      </w:r>
      <w:r w:rsidRPr="00112179">
        <w:rPr>
          <w:rStyle w:val="StyleUnderline"/>
          <w:highlight w:val="green"/>
        </w:rPr>
        <w:t>and</w:t>
      </w:r>
      <w:r w:rsidRPr="00112179">
        <w:rPr>
          <w:rStyle w:val="StyleUnderline"/>
        </w:rPr>
        <w:t xml:space="preserve"> injury to people</w:t>
      </w:r>
      <w:r w:rsidRPr="00112179">
        <w:rPr>
          <w:sz w:val="16"/>
        </w:rPr>
        <w:t xml:space="preserve">. The </w:t>
      </w:r>
      <w:r w:rsidRPr="00112179">
        <w:rPr>
          <w:rStyle w:val="Emphasis"/>
          <w:highlight w:val="green"/>
        </w:rPr>
        <w:t>duration</w:t>
      </w:r>
      <w:r w:rsidRPr="00112179">
        <w:rPr>
          <w:rStyle w:val="StyleUnderline"/>
        </w:rPr>
        <w:t xml:space="preserve"> of strikes </w:t>
      </w:r>
      <w:r w:rsidRPr="00112179">
        <w:rPr>
          <w:rStyle w:val="StyleUnderline"/>
          <w:highlight w:val="green"/>
        </w:rPr>
        <w:t xml:space="preserve">poses a problem </w:t>
      </w:r>
      <w:r w:rsidRPr="00112179">
        <w:rPr>
          <w:rStyle w:val="StyleUnderline"/>
        </w:rPr>
        <w:t>for the economy</w:t>
      </w:r>
      <w:r w:rsidRPr="00112179">
        <w:rPr>
          <w:sz w:val="16"/>
        </w:rPr>
        <w:t xml:space="preserve"> of a </w:t>
      </w:r>
      <w:r w:rsidRPr="00112179">
        <w:rPr>
          <w:rStyle w:val="StyleUnderline"/>
        </w:rPr>
        <w:t>developing country like South Africa</w:t>
      </w:r>
      <w:r w:rsidRPr="00112179">
        <w:rPr>
          <w:sz w:val="16"/>
        </w:rPr>
        <w:t xml:space="preserve">. </w:t>
      </w:r>
      <w:r w:rsidRPr="00112179">
        <w:rPr>
          <w:rStyle w:val="Emphasis"/>
        </w:rPr>
        <w:t>South Africa</w:t>
      </w:r>
      <w:r w:rsidRPr="00112179">
        <w:rPr>
          <w:sz w:val="16"/>
        </w:rPr>
        <w:t xml:space="preserve"> is rich in mineral resources, the world’s largest producer of platinum and chrome, the </w:t>
      </w:r>
      <w:proofErr w:type="spellStart"/>
      <w:r w:rsidRPr="00112179">
        <w:rPr>
          <w:sz w:val="16"/>
        </w:rPr>
        <w:t>secondlargest</w:t>
      </w:r>
      <w:proofErr w:type="spellEnd"/>
      <w:r w:rsidRPr="00112179">
        <w:rPr>
          <w:sz w:val="16"/>
        </w:rPr>
        <w:t xml:space="preserve"> producer of zirconium and the third-largest exporter of coal. It also </w:t>
      </w:r>
      <w:r w:rsidRPr="00112179">
        <w:rPr>
          <w:rStyle w:val="StyleUnderline"/>
        </w:rPr>
        <w:t>has the largest economy in Africa</w:t>
      </w:r>
      <w:r w:rsidRPr="00112179">
        <w:rPr>
          <w:sz w:val="16"/>
        </w:rPr>
        <w:t xml:space="preserve">, both in terms of industrial capacity and gross domestic product (GDP).2 </w:t>
      </w:r>
      <w:r w:rsidRPr="00112179">
        <w:rPr>
          <w:rStyle w:val="StyleUnderline"/>
        </w:rPr>
        <w:t xml:space="preserve">However, these economic advantages have been affected by </w:t>
      </w:r>
      <w:r w:rsidRPr="00112179">
        <w:rPr>
          <w:rStyle w:val="Emphasis"/>
        </w:rPr>
        <w:t>protracted</w:t>
      </w:r>
      <w:r w:rsidRPr="00112179">
        <w:rPr>
          <w:rStyle w:val="StyleUnderline"/>
        </w:rPr>
        <w:t xml:space="preserve"> and </w:t>
      </w:r>
      <w:r w:rsidRPr="00112179">
        <w:rPr>
          <w:rStyle w:val="Emphasis"/>
        </w:rPr>
        <w:t>violent strikes</w:t>
      </w:r>
      <w:r w:rsidRPr="00112179">
        <w:rPr>
          <w:sz w:val="16"/>
        </w:rPr>
        <w:t>.3 For example, in the platinum industries</w:t>
      </w:r>
      <w:r w:rsidRPr="00112179">
        <w:rPr>
          <w:rStyle w:val="StyleUnderline"/>
        </w:rPr>
        <w:t xml:space="preserve">, </w:t>
      </w:r>
      <w:proofErr w:type="spellStart"/>
      <w:r w:rsidRPr="00112179">
        <w:rPr>
          <w:rStyle w:val="StyleUnderline"/>
        </w:rPr>
        <w:t>labour</w:t>
      </w:r>
      <w:proofErr w:type="spellEnd"/>
      <w:r w:rsidRPr="00112179">
        <w:rPr>
          <w:rStyle w:val="StyleUnderline"/>
        </w:rPr>
        <w:t xml:space="preserve"> stoppages since 2012 have cost the sector approximately R18 billion lost in revenue and 900 000 oz in lost output</w:t>
      </w:r>
      <w:r w:rsidRPr="00112179">
        <w:rPr>
          <w:sz w:val="16"/>
        </w:rPr>
        <w:t xml:space="preserve">. The five-monthlong strike in early 2014 at Impala Platinum Mine amounted to a loss of about R400 million a day in revenue.4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112179">
        <w:rPr>
          <w:sz w:val="16"/>
        </w:rPr>
        <w:t>favourable</w:t>
      </w:r>
      <w:proofErr w:type="spellEnd"/>
      <w:r w:rsidRPr="00112179">
        <w:rPr>
          <w:sz w:val="16"/>
        </w:rPr>
        <w:t xml:space="preserve"> to economic growth.</w:t>
      </w:r>
    </w:p>
    <w:p w14:paraId="72051932" w14:textId="77777777" w:rsidR="00D4398D" w:rsidRPr="00112179" w:rsidRDefault="00D4398D" w:rsidP="00D4398D">
      <w:pPr>
        <w:rPr>
          <w:rStyle w:val="StyleUnderline"/>
        </w:rPr>
      </w:pPr>
      <w:r w:rsidRPr="00112179">
        <w:rPr>
          <w:rStyle w:val="StyleUnderline"/>
        </w:rPr>
        <w:t xml:space="preserve">2 </w:t>
      </w:r>
      <w:proofErr w:type="gramStart"/>
      <w:r w:rsidRPr="00112179">
        <w:rPr>
          <w:rStyle w:val="StyleUnderline"/>
        </w:rPr>
        <w:t>BACKGROUND</w:t>
      </w:r>
      <w:proofErr w:type="gramEnd"/>
    </w:p>
    <w:p w14:paraId="48A48F05" w14:textId="77777777" w:rsidR="00D4398D" w:rsidRPr="00112179" w:rsidRDefault="00D4398D" w:rsidP="00D4398D">
      <w:pPr>
        <w:rPr>
          <w:sz w:val="16"/>
        </w:rPr>
      </w:pPr>
      <w:r w:rsidRPr="00112179">
        <w:rPr>
          <w:rStyle w:val="StyleUnderline"/>
        </w:rPr>
        <w:t xml:space="preserve">When </w:t>
      </w:r>
      <w:r w:rsidRPr="00112179">
        <w:rPr>
          <w:rStyle w:val="Emphasis"/>
          <w:highlight w:val="green"/>
        </w:rPr>
        <w:t>South Africa</w:t>
      </w:r>
      <w:r w:rsidRPr="00112179">
        <w:rPr>
          <w:rStyle w:val="StyleUnderline"/>
        </w:rPr>
        <w:t xml:space="preserve"> obtained democracy in 1994</w:t>
      </w:r>
      <w:r w:rsidRPr="00112179">
        <w:rPr>
          <w:sz w:val="16"/>
        </w:rPr>
        <w:t xml:space="preserve">, </w:t>
      </w:r>
      <w:r w:rsidRPr="00112179">
        <w:rPr>
          <w:rStyle w:val="StyleUnderline"/>
        </w:rPr>
        <w:t>there was a dream of</w:t>
      </w:r>
      <w:r w:rsidRPr="00112179">
        <w:rPr>
          <w:sz w:val="16"/>
        </w:rPr>
        <w:t xml:space="preserve"> a better country with a </w:t>
      </w:r>
      <w:r w:rsidRPr="00112179">
        <w:rPr>
          <w:rStyle w:val="StyleUnderline"/>
        </w:rPr>
        <w:t>new</w:t>
      </w:r>
      <w:r w:rsidRPr="00112179">
        <w:rPr>
          <w:sz w:val="16"/>
        </w:rPr>
        <w:t xml:space="preserve"> vision for </w:t>
      </w:r>
      <w:r w:rsidRPr="00112179">
        <w:rPr>
          <w:rStyle w:val="StyleUnderline"/>
        </w:rPr>
        <w:t>industrial relations</w:t>
      </w:r>
      <w:r w:rsidRPr="00112179">
        <w:rPr>
          <w:sz w:val="16"/>
        </w:rPr>
        <w:t xml:space="preserve">.5 However, the number of </w:t>
      </w:r>
      <w:r w:rsidRPr="00112179">
        <w:rPr>
          <w:rStyle w:val="StyleUnderline"/>
        </w:rPr>
        <w:t xml:space="preserve">violent </w:t>
      </w:r>
      <w:r w:rsidRPr="00112179">
        <w:rPr>
          <w:rStyle w:val="StyleUnderline"/>
          <w:highlight w:val="green"/>
        </w:rPr>
        <w:t>strikes</w:t>
      </w:r>
      <w:r w:rsidRPr="00112179">
        <w:rPr>
          <w:rStyle w:val="StyleUnderline"/>
        </w:rPr>
        <w:t xml:space="preserve"> that have </w:t>
      </w:r>
      <w:proofErr w:type="spellStart"/>
      <w:r w:rsidRPr="00112179">
        <w:rPr>
          <w:rStyle w:val="StyleUnderline"/>
        </w:rPr>
        <w:t>bedevilled</w:t>
      </w:r>
      <w:proofErr w:type="spellEnd"/>
      <w:r w:rsidRPr="00112179">
        <w:rPr>
          <w:rStyle w:val="StyleUnderline"/>
        </w:rPr>
        <w:t xml:space="preserve"> this country in recent years seems to have shattered-down the </w:t>
      </w:r>
      <w:r w:rsidRPr="00112179">
        <w:rPr>
          <w:rStyle w:val="Emphasis"/>
        </w:rPr>
        <w:t>aspirations</w:t>
      </w:r>
      <w:r w:rsidRPr="00112179">
        <w:rPr>
          <w:rStyle w:val="StyleUnderline"/>
        </w:rPr>
        <w:t xml:space="preserve"> of a better South Africa</w:t>
      </w:r>
      <w:r w:rsidRPr="00112179">
        <w:rPr>
          <w:sz w:val="16"/>
        </w:rPr>
        <w:t xml:space="preserve">. South Africa recorded </w:t>
      </w:r>
      <w:r w:rsidRPr="00112179">
        <w:rPr>
          <w:rStyle w:val="Emphasis"/>
        </w:rPr>
        <w:t>114</w:t>
      </w:r>
      <w:r w:rsidRPr="00112179">
        <w:rPr>
          <w:sz w:val="16"/>
        </w:rPr>
        <w:t xml:space="preserve"> strikes </w:t>
      </w:r>
      <w:r w:rsidRPr="00112179">
        <w:rPr>
          <w:rStyle w:val="Emphasis"/>
        </w:rPr>
        <w:t>in 2013</w:t>
      </w:r>
      <w:r w:rsidRPr="00112179">
        <w:rPr>
          <w:sz w:val="16"/>
        </w:rPr>
        <w:t xml:space="preserve"> </w:t>
      </w:r>
      <w:r w:rsidRPr="00112179">
        <w:rPr>
          <w:rStyle w:val="StyleUnderline"/>
        </w:rPr>
        <w:t xml:space="preserve">and </w:t>
      </w:r>
      <w:r w:rsidRPr="00112179">
        <w:rPr>
          <w:rStyle w:val="Emphasis"/>
        </w:rPr>
        <w:t>88</w:t>
      </w:r>
      <w:r w:rsidRPr="00112179">
        <w:rPr>
          <w:sz w:val="16"/>
        </w:rPr>
        <w:t xml:space="preserve"> strikes </w:t>
      </w:r>
      <w:r w:rsidRPr="00112179">
        <w:rPr>
          <w:rStyle w:val="Emphasis"/>
        </w:rPr>
        <w:t>in 2014</w:t>
      </w:r>
      <w:r w:rsidRPr="00112179">
        <w:rPr>
          <w:sz w:val="16"/>
        </w:rPr>
        <w:t xml:space="preserve">, which </w:t>
      </w:r>
      <w:r w:rsidRPr="00112179">
        <w:rPr>
          <w:rStyle w:val="Emphasis"/>
        </w:rPr>
        <w:t>cost the country about R6.1 billion</w:t>
      </w:r>
      <w:r w:rsidRPr="00112179">
        <w:rPr>
          <w:sz w:val="16"/>
        </w:rPr>
        <w:t xml:space="preserve"> according to the Department of Labour.6 The </w:t>
      </w:r>
      <w:r w:rsidRPr="00112179">
        <w:rPr>
          <w:rStyle w:val="StyleUnderline"/>
        </w:rPr>
        <w:t>impact</w:t>
      </w:r>
      <w:r w:rsidRPr="00112179">
        <w:rPr>
          <w:sz w:val="16"/>
        </w:rPr>
        <w:t xml:space="preserve"> of these strikes </w:t>
      </w:r>
      <w:r w:rsidRPr="00112179">
        <w:rPr>
          <w:rStyle w:val="StyleUnderline"/>
        </w:rPr>
        <w:t>has been hugely felt by the mining sector</w:t>
      </w:r>
      <w:r w:rsidRPr="00112179">
        <w:rPr>
          <w:sz w:val="16"/>
        </w:rPr>
        <w:t>,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w:t>
      </w:r>
      <w:r w:rsidRPr="00112179">
        <w:rPr>
          <w:rStyle w:val="Emphasis"/>
        </w:rPr>
        <w:t xml:space="preserve">the five-month-long strike in the platinum sector </w:t>
      </w:r>
      <w:r w:rsidRPr="00112179">
        <w:rPr>
          <w:rStyle w:val="Emphasis"/>
          <w:highlight w:val="green"/>
        </w:rPr>
        <w:t>pushed the economy to the brink of recession</w:t>
      </w:r>
      <w:r w:rsidRPr="00112179">
        <w:rPr>
          <w:sz w:val="16"/>
        </w:rPr>
        <w:t xml:space="preserve">”. 7 This strike was closely followed by a four-week strike in the metal and engineering sector. All these </w:t>
      </w:r>
      <w:r w:rsidRPr="00112179">
        <w:rPr>
          <w:rStyle w:val="StyleUnderline"/>
        </w:rPr>
        <w:t>strikes</w:t>
      </w:r>
      <w:r w:rsidRPr="00112179">
        <w:rPr>
          <w:sz w:val="16"/>
        </w:rPr>
        <w:t xml:space="preserve"> (and those not mentioned here) were </w:t>
      </w:r>
      <w:proofErr w:type="spellStart"/>
      <w:r w:rsidRPr="00112179">
        <w:rPr>
          <w:rStyle w:val="StyleUnderline"/>
        </w:rPr>
        <w:t>characterised</w:t>
      </w:r>
      <w:proofErr w:type="spellEnd"/>
      <w:r w:rsidRPr="00112179">
        <w:rPr>
          <w:rStyle w:val="StyleUnderline"/>
        </w:rPr>
        <w:t xml:space="preserve"> with violence accompanied by damage to property, intimidation, assault and sometimes the killing of people</w:t>
      </w:r>
      <w:r w:rsidRPr="00112179">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112179">
        <w:rPr>
          <w:sz w:val="16"/>
        </w:rPr>
        <w:t>characterise</w:t>
      </w:r>
      <w:proofErr w:type="spellEnd"/>
      <w:r w:rsidRPr="00112179">
        <w:rPr>
          <w:sz w:val="16"/>
        </w:rPr>
        <w:t xml:space="preserve"> the South African </w:t>
      </w:r>
      <w:proofErr w:type="spellStart"/>
      <w:r w:rsidRPr="00112179">
        <w:rPr>
          <w:sz w:val="16"/>
        </w:rPr>
        <w:t>labour</w:t>
      </w:r>
      <w:proofErr w:type="spellEnd"/>
      <w:r w:rsidRPr="00112179">
        <w:rPr>
          <w:sz w:val="16"/>
        </w:rPr>
        <w:t xml:space="preserve"> market provide a broad explanation for strike violence.9 </w:t>
      </w:r>
      <w:r w:rsidRPr="00112179">
        <w:rPr>
          <w:rStyle w:val="StyleUnderline"/>
        </w:rPr>
        <w:t>While participating in a strike, workers’ stress levels leave them feeling frustrated at their seeming powerlessness, which in turn provokes further violent behaviour</w:t>
      </w:r>
      <w:r w:rsidRPr="00112179">
        <w:rPr>
          <w:sz w:val="16"/>
        </w:rPr>
        <w:t>.10</w:t>
      </w:r>
    </w:p>
    <w:p w14:paraId="6C0F9665" w14:textId="77777777" w:rsidR="00D4398D" w:rsidRPr="00112179" w:rsidRDefault="00D4398D" w:rsidP="00D4398D">
      <w:pPr>
        <w:rPr>
          <w:sz w:val="16"/>
        </w:rPr>
      </w:pPr>
      <w:r w:rsidRPr="00112179">
        <w:rPr>
          <w:sz w:val="16"/>
        </w:rPr>
        <w:t xml:space="preserve">These strikes are not only violent but take long to resolve. Generally, </w:t>
      </w:r>
      <w:r w:rsidRPr="00112179">
        <w:rPr>
          <w:rStyle w:val="StyleUnderline"/>
          <w:highlight w:val="green"/>
        </w:rPr>
        <w:t xml:space="preserve">a </w:t>
      </w:r>
      <w:r w:rsidRPr="00112179">
        <w:rPr>
          <w:rStyle w:val="Emphasis"/>
          <w:highlight w:val="green"/>
        </w:rPr>
        <w:t>lengthy strike</w:t>
      </w:r>
      <w:r w:rsidRPr="00112179">
        <w:rPr>
          <w:rStyle w:val="StyleUnderline"/>
        </w:rPr>
        <w:t xml:space="preserve"> </w:t>
      </w:r>
      <w:r w:rsidRPr="00112179">
        <w:rPr>
          <w:rStyle w:val="StyleUnderline"/>
          <w:highlight w:val="green"/>
        </w:rPr>
        <w:t xml:space="preserve">has a negative effect on </w:t>
      </w:r>
      <w:r w:rsidRPr="00112179">
        <w:rPr>
          <w:rStyle w:val="Emphasis"/>
          <w:highlight w:val="green"/>
        </w:rPr>
        <w:t>employment</w:t>
      </w:r>
      <w:r w:rsidRPr="00112179">
        <w:rPr>
          <w:rStyle w:val="StyleUnderline"/>
        </w:rPr>
        <w:t xml:space="preserve">, reduces </w:t>
      </w:r>
      <w:r w:rsidRPr="00112179">
        <w:rPr>
          <w:rStyle w:val="Emphasis"/>
          <w:highlight w:val="green"/>
        </w:rPr>
        <w:t>business confidence</w:t>
      </w:r>
      <w:r w:rsidRPr="00112179">
        <w:rPr>
          <w:rStyle w:val="StyleUnderline"/>
        </w:rPr>
        <w:t xml:space="preserve"> </w:t>
      </w:r>
      <w:r w:rsidRPr="00112179">
        <w:rPr>
          <w:rStyle w:val="StyleUnderline"/>
          <w:highlight w:val="green"/>
        </w:rPr>
        <w:t>and</w:t>
      </w:r>
      <w:r w:rsidRPr="00112179">
        <w:rPr>
          <w:rStyle w:val="StyleUnderline"/>
        </w:rPr>
        <w:t xml:space="preserve"> increases the risk of economic </w:t>
      </w:r>
      <w:r w:rsidRPr="00112179">
        <w:rPr>
          <w:rStyle w:val="Emphasis"/>
        </w:rPr>
        <w:t>stagflation</w:t>
      </w:r>
      <w:r w:rsidRPr="00112179">
        <w:rPr>
          <w:sz w:val="16"/>
        </w:rPr>
        <w:t xml:space="preserve">. In addition, </w:t>
      </w:r>
      <w:r w:rsidRPr="00112179">
        <w:rPr>
          <w:rStyle w:val="StyleUnderline"/>
        </w:rPr>
        <w:t xml:space="preserve">such strikes have a major setback on the </w:t>
      </w:r>
      <w:r w:rsidRPr="00112179">
        <w:rPr>
          <w:rStyle w:val="Emphasis"/>
          <w:highlight w:val="green"/>
        </w:rPr>
        <w:t>growth</w:t>
      </w:r>
      <w:r w:rsidRPr="00112179">
        <w:rPr>
          <w:rStyle w:val="StyleUnderline"/>
        </w:rPr>
        <w:t xml:space="preserve"> of the economy and investment opportunities</w:t>
      </w:r>
      <w:r w:rsidRPr="00112179">
        <w:rPr>
          <w:sz w:val="16"/>
        </w:rPr>
        <w:t xml:space="preserve">. </w:t>
      </w:r>
      <w:r w:rsidRPr="00112179">
        <w:rPr>
          <w:rStyle w:val="StyleUnderline"/>
        </w:rPr>
        <w:t>It is common knowledge that consumer spending is directly linked to economic growth</w:t>
      </w:r>
      <w:r w:rsidRPr="00112179">
        <w:rPr>
          <w:sz w:val="16"/>
        </w:rPr>
        <w:t xml:space="preserve">. At the same time, </w:t>
      </w:r>
      <w:r w:rsidRPr="00112179">
        <w:rPr>
          <w:rStyle w:val="StyleUnderline"/>
        </w:rPr>
        <w:t xml:space="preserve">if the economy is not showing signs of growth, employment opportunities are shed, and poverty becomes </w:t>
      </w:r>
      <w:proofErr w:type="gramStart"/>
      <w:r w:rsidRPr="00112179">
        <w:rPr>
          <w:rStyle w:val="StyleUnderline"/>
        </w:rPr>
        <w:t>the end result</w:t>
      </w:r>
      <w:proofErr w:type="gramEnd"/>
      <w:r w:rsidRPr="00112179">
        <w:rPr>
          <w:sz w:val="16"/>
        </w:rPr>
        <w:t xml:space="preserve">. The economy of South Africa </w:t>
      </w:r>
      <w:proofErr w:type="gramStart"/>
      <w:r w:rsidRPr="00112179">
        <w:rPr>
          <w:sz w:val="16"/>
        </w:rPr>
        <w:t>is in need of</w:t>
      </w:r>
      <w:proofErr w:type="gramEnd"/>
      <w:r w:rsidRPr="00112179">
        <w:rPr>
          <w:sz w:val="16"/>
        </w:rPr>
        <w:t xml:space="preserve"> </w:t>
      </w:r>
      <w:r w:rsidRPr="00112179">
        <w:rPr>
          <w:rStyle w:val="Emphasis"/>
          <w:highlight w:val="green"/>
        </w:rPr>
        <w:t>rapid growth</w:t>
      </w:r>
      <w:r w:rsidRPr="00112179">
        <w:rPr>
          <w:sz w:val="16"/>
        </w:rPr>
        <w:t xml:space="preserve"> to enable it to </w:t>
      </w:r>
      <w:r w:rsidRPr="00112179">
        <w:rPr>
          <w:rStyle w:val="StyleUnderline"/>
          <w:highlight w:val="green"/>
        </w:rPr>
        <w:t>deal with</w:t>
      </w:r>
      <w:r w:rsidRPr="00112179">
        <w:rPr>
          <w:sz w:val="16"/>
        </w:rPr>
        <w:t xml:space="preserve"> the </w:t>
      </w:r>
      <w:r w:rsidRPr="00112179">
        <w:rPr>
          <w:rStyle w:val="StyleUnderline"/>
        </w:rPr>
        <w:t xml:space="preserve">high levels of </w:t>
      </w:r>
      <w:r w:rsidRPr="00112179">
        <w:rPr>
          <w:rStyle w:val="Emphasis"/>
          <w:highlight w:val="green"/>
        </w:rPr>
        <w:t>unemployment</w:t>
      </w:r>
      <w:r w:rsidRPr="00112179">
        <w:rPr>
          <w:rStyle w:val="StyleUnderline"/>
        </w:rPr>
        <w:t xml:space="preserve"> </w:t>
      </w:r>
      <w:r w:rsidRPr="00112179">
        <w:rPr>
          <w:rStyle w:val="StyleUnderline"/>
          <w:highlight w:val="green"/>
        </w:rPr>
        <w:t>and</w:t>
      </w:r>
      <w:r w:rsidRPr="00112179">
        <w:rPr>
          <w:sz w:val="16"/>
        </w:rPr>
        <w:t xml:space="preserve"> resultant </w:t>
      </w:r>
      <w:r w:rsidRPr="00112179">
        <w:rPr>
          <w:rStyle w:val="Emphasis"/>
          <w:highlight w:val="green"/>
        </w:rPr>
        <w:t>poverty</w:t>
      </w:r>
      <w:r w:rsidRPr="00112179">
        <w:rPr>
          <w:sz w:val="16"/>
        </w:rPr>
        <w:t>.</w:t>
      </w:r>
    </w:p>
    <w:p w14:paraId="2D0989E4" w14:textId="77777777" w:rsidR="00D4398D" w:rsidRPr="00112179" w:rsidRDefault="00D4398D" w:rsidP="00D4398D">
      <w:pPr>
        <w:rPr>
          <w:sz w:val="16"/>
        </w:rPr>
      </w:pPr>
      <w:r w:rsidRPr="00112179">
        <w:rPr>
          <w:rStyle w:val="StyleUnderline"/>
        </w:rPr>
        <w:t xml:space="preserve">One of the </w:t>
      </w:r>
      <w:r w:rsidRPr="00112179">
        <w:rPr>
          <w:rStyle w:val="StyleUnderline"/>
          <w:highlight w:val="green"/>
        </w:rPr>
        <w:t xml:space="preserve">measures </w:t>
      </w:r>
      <w:r w:rsidRPr="00112179">
        <w:rPr>
          <w:rStyle w:val="StyleUnderline"/>
        </w:rPr>
        <w:t>that</w:t>
      </w:r>
      <w:r w:rsidRPr="00112179">
        <w:rPr>
          <w:sz w:val="16"/>
        </w:rPr>
        <w:t xml:space="preserve"> may </w:t>
      </w:r>
      <w:r w:rsidRPr="00112179">
        <w:rPr>
          <w:rStyle w:val="Emphasis"/>
          <w:highlight w:val="green"/>
        </w:rPr>
        <w:t>boost</w:t>
      </w:r>
      <w:r w:rsidRPr="00112179">
        <w:rPr>
          <w:sz w:val="16"/>
        </w:rPr>
        <w:t xml:space="preserve"> </w:t>
      </w:r>
      <w:r w:rsidRPr="00112179">
        <w:rPr>
          <w:rStyle w:val="StyleUnderline"/>
        </w:rPr>
        <w:t>the country’s economic</w:t>
      </w:r>
      <w:r w:rsidRPr="00112179">
        <w:rPr>
          <w:sz w:val="16"/>
        </w:rPr>
        <w:t xml:space="preserve"> </w:t>
      </w:r>
      <w:r w:rsidRPr="00112179">
        <w:rPr>
          <w:rStyle w:val="Emphasis"/>
          <w:highlight w:val="green"/>
        </w:rPr>
        <w:t>growth</w:t>
      </w:r>
      <w:r w:rsidRPr="00112179">
        <w:rPr>
          <w:rStyle w:val="StyleUnderline"/>
        </w:rPr>
        <w:t xml:space="preserve"> is </w:t>
      </w:r>
      <w:r w:rsidRPr="00112179">
        <w:rPr>
          <w:rStyle w:val="StyleUnderline"/>
          <w:highlight w:val="green"/>
        </w:rPr>
        <w:t xml:space="preserve">by attracting </w:t>
      </w:r>
      <w:r w:rsidRPr="00112179">
        <w:rPr>
          <w:rStyle w:val="Emphasis"/>
          <w:highlight w:val="green"/>
        </w:rPr>
        <w:t>potential investors</w:t>
      </w:r>
      <w:r w:rsidRPr="00112179">
        <w:rPr>
          <w:sz w:val="16"/>
        </w:rPr>
        <w:t xml:space="preserve"> to invest in the country. However, </w:t>
      </w:r>
      <w:r w:rsidRPr="00112179">
        <w:rPr>
          <w:rStyle w:val="StyleUnderline"/>
        </w:rPr>
        <w:t>this might be difficult as investors would want</w:t>
      </w:r>
      <w:r w:rsidRPr="00112179">
        <w:rPr>
          <w:sz w:val="16"/>
        </w:rPr>
        <w:t xml:space="preserve"> to invest in a country where there is</w:t>
      </w:r>
      <w:r w:rsidRPr="00112179">
        <w:rPr>
          <w:rStyle w:val="StyleUnderline"/>
        </w:rPr>
        <w:t xml:space="preserve"> a likelihood of getting </w:t>
      </w:r>
      <w:r w:rsidRPr="00112179">
        <w:rPr>
          <w:rStyle w:val="Emphasis"/>
        </w:rPr>
        <w:t>returns</w:t>
      </w:r>
      <w:r w:rsidRPr="00112179">
        <w:rPr>
          <w:rStyle w:val="StyleUnderline"/>
        </w:rPr>
        <w:t xml:space="preserve"> for their investments</w:t>
      </w:r>
      <w:r w:rsidRPr="00112179">
        <w:rPr>
          <w:sz w:val="16"/>
        </w:rPr>
        <w:t xml:space="preserve">. The wish of getting </w:t>
      </w:r>
      <w:r w:rsidRPr="00112179">
        <w:rPr>
          <w:rStyle w:val="Emphasis"/>
        </w:rPr>
        <w:t>returns</w:t>
      </w:r>
      <w:r w:rsidRPr="00112179">
        <w:rPr>
          <w:sz w:val="16"/>
        </w:rPr>
        <w:t xml:space="preserve"> for investment </w:t>
      </w:r>
      <w:r w:rsidRPr="00112179">
        <w:rPr>
          <w:rStyle w:val="StyleUnderline"/>
        </w:rPr>
        <w:t xml:space="preserve">may not </w:t>
      </w:r>
      <w:proofErr w:type="spellStart"/>
      <w:r w:rsidRPr="00112179">
        <w:rPr>
          <w:rStyle w:val="StyleUnderline"/>
        </w:rPr>
        <w:t>materialise</w:t>
      </w:r>
      <w:proofErr w:type="spellEnd"/>
      <w:r w:rsidRPr="00112179">
        <w:rPr>
          <w:rStyle w:val="StyleUnderline"/>
        </w:rPr>
        <w:t xml:space="preserve"> if</w:t>
      </w:r>
      <w:r w:rsidRPr="00112179">
        <w:rPr>
          <w:sz w:val="16"/>
        </w:rPr>
        <w:t xml:space="preserve"> the </w:t>
      </w:r>
      <w:proofErr w:type="spellStart"/>
      <w:r w:rsidRPr="00112179">
        <w:rPr>
          <w:sz w:val="16"/>
        </w:rPr>
        <w:t>labour</w:t>
      </w:r>
      <w:proofErr w:type="spellEnd"/>
      <w:r w:rsidRPr="00112179">
        <w:rPr>
          <w:sz w:val="16"/>
        </w:rPr>
        <w:t xml:space="preserve"> environment is not fertile for such investments </w:t>
      </w:r>
      <w:proofErr w:type="gramStart"/>
      <w:r w:rsidRPr="00112179">
        <w:rPr>
          <w:sz w:val="16"/>
        </w:rPr>
        <w:t>as a result of</w:t>
      </w:r>
      <w:proofErr w:type="gramEnd"/>
      <w:r w:rsidRPr="00112179">
        <w:rPr>
          <w:sz w:val="16"/>
        </w:rPr>
        <w:t xml:space="preserve">, for example, </w:t>
      </w:r>
      <w:r w:rsidRPr="00112179">
        <w:rPr>
          <w:rStyle w:val="StyleUnderline"/>
        </w:rPr>
        <w:t xml:space="preserve">unstable </w:t>
      </w:r>
      <w:proofErr w:type="spellStart"/>
      <w:r w:rsidRPr="00112179">
        <w:rPr>
          <w:rStyle w:val="StyleUnderline"/>
        </w:rPr>
        <w:t>labour</w:t>
      </w:r>
      <w:proofErr w:type="spellEnd"/>
      <w:r w:rsidRPr="00112179">
        <w:rPr>
          <w:rStyle w:val="StyleUnderline"/>
        </w:rPr>
        <w:t xml:space="preserve"> relations</w:t>
      </w:r>
      <w:r w:rsidRPr="00112179">
        <w:rPr>
          <w:sz w:val="16"/>
        </w:rPr>
        <w:t xml:space="preserve">. Therefore, </w:t>
      </w:r>
      <w:r w:rsidRPr="00112179">
        <w:rPr>
          <w:rStyle w:val="StyleUnderline"/>
          <w:highlight w:val="green"/>
        </w:rPr>
        <w:t xml:space="preserve">investors may be </w:t>
      </w:r>
      <w:r w:rsidRPr="00112179">
        <w:rPr>
          <w:rStyle w:val="Emphasis"/>
          <w:highlight w:val="green"/>
        </w:rPr>
        <w:t xml:space="preserve">reluctant </w:t>
      </w:r>
      <w:r w:rsidRPr="00112179">
        <w:rPr>
          <w:rStyle w:val="Emphasis"/>
        </w:rPr>
        <w:t>to invest</w:t>
      </w:r>
      <w:r w:rsidRPr="00112179">
        <w:rPr>
          <w:rStyle w:val="StyleUnderline"/>
        </w:rPr>
        <w:t xml:space="preserve"> </w:t>
      </w:r>
      <w:r w:rsidRPr="00112179">
        <w:rPr>
          <w:rStyle w:val="StyleUnderline"/>
          <w:highlight w:val="green"/>
        </w:rPr>
        <w:t>where there is</w:t>
      </w:r>
      <w:r w:rsidRPr="00112179">
        <w:rPr>
          <w:rStyle w:val="StyleUnderline"/>
        </w:rPr>
        <w:t xml:space="preserve"> an </w:t>
      </w:r>
      <w:r w:rsidRPr="00112179">
        <w:rPr>
          <w:rStyle w:val="StyleUnderline"/>
          <w:highlight w:val="green"/>
        </w:rPr>
        <w:t>unstable</w:t>
      </w:r>
      <w:r w:rsidRPr="00112179">
        <w:rPr>
          <w:sz w:val="16"/>
        </w:rPr>
        <w:t xml:space="preserve"> or fragile </w:t>
      </w:r>
      <w:proofErr w:type="spellStart"/>
      <w:r w:rsidRPr="00112179">
        <w:rPr>
          <w:rStyle w:val="Emphasis"/>
          <w:highlight w:val="green"/>
        </w:rPr>
        <w:t>labour</w:t>
      </w:r>
      <w:proofErr w:type="spellEnd"/>
      <w:r w:rsidRPr="00112179">
        <w:rPr>
          <w:rStyle w:val="Emphasis"/>
          <w:highlight w:val="green"/>
        </w:rPr>
        <w:t xml:space="preserve"> relations</w:t>
      </w:r>
      <w:r w:rsidRPr="00112179">
        <w:rPr>
          <w:sz w:val="16"/>
        </w:rPr>
        <w:t xml:space="preserve"> environment.</w:t>
      </w:r>
    </w:p>
    <w:p w14:paraId="61FBCA91" w14:textId="77777777" w:rsidR="00D4398D" w:rsidRPr="00112179" w:rsidRDefault="00D4398D" w:rsidP="00D4398D">
      <w:pPr>
        <w:rPr>
          <w:sz w:val="16"/>
        </w:rPr>
      </w:pPr>
    </w:p>
    <w:p w14:paraId="1396F53E" w14:textId="77777777" w:rsidR="00D4398D" w:rsidRPr="00112179" w:rsidRDefault="00D4398D" w:rsidP="00D4398D">
      <w:pPr>
        <w:pStyle w:val="Heading4"/>
        <w:rPr>
          <w:rFonts w:cs="Calibri"/>
        </w:rPr>
      </w:pPr>
      <w:r w:rsidRPr="00112179">
        <w:rPr>
          <w:rFonts w:cs="Calibri"/>
        </w:rPr>
        <w:t xml:space="preserve">Just </w:t>
      </w:r>
      <w:r w:rsidRPr="00112179">
        <w:rPr>
          <w:rFonts w:cs="Calibri"/>
          <w:u w:val="single"/>
        </w:rPr>
        <w:t>short-term</w:t>
      </w:r>
      <w:r w:rsidRPr="00112179">
        <w:rPr>
          <w:rFonts w:cs="Calibri"/>
        </w:rPr>
        <w:t xml:space="preserve"> disruptions stop economic recovery.</w:t>
      </w:r>
    </w:p>
    <w:p w14:paraId="214B19D3" w14:textId="77777777" w:rsidR="00D4398D" w:rsidRPr="00112179" w:rsidRDefault="00D4398D" w:rsidP="00D4398D">
      <w:r w:rsidRPr="00112179">
        <w:t>Shannon</w:t>
      </w:r>
      <w:r w:rsidRPr="00112179">
        <w:rPr>
          <w:rStyle w:val="Style13ptBold"/>
        </w:rPr>
        <w:t xml:space="preserve"> </w:t>
      </w:r>
      <w:proofErr w:type="spellStart"/>
      <w:r w:rsidRPr="00112179">
        <w:rPr>
          <w:rStyle w:val="Style13ptBold"/>
        </w:rPr>
        <w:t>Pettypiece</w:t>
      </w:r>
      <w:proofErr w:type="spellEnd"/>
      <w:r w:rsidRPr="00112179">
        <w:rPr>
          <w:rStyle w:val="Style13ptBold"/>
        </w:rPr>
        <w:t xml:space="preserve"> 10-24</w:t>
      </w:r>
      <w:r w:rsidRPr="00112179">
        <w:t>, senior White House reporter for NBCNews.com. October 24, 2021. “Biden on the sidelines of '</w:t>
      </w:r>
      <w:proofErr w:type="spellStart"/>
      <w:r w:rsidRPr="00112179">
        <w:t>Striketober</w:t>
      </w:r>
      <w:proofErr w:type="spellEnd"/>
      <w:r w:rsidRPr="00112179">
        <w:t xml:space="preserve">,' with economy in the balance” </w:t>
      </w:r>
      <w:hyperlink r:id="rId7" w:history="1">
        <w:r w:rsidRPr="00112179">
          <w:rPr>
            <w:rStyle w:val="Hyperlink"/>
          </w:rPr>
          <w:t>https://www.nbcnews.com/politics/white-house/biden-sidelines-striketober-economy-balance-n1282094</w:t>
        </w:r>
      </w:hyperlink>
      <w:r w:rsidRPr="00112179">
        <w:t xml:space="preserve"> </w:t>
      </w:r>
      <w:proofErr w:type="spellStart"/>
      <w:r w:rsidRPr="00112179">
        <w:t>brett</w:t>
      </w:r>
      <w:proofErr w:type="spellEnd"/>
    </w:p>
    <w:p w14:paraId="592A865F" w14:textId="77777777" w:rsidR="00D4398D" w:rsidRPr="00112179" w:rsidRDefault="00D4398D" w:rsidP="00D4398D">
      <w:pPr>
        <w:rPr>
          <w:sz w:val="16"/>
        </w:rPr>
      </w:pPr>
      <w:r w:rsidRPr="00112179">
        <w:rPr>
          <w:sz w:val="16"/>
        </w:rPr>
        <w:t xml:space="preserve">But President Biden faces a different dynamic from candidate </w:t>
      </w:r>
      <w:proofErr w:type="gramStart"/>
      <w:r w:rsidRPr="00112179">
        <w:rPr>
          <w:sz w:val="16"/>
        </w:rPr>
        <w:t>Biden, because</w:t>
      </w:r>
      <w:proofErr w:type="gramEnd"/>
      <w:r w:rsidRPr="00112179">
        <w:rPr>
          <w:sz w:val="16"/>
        </w:rPr>
        <w:t xml:space="preserve"> </w:t>
      </w:r>
      <w:r w:rsidRPr="00112179">
        <w:rPr>
          <w:rStyle w:val="StyleUnderline"/>
          <w:highlight w:val="green"/>
        </w:rPr>
        <w:t xml:space="preserve">strikes risk adding to </w:t>
      </w:r>
      <w:r w:rsidRPr="00112179">
        <w:rPr>
          <w:rStyle w:val="Emphasis"/>
          <w:highlight w:val="green"/>
        </w:rPr>
        <w:t>labor shortages</w:t>
      </w:r>
      <w:r w:rsidRPr="00112179">
        <w:rPr>
          <w:rStyle w:val="StyleUnderline"/>
          <w:highlight w:val="green"/>
        </w:rPr>
        <w:t xml:space="preserve"> and </w:t>
      </w:r>
      <w:r w:rsidRPr="00112179">
        <w:rPr>
          <w:rStyle w:val="Emphasis"/>
          <w:highlight w:val="green"/>
        </w:rPr>
        <w:t>supply chain disruptions</w:t>
      </w:r>
      <w:r w:rsidRPr="00112179">
        <w:rPr>
          <w:sz w:val="16"/>
        </w:rPr>
        <w:t xml:space="preserve"> that are </w:t>
      </w:r>
      <w:r w:rsidRPr="00112179">
        <w:rPr>
          <w:rStyle w:val="Emphasis"/>
          <w:highlight w:val="green"/>
        </w:rPr>
        <w:t>already driving up prices</w:t>
      </w:r>
      <w:r w:rsidRPr="00112179">
        <w:rPr>
          <w:rStyle w:val="StyleUnderline"/>
        </w:rPr>
        <w:t xml:space="preserve"> </w:t>
      </w:r>
      <w:r w:rsidRPr="00112179">
        <w:rPr>
          <w:rStyle w:val="StyleUnderline"/>
          <w:highlight w:val="green"/>
        </w:rPr>
        <w:t>as the</w:t>
      </w:r>
      <w:r w:rsidRPr="00112179">
        <w:rPr>
          <w:sz w:val="16"/>
        </w:rPr>
        <w:t xml:space="preserve"> global </w:t>
      </w:r>
      <w:r w:rsidRPr="00112179">
        <w:rPr>
          <w:rStyle w:val="StyleUnderline"/>
          <w:highlight w:val="green"/>
        </w:rPr>
        <w:t>economy reels from pandemic strains</w:t>
      </w:r>
      <w:r w:rsidRPr="00112179">
        <w:rPr>
          <w:sz w:val="16"/>
        </w:rPr>
        <w:t xml:space="preserve">. While the strikes could benefit workers by driving up wages in the long term, </w:t>
      </w:r>
      <w:r w:rsidRPr="00112179">
        <w:rPr>
          <w:rStyle w:val="Emphasis"/>
          <w:highlight w:val="green"/>
        </w:rPr>
        <w:t>the near-term impact</w:t>
      </w:r>
      <w:r w:rsidRPr="00112179">
        <w:rPr>
          <w:rStyle w:val="StyleUnderline"/>
        </w:rPr>
        <w:t xml:space="preserve"> of persistent or growing work stoppages </w:t>
      </w:r>
      <w:r w:rsidRPr="00112179">
        <w:rPr>
          <w:rStyle w:val="StyleUnderline"/>
          <w:highlight w:val="green"/>
        </w:rPr>
        <w:t>could include</w:t>
      </w:r>
      <w:r w:rsidRPr="00112179">
        <w:rPr>
          <w:sz w:val="16"/>
        </w:rPr>
        <w:t xml:space="preserve"> worst-case scenarios like </w:t>
      </w:r>
      <w:r w:rsidRPr="00112179">
        <w:rPr>
          <w:rStyle w:val="Emphasis"/>
          <w:highlight w:val="green"/>
        </w:rPr>
        <w:t>food shortages</w:t>
      </w:r>
      <w:r w:rsidRPr="00112179">
        <w:rPr>
          <w:rStyle w:val="StyleUnderline"/>
        </w:rPr>
        <w:t xml:space="preserve"> </w:t>
      </w:r>
      <w:r w:rsidRPr="00112179">
        <w:rPr>
          <w:rStyle w:val="StyleUnderline"/>
          <w:highlight w:val="green"/>
        </w:rPr>
        <w:t>or</w:t>
      </w:r>
      <w:r w:rsidRPr="00112179">
        <w:rPr>
          <w:rStyle w:val="StyleUnderline"/>
        </w:rPr>
        <w:t xml:space="preserve"> </w:t>
      </w:r>
      <w:r w:rsidRPr="00112179">
        <w:rPr>
          <w:rStyle w:val="Emphasis"/>
          <w:highlight w:val="green"/>
        </w:rPr>
        <w:t>lack of access to hospitals</w:t>
      </w:r>
      <w:r w:rsidRPr="00112179">
        <w:rPr>
          <w:sz w:val="16"/>
        </w:rPr>
        <w:t>.</w:t>
      </w:r>
    </w:p>
    <w:p w14:paraId="4F71D8BB" w14:textId="77777777" w:rsidR="00D4398D" w:rsidRPr="00112179" w:rsidRDefault="00D4398D" w:rsidP="00D4398D">
      <w:pPr>
        <w:rPr>
          <w:sz w:val="16"/>
        </w:rPr>
      </w:pPr>
      <w:r w:rsidRPr="00112179">
        <w:rPr>
          <w:sz w:val="16"/>
        </w:rPr>
        <w:t>"</w:t>
      </w:r>
      <w:r w:rsidRPr="00112179">
        <w:rPr>
          <w:rStyle w:val="StyleUnderline"/>
          <w:highlight w:val="green"/>
        </w:rPr>
        <w:t>This will</w:t>
      </w:r>
      <w:r w:rsidRPr="00112179">
        <w:rPr>
          <w:rStyle w:val="StyleUnderline"/>
        </w:rPr>
        <w:t xml:space="preserve"> come at an economic </w:t>
      </w:r>
      <w:r w:rsidRPr="00112179">
        <w:rPr>
          <w:rStyle w:val="StyleUnderline"/>
          <w:highlight w:val="green"/>
        </w:rPr>
        <w:t>cost</w:t>
      </w:r>
      <w:r w:rsidRPr="00112179">
        <w:rPr>
          <w:rStyle w:val="StyleUnderline"/>
        </w:rPr>
        <w:t xml:space="preserve"> to </w:t>
      </w:r>
      <w:r w:rsidRPr="00112179">
        <w:rPr>
          <w:rStyle w:val="Emphasis"/>
          <w:highlight w:val="green"/>
        </w:rPr>
        <w:t>employers</w:t>
      </w:r>
      <w:r w:rsidRPr="00112179">
        <w:rPr>
          <w:rStyle w:val="StyleUnderline"/>
        </w:rPr>
        <w:t xml:space="preserve"> </w:t>
      </w:r>
      <w:r w:rsidRPr="00112179">
        <w:rPr>
          <w:rStyle w:val="StyleUnderline"/>
          <w:highlight w:val="green"/>
        </w:rPr>
        <w:t>and</w:t>
      </w:r>
      <w:r w:rsidRPr="00112179">
        <w:rPr>
          <w:rStyle w:val="StyleUnderline"/>
        </w:rPr>
        <w:t xml:space="preserve"> </w:t>
      </w:r>
      <w:r w:rsidRPr="00112179">
        <w:rPr>
          <w:rStyle w:val="StyleUnderline"/>
          <w:highlight w:val="green"/>
        </w:rPr>
        <w:t>therefore the</w:t>
      </w:r>
      <w:r w:rsidRPr="00112179">
        <w:rPr>
          <w:rStyle w:val="StyleUnderline"/>
        </w:rPr>
        <w:t xml:space="preserve"> </w:t>
      </w:r>
      <w:r w:rsidRPr="00112179">
        <w:rPr>
          <w:rStyle w:val="Emphasis"/>
          <w:highlight w:val="green"/>
        </w:rPr>
        <w:t>economy</w:t>
      </w:r>
      <w:r w:rsidRPr="00112179">
        <w:rPr>
          <w:rStyle w:val="StyleUnderline"/>
        </w:rPr>
        <w:t>, and I think that may be why Biden has gone a little silent</w:t>
      </w:r>
      <w:r w:rsidRPr="00112179">
        <w:rPr>
          <w:sz w:val="16"/>
        </w:rPr>
        <w:t xml:space="preserve">," said Ariel </w:t>
      </w:r>
      <w:proofErr w:type="spellStart"/>
      <w:r w:rsidRPr="00112179">
        <w:rPr>
          <w:sz w:val="16"/>
        </w:rPr>
        <w:t>Avgar</w:t>
      </w:r>
      <w:proofErr w:type="spellEnd"/>
      <w:r w:rsidRPr="00112179">
        <w:rPr>
          <w:sz w:val="16"/>
        </w:rPr>
        <w:t xml:space="preserve">, an associate professor of labor relations, </w:t>
      </w:r>
      <w:proofErr w:type="gramStart"/>
      <w:r w:rsidRPr="00112179">
        <w:rPr>
          <w:sz w:val="16"/>
        </w:rPr>
        <w:t>law</w:t>
      </w:r>
      <w:proofErr w:type="gramEnd"/>
      <w:r w:rsidRPr="00112179">
        <w:rPr>
          <w:sz w:val="16"/>
        </w:rPr>
        <w:t xml:space="preserve">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5D945F30" w14:textId="77777777" w:rsidR="00D4398D" w:rsidRPr="00112179" w:rsidRDefault="00D4398D" w:rsidP="00D4398D">
      <w:pPr>
        <w:rPr>
          <w:sz w:val="16"/>
        </w:rPr>
      </w:pPr>
      <w:r w:rsidRPr="00112179">
        <w:rPr>
          <w:sz w:val="16"/>
        </w:rPr>
        <w:t xml:space="preserve">There have been 184 strikes by health care to factory workers this year after the coronavirus pandemic aggravated concerns over low wages and poor working conditions, and </w:t>
      </w:r>
      <w:r w:rsidRPr="00112179">
        <w:rPr>
          <w:rStyle w:val="Emphasis"/>
          <w:highlight w:val="green"/>
        </w:rPr>
        <w:t>the tight labor market has given workers more leverage</w:t>
      </w:r>
      <w:r w:rsidRPr="00112179">
        <w:rPr>
          <w:sz w:val="16"/>
        </w:rPr>
        <w:t>. Among the strikers are more than 10,000 John Deere workers who went on strike this month. More than 24,000 health care workers at Kaiser Permanente are preparing to strike, joining thousands of nurses and other health care workers elsewhere who have been striking for months.</w:t>
      </w:r>
    </w:p>
    <w:p w14:paraId="2014ABCD" w14:textId="77777777" w:rsidR="00D4398D" w:rsidRPr="00112179" w:rsidRDefault="00D4398D" w:rsidP="00D4398D"/>
    <w:p w14:paraId="540F9882" w14:textId="77777777" w:rsidR="00D4398D" w:rsidRPr="00112179" w:rsidRDefault="00D4398D" w:rsidP="00D4398D">
      <w:pPr>
        <w:pStyle w:val="Heading4"/>
        <w:rPr>
          <w:rFonts w:cs="Calibri"/>
        </w:rPr>
      </w:pPr>
      <w:r w:rsidRPr="00112179">
        <w:rPr>
          <w:rFonts w:cs="Calibri"/>
        </w:rPr>
        <w:t xml:space="preserve">Decline </w:t>
      </w:r>
      <w:r w:rsidRPr="00112179">
        <w:rPr>
          <w:rFonts w:cs="Calibri"/>
          <w:u w:val="single"/>
        </w:rPr>
        <w:t>cascades</w:t>
      </w:r>
      <w:r w:rsidRPr="00112179">
        <w:rPr>
          <w:rFonts w:cs="Calibri"/>
        </w:rPr>
        <w:t>---nuclear war</w:t>
      </w:r>
    </w:p>
    <w:p w14:paraId="755AA68A" w14:textId="77777777" w:rsidR="00D4398D" w:rsidRPr="00112179" w:rsidRDefault="00D4398D" w:rsidP="00D4398D">
      <w:r w:rsidRPr="00112179">
        <w:t xml:space="preserve">Dr. Mathew </w:t>
      </w:r>
      <w:proofErr w:type="spellStart"/>
      <w:r w:rsidRPr="00112179">
        <w:rPr>
          <w:rStyle w:val="Style13ptBold"/>
        </w:rPr>
        <w:t>Maavak</w:t>
      </w:r>
      <w:proofErr w:type="spellEnd"/>
      <w:r w:rsidRPr="00112179">
        <w:rPr>
          <w:rStyle w:val="Style13ptBold"/>
        </w:rPr>
        <w:t xml:space="preserve"> 21</w:t>
      </w:r>
      <w:r w:rsidRPr="00112179">
        <w:t xml:space="preserve">, PhD in Risk Foresight from the </w:t>
      </w:r>
      <w:proofErr w:type="spellStart"/>
      <w:r w:rsidRPr="00112179">
        <w:t>Universiti</w:t>
      </w:r>
      <w:proofErr w:type="spellEnd"/>
      <w:r w:rsidRPr="00112179">
        <w:t xml:space="preserve"> </w:t>
      </w:r>
      <w:proofErr w:type="spellStart"/>
      <w:r w:rsidRPr="00112179">
        <w:t>Teknologi</w:t>
      </w:r>
      <w:proofErr w:type="spellEnd"/>
      <w:r w:rsidRPr="00112179">
        <w:t xml:space="preserve"> Malaysia, External Researcher (PLATBIDAFO) at the </w:t>
      </w:r>
      <w:proofErr w:type="spellStart"/>
      <w:r w:rsidRPr="00112179">
        <w:t>Kazimieras</w:t>
      </w:r>
      <w:proofErr w:type="spellEnd"/>
      <w:r w:rsidRPr="00112179">
        <w:t xml:space="preserve"> </w:t>
      </w:r>
      <w:proofErr w:type="spellStart"/>
      <w:r w:rsidRPr="00112179">
        <w:t>Simonavicius</w:t>
      </w:r>
      <w:proofErr w:type="spellEnd"/>
      <w:r w:rsidRPr="0011217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6076917B" w14:textId="6144AD35" w:rsidR="00806442" w:rsidRPr="00112179" w:rsidRDefault="00D4398D" w:rsidP="00D4398D">
      <w:pPr>
        <w:rPr>
          <w:sz w:val="16"/>
        </w:rPr>
      </w:pPr>
      <w:r w:rsidRPr="00112179">
        <w:rPr>
          <w:sz w:val="16"/>
        </w:rPr>
        <w:t xml:space="preserve">Various </w:t>
      </w:r>
      <w:r w:rsidRPr="00112179">
        <w:rPr>
          <w:rStyle w:val="StyleUnderline"/>
        </w:rPr>
        <w:t>scholars</w:t>
      </w:r>
      <w:r w:rsidRPr="00112179">
        <w:rPr>
          <w:sz w:val="16"/>
        </w:rPr>
        <w:t xml:space="preserve"> and institutions </w:t>
      </w:r>
      <w:r w:rsidRPr="00112179">
        <w:rPr>
          <w:rStyle w:val="StyleUnderline"/>
        </w:rPr>
        <w:t xml:space="preserve">regard </w:t>
      </w:r>
      <w:r w:rsidRPr="00112179">
        <w:rPr>
          <w:rStyle w:val="Emphasis"/>
        </w:rPr>
        <w:t>global social instability</w:t>
      </w:r>
      <w:r w:rsidRPr="00112179">
        <w:rPr>
          <w:rStyle w:val="StyleUnderline"/>
        </w:rPr>
        <w:t xml:space="preserve"> as the </w:t>
      </w:r>
      <w:r w:rsidRPr="00112179">
        <w:rPr>
          <w:rStyle w:val="Emphasis"/>
        </w:rPr>
        <w:t>greatest threat</w:t>
      </w:r>
      <w:r w:rsidRPr="00112179">
        <w:rPr>
          <w:sz w:val="16"/>
        </w:rPr>
        <w:t xml:space="preserve"> facing this decade. </w:t>
      </w:r>
      <w:r w:rsidRPr="00112179">
        <w:rPr>
          <w:rStyle w:val="StyleUnderline"/>
        </w:rPr>
        <w:t xml:space="preserve">The catalyst has been postulated to be </w:t>
      </w:r>
      <w:r w:rsidRPr="00112179">
        <w:rPr>
          <w:rStyle w:val="StyleUnderline"/>
          <w:highlight w:val="green"/>
        </w:rPr>
        <w:t xml:space="preserve">a </w:t>
      </w:r>
      <w:r w:rsidRPr="00112179">
        <w:rPr>
          <w:rStyle w:val="Emphasis"/>
          <w:highlight w:val="green"/>
        </w:rPr>
        <w:t>Second</w:t>
      </w:r>
      <w:r w:rsidRPr="00112179">
        <w:rPr>
          <w:rStyle w:val="Emphasis"/>
        </w:rPr>
        <w:t xml:space="preserve"> Great </w:t>
      </w:r>
      <w:r w:rsidRPr="00112179">
        <w:rPr>
          <w:rStyle w:val="Emphasis"/>
          <w:highlight w:val="green"/>
        </w:rPr>
        <w:t>Depression</w:t>
      </w:r>
      <w:r w:rsidRPr="00112179">
        <w:rPr>
          <w:rStyle w:val="StyleUnderline"/>
        </w:rPr>
        <w:t xml:space="preserve"> which, in turn, </w:t>
      </w:r>
      <w:r w:rsidRPr="00112179">
        <w:rPr>
          <w:rStyle w:val="StyleUnderline"/>
          <w:highlight w:val="green"/>
        </w:rPr>
        <w:t>will have</w:t>
      </w:r>
      <w:r w:rsidRPr="00112179">
        <w:rPr>
          <w:rStyle w:val="StyleUnderline"/>
        </w:rPr>
        <w:t xml:space="preserve"> </w:t>
      </w:r>
      <w:r w:rsidRPr="00112179">
        <w:rPr>
          <w:rStyle w:val="Emphasis"/>
        </w:rPr>
        <w:t xml:space="preserve">profound </w:t>
      </w:r>
      <w:r w:rsidRPr="00112179">
        <w:rPr>
          <w:rStyle w:val="Emphasis"/>
          <w:highlight w:val="green"/>
        </w:rPr>
        <w:t>implications</w:t>
      </w:r>
      <w:r w:rsidRPr="00112179">
        <w:rPr>
          <w:rStyle w:val="StyleUnderline"/>
          <w:highlight w:val="green"/>
        </w:rPr>
        <w:t xml:space="preserve"> for </w:t>
      </w:r>
      <w:r w:rsidRPr="00112179">
        <w:rPr>
          <w:rStyle w:val="Emphasis"/>
          <w:highlight w:val="green"/>
        </w:rPr>
        <w:t>global security</w:t>
      </w:r>
      <w:r w:rsidRPr="00112179">
        <w:rPr>
          <w:rStyle w:val="StyleUnderline"/>
        </w:rPr>
        <w:t xml:space="preserve"> and national integrity</w:t>
      </w:r>
      <w:r w:rsidRPr="00112179">
        <w:rPr>
          <w:sz w:val="16"/>
        </w:rPr>
        <w:t xml:space="preserve">. This paper, written from a broad systems perspective, illustrates how </w:t>
      </w:r>
      <w:r w:rsidRPr="00112179">
        <w:rPr>
          <w:rStyle w:val="StyleUnderline"/>
        </w:rPr>
        <w:t>emerging risks are</w:t>
      </w:r>
      <w:r w:rsidRPr="00112179">
        <w:rPr>
          <w:sz w:val="16"/>
        </w:rPr>
        <w:t xml:space="preserve"> getting more complex and </w:t>
      </w:r>
      <w:r w:rsidRPr="00112179">
        <w:rPr>
          <w:rStyle w:val="Emphasis"/>
        </w:rPr>
        <w:t>intertwined</w:t>
      </w:r>
      <w:r w:rsidRPr="00112179">
        <w:rPr>
          <w:sz w:val="16"/>
        </w:rPr>
        <w:t xml:space="preserve">; blurring boundaries between the economic, environmental, geopolitical, </w:t>
      </w:r>
      <w:proofErr w:type="gramStart"/>
      <w:r w:rsidRPr="00112179">
        <w:rPr>
          <w:sz w:val="16"/>
        </w:rPr>
        <w:t>societal</w:t>
      </w:r>
      <w:proofErr w:type="gramEnd"/>
      <w:r w:rsidRPr="00112179">
        <w:rPr>
          <w:sz w:val="16"/>
        </w:rPr>
        <w:t xml:space="preserve"> and technological taxonomy used by the World Economic Forum for its annual global risk forecasts. </w:t>
      </w:r>
      <w:r w:rsidRPr="00112179">
        <w:rPr>
          <w:rStyle w:val="Emphasis"/>
        </w:rPr>
        <w:t xml:space="preserve">Tight </w:t>
      </w:r>
      <w:r w:rsidRPr="00112179">
        <w:rPr>
          <w:rStyle w:val="Emphasis"/>
          <w:highlight w:val="green"/>
        </w:rPr>
        <w:t>couplings</w:t>
      </w:r>
      <w:r w:rsidRPr="00112179">
        <w:rPr>
          <w:rStyle w:val="StyleUnderline"/>
          <w:highlight w:val="green"/>
        </w:rPr>
        <w:t xml:space="preserve"> in</w:t>
      </w:r>
      <w:r w:rsidRPr="00112179">
        <w:rPr>
          <w:sz w:val="16"/>
        </w:rPr>
        <w:t xml:space="preserve"> our </w:t>
      </w:r>
      <w:r w:rsidRPr="00112179">
        <w:rPr>
          <w:rStyle w:val="Emphasis"/>
          <w:highlight w:val="green"/>
        </w:rPr>
        <w:t>global systems</w:t>
      </w:r>
      <w:r w:rsidRPr="00112179">
        <w:rPr>
          <w:rStyle w:val="StyleUnderline"/>
        </w:rPr>
        <w:t xml:space="preserve"> have</w:t>
      </w:r>
      <w:r w:rsidRPr="00112179">
        <w:rPr>
          <w:sz w:val="16"/>
        </w:rPr>
        <w:t xml:space="preserve"> also </w:t>
      </w:r>
      <w:r w:rsidRPr="00112179">
        <w:rPr>
          <w:rStyle w:val="StyleUnderline"/>
          <w:highlight w:val="green"/>
        </w:rPr>
        <w:t>enabled risks</w:t>
      </w:r>
      <w:r w:rsidRPr="00112179">
        <w:rPr>
          <w:rStyle w:val="StyleUnderline"/>
        </w:rPr>
        <w:t xml:space="preserve"> accrued </w:t>
      </w:r>
      <w:r w:rsidRPr="00112179">
        <w:rPr>
          <w:rStyle w:val="StyleUnderline"/>
          <w:highlight w:val="green"/>
        </w:rPr>
        <w:t xml:space="preserve">in </w:t>
      </w:r>
      <w:r w:rsidRPr="00112179">
        <w:rPr>
          <w:rStyle w:val="Emphasis"/>
          <w:highlight w:val="green"/>
        </w:rPr>
        <w:t>one area</w:t>
      </w:r>
      <w:r w:rsidRPr="00112179">
        <w:rPr>
          <w:rStyle w:val="StyleUnderline"/>
          <w:highlight w:val="green"/>
        </w:rPr>
        <w:t xml:space="preserve"> to </w:t>
      </w:r>
      <w:r w:rsidRPr="00112179">
        <w:rPr>
          <w:rStyle w:val="Emphasis"/>
          <w:highlight w:val="green"/>
        </w:rPr>
        <w:t>snowball</w:t>
      </w:r>
      <w:r w:rsidRPr="00112179">
        <w:rPr>
          <w:rStyle w:val="StyleUnderline"/>
          <w:highlight w:val="green"/>
        </w:rPr>
        <w:t xml:space="preserve"> into</w:t>
      </w:r>
      <w:r w:rsidRPr="00112179">
        <w:rPr>
          <w:rStyle w:val="StyleUnderline"/>
        </w:rPr>
        <w:t xml:space="preserve"> a </w:t>
      </w:r>
      <w:r w:rsidRPr="00112179">
        <w:rPr>
          <w:rStyle w:val="Emphasis"/>
          <w:highlight w:val="green"/>
        </w:rPr>
        <w:t>full-blown crisis</w:t>
      </w:r>
      <w:r w:rsidRPr="00112179">
        <w:rPr>
          <w:rStyle w:val="StyleUnderline"/>
          <w:highlight w:val="green"/>
        </w:rPr>
        <w:t xml:space="preserve"> </w:t>
      </w:r>
      <w:r w:rsidRPr="00112179">
        <w:rPr>
          <w:rStyle w:val="Emphasis"/>
          <w:highlight w:val="green"/>
        </w:rPr>
        <w:t>elsewhere</w:t>
      </w:r>
      <w:r w:rsidRPr="00112179">
        <w:rPr>
          <w:sz w:val="12"/>
          <w:szCs w:val="18"/>
        </w:rPr>
        <w:t xml:space="preserve">. The COVID-19 pandemic and its socioeconomic fallouts exemplify this systemic chain-reaction. </w:t>
      </w:r>
      <w:proofErr w:type="spellStart"/>
      <w:r w:rsidRPr="00112179">
        <w:rPr>
          <w:sz w:val="12"/>
          <w:szCs w:val="18"/>
        </w:rPr>
        <w:t>Onceinexorable</w:t>
      </w:r>
      <w:proofErr w:type="spellEnd"/>
      <w:r w:rsidRPr="0011217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sidR="000D6C2A" w:rsidRPr="00112179">
        <w:rPr>
          <w:sz w:val="12"/>
          <w:szCs w:val="18"/>
        </w:rPr>
        <w:t xml:space="preserve"> </w:t>
      </w:r>
      <w:r w:rsidRPr="00112179">
        <w:rPr>
          <w:sz w:val="12"/>
          <w:szCs w:val="18"/>
        </w:rPr>
        <w:t>Key Words: Global Systems, Emergence, VUCA, COVID-9, Social Instability, Big Tech, Great Reset</w:t>
      </w:r>
      <w:r w:rsidR="000D6C2A" w:rsidRPr="00112179">
        <w:rPr>
          <w:sz w:val="12"/>
          <w:szCs w:val="18"/>
        </w:rPr>
        <w:t xml:space="preserve"> </w:t>
      </w:r>
      <w:r w:rsidRPr="00112179">
        <w:rPr>
          <w:sz w:val="12"/>
          <w:szCs w:val="18"/>
        </w:rPr>
        <w:t>INTRODUCTION</w:t>
      </w:r>
      <w:r w:rsidR="000D6C2A" w:rsidRPr="00112179">
        <w:rPr>
          <w:sz w:val="12"/>
          <w:szCs w:val="18"/>
        </w:rPr>
        <w:t xml:space="preserve"> </w:t>
      </w:r>
      <w:r w:rsidRPr="0011217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112179">
        <w:rPr>
          <w:sz w:val="12"/>
          <w:szCs w:val="18"/>
        </w:rPr>
        <w:t>complexity</w:t>
      </w:r>
      <w:proofErr w:type="gramEnd"/>
      <w:r w:rsidRPr="00112179">
        <w:rPr>
          <w:sz w:val="12"/>
          <w:szCs w:val="18"/>
        </w:rPr>
        <w:t xml:space="preserve"> and ambiguity (VUCA).</w:t>
      </w:r>
      <w:r w:rsidR="000D6C2A" w:rsidRPr="00112179">
        <w:rPr>
          <w:sz w:val="12"/>
          <w:szCs w:val="18"/>
        </w:rPr>
        <w:t xml:space="preserve"> </w:t>
      </w:r>
      <w:r w:rsidRPr="00112179">
        <w:rPr>
          <w:sz w:val="12"/>
          <w:szCs w:val="18"/>
        </w:rPr>
        <w:t xml:space="preserve">But what exactly is a global system? Our planet itself is an autonomous and </w:t>
      </w:r>
      <w:proofErr w:type="spellStart"/>
      <w:r w:rsidRPr="00112179">
        <w:rPr>
          <w:sz w:val="12"/>
          <w:szCs w:val="18"/>
        </w:rPr>
        <w:t>selfsustaining</w:t>
      </w:r>
      <w:proofErr w:type="spellEnd"/>
      <w:r w:rsidRPr="00112179">
        <w:rPr>
          <w:sz w:val="12"/>
          <w:szCs w:val="18"/>
        </w:rPr>
        <w:t xml:space="preserve"> mega-system, marked by periodic cycles and elemental vagaries.</w:t>
      </w:r>
      <w:r w:rsidRPr="00112179">
        <w:rPr>
          <w:sz w:val="16"/>
        </w:rPr>
        <w:t xml:space="preserve"> Human activities within however are not system isolates as our </w:t>
      </w:r>
      <w:r w:rsidRPr="00112179">
        <w:rPr>
          <w:rStyle w:val="StyleUnderline"/>
          <w:highlight w:val="green"/>
        </w:rPr>
        <w:t>banking</w:t>
      </w:r>
      <w:r w:rsidRPr="00112179">
        <w:rPr>
          <w:rStyle w:val="StyleUnderline"/>
        </w:rPr>
        <w:t xml:space="preserve">, utility, </w:t>
      </w:r>
      <w:r w:rsidRPr="00112179">
        <w:rPr>
          <w:rStyle w:val="StyleUnderline"/>
          <w:highlight w:val="green"/>
        </w:rPr>
        <w:t xml:space="preserve">farming, </w:t>
      </w:r>
      <w:proofErr w:type="gramStart"/>
      <w:r w:rsidRPr="00112179">
        <w:rPr>
          <w:rStyle w:val="Emphasis"/>
          <w:highlight w:val="green"/>
        </w:rPr>
        <w:t>health</w:t>
      </w:r>
      <w:r w:rsidRPr="00112179">
        <w:rPr>
          <w:rStyle w:val="StyleUnderline"/>
        </w:rPr>
        <w:t>care</w:t>
      </w:r>
      <w:proofErr w:type="gramEnd"/>
      <w:r w:rsidRPr="00112179">
        <w:rPr>
          <w:rStyle w:val="StyleUnderline"/>
        </w:rPr>
        <w:t xml:space="preserve"> </w:t>
      </w:r>
      <w:r w:rsidRPr="00112179">
        <w:rPr>
          <w:rStyle w:val="StyleUnderline"/>
          <w:highlight w:val="green"/>
        </w:rPr>
        <w:t>and retail</w:t>
      </w:r>
      <w:r w:rsidRPr="00112179">
        <w:rPr>
          <w:rStyle w:val="StyleUnderline"/>
        </w:rPr>
        <w:t xml:space="preserve"> sectors etc. </w:t>
      </w:r>
      <w:r w:rsidRPr="00112179">
        <w:rPr>
          <w:rStyle w:val="StyleUnderline"/>
          <w:highlight w:val="green"/>
        </w:rPr>
        <w:t>are</w:t>
      </w:r>
      <w:r w:rsidRPr="00112179">
        <w:rPr>
          <w:rStyle w:val="StyleUnderline"/>
        </w:rPr>
        <w:t xml:space="preserve"> increasingly </w:t>
      </w:r>
      <w:r w:rsidRPr="00112179">
        <w:rPr>
          <w:rStyle w:val="Emphasis"/>
          <w:highlight w:val="green"/>
        </w:rPr>
        <w:t>entwined</w:t>
      </w:r>
      <w:r w:rsidRPr="00112179">
        <w:rPr>
          <w:rStyle w:val="StyleUnderline"/>
        </w:rPr>
        <w:t xml:space="preserve">. Risks accrued in </w:t>
      </w:r>
      <w:r w:rsidRPr="00112179">
        <w:rPr>
          <w:rStyle w:val="Emphasis"/>
        </w:rPr>
        <w:t>one system</w:t>
      </w:r>
      <w:r w:rsidRPr="00112179">
        <w:rPr>
          <w:rStyle w:val="StyleUnderline"/>
        </w:rPr>
        <w:t xml:space="preserve"> may </w:t>
      </w:r>
      <w:r w:rsidRPr="00112179">
        <w:rPr>
          <w:rStyle w:val="Emphasis"/>
        </w:rPr>
        <w:t>cascade</w:t>
      </w:r>
      <w:r w:rsidRPr="00112179">
        <w:rPr>
          <w:rStyle w:val="StyleUnderline"/>
        </w:rPr>
        <w:t xml:space="preserve"> into an </w:t>
      </w:r>
      <w:r w:rsidRPr="00112179">
        <w:rPr>
          <w:rStyle w:val="Emphasis"/>
        </w:rPr>
        <w:t>unforeseen crisis</w:t>
      </w:r>
      <w:r w:rsidRPr="00112179">
        <w:rPr>
          <w:sz w:val="16"/>
        </w:rPr>
        <w:t xml:space="preserve"> within and/or without (Choo, Smith &amp; McCusker, 2007). Scholars call this phenomenon “emergence”; one where </w:t>
      </w:r>
      <w:r w:rsidRPr="00112179">
        <w:rPr>
          <w:rStyle w:val="StyleUnderline"/>
        </w:rPr>
        <w:t xml:space="preserve">the </w:t>
      </w:r>
      <w:proofErr w:type="spellStart"/>
      <w:r w:rsidRPr="00112179">
        <w:rPr>
          <w:rStyle w:val="StyleUnderline"/>
        </w:rPr>
        <w:t>behaviour</w:t>
      </w:r>
      <w:proofErr w:type="spellEnd"/>
      <w:r w:rsidRPr="00112179">
        <w:rPr>
          <w:rStyle w:val="StyleUnderline"/>
        </w:rPr>
        <w:t xml:space="preserve"> of </w:t>
      </w:r>
      <w:r w:rsidRPr="00112179">
        <w:rPr>
          <w:rStyle w:val="Emphasis"/>
        </w:rPr>
        <w:t>intersecting systems</w:t>
      </w:r>
      <w:r w:rsidRPr="00112179">
        <w:rPr>
          <w:rStyle w:val="StyleUnderline"/>
        </w:rPr>
        <w:t xml:space="preserve"> is determined by </w:t>
      </w:r>
      <w:r w:rsidRPr="00112179">
        <w:rPr>
          <w:rStyle w:val="Emphasis"/>
        </w:rPr>
        <w:t>complex</w:t>
      </w:r>
      <w:r w:rsidRPr="00112179">
        <w:rPr>
          <w:rStyle w:val="StyleUnderline"/>
        </w:rPr>
        <w:t xml:space="preserve"> and largely </w:t>
      </w:r>
      <w:r w:rsidRPr="00112179">
        <w:rPr>
          <w:rStyle w:val="Emphasis"/>
        </w:rPr>
        <w:t>invisible interactions</w:t>
      </w:r>
      <w:r w:rsidRPr="00112179">
        <w:rPr>
          <w:rStyle w:val="StyleUnderline"/>
        </w:rPr>
        <w:t xml:space="preserve"> at the </w:t>
      </w:r>
      <w:r w:rsidRPr="00112179">
        <w:rPr>
          <w:rStyle w:val="Emphasis"/>
        </w:rPr>
        <w:t>substratum</w:t>
      </w:r>
      <w:r w:rsidRPr="00112179">
        <w:rPr>
          <w:sz w:val="16"/>
        </w:rPr>
        <w:t xml:space="preserve"> (Goldstein, 1999; Holland, 1998).</w:t>
      </w:r>
      <w:r w:rsidR="000D6C2A" w:rsidRPr="00112179">
        <w:rPr>
          <w:sz w:val="16"/>
        </w:rPr>
        <w:t xml:space="preserve"> </w:t>
      </w:r>
      <w:r w:rsidRPr="0011217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112179">
        <w:rPr>
          <w:sz w:val="12"/>
          <w:szCs w:val="18"/>
        </w:rPr>
        <w:t>products, and</w:t>
      </w:r>
      <w:proofErr w:type="gramEnd"/>
      <w:r w:rsidRPr="0011217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r w:rsidR="000D6C2A" w:rsidRPr="00112179">
        <w:rPr>
          <w:sz w:val="12"/>
          <w:szCs w:val="18"/>
        </w:rPr>
        <w:t xml:space="preserve"> </w:t>
      </w:r>
      <w:r w:rsidRPr="00112179">
        <w:rPr>
          <w:sz w:val="12"/>
          <w:szCs w:val="18"/>
        </w:rPr>
        <w:t xml:space="preserve">An initial </w:t>
      </w:r>
      <w:proofErr w:type="gramStart"/>
      <w:r w:rsidRPr="00112179">
        <w:rPr>
          <w:sz w:val="12"/>
          <w:szCs w:val="18"/>
        </w:rPr>
        <w:t>run on</w:t>
      </w:r>
      <w:proofErr w:type="gramEnd"/>
      <w:r w:rsidRPr="0011217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112179">
        <w:rPr>
          <w:sz w:val="12"/>
          <w:szCs w:val="18"/>
        </w:rPr>
        <w:t>Taiwan</w:t>
      </w:r>
      <w:proofErr w:type="gramEnd"/>
      <w:r w:rsidRPr="00112179">
        <w:rPr>
          <w:sz w:val="12"/>
          <w:szCs w:val="18"/>
        </w:rPr>
        <w:t xml:space="preserve"> and Japan – have been subjected to cyclical lockdowns and quarantines. </w:t>
      </w:r>
      <w:proofErr w:type="gramStart"/>
      <w:r w:rsidRPr="00112179">
        <w:rPr>
          <w:sz w:val="12"/>
          <w:szCs w:val="18"/>
        </w:rPr>
        <w:t>Never before</w:t>
      </w:r>
      <w:proofErr w:type="gramEnd"/>
      <w:r w:rsidRPr="00112179">
        <w:rPr>
          <w:sz w:val="12"/>
          <w:szCs w:val="18"/>
        </w:rPr>
        <w:t xml:space="preserve"> in history have humans faced such a systemic, borderless calamity.</w:t>
      </w:r>
      <w:r w:rsidR="000D6C2A" w:rsidRPr="00112179">
        <w:rPr>
          <w:sz w:val="12"/>
          <w:szCs w:val="18"/>
        </w:rPr>
        <w:t xml:space="preserve"> </w:t>
      </w:r>
      <w:r w:rsidRPr="0011217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112179">
        <w:rPr>
          <w:sz w:val="12"/>
          <w:szCs w:val="18"/>
        </w:rPr>
        <w:t>systems</w:t>
      </w:r>
      <w:proofErr w:type="gramEnd"/>
      <w:r w:rsidRPr="0011217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112179">
        <w:rPr>
          <w:sz w:val="12"/>
          <w:szCs w:val="18"/>
        </w:rPr>
        <w:t>Maavak</w:t>
      </w:r>
      <w:proofErr w:type="spellEnd"/>
      <w:r w:rsidRPr="00112179">
        <w:rPr>
          <w:sz w:val="12"/>
          <w:szCs w:val="18"/>
        </w:rPr>
        <w:t xml:space="preserve">, 2019a). As traditional forces of globalization unravel, security professionals should take cognizance of emerging threats through a </w:t>
      </w:r>
      <w:proofErr w:type="gramStart"/>
      <w:r w:rsidRPr="00112179">
        <w:rPr>
          <w:sz w:val="12"/>
          <w:szCs w:val="18"/>
        </w:rPr>
        <w:t>systems</w:t>
      </w:r>
      <w:proofErr w:type="gramEnd"/>
      <w:r w:rsidRPr="00112179">
        <w:rPr>
          <w:sz w:val="12"/>
          <w:szCs w:val="18"/>
        </w:rPr>
        <w:t xml:space="preserve"> thinking approach.</w:t>
      </w:r>
      <w:r w:rsidR="000D6C2A" w:rsidRPr="00112179">
        <w:rPr>
          <w:sz w:val="12"/>
          <w:szCs w:val="18"/>
        </w:rPr>
        <w:t xml:space="preserve"> </w:t>
      </w:r>
      <w:r w:rsidRPr="00112179">
        <w:rPr>
          <w:sz w:val="12"/>
          <w:szCs w:val="18"/>
        </w:rPr>
        <w:t>METHODOLOGY</w:t>
      </w:r>
      <w:r w:rsidR="000D6C2A" w:rsidRPr="00112179">
        <w:rPr>
          <w:sz w:val="12"/>
          <w:szCs w:val="18"/>
        </w:rPr>
        <w:t xml:space="preserve"> </w:t>
      </w:r>
      <w:r w:rsidRPr="0011217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sidR="000D6C2A" w:rsidRPr="00112179">
        <w:rPr>
          <w:sz w:val="12"/>
          <w:szCs w:val="18"/>
        </w:rPr>
        <w:t xml:space="preserve"> </w:t>
      </w:r>
      <w:r w:rsidRPr="00112179">
        <w:rPr>
          <w:sz w:val="12"/>
          <w:szCs w:val="18"/>
        </w:rPr>
        <w:t>• Diminishing diversity (or increasing homogeneity) of actors in the global system (</w:t>
      </w:r>
      <w:proofErr w:type="spellStart"/>
      <w:r w:rsidRPr="00112179">
        <w:rPr>
          <w:sz w:val="12"/>
          <w:szCs w:val="18"/>
        </w:rPr>
        <w:t>Boli</w:t>
      </w:r>
      <w:proofErr w:type="spellEnd"/>
      <w:r w:rsidRPr="00112179">
        <w:rPr>
          <w:sz w:val="12"/>
          <w:szCs w:val="18"/>
        </w:rPr>
        <w:t xml:space="preserve"> &amp; Thomas, 1997; Meyer, 2000; Young et al, 2006);</w:t>
      </w:r>
      <w:r w:rsidR="000D6C2A" w:rsidRPr="00112179">
        <w:rPr>
          <w:sz w:val="12"/>
          <w:szCs w:val="18"/>
        </w:rPr>
        <w:t xml:space="preserve"> </w:t>
      </w:r>
      <w:r w:rsidRPr="00112179">
        <w:rPr>
          <w:sz w:val="12"/>
          <w:szCs w:val="18"/>
        </w:rPr>
        <w:t>• Interconnections in the global system (Homer-Dixon et al, 2015; Lee &amp; Preston, 2012);</w:t>
      </w:r>
      <w:r w:rsidR="000D6C2A" w:rsidRPr="00112179">
        <w:rPr>
          <w:sz w:val="12"/>
          <w:szCs w:val="18"/>
        </w:rPr>
        <w:t xml:space="preserve"> </w:t>
      </w:r>
      <w:r w:rsidRPr="00112179">
        <w:rPr>
          <w:sz w:val="12"/>
          <w:szCs w:val="18"/>
        </w:rPr>
        <w:t>• Interactions of actors, events and components in the global system (</w:t>
      </w:r>
      <w:proofErr w:type="spellStart"/>
      <w:r w:rsidRPr="00112179">
        <w:rPr>
          <w:sz w:val="12"/>
          <w:szCs w:val="18"/>
        </w:rPr>
        <w:t>Buldyrev</w:t>
      </w:r>
      <w:proofErr w:type="spellEnd"/>
      <w:r w:rsidRPr="00112179">
        <w:rPr>
          <w:sz w:val="12"/>
          <w:szCs w:val="18"/>
        </w:rPr>
        <w:t xml:space="preserve"> et al, 2010; Bashan et al, 2013; Homer-Dixon et al, 2015); and</w:t>
      </w:r>
      <w:r w:rsidR="000D6C2A" w:rsidRPr="00112179">
        <w:rPr>
          <w:sz w:val="12"/>
          <w:szCs w:val="18"/>
        </w:rPr>
        <w:t xml:space="preserve"> </w:t>
      </w:r>
      <w:r w:rsidRPr="00112179">
        <w:rPr>
          <w:sz w:val="12"/>
          <w:szCs w:val="18"/>
        </w:rPr>
        <w:t>• Adaptive qualities in particular systems (</w:t>
      </w:r>
      <w:proofErr w:type="spellStart"/>
      <w:r w:rsidRPr="00112179">
        <w:rPr>
          <w:sz w:val="12"/>
          <w:szCs w:val="18"/>
        </w:rPr>
        <w:t>Bodin</w:t>
      </w:r>
      <w:proofErr w:type="spellEnd"/>
      <w:r w:rsidRPr="00112179">
        <w:rPr>
          <w:sz w:val="12"/>
          <w:szCs w:val="18"/>
        </w:rPr>
        <w:t xml:space="preserve"> &amp; Norberg, 2005; </w:t>
      </w:r>
      <w:proofErr w:type="spellStart"/>
      <w:r w:rsidRPr="00112179">
        <w:rPr>
          <w:sz w:val="12"/>
          <w:szCs w:val="18"/>
        </w:rPr>
        <w:t>Scheffer</w:t>
      </w:r>
      <w:proofErr w:type="spellEnd"/>
      <w:r w:rsidRPr="00112179">
        <w:rPr>
          <w:sz w:val="12"/>
          <w:szCs w:val="18"/>
        </w:rPr>
        <w:t xml:space="preserve"> et al, 2012) Since scholastic material on this topic remains somewhat inchoate, this paper buttresses many of its contentions through secondary (i.e. news/institutional) sources.</w:t>
      </w:r>
      <w:r w:rsidR="000D6C2A" w:rsidRPr="00112179">
        <w:rPr>
          <w:sz w:val="12"/>
          <w:szCs w:val="18"/>
        </w:rPr>
        <w:t xml:space="preserve"> </w:t>
      </w:r>
      <w:r w:rsidRPr="00112179">
        <w:rPr>
          <w:sz w:val="12"/>
          <w:szCs w:val="18"/>
        </w:rPr>
        <w:t>ECONOMY</w:t>
      </w:r>
      <w:r w:rsidR="000D6C2A" w:rsidRPr="00112179">
        <w:rPr>
          <w:sz w:val="12"/>
          <w:szCs w:val="18"/>
        </w:rPr>
        <w:t xml:space="preserve"> </w:t>
      </w:r>
      <w:r w:rsidRPr="00112179">
        <w:rPr>
          <w:sz w:val="16"/>
        </w:rPr>
        <w:t xml:space="preserve">According to Professor Stanislaw </w:t>
      </w:r>
      <w:proofErr w:type="spellStart"/>
      <w:r w:rsidRPr="00112179">
        <w:rPr>
          <w:sz w:val="16"/>
        </w:rPr>
        <w:t>Drozdz</w:t>
      </w:r>
      <w:proofErr w:type="spellEnd"/>
      <w:r w:rsidRPr="00112179">
        <w:rPr>
          <w:sz w:val="16"/>
        </w:rPr>
        <w:t xml:space="preserve"> (2018) of the Polish Academy of Sciences, “</w:t>
      </w:r>
      <w:r w:rsidRPr="00112179">
        <w:rPr>
          <w:rStyle w:val="StyleUnderline"/>
        </w:rPr>
        <w:t>a global financial crash</w:t>
      </w:r>
      <w:r w:rsidRPr="00112179">
        <w:rPr>
          <w:sz w:val="16"/>
        </w:rPr>
        <w:t xml:space="preserve"> of a previously unprecedented scale is highly probable” by the mid- 2020s. This </w:t>
      </w:r>
      <w:r w:rsidRPr="00112179">
        <w:rPr>
          <w:rStyle w:val="StyleUnderline"/>
        </w:rPr>
        <w:t xml:space="preserve">will lead to a </w:t>
      </w:r>
      <w:r w:rsidRPr="00112179">
        <w:rPr>
          <w:rStyle w:val="Emphasis"/>
        </w:rPr>
        <w:t>trickle-down meltdown</w:t>
      </w:r>
      <w:r w:rsidRPr="00112179">
        <w:rPr>
          <w:rStyle w:val="StyleUnderline"/>
        </w:rPr>
        <w:t xml:space="preserve">, impacting </w:t>
      </w:r>
      <w:r w:rsidRPr="00112179">
        <w:rPr>
          <w:rStyle w:val="Emphasis"/>
        </w:rPr>
        <w:t>all areas</w:t>
      </w:r>
      <w:r w:rsidRPr="00112179">
        <w:rPr>
          <w:rStyle w:val="StyleUnderline"/>
        </w:rPr>
        <w:t xml:space="preserve"> of human activity</w:t>
      </w:r>
      <w:r w:rsidRPr="00112179">
        <w:rPr>
          <w:sz w:val="16"/>
        </w:rPr>
        <w:t>.</w:t>
      </w:r>
      <w:r w:rsidR="000D6C2A" w:rsidRPr="00112179">
        <w:rPr>
          <w:sz w:val="16"/>
        </w:rPr>
        <w:t xml:space="preserve"> </w:t>
      </w:r>
      <w:r w:rsidRPr="00112179">
        <w:rPr>
          <w:sz w:val="16"/>
        </w:rPr>
        <w:t xml:space="preserve">The economist John Mauldin (2018) similarly warns that the “2020s might be the worst decade in US history” </w:t>
      </w:r>
      <w:r w:rsidRPr="00112179">
        <w:rPr>
          <w:rStyle w:val="StyleUnderline"/>
        </w:rPr>
        <w:t>and</w:t>
      </w:r>
      <w:r w:rsidRPr="00112179">
        <w:rPr>
          <w:sz w:val="16"/>
        </w:rPr>
        <w:t xml:space="preserve"> may </w:t>
      </w:r>
      <w:r w:rsidRPr="00112179">
        <w:rPr>
          <w:rStyle w:val="StyleUnderline"/>
        </w:rPr>
        <w:t xml:space="preserve">lead to a </w:t>
      </w:r>
      <w:r w:rsidRPr="00112179">
        <w:rPr>
          <w:rStyle w:val="Emphasis"/>
        </w:rPr>
        <w:t>Second Great Depression</w:t>
      </w:r>
      <w:r w:rsidRPr="0011217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112179">
        <w:rPr>
          <w:sz w:val="12"/>
          <w:szCs w:val="18"/>
        </w:rPr>
        <w:t>Ausman</w:t>
      </w:r>
      <w:proofErr w:type="spellEnd"/>
      <w:r w:rsidRPr="00112179">
        <w:rPr>
          <w:sz w:val="12"/>
          <w:szCs w:val="18"/>
        </w:rPr>
        <w:t>, 2018). The reader should note that these figures were tabulated before the COVID-19 outbreak.</w:t>
      </w:r>
      <w:r w:rsidR="000D6C2A" w:rsidRPr="00112179">
        <w:rPr>
          <w:sz w:val="12"/>
          <w:szCs w:val="18"/>
        </w:rPr>
        <w:t xml:space="preserve"> </w:t>
      </w:r>
      <w:r w:rsidRPr="0011217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sidR="000D6C2A" w:rsidRPr="00112179">
        <w:rPr>
          <w:sz w:val="12"/>
          <w:szCs w:val="18"/>
        </w:rPr>
        <w:t xml:space="preserve"> </w:t>
      </w:r>
      <w:r w:rsidRPr="0011217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112179">
        <w:rPr>
          <w:sz w:val="12"/>
          <w:szCs w:val="18"/>
        </w:rPr>
        <w:t>Maavak</w:t>
      </w:r>
      <w:proofErr w:type="spellEnd"/>
      <w:r w:rsidRPr="00112179">
        <w:rPr>
          <w:sz w:val="12"/>
          <w:szCs w:val="18"/>
        </w:rPr>
        <w:t>, 2012; DCDC, 2007).</w:t>
      </w:r>
      <w:r w:rsidR="000D6C2A" w:rsidRPr="00112179">
        <w:rPr>
          <w:sz w:val="12"/>
          <w:szCs w:val="18"/>
        </w:rPr>
        <w:t xml:space="preserve"> </w:t>
      </w:r>
      <w:r w:rsidRPr="00112179">
        <w:rPr>
          <w:rStyle w:val="StyleUnderline"/>
          <w:highlight w:val="green"/>
        </w:rPr>
        <w:t>Economic stressors</w:t>
      </w:r>
      <w:r w:rsidRPr="00112179">
        <w:rPr>
          <w:sz w:val="16"/>
        </w:rPr>
        <w:t xml:space="preserve">, in transcendent VUCA fashion, </w:t>
      </w:r>
      <w:r w:rsidRPr="00112179">
        <w:rPr>
          <w:rStyle w:val="StyleUnderline"/>
        </w:rPr>
        <w:t>may</w:t>
      </w:r>
      <w:r w:rsidRPr="00112179">
        <w:rPr>
          <w:sz w:val="16"/>
        </w:rPr>
        <w:t xml:space="preserve"> also </w:t>
      </w:r>
      <w:r w:rsidRPr="00112179">
        <w:rPr>
          <w:rStyle w:val="StyleUnderline"/>
          <w:highlight w:val="green"/>
        </w:rPr>
        <w:t>induce</w:t>
      </w:r>
      <w:r w:rsidRPr="00112179">
        <w:rPr>
          <w:rStyle w:val="StyleUnderline"/>
        </w:rPr>
        <w:t xml:space="preserve"> </w:t>
      </w:r>
      <w:r w:rsidRPr="00112179">
        <w:rPr>
          <w:rStyle w:val="Emphasis"/>
        </w:rPr>
        <w:t xml:space="preserve">radical </w:t>
      </w:r>
      <w:r w:rsidRPr="00112179">
        <w:rPr>
          <w:rStyle w:val="Emphasis"/>
          <w:highlight w:val="green"/>
        </w:rPr>
        <w:t>geopolitical realignments</w:t>
      </w:r>
      <w:r w:rsidRPr="00112179">
        <w:rPr>
          <w:rStyle w:val="StyleUnderline"/>
        </w:rPr>
        <w:t xml:space="preserve">. Bullions now carry more weight than NATO’s </w:t>
      </w:r>
      <w:r w:rsidRPr="00112179">
        <w:rPr>
          <w:rStyle w:val="Emphasis"/>
        </w:rPr>
        <w:t>security guarantees</w:t>
      </w:r>
      <w:r w:rsidRPr="00112179">
        <w:rPr>
          <w:rStyle w:val="StyleUnderline"/>
        </w:rPr>
        <w:t xml:space="preserve"> in </w:t>
      </w:r>
      <w:r w:rsidRPr="00112179">
        <w:rPr>
          <w:rStyle w:val="Emphasis"/>
        </w:rPr>
        <w:t>Eastern Europe</w:t>
      </w:r>
      <w:r w:rsidRPr="00112179">
        <w:rPr>
          <w:sz w:val="16"/>
        </w:rPr>
        <w:t>. After Poland repatriated 100 tons of gold from the Bank of England in 2019, Slovakia, Serbia and Hungary quickly followed suit.</w:t>
      </w:r>
      <w:r w:rsidR="000D6C2A" w:rsidRPr="00112179">
        <w:rPr>
          <w:sz w:val="16"/>
        </w:rPr>
        <w:t xml:space="preserve"> </w:t>
      </w:r>
      <w:r w:rsidRPr="00112179">
        <w:rPr>
          <w:sz w:val="16"/>
        </w:rPr>
        <w:t xml:space="preserve">According to former Slovak Premier Robert Fico, </w:t>
      </w:r>
      <w:r w:rsidRPr="00112179">
        <w:rPr>
          <w:rStyle w:val="StyleUnderline"/>
        </w:rPr>
        <w:t xml:space="preserve">this </w:t>
      </w:r>
      <w:r w:rsidRPr="00112179">
        <w:rPr>
          <w:rStyle w:val="Emphasis"/>
        </w:rPr>
        <w:t>erosion</w:t>
      </w:r>
      <w:r w:rsidRPr="00112179">
        <w:rPr>
          <w:rStyle w:val="StyleUnderline"/>
        </w:rPr>
        <w:t xml:space="preserve"> in </w:t>
      </w:r>
      <w:r w:rsidRPr="00112179">
        <w:rPr>
          <w:rStyle w:val="Emphasis"/>
        </w:rPr>
        <w:t>regional trust</w:t>
      </w:r>
      <w:r w:rsidRPr="00112179">
        <w:rPr>
          <w:rStyle w:val="StyleUnderline"/>
        </w:rPr>
        <w:t xml:space="preserve"> was based on historical precedents</w:t>
      </w:r>
      <w:r w:rsidRPr="00112179">
        <w:rPr>
          <w:sz w:val="16"/>
        </w:rPr>
        <w:t xml:space="preserve"> – </w:t>
      </w:r>
      <w:proofErr w:type="gramStart"/>
      <w:r w:rsidRPr="00112179">
        <w:rPr>
          <w:sz w:val="16"/>
        </w:rPr>
        <w:t>in particular the</w:t>
      </w:r>
      <w:proofErr w:type="gramEnd"/>
      <w:r w:rsidRPr="00112179">
        <w:rPr>
          <w:sz w:val="16"/>
        </w:rPr>
        <w:t xml:space="preserve"> 1938 Munich Agreement which ceded Czechoslovakia’s Sudetenland to Nazi Germany. As Fico reiterated (</w:t>
      </w:r>
      <w:proofErr w:type="spellStart"/>
      <w:r w:rsidRPr="00112179">
        <w:rPr>
          <w:sz w:val="16"/>
        </w:rPr>
        <w:t>Dudik</w:t>
      </w:r>
      <w:proofErr w:type="spellEnd"/>
      <w:r w:rsidRPr="00112179">
        <w:rPr>
          <w:sz w:val="16"/>
        </w:rPr>
        <w:t xml:space="preserve"> &amp; Tomek, 2019):</w:t>
      </w:r>
      <w:r w:rsidR="000D6C2A" w:rsidRPr="00112179">
        <w:rPr>
          <w:sz w:val="16"/>
        </w:rPr>
        <w:t xml:space="preserve"> </w:t>
      </w:r>
      <w:r w:rsidRPr="00112179">
        <w:rPr>
          <w:sz w:val="16"/>
        </w:rPr>
        <w:t>“You can hardly trust even the closest allies after the Munich Agreement… I guarantee that if something happens, we won’t see a single gram of this (offshore-held) gold. Let’s do it (repatriation) as quickly as possible.” (Parenthesis added by author).</w:t>
      </w:r>
      <w:r w:rsidR="000D6C2A" w:rsidRPr="00112179">
        <w:rPr>
          <w:sz w:val="16"/>
        </w:rPr>
        <w:t xml:space="preserve"> </w:t>
      </w:r>
      <w:r w:rsidRPr="00112179">
        <w:rPr>
          <w:sz w:val="16"/>
        </w:rPr>
        <w:t>President Aleksandar Vucic of Serbia (a non-NATO nation) justified his central bank’s gold-repatriation program by hinting at economic headwinds ahead: “We see in which direction the crisis in the world is moving” (</w:t>
      </w:r>
      <w:proofErr w:type="spellStart"/>
      <w:r w:rsidRPr="00112179">
        <w:rPr>
          <w:sz w:val="16"/>
        </w:rPr>
        <w:t>Dudik</w:t>
      </w:r>
      <w:proofErr w:type="spellEnd"/>
      <w:r w:rsidRPr="00112179">
        <w:rPr>
          <w:sz w:val="16"/>
        </w:rPr>
        <w:t xml:space="preserve"> &amp; Tomek, 2019). Indeed, </w:t>
      </w:r>
      <w:r w:rsidRPr="00112179">
        <w:rPr>
          <w:rStyle w:val="StyleUnderline"/>
          <w:highlight w:val="green"/>
        </w:rPr>
        <w:t>with</w:t>
      </w:r>
      <w:r w:rsidRPr="00112179">
        <w:rPr>
          <w:rStyle w:val="StyleUnderline"/>
        </w:rPr>
        <w:t xml:space="preserve"> two global </w:t>
      </w:r>
      <w:proofErr w:type="spellStart"/>
      <w:r w:rsidRPr="00112179">
        <w:rPr>
          <w:rStyle w:val="StyleUnderline"/>
        </w:rPr>
        <w:t>Titanics</w:t>
      </w:r>
      <w:proofErr w:type="spellEnd"/>
      <w:r w:rsidRPr="00112179">
        <w:rPr>
          <w:rStyle w:val="StyleUnderline"/>
        </w:rPr>
        <w:t xml:space="preserve"> – the </w:t>
      </w:r>
      <w:r w:rsidRPr="00112179">
        <w:rPr>
          <w:rStyle w:val="Emphasis"/>
          <w:highlight w:val="green"/>
        </w:rPr>
        <w:t>U</w:t>
      </w:r>
      <w:r w:rsidRPr="00112179">
        <w:rPr>
          <w:sz w:val="16"/>
        </w:rPr>
        <w:t xml:space="preserve">nited </w:t>
      </w:r>
      <w:r w:rsidRPr="00112179">
        <w:rPr>
          <w:rStyle w:val="Emphasis"/>
          <w:highlight w:val="green"/>
        </w:rPr>
        <w:t>S</w:t>
      </w:r>
      <w:r w:rsidRPr="00112179">
        <w:rPr>
          <w:sz w:val="16"/>
        </w:rPr>
        <w:t xml:space="preserve">tates </w:t>
      </w:r>
      <w:r w:rsidRPr="00112179">
        <w:rPr>
          <w:rStyle w:val="StyleUnderline"/>
          <w:highlight w:val="green"/>
        </w:rPr>
        <w:t>and China</w:t>
      </w:r>
      <w:r w:rsidRPr="00112179">
        <w:rPr>
          <w:sz w:val="16"/>
        </w:rPr>
        <w:t xml:space="preserve"> – set </w:t>
      </w:r>
      <w:r w:rsidRPr="00112179">
        <w:rPr>
          <w:rStyle w:val="StyleUnderline"/>
        </w:rPr>
        <w:t xml:space="preserve">on a </w:t>
      </w:r>
      <w:r w:rsidRPr="00112179">
        <w:rPr>
          <w:rStyle w:val="Emphasis"/>
        </w:rPr>
        <w:t>collision course</w:t>
      </w:r>
      <w:r w:rsidRPr="00112179">
        <w:rPr>
          <w:sz w:val="16"/>
        </w:rPr>
        <w:t xml:space="preserve"> with a quadrillions-denominated iceberg in the middle, and a viral outbreak on its tip, </w:t>
      </w:r>
      <w:r w:rsidRPr="00112179">
        <w:rPr>
          <w:rStyle w:val="StyleUnderline"/>
        </w:rPr>
        <w:t xml:space="preserve">the </w:t>
      </w:r>
      <w:r w:rsidRPr="00112179">
        <w:rPr>
          <w:rStyle w:val="Emphasis"/>
        </w:rPr>
        <w:t xml:space="preserve">seismic </w:t>
      </w:r>
      <w:r w:rsidRPr="00112179">
        <w:rPr>
          <w:rStyle w:val="Emphasis"/>
          <w:highlight w:val="green"/>
        </w:rPr>
        <w:t>ripples</w:t>
      </w:r>
      <w:r w:rsidRPr="00112179">
        <w:rPr>
          <w:rStyle w:val="StyleUnderline"/>
          <w:highlight w:val="green"/>
        </w:rPr>
        <w:t xml:space="preserve"> will be felt</w:t>
      </w:r>
      <w:r w:rsidRPr="00112179">
        <w:rPr>
          <w:rStyle w:val="StyleUnderline"/>
        </w:rPr>
        <w:t xml:space="preserve"> </w:t>
      </w:r>
      <w:r w:rsidRPr="00112179">
        <w:rPr>
          <w:rStyle w:val="Emphasis"/>
        </w:rPr>
        <w:t>far</w:t>
      </w:r>
      <w:r w:rsidRPr="00112179">
        <w:rPr>
          <w:rStyle w:val="StyleUnderline"/>
        </w:rPr>
        <w:t xml:space="preserve">, </w:t>
      </w:r>
      <w:r w:rsidRPr="00112179">
        <w:rPr>
          <w:rStyle w:val="Emphasis"/>
        </w:rPr>
        <w:t>wide</w:t>
      </w:r>
      <w:r w:rsidRPr="00112179">
        <w:rPr>
          <w:rStyle w:val="StyleUnderline"/>
        </w:rPr>
        <w:t xml:space="preserve"> and for a </w:t>
      </w:r>
      <w:r w:rsidRPr="00112179">
        <w:rPr>
          <w:rStyle w:val="Emphasis"/>
        </w:rPr>
        <w:t>considerable period</w:t>
      </w:r>
      <w:r w:rsidRPr="00112179">
        <w:rPr>
          <w:sz w:val="16"/>
        </w:rPr>
        <w:t>.</w:t>
      </w:r>
      <w:r w:rsidR="000D6C2A" w:rsidRPr="00112179">
        <w:rPr>
          <w:sz w:val="16"/>
        </w:rPr>
        <w:t xml:space="preserve"> </w:t>
      </w:r>
      <w:r w:rsidRPr="0011217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sidR="000D6C2A" w:rsidRPr="00112179">
        <w:rPr>
          <w:sz w:val="12"/>
          <w:szCs w:val="18"/>
        </w:rPr>
        <w:t xml:space="preserve"> </w:t>
      </w:r>
      <w:r w:rsidRPr="00112179">
        <w:rPr>
          <w:sz w:val="12"/>
          <w:szCs w:val="18"/>
        </w:rPr>
        <w:t xml:space="preserve">In the final analysis, COVID-19 is not the root cause of the current global economic turmoil; it is merely an accelerant to a burning house of cards that was left </w:t>
      </w:r>
      <w:proofErr w:type="spellStart"/>
      <w:r w:rsidRPr="00112179">
        <w:rPr>
          <w:sz w:val="12"/>
          <w:szCs w:val="18"/>
        </w:rPr>
        <w:t>smouldering</w:t>
      </w:r>
      <w:proofErr w:type="spellEnd"/>
      <w:r w:rsidRPr="00112179">
        <w:rPr>
          <w:sz w:val="12"/>
          <w:szCs w:val="18"/>
        </w:rPr>
        <w:t xml:space="preserve"> since the 2008 Great Recession (</w:t>
      </w:r>
      <w:proofErr w:type="spellStart"/>
      <w:r w:rsidRPr="00112179">
        <w:rPr>
          <w:sz w:val="12"/>
          <w:szCs w:val="18"/>
        </w:rPr>
        <w:t>Maavak</w:t>
      </w:r>
      <w:proofErr w:type="spellEnd"/>
      <w:r w:rsidRPr="00112179">
        <w:rPr>
          <w:sz w:val="12"/>
          <w:szCs w:val="18"/>
        </w:rPr>
        <w:t xml:space="preserve">, 2020a). We also see how the four main pillars of systems thinking (diversity, interconnectivity, interactivity and “adaptivity”) form the mise </w:t>
      </w:r>
      <w:proofErr w:type="spellStart"/>
      <w:r w:rsidRPr="00112179">
        <w:rPr>
          <w:sz w:val="12"/>
          <w:szCs w:val="18"/>
        </w:rPr>
        <w:t>en</w:t>
      </w:r>
      <w:proofErr w:type="spellEnd"/>
      <w:r w:rsidRPr="00112179">
        <w:rPr>
          <w:sz w:val="12"/>
          <w:szCs w:val="18"/>
        </w:rPr>
        <w:t xml:space="preserve"> scene in a VUCA decade.</w:t>
      </w:r>
      <w:r w:rsidR="000D6C2A" w:rsidRPr="00112179">
        <w:rPr>
          <w:sz w:val="12"/>
          <w:szCs w:val="18"/>
        </w:rPr>
        <w:t xml:space="preserve"> </w:t>
      </w:r>
      <w:r w:rsidRPr="00112179">
        <w:rPr>
          <w:sz w:val="12"/>
          <w:szCs w:val="18"/>
        </w:rPr>
        <w:t>ENVIRONMENTAL</w:t>
      </w:r>
      <w:r w:rsidR="000D6C2A" w:rsidRPr="00112179">
        <w:rPr>
          <w:sz w:val="12"/>
          <w:szCs w:val="18"/>
        </w:rPr>
        <w:t xml:space="preserve"> </w:t>
      </w:r>
      <w:r w:rsidRPr="00112179">
        <w:rPr>
          <w:rStyle w:val="StyleUnderline"/>
        </w:rPr>
        <w:t xml:space="preserve">What happens to the </w:t>
      </w:r>
      <w:r w:rsidRPr="00112179">
        <w:rPr>
          <w:rStyle w:val="Emphasis"/>
        </w:rPr>
        <w:t>environment</w:t>
      </w:r>
      <w:r w:rsidRPr="00112179">
        <w:rPr>
          <w:rStyle w:val="StyleUnderline"/>
        </w:rPr>
        <w:t xml:space="preserve"> when our </w:t>
      </w:r>
      <w:r w:rsidRPr="00112179">
        <w:rPr>
          <w:rStyle w:val="Emphasis"/>
        </w:rPr>
        <w:t>economies implode</w:t>
      </w:r>
      <w:r w:rsidRPr="00112179">
        <w:rPr>
          <w:rStyle w:val="StyleUnderline"/>
        </w:rPr>
        <w:t xml:space="preserve">? </w:t>
      </w:r>
      <w:r w:rsidRPr="00112179">
        <w:rPr>
          <w:rStyle w:val="StyleUnderline"/>
          <w:highlight w:val="green"/>
        </w:rPr>
        <w:t>Think of</w:t>
      </w:r>
      <w:r w:rsidRPr="00112179">
        <w:rPr>
          <w:rStyle w:val="StyleUnderline"/>
        </w:rPr>
        <w:t xml:space="preserve"> a </w:t>
      </w:r>
      <w:r w:rsidRPr="00112179">
        <w:rPr>
          <w:rStyle w:val="Emphasis"/>
          <w:highlight w:val="green"/>
        </w:rPr>
        <w:t>debt-laden</w:t>
      </w:r>
      <w:r w:rsidRPr="00112179">
        <w:rPr>
          <w:rStyle w:val="StyleUnderline"/>
          <w:highlight w:val="green"/>
        </w:rPr>
        <w:t xml:space="preserve"> workforce at</w:t>
      </w:r>
      <w:r w:rsidRPr="00112179">
        <w:rPr>
          <w:rStyle w:val="StyleUnderline"/>
        </w:rPr>
        <w:t xml:space="preserve"> sensitive </w:t>
      </w:r>
      <w:r w:rsidRPr="00112179">
        <w:rPr>
          <w:rStyle w:val="Emphasis"/>
          <w:highlight w:val="green"/>
        </w:rPr>
        <w:t>nuclear</w:t>
      </w:r>
      <w:r w:rsidRPr="00112179">
        <w:rPr>
          <w:rStyle w:val="StyleUnderline"/>
          <w:highlight w:val="green"/>
        </w:rPr>
        <w:t xml:space="preserve"> and </w:t>
      </w:r>
      <w:r w:rsidRPr="00112179">
        <w:rPr>
          <w:rStyle w:val="Emphasis"/>
          <w:highlight w:val="green"/>
        </w:rPr>
        <w:t>chemical plants</w:t>
      </w:r>
      <w:r w:rsidRPr="00112179">
        <w:rPr>
          <w:rStyle w:val="StyleUnderline"/>
        </w:rPr>
        <w:t xml:space="preserve">, along </w:t>
      </w:r>
      <w:r w:rsidRPr="00112179">
        <w:rPr>
          <w:rStyle w:val="StyleUnderline"/>
          <w:highlight w:val="green"/>
        </w:rPr>
        <w:t>with a</w:t>
      </w:r>
      <w:r w:rsidRPr="00112179">
        <w:rPr>
          <w:rStyle w:val="StyleUnderline"/>
        </w:rPr>
        <w:t xml:space="preserve"> concomitant </w:t>
      </w:r>
      <w:r w:rsidRPr="00112179">
        <w:rPr>
          <w:rStyle w:val="Emphasis"/>
          <w:highlight w:val="green"/>
        </w:rPr>
        <w:t>surge</w:t>
      </w:r>
      <w:r w:rsidRPr="00112179">
        <w:rPr>
          <w:rStyle w:val="StyleUnderline"/>
          <w:highlight w:val="green"/>
        </w:rPr>
        <w:t xml:space="preserve"> in</w:t>
      </w:r>
      <w:r w:rsidRPr="00112179">
        <w:rPr>
          <w:rStyle w:val="StyleUnderline"/>
        </w:rPr>
        <w:t xml:space="preserve"> </w:t>
      </w:r>
      <w:r w:rsidRPr="00112179">
        <w:rPr>
          <w:rStyle w:val="Emphasis"/>
        </w:rPr>
        <w:t xml:space="preserve">industrial </w:t>
      </w:r>
      <w:r w:rsidRPr="00112179">
        <w:rPr>
          <w:rStyle w:val="Emphasis"/>
          <w:highlight w:val="green"/>
        </w:rPr>
        <w:t>accidents</w:t>
      </w:r>
      <w:r w:rsidRPr="00112179">
        <w:rPr>
          <w:rStyle w:val="StyleUnderline"/>
        </w:rPr>
        <w:t xml:space="preserve">? </w:t>
      </w:r>
      <w:r w:rsidRPr="00112179">
        <w:rPr>
          <w:rStyle w:val="Emphasis"/>
        </w:rPr>
        <w:t>Economic stressors</w:t>
      </w:r>
      <w:r w:rsidRPr="00112179">
        <w:rPr>
          <w:sz w:val="16"/>
        </w:rPr>
        <w:t xml:space="preserve">, workforce demoralization and rampant profiteering – rather than manmade climate change – arguably </w:t>
      </w:r>
      <w:r w:rsidRPr="00112179">
        <w:rPr>
          <w:rStyle w:val="StyleUnderline"/>
        </w:rPr>
        <w:t xml:space="preserve">pose the </w:t>
      </w:r>
      <w:r w:rsidRPr="00112179">
        <w:rPr>
          <w:rStyle w:val="Emphasis"/>
        </w:rPr>
        <w:t>biggest threats</w:t>
      </w:r>
      <w:r w:rsidRPr="00112179">
        <w:rPr>
          <w:rStyle w:val="StyleUnderline"/>
        </w:rPr>
        <w:t xml:space="preserve"> to the environment</w:t>
      </w:r>
      <w:r w:rsidRPr="00112179">
        <w:rPr>
          <w:sz w:val="16"/>
        </w:rPr>
        <w:t>. In a WEF report, Buehler et al (2017) made the following pre-COVID-19 observation:</w:t>
      </w:r>
      <w:r w:rsidR="000D6C2A" w:rsidRPr="00112179">
        <w:rPr>
          <w:sz w:val="16"/>
        </w:rPr>
        <w:t xml:space="preserve"> </w:t>
      </w:r>
      <w:r w:rsidRPr="0011217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sidR="000D6C2A" w:rsidRPr="00112179">
        <w:rPr>
          <w:sz w:val="16"/>
        </w:rPr>
        <w:t xml:space="preserve"> </w:t>
      </w:r>
      <w:r w:rsidRPr="00112179">
        <w:rPr>
          <w:sz w:val="16"/>
        </w:rPr>
        <w:t xml:space="preserve">Shouldn’t this phenomenon be better categorized as a societal or economic risk rather than an environmental one? In line with the systems thinking approach, however, </w:t>
      </w:r>
      <w:r w:rsidRPr="00112179">
        <w:rPr>
          <w:rStyle w:val="StyleUnderline"/>
        </w:rPr>
        <w:t xml:space="preserve">global risks can no longer be boxed into a </w:t>
      </w:r>
      <w:r w:rsidRPr="00112179">
        <w:rPr>
          <w:rStyle w:val="Emphasis"/>
        </w:rPr>
        <w:t>taxonomical silo</w:t>
      </w:r>
      <w:r w:rsidRPr="0011217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112179">
        <w:rPr>
          <w:sz w:val="16"/>
        </w:rPr>
        <w:t>tonnes</w:t>
      </w:r>
      <w:proofErr w:type="spellEnd"/>
      <w:r w:rsidRPr="00112179">
        <w:rPr>
          <w:sz w:val="16"/>
        </w:rPr>
        <w:t xml:space="preserve"> of ammonium nitrate had nearly levelled the city of Beirut, Lebanon, on Aug 4</w:t>
      </w:r>
      <w:proofErr w:type="gramStart"/>
      <w:r w:rsidRPr="00112179">
        <w:rPr>
          <w:sz w:val="16"/>
        </w:rPr>
        <w:t xml:space="preserve"> 2020</w:t>
      </w:r>
      <w:proofErr w:type="gramEnd"/>
      <w:r w:rsidRPr="00112179">
        <w:rPr>
          <w:sz w:val="16"/>
        </w:rPr>
        <w:t>. The explosion left 204 dead; 7,500 injured; US$15 billion in property damages; and an estimated 300,000 people homeless (Urbina, 2020). The environmental costs have yet to be adequately tabulated.</w:t>
      </w:r>
      <w:r w:rsidR="000D6C2A" w:rsidRPr="00112179">
        <w:rPr>
          <w:sz w:val="16"/>
        </w:rPr>
        <w:t xml:space="preserve"> </w:t>
      </w:r>
      <w:r w:rsidRPr="00112179">
        <w:rPr>
          <w:sz w:val="16"/>
        </w:rPr>
        <w:t xml:space="preserve">Environmental disasters are more attributable to Black Swan events, systems </w:t>
      </w:r>
      <w:proofErr w:type="gramStart"/>
      <w:r w:rsidRPr="00112179">
        <w:rPr>
          <w:sz w:val="16"/>
        </w:rPr>
        <w:t>breakdowns</w:t>
      </w:r>
      <w:proofErr w:type="gramEnd"/>
      <w:r w:rsidRPr="00112179">
        <w:rPr>
          <w:sz w:val="16"/>
        </w:rPr>
        <w:t xml:space="preserve"> and corporate greed rather than to mundane human activity.</w:t>
      </w:r>
      <w:r w:rsidR="000D6C2A" w:rsidRPr="00112179">
        <w:rPr>
          <w:sz w:val="16"/>
        </w:rPr>
        <w:t xml:space="preserve"> </w:t>
      </w:r>
      <w:r w:rsidRPr="00112179">
        <w:rPr>
          <w:rStyle w:val="StyleUnderline"/>
        </w:rPr>
        <w:t xml:space="preserve">Our JIT world aggravates the </w:t>
      </w:r>
      <w:r w:rsidRPr="00112179">
        <w:rPr>
          <w:rStyle w:val="Emphasis"/>
        </w:rPr>
        <w:t>cascading potential</w:t>
      </w:r>
      <w:r w:rsidRPr="00112179">
        <w:rPr>
          <w:rStyle w:val="StyleUnderline"/>
        </w:rPr>
        <w:t xml:space="preserve"> of risks</w:t>
      </w:r>
      <w:r w:rsidRPr="00112179">
        <w:rPr>
          <w:sz w:val="16"/>
        </w:rPr>
        <w:t xml:space="preserve"> (</w:t>
      </w:r>
      <w:proofErr w:type="spellStart"/>
      <w:r w:rsidRPr="00112179">
        <w:rPr>
          <w:sz w:val="16"/>
        </w:rPr>
        <w:t>Korowicz</w:t>
      </w:r>
      <w:proofErr w:type="spellEnd"/>
      <w:r w:rsidRPr="00112179">
        <w:rPr>
          <w:sz w:val="16"/>
        </w:rPr>
        <w:t xml:space="preserve">, 2012). </w:t>
      </w:r>
      <w:r w:rsidRPr="00112179">
        <w:rPr>
          <w:rStyle w:val="StyleUnderline"/>
        </w:rPr>
        <w:t>Production and delivery delays</w:t>
      </w:r>
      <w:r w:rsidRPr="00112179">
        <w:rPr>
          <w:sz w:val="16"/>
        </w:rPr>
        <w:t xml:space="preserve">, caused by the COVID-19 outbreak, </w:t>
      </w:r>
      <w:r w:rsidRPr="00112179">
        <w:rPr>
          <w:rStyle w:val="StyleUnderline"/>
        </w:rPr>
        <w:t xml:space="preserve">will eventually require industrial </w:t>
      </w:r>
      <w:r w:rsidRPr="00112179">
        <w:rPr>
          <w:rStyle w:val="Emphasis"/>
        </w:rPr>
        <w:t>overcompensation</w:t>
      </w:r>
      <w:r w:rsidRPr="00112179">
        <w:rPr>
          <w:sz w:val="12"/>
          <w:szCs w:val="18"/>
        </w:rPr>
        <w:t xml:space="preserve">. This will further stress senior executives, workers, </w:t>
      </w:r>
      <w:proofErr w:type="gramStart"/>
      <w:r w:rsidRPr="00112179">
        <w:rPr>
          <w:sz w:val="12"/>
          <w:szCs w:val="18"/>
        </w:rPr>
        <w:t>machines</w:t>
      </w:r>
      <w:proofErr w:type="gramEnd"/>
      <w:r w:rsidRPr="00112179">
        <w:rPr>
          <w:sz w:val="12"/>
          <w:szCs w:val="18"/>
        </w:rPr>
        <w:t xml:space="preserve"> and a variety of computerized systems. The trickle-down effects will likely include substandard products, contaminated food and a general lowering in health and safety standards (</w:t>
      </w:r>
      <w:proofErr w:type="spellStart"/>
      <w:r w:rsidRPr="00112179">
        <w:rPr>
          <w:sz w:val="12"/>
          <w:szCs w:val="18"/>
        </w:rPr>
        <w:t>Maavak</w:t>
      </w:r>
      <w:proofErr w:type="spellEnd"/>
      <w:r w:rsidRPr="0011217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112179">
        <w:rPr>
          <w:sz w:val="12"/>
          <w:szCs w:val="18"/>
        </w:rPr>
        <w:t>Liacko</w:t>
      </w:r>
      <w:proofErr w:type="spellEnd"/>
      <w:r w:rsidRPr="00112179">
        <w:rPr>
          <w:sz w:val="12"/>
          <w:szCs w:val="18"/>
        </w:rPr>
        <w:t>, 2021).</w:t>
      </w:r>
      <w:r w:rsidR="000D6C2A" w:rsidRPr="00112179">
        <w:rPr>
          <w:sz w:val="12"/>
          <w:szCs w:val="18"/>
        </w:rPr>
        <w:t xml:space="preserve"> </w:t>
      </w:r>
      <w:r w:rsidRPr="0011217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112179">
        <w:rPr>
          <w:sz w:val="12"/>
          <w:szCs w:val="18"/>
        </w:rPr>
        <w:t>Citarum</w:t>
      </w:r>
      <w:proofErr w:type="spellEnd"/>
      <w:r w:rsidRPr="0011217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112179">
        <w:rPr>
          <w:sz w:val="12"/>
          <w:szCs w:val="18"/>
        </w:rPr>
        <w:t>bronchitis</w:t>
      </w:r>
      <w:proofErr w:type="gramEnd"/>
      <w:r w:rsidRPr="00112179">
        <w:rPr>
          <w:sz w:val="12"/>
          <w:szCs w:val="18"/>
        </w:rPr>
        <w:t xml:space="preserve"> and cancer (DW, 2020). It is also in cauldrons like the </w:t>
      </w:r>
      <w:proofErr w:type="spellStart"/>
      <w:r w:rsidRPr="00112179">
        <w:rPr>
          <w:sz w:val="12"/>
          <w:szCs w:val="18"/>
        </w:rPr>
        <w:t>Citarum</w:t>
      </w:r>
      <w:proofErr w:type="spellEnd"/>
      <w:r w:rsidRPr="00112179">
        <w:rPr>
          <w:sz w:val="12"/>
          <w:szCs w:val="18"/>
        </w:rPr>
        <w:t xml:space="preserve"> River where pathogens may mutate with emergent ramifications.</w:t>
      </w:r>
      <w:r w:rsidR="000D6C2A" w:rsidRPr="00112179">
        <w:rPr>
          <w:sz w:val="12"/>
          <w:szCs w:val="18"/>
        </w:rPr>
        <w:t xml:space="preserve"> </w:t>
      </w:r>
      <w:r w:rsidRPr="00112179">
        <w:rPr>
          <w:sz w:val="12"/>
          <w:szCs w:val="18"/>
        </w:rPr>
        <w:t xml:space="preserve">On an equally alarming note, depressed economic conditions have traditionally provided a waste disposal boon for organized crime elements. Throughout 1980s, the </w:t>
      </w:r>
      <w:proofErr w:type="spellStart"/>
      <w:r w:rsidRPr="00112179">
        <w:rPr>
          <w:sz w:val="12"/>
          <w:szCs w:val="18"/>
        </w:rPr>
        <w:t>Calabriabased</w:t>
      </w:r>
      <w:proofErr w:type="spellEnd"/>
      <w:r w:rsidRPr="0011217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112179">
        <w:rPr>
          <w:sz w:val="12"/>
          <w:szCs w:val="18"/>
        </w:rPr>
        <w:t>Knaup</w:t>
      </w:r>
      <w:proofErr w:type="spellEnd"/>
      <w:r w:rsidRPr="00112179">
        <w:rPr>
          <w:sz w:val="12"/>
          <w:szCs w:val="18"/>
        </w:rPr>
        <w:t>, 2008).</w:t>
      </w:r>
      <w:r w:rsidR="000D6C2A" w:rsidRPr="00112179">
        <w:rPr>
          <w:sz w:val="12"/>
          <w:szCs w:val="18"/>
        </w:rPr>
        <w:t xml:space="preserve"> </w:t>
      </w:r>
      <w:r w:rsidRPr="00112179">
        <w:rPr>
          <w:sz w:val="12"/>
          <w:szCs w:val="18"/>
        </w:rPr>
        <w:t xml:space="preserve">The coast of Somalia is now a maritime </w:t>
      </w:r>
      <w:proofErr w:type="gramStart"/>
      <w:r w:rsidRPr="00112179">
        <w:rPr>
          <w:sz w:val="12"/>
          <w:szCs w:val="18"/>
        </w:rPr>
        <w:t>hotspot, and</w:t>
      </w:r>
      <w:proofErr w:type="gramEnd"/>
      <w:r w:rsidRPr="0011217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112179">
        <w:rPr>
          <w:sz w:val="12"/>
          <w:szCs w:val="18"/>
        </w:rPr>
        <w:t>interactions</w:t>
      </w:r>
      <w:proofErr w:type="gramEnd"/>
      <w:r w:rsidRPr="00112179">
        <w:rPr>
          <w:sz w:val="12"/>
          <w:szCs w:val="18"/>
        </w:rPr>
        <w:t xml:space="preserve"> and adaptations in a system under study – as outlined in the methodology section.</w:t>
      </w:r>
      <w:r w:rsidR="000D6C2A" w:rsidRPr="00112179">
        <w:rPr>
          <w:sz w:val="12"/>
          <w:szCs w:val="18"/>
        </w:rPr>
        <w:t xml:space="preserve"> </w:t>
      </w:r>
      <w:r w:rsidRPr="00112179">
        <w:rPr>
          <w:sz w:val="12"/>
          <w:szCs w:val="18"/>
        </w:rPr>
        <w:t xml:space="preserve">Environmentally-devastating industrial sabotages – whether by disgruntled workers, industrial competitors, ideological </w:t>
      </w:r>
      <w:proofErr w:type="gramStart"/>
      <w:r w:rsidRPr="00112179">
        <w:rPr>
          <w:sz w:val="12"/>
          <w:szCs w:val="18"/>
        </w:rPr>
        <w:t>maniacs</w:t>
      </w:r>
      <w:proofErr w:type="gramEnd"/>
      <w:r w:rsidRPr="00112179">
        <w:rPr>
          <w:sz w:val="12"/>
          <w:szCs w:val="18"/>
        </w:rPr>
        <w:t xml:space="preserve"> or terrorist groups – cannot be discounted in a VUCA world. Immiserated societies, in stark defiance of climate change diktats, may resort to dirty coal plants and wood stoves for survival. </w:t>
      </w:r>
      <w:r w:rsidRPr="00112179">
        <w:rPr>
          <w:rStyle w:val="StyleUnderline"/>
        </w:rPr>
        <w:t>Interlinked ecosystems</w:t>
      </w:r>
      <w:r w:rsidRPr="00112179">
        <w:rPr>
          <w:sz w:val="16"/>
        </w:rPr>
        <w:t xml:space="preserve">, particularly water resources, </w:t>
      </w:r>
      <w:r w:rsidRPr="00112179">
        <w:rPr>
          <w:rStyle w:val="StyleUnderline"/>
        </w:rPr>
        <w:t xml:space="preserve">may be </w:t>
      </w:r>
      <w:r w:rsidRPr="00112179">
        <w:rPr>
          <w:rStyle w:val="Emphasis"/>
        </w:rPr>
        <w:t>hijacked</w:t>
      </w:r>
      <w:r w:rsidRPr="00112179">
        <w:rPr>
          <w:sz w:val="16"/>
        </w:rPr>
        <w:t xml:space="preserve"> by nationalist sentiments. </w:t>
      </w:r>
      <w:r w:rsidRPr="00112179">
        <w:rPr>
          <w:rStyle w:val="StyleUnderline"/>
        </w:rPr>
        <w:t xml:space="preserve">The </w:t>
      </w:r>
      <w:r w:rsidRPr="00112179">
        <w:rPr>
          <w:rStyle w:val="Emphasis"/>
        </w:rPr>
        <w:t>environmental fallouts</w:t>
      </w:r>
      <w:r w:rsidRPr="00112179">
        <w:rPr>
          <w:sz w:val="16"/>
        </w:rPr>
        <w:t xml:space="preserve"> of critical infrastructure (CI) breakdowns </w:t>
      </w:r>
      <w:r w:rsidRPr="00112179">
        <w:rPr>
          <w:rStyle w:val="StyleUnderline"/>
        </w:rPr>
        <w:t xml:space="preserve">loom like a </w:t>
      </w:r>
      <w:r w:rsidRPr="00112179">
        <w:rPr>
          <w:rStyle w:val="Emphasis"/>
        </w:rPr>
        <w:t>Sword of Damocles</w:t>
      </w:r>
      <w:r w:rsidRPr="00112179">
        <w:rPr>
          <w:rStyle w:val="StyleUnderline"/>
        </w:rPr>
        <w:t xml:space="preserve"> over this decade</w:t>
      </w:r>
      <w:r w:rsidRPr="00112179">
        <w:rPr>
          <w:sz w:val="16"/>
        </w:rPr>
        <w:t>.</w:t>
      </w:r>
      <w:r w:rsidR="000D6C2A" w:rsidRPr="00112179">
        <w:rPr>
          <w:sz w:val="16"/>
        </w:rPr>
        <w:t xml:space="preserve"> </w:t>
      </w:r>
      <w:r w:rsidRPr="00112179">
        <w:rPr>
          <w:sz w:val="16"/>
        </w:rPr>
        <w:t>GEOPOLITICAL</w:t>
      </w:r>
      <w:r w:rsidR="000D6C2A" w:rsidRPr="00112179">
        <w:rPr>
          <w:sz w:val="16"/>
        </w:rPr>
        <w:t xml:space="preserve"> </w:t>
      </w:r>
      <w:r w:rsidRPr="00112179">
        <w:rPr>
          <w:rStyle w:val="StyleUnderline"/>
        </w:rPr>
        <w:t xml:space="preserve">The </w:t>
      </w:r>
      <w:r w:rsidRPr="00112179">
        <w:rPr>
          <w:rStyle w:val="Emphasis"/>
        </w:rPr>
        <w:t xml:space="preserve">primary </w:t>
      </w:r>
      <w:r w:rsidRPr="00112179">
        <w:rPr>
          <w:rStyle w:val="Emphasis"/>
          <w:highlight w:val="green"/>
        </w:rPr>
        <w:t>catalyst</w:t>
      </w:r>
      <w:r w:rsidRPr="00112179">
        <w:rPr>
          <w:rStyle w:val="StyleUnderline"/>
          <w:highlight w:val="green"/>
        </w:rPr>
        <w:t xml:space="preserve"> behind </w:t>
      </w:r>
      <w:r w:rsidRPr="00112179">
        <w:rPr>
          <w:rStyle w:val="Emphasis"/>
          <w:highlight w:val="green"/>
        </w:rPr>
        <w:t>WWII</w:t>
      </w:r>
      <w:r w:rsidRPr="00112179">
        <w:rPr>
          <w:rStyle w:val="StyleUnderline"/>
          <w:highlight w:val="green"/>
        </w:rPr>
        <w:t xml:space="preserve"> was</w:t>
      </w:r>
      <w:r w:rsidRPr="00112179">
        <w:rPr>
          <w:rStyle w:val="StyleUnderline"/>
        </w:rPr>
        <w:t xml:space="preserve"> the </w:t>
      </w:r>
      <w:r w:rsidRPr="00112179">
        <w:rPr>
          <w:rStyle w:val="Emphasis"/>
        </w:rPr>
        <w:t xml:space="preserve">Great </w:t>
      </w:r>
      <w:r w:rsidRPr="00112179">
        <w:rPr>
          <w:rStyle w:val="Emphasis"/>
          <w:highlight w:val="green"/>
        </w:rPr>
        <w:t>Depression</w:t>
      </w:r>
      <w:r w:rsidRPr="00112179">
        <w:rPr>
          <w:sz w:val="16"/>
        </w:rPr>
        <w:t xml:space="preserve">. Since </w:t>
      </w:r>
      <w:r w:rsidRPr="00112179">
        <w:rPr>
          <w:rStyle w:val="StyleUnderline"/>
          <w:highlight w:val="green"/>
        </w:rPr>
        <w:t>history</w:t>
      </w:r>
      <w:r w:rsidRPr="00112179">
        <w:rPr>
          <w:rStyle w:val="StyleUnderline"/>
        </w:rPr>
        <w:t xml:space="preserve"> often </w:t>
      </w:r>
      <w:r w:rsidRPr="00112179">
        <w:rPr>
          <w:rStyle w:val="Emphasis"/>
          <w:highlight w:val="green"/>
        </w:rPr>
        <w:t>repeats itself</w:t>
      </w:r>
      <w:r w:rsidRPr="00112179">
        <w:rPr>
          <w:rStyle w:val="StyleUnderline"/>
        </w:rPr>
        <w:t xml:space="preserve">, expect </w:t>
      </w:r>
      <w:r w:rsidRPr="00112179">
        <w:rPr>
          <w:rStyle w:val="Emphasis"/>
        </w:rPr>
        <w:t>familiar bogeymen</w:t>
      </w:r>
      <w:r w:rsidRPr="00112179">
        <w:rPr>
          <w:rStyle w:val="StyleUnderline"/>
        </w:rPr>
        <w:t xml:space="preserve"> to </w:t>
      </w:r>
      <w:r w:rsidRPr="00112179">
        <w:rPr>
          <w:rStyle w:val="Emphasis"/>
        </w:rPr>
        <w:t>reappear</w:t>
      </w:r>
      <w:r w:rsidRPr="00112179">
        <w:rPr>
          <w:sz w:val="16"/>
        </w:rPr>
        <w:t xml:space="preserve"> </w:t>
      </w:r>
      <w:r w:rsidRPr="00112179">
        <w:rPr>
          <w:rStyle w:val="StyleUnderline"/>
        </w:rPr>
        <w:t xml:space="preserve">in societies roiling with </w:t>
      </w:r>
      <w:r w:rsidRPr="00112179">
        <w:rPr>
          <w:rStyle w:val="Emphasis"/>
        </w:rPr>
        <w:t>impoverishment</w:t>
      </w:r>
      <w:r w:rsidRPr="00112179">
        <w:rPr>
          <w:sz w:val="16"/>
        </w:rPr>
        <w:t xml:space="preserve"> and ideological clefts. </w:t>
      </w:r>
      <w:r w:rsidRPr="00112179">
        <w:rPr>
          <w:rStyle w:val="StyleUnderline"/>
          <w:highlight w:val="green"/>
        </w:rPr>
        <w:t>Anti-Semitism</w:t>
      </w:r>
      <w:r w:rsidRPr="00112179">
        <w:rPr>
          <w:sz w:val="16"/>
        </w:rPr>
        <w:t xml:space="preserve"> – a societal risk on its own – </w:t>
      </w:r>
      <w:r w:rsidRPr="00112179">
        <w:rPr>
          <w:rStyle w:val="StyleUnderline"/>
          <w:highlight w:val="green"/>
        </w:rPr>
        <w:t>may</w:t>
      </w:r>
      <w:r w:rsidRPr="00112179">
        <w:rPr>
          <w:rStyle w:val="StyleUnderline"/>
        </w:rPr>
        <w:t xml:space="preserve"> reach alarming proportions</w:t>
      </w:r>
      <w:r w:rsidRPr="00112179">
        <w:rPr>
          <w:sz w:val="16"/>
        </w:rPr>
        <w:t xml:space="preserve"> in the West (Reuters, 2019), </w:t>
      </w:r>
      <w:r w:rsidRPr="00112179">
        <w:rPr>
          <w:rStyle w:val="StyleUnderline"/>
        </w:rPr>
        <w:t xml:space="preserve">possibly </w:t>
      </w:r>
      <w:r w:rsidRPr="00112179">
        <w:rPr>
          <w:rStyle w:val="Emphasis"/>
          <w:highlight w:val="green"/>
        </w:rPr>
        <w:t>forc</w:t>
      </w:r>
      <w:r w:rsidRPr="00112179">
        <w:rPr>
          <w:rStyle w:val="StyleUnderline"/>
        </w:rPr>
        <w:t xml:space="preserve">ing </w:t>
      </w:r>
      <w:r w:rsidRPr="00112179">
        <w:rPr>
          <w:rStyle w:val="StyleUnderline"/>
          <w:highlight w:val="green"/>
        </w:rPr>
        <w:t>Israel</w:t>
      </w:r>
      <w:r w:rsidRPr="00112179">
        <w:rPr>
          <w:rStyle w:val="StyleUnderline"/>
        </w:rPr>
        <w:t xml:space="preserve"> to undertake </w:t>
      </w:r>
      <w:r w:rsidRPr="00112179">
        <w:rPr>
          <w:rStyle w:val="Emphasis"/>
          <w:highlight w:val="green"/>
        </w:rPr>
        <w:t>reprisal</w:t>
      </w:r>
      <w:r w:rsidRPr="00112179">
        <w:rPr>
          <w:rStyle w:val="Emphasis"/>
        </w:rPr>
        <w:t xml:space="preserve"> operations</w:t>
      </w:r>
      <w:r w:rsidRPr="00112179">
        <w:rPr>
          <w:sz w:val="16"/>
        </w:rPr>
        <w:t xml:space="preserve"> inside allied nations. If that happens, </w:t>
      </w:r>
      <w:r w:rsidRPr="00112179">
        <w:rPr>
          <w:rStyle w:val="StyleUnderline"/>
        </w:rPr>
        <w:t xml:space="preserve">how will </w:t>
      </w:r>
      <w:r w:rsidRPr="00112179">
        <w:rPr>
          <w:rStyle w:val="Emphasis"/>
        </w:rPr>
        <w:t>affected nations</w:t>
      </w:r>
      <w:r w:rsidRPr="00112179">
        <w:rPr>
          <w:rStyle w:val="StyleUnderline"/>
        </w:rPr>
        <w:t xml:space="preserve"> react?</w:t>
      </w:r>
      <w:r w:rsidRPr="00112179">
        <w:rPr>
          <w:sz w:val="16"/>
        </w:rPr>
        <w:t xml:space="preserve"> Will security resources be reallocated to protect certain minorities (or the Top 1%) while larger segments of society are exposed to restive forces? </w:t>
      </w:r>
      <w:r w:rsidRPr="00112179">
        <w:rPr>
          <w:rStyle w:val="Emphasis"/>
          <w:highlight w:val="green"/>
        </w:rPr>
        <w:t>Balloon effects</w:t>
      </w:r>
      <w:r w:rsidRPr="00112179">
        <w:rPr>
          <w:sz w:val="16"/>
        </w:rPr>
        <w:t xml:space="preserve"> like these </w:t>
      </w:r>
      <w:r w:rsidRPr="00112179">
        <w:rPr>
          <w:rStyle w:val="StyleUnderline"/>
        </w:rPr>
        <w:t>present a classic</w:t>
      </w:r>
      <w:r w:rsidRPr="00112179">
        <w:rPr>
          <w:sz w:val="16"/>
        </w:rPr>
        <w:t xml:space="preserve"> VUCA </w:t>
      </w:r>
      <w:r w:rsidRPr="00112179">
        <w:rPr>
          <w:rStyle w:val="StyleUnderline"/>
        </w:rPr>
        <w:t>problematic</w:t>
      </w:r>
      <w:r w:rsidRPr="00112179">
        <w:rPr>
          <w:sz w:val="16"/>
        </w:rPr>
        <w:t>.</w:t>
      </w:r>
      <w:r w:rsidR="000D6C2A" w:rsidRPr="00112179">
        <w:rPr>
          <w:sz w:val="16"/>
        </w:rPr>
        <w:t xml:space="preserve"> </w:t>
      </w:r>
      <w:r w:rsidRPr="00112179">
        <w:rPr>
          <w:rStyle w:val="StyleUnderline"/>
        </w:rPr>
        <w:t xml:space="preserve">Contemporary geopolitical risks </w:t>
      </w:r>
      <w:r w:rsidRPr="00112179">
        <w:rPr>
          <w:rStyle w:val="StyleUnderline"/>
          <w:highlight w:val="green"/>
        </w:rPr>
        <w:t>include</w:t>
      </w:r>
      <w:r w:rsidRPr="00112179">
        <w:rPr>
          <w:rStyle w:val="StyleUnderline"/>
        </w:rPr>
        <w:t xml:space="preserve"> a possible </w:t>
      </w:r>
      <w:r w:rsidRPr="00112179">
        <w:rPr>
          <w:rStyle w:val="Emphasis"/>
          <w:highlight w:val="green"/>
        </w:rPr>
        <w:t>Iran</w:t>
      </w:r>
      <w:r w:rsidRPr="00112179">
        <w:rPr>
          <w:rStyle w:val="Emphasis"/>
        </w:rPr>
        <w:t xml:space="preserve">-Israel </w:t>
      </w:r>
      <w:r w:rsidRPr="00112179">
        <w:rPr>
          <w:rStyle w:val="Emphasis"/>
          <w:highlight w:val="green"/>
        </w:rPr>
        <w:t>war</w:t>
      </w:r>
      <w:r w:rsidRPr="00112179">
        <w:rPr>
          <w:rStyle w:val="StyleUnderline"/>
          <w:highlight w:val="green"/>
        </w:rPr>
        <w:t xml:space="preserve">; </w:t>
      </w:r>
      <w:r w:rsidRPr="00112179">
        <w:rPr>
          <w:rStyle w:val="Emphasis"/>
          <w:highlight w:val="green"/>
        </w:rPr>
        <w:t>US-China</w:t>
      </w:r>
      <w:r w:rsidRPr="00112179">
        <w:rPr>
          <w:rStyle w:val="Emphasis"/>
        </w:rPr>
        <w:t xml:space="preserve"> military </w:t>
      </w:r>
      <w:r w:rsidRPr="00112179">
        <w:rPr>
          <w:rStyle w:val="Emphasis"/>
          <w:highlight w:val="green"/>
        </w:rPr>
        <w:t>confrontation</w:t>
      </w:r>
      <w:r w:rsidRPr="00112179">
        <w:rPr>
          <w:rStyle w:val="StyleUnderline"/>
          <w:highlight w:val="green"/>
        </w:rPr>
        <w:t xml:space="preserve"> over </w:t>
      </w:r>
      <w:r w:rsidRPr="00112179">
        <w:rPr>
          <w:rStyle w:val="Emphasis"/>
          <w:highlight w:val="green"/>
        </w:rPr>
        <w:t>Taiwan</w:t>
      </w:r>
      <w:r w:rsidRPr="00112179">
        <w:rPr>
          <w:rStyle w:val="StyleUnderline"/>
          <w:highlight w:val="green"/>
        </w:rPr>
        <w:t xml:space="preserve"> or</w:t>
      </w:r>
      <w:r w:rsidRPr="00112179">
        <w:rPr>
          <w:rStyle w:val="StyleUnderline"/>
        </w:rPr>
        <w:t xml:space="preserve"> the </w:t>
      </w:r>
      <w:r w:rsidRPr="00112179">
        <w:rPr>
          <w:rStyle w:val="Emphasis"/>
          <w:highlight w:val="green"/>
        </w:rPr>
        <w:t>S</w:t>
      </w:r>
      <w:r w:rsidRPr="00112179">
        <w:rPr>
          <w:rStyle w:val="StyleUnderline"/>
        </w:rPr>
        <w:t xml:space="preserve">outh </w:t>
      </w:r>
      <w:r w:rsidRPr="00112179">
        <w:rPr>
          <w:rStyle w:val="Emphasis"/>
          <w:highlight w:val="green"/>
        </w:rPr>
        <w:t>C</w:t>
      </w:r>
      <w:r w:rsidRPr="00112179">
        <w:rPr>
          <w:rStyle w:val="StyleUnderline"/>
        </w:rPr>
        <w:t xml:space="preserve">hina </w:t>
      </w:r>
      <w:r w:rsidRPr="00112179">
        <w:rPr>
          <w:rStyle w:val="Emphasis"/>
          <w:highlight w:val="green"/>
        </w:rPr>
        <w:t>S</w:t>
      </w:r>
      <w:r w:rsidRPr="00112179">
        <w:rPr>
          <w:rStyle w:val="StyleUnderline"/>
        </w:rPr>
        <w:t xml:space="preserve">ea; </w:t>
      </w:r>
      <w:r w:rsidRPr="00112179">
        <w:rPr>
          <w:rStyle w:val="Emphasis"/>
        </w:rPr>
        <w:t xml:space="preserve">North </w:t>
      </w:r>
      <w:r w:rsidRPr="00112179">
        <w:rPr>
          <w:rStyle w:val="Emphasis"/>
          <w:highlight w:val="green"/>
        </w:rPr>
        <w:t>Korean prolif</w:t>
      </w:r>
      <w:r w:rsidRPr="00112179">
        <w:rPr>
          <w:rStyle w:val="Emphasis"/>
        </w:rPr>
        <w:t>eration</w:t>
      </w:r>
      <w:r w:rsidRPr="00112179">
        <w:rPr>
          <w:rStyle w:val="StyleUnderline"/>
        </w:rPr>
        <w:t xml:space="preserve"> of </w:t>
      </w:r>
      <w:r w:rsidRPr="00112179">
        <w:rPr>
          <w:rStyle w:val="Emphasis"/>
        </w:rPr>
        <w:t>nuclear</w:t>
      </w:r>
      <w:r w:rsidRPr="00112179">
        <w:rPr>
          <w:rStyle w:val="StyleUnderline"/>
        </w:rPr>
        <w:t xml:space="preserve"> and </w:t>
      </w:r>
      <w:r w:rsidRPr="00112179">
        <w:rPr>
          <w:rStyle w:val="Emphasis"/>
        </w:rPr>
        <w:t>missile technologies</w:t>
      </w:r>
      <w:r w:rsidRPr="00112179">
        <w:rPr>
          <w:rStyle w:val="StyleUnderline"/>
        </w:rPr>
        <w:t xml:space="preserve">; an </w:t>
      </w:r>
      <w:r w:rsidRPr="00112179">
        <w:rPr>
          <w:rStyle w:val="Emphasis"/>
          <w:highlight w:val="green"/>
        </w:rPr>
        <w:t>India-Pak</w:t>
      </w:r>
      <w:r w:rsidRPr="00112179">
        <w:rPr>
          <w:rStyle w:val="Emphasis"/>
        </w:rPr>
        <w:t xml:space="preserve">istan </w:t>
      </w:r>
      <w:r w:rsidRPr="00112179">
        <w:rPr>
          <w:rStyle w:val="Emphasis"/>
          <w:highlight w:val="green"/>
        </w:rPr>
        <w:t>nuclear war</w:t>
      </w:r>
      <w:r w:rsidRPr="00112179">
        <w:rPr>
          <w:rStyle w:val="StyleUnderline"/>
        </w:rPr>
        <w:t xml:space="preserve">; an </w:t>
      </w:r>
      <w:r w:rsidRPr="00112179">
        <w:rPr>
          <w:rStyle w:val="Emphasis"/>
        </w:rPr>
        <w:t>Iranian closure</w:t>
      </w:r>
      <w:r w:rsidRPr="00112179">
        <w:rPr>
          <w:rStyle w:val="StyleUnderline"/>
        </w:rPr>
        <w:t xml:space="preserve"> of the Straits of </w:t>
      </w:r>
      <w:r w:rsidRPr="00112179">
        <w:rPr>
          <w:rStyle w:val="Emphasis"/>
        </w:rPr>
        <w:t>Hormuz</w:t>
      </w:r>
      <w:r w:rsidRPr="00112179">
        <w:rPr>
          <w:rStyle w:val="StyleUnderline"/>
        </w:rPr>
        <w:t xml:space="preserve">; </w:t>
      </w:r>
      <w:r w:rsidRPr="00112179">
        <w:rPr>
          <w:rStyle w:val="Emphasis"/>
        </w:rPr>
        <w:t>fundamentalist-driven implosion in the Islamic world</w:t>
      </w:r>
      <w:r w:rsidRPr="00112179">
        <w:rPr>
          <w:rStyle w:val="StyleUnderline"/>
        </w:rPr>
        <w:t xml:space="preserve">; </w:t>
      </w:r>
      <w:r w:rsidRPr="00112179">
        <w:rPr>
          <w:rStyle w:val="StyleUnderline"/>
          <w:highlight w:val="green"/>
        </w:rPr>
        <w:t>or</w:t>
      </w:r>
      <w:r w:rsidRPr="00112179">
        <w:rPr>
          <w:rStyle w:val="StyleUnderline"/>
        </w:rPr>
        <w:t xml:space="preserve"> a </w:t>
      </w:r>
      <w:r w:rsidRPr="00112179">
        <w:rPr>
          <w:rStyle w:val="Emphasis"/>
          <w:highlight w:val="green"/>
        </w:rPr>
        <w:t>nuclear confrontation</w:t>
      </w:r>
      <w:r w:rsidRPr="00112179">
        <w:rPr>
          <w:rStyle w:val="StyleUnderline"/>
          <w:highlight w:val="green"/>
        </w:rPr>
        <w:t xml:space="preserve"> between </w:t>
      </w:r>
      <w:r w:rsidRPr="00112179">
        <w:rPr>
          <w:rStyle w:val="Emphasis"/>
          <w:highlight w:val="green"/>
        </w:rPr>
        <w:t>NATO</w:t>
      </w:r>
      <w:r w:rsidRPr="00112179">
        <w:rPr>
          <w:rStyle w:val="StyleUnderline"/>
          <w:highlight w:val="green"/>
        </w:rPr>
        <w:t xml:space="preserve"> and </w:t>
      </w:r>
      <w:r w:rsidRPr="00112179">
        <w:rPr>
          <w:rStyle w:val="Emphasis"/>
          <w:highlight w:val="green"/>
        </w:rPr>
        <w:t>Russia</w:t>
      </w:r>
      <w:r w:rsidRPr="00112179">
        <w:rPr>
          <w:sz w:val="16"/>
        </w:rPr>
        <w:t>. Fears that the Jan 3</w:t>
      </w:r>
      <w:proofErr w:type="gramStart"/>
      <w:r w:rsidRPr="00112179">
        <w:rPr>
          <w:sz w:val="16"/>
        </w:rPr>
        <w:t xml:space="preserve"> 2020</w:t>
      </w:r>
      <w:proofErr w:type="gramEnd"/>
      <w:r w:rsidRPr="00112179">
        <w:rPr>
          <w:sz w:val="16"/>
        </w:rPr>
        <w:t xml:space="preserve"> assassination of Iranian Maj. Gen. </w:t>
      </w:r>
      <w:proofErr w:type="spellStart"/>
      <w:r w:rsidRPr="00112179">
        <w:rPr>
          <w:sz w:val="16"/>
        </w:rPr>
        <w:t>Qasem</w:t>
      </w:r>
      <w:proofErr w:type="spellEnd"/>
      <w:r w:rsidRPr="0011217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323917D1" w14:textId="777B3636" w:rsidR="00405D12" w:rsidRPr="00112179" w:rsidRDefault="00AC16B2" w:rsidP="00AC16B2">
      <w:pPr>
        <w:pStyle w:val="Heading1"/>
        <w:rPr>
          <w:rFonts w:cs="Calibri"/>
        </w:rPr>
      </w:pPr>
      <w:r w:rsidRPr="00112179">
        <w:rPr>
          <w:rFonts w:cs="Calibri"/>
        </w:rPr>
        <w:t>Case</w:t>
      </w:r>
    </w:p>
    <w:p w14:paraId="189180F7" w14:textId="77777777" w:rsidR="00607B6D" w:rsidRPr="00112179" w:rsidRDefault="00607B6D" w:rsidP="00607B6D">
      <w:pPr>
        <w:pStyle w:val="Heading2"/>
        <w:rPr>
          <w:rFonts w:cs="Calibri"/>
        </w:rPr>
      </w:pPr>
      <w:r w:rsidRPr="00112179">
        <w:rPr>
          <w:rFonts w:cs="Calibri"/>
        </w:rPr>
        <w:t xml:space="preserve">Kant </w:t>
      </w:r>
    </w:p>
    <w:p w14:paraId="210D4AC4" w14:textId="77777777" w:rsidR="00607B6D" w:rsidRPr="00112179" w:rsidRDefault="00607B6D" w:rsidP="00607B6D">
      <w:pPr>
        <w:pStyle w:val="Heading3"/>
        <w:rPr>
          <w:rFonts w:cs="Calibri"/>
        </w:rPr>
      </w:pPr>
      <w:r w:rsidRPr="00112179">
        <w:rPr>
          <w:rFonts w:cs="Calibri"/>
        </w:rPr>
        <w:t>OV</w:t>
      </w:r>
    </w:p>
    <w:p w14:paraId="15F9FC2D" w14:textId="77777777" w:rsidR="00607B6D" w:rsidRPr="00112179" w:rsidRDefault="00607B6D" w:rsidP="00607B6D">
      <w:pPr>
        <w:pStyle w:val="Heading4"/>
        <w:rPr>
          <w:rFonts w:cs="Calibri"/>
        </w:rPr>
      </w:pPr>
      <w:r w:rsidRPr="00112179">
        <w:rPr>
          <w:rFonts w:cs="Calibri"/>
        </w:rPr>
        <w:t xml:space="preserve">1. Hijack—only util can account for degrees of wrongness, telling someone their shirt looks nice when it doesn’t is better than telling a slave owner where a runaway slave is which means aggregation controls the internal link to your </w:t>
      </w:r>
      <w:proofErr w:type="spellStart"/>
      <w:r w:rsidRPr="00112179">
        <w:rPr>
          <w:rFonts w:cs="Calibri"/>
        </w:rPr>
        <w:t>fw</w:t>
      </w:r>
      <w:proofErr w:type="spellEnd"/>
    </w:p>
    <w:p w14:paraId="324BFBF4" w14:textId="77777777" w:rsidR="00607B6D" w:rsidRPr="00112179" w:rsidRDefault="00607B6D" w:rsidP="00607B6D">
      <w:pPr>
        <w:pStyle w:val="Heading4"/>
        <w:rPr>
          <w:rFonts w:cs="Calibri"/>
        </w:rPr>
      </w:pPr>
      <w:r w:rsidRPr="00112179">
        <w:rPr>
          <w:rFonts w:cs="Calibri"/>
        </w:rPr>
        <w:t xml:space="preserve">2. NC collapses to the AC—if each person has infinite value, having more of that value is a good thing so you </w:t>
      </w:r>
      <w:proofErr w:type="gramStart"/>
      <w:r w:rsidRPr="00112179">
        <w:rPr>
          <w:rFonts w:cs="Calibri"/>
        </w:rPr>
        <w:t>have to</w:t>
      </w:r>
      <w:proofErr w:type="gramEnd"/>
      <w:r w:rsidRPr="00112179">
        <w:rPr>
          <w:rFonts w:cs="Calibri"/>
        </w:rPr>
        <w:t xml:space="preserve"> aggregate</w:t>
      </w:r>
    </w:p>
    <w:p w14:paraId="280D7C8F" w14:textId="77777777" w:rsidR="00607B6D" w:rsidRPr="00112179" w:rsidRDefault="00607B6D" w:rsidP="00607B6D">
      <w:pPr>
        <w:pStyle w:val="Heading4"/>
        <w:rPr>
          <w:rFonts w:cs="Calibri"/>
        </w:rPr>
      </w:pPr>
      <w:r w:rsidRPr="00112179">
        <w:rPr>
          <w:rFonts w:cs="Calibri"/>
        </w:rPr>
        <w:t xml:space="preserve">3. Epistemology hijack—epistemology outweighs in terms of </w:t>
      </w:r>
      <w:proofErr w:type="spellStart"/>
      <w:r w:rsidRPr="00112179">
        <w:rPr>
          <w:rFonts w:cs="Calibri"/>
        </w:rPr>
        <w:t>fw</w:t>
      </w:r>
      <w:proofErr w:type="spellEnd"/>
      <w:r w:rsidRPr="00112179">
        <w:rPr>
          <w:rFonts w:cs="Calibri"/>
        </w:rPr>
        <w:t xml:space="preserve"> justifications—it determines how we create knowledge and determine a </w:t>
      </w:r>
      <w:proofErr w:type="spellStart"/>
      <w:r w:rsidRPr="00112179">
        <w:rPr>
          <w:rFonts w:cs="Calibri"/>
        </w:rPr>
        <w:t>fw</w:t>
      </w:r>
      <w:proofErr w:type="spellEnd"/>
      <w:r w:rsidRPr="00112179">
        <w:rPr>
          <w:rFonts w:cs="Calibri"/>
        </w:rPr>
        <w:t xml:space="preserve"> in the first place; only util accounts for all forms of epistemology such as </w:t>
      </w:r>
      <w:proofErr w:type="spellStart"/>
      <w:r w:rsidRPr="00112179">
        <w:rPr>
          <w:rFonts w:cs="Calibri"/>
        </w:rPr>
        <w:t>aposteriori</w:t>
      </w:r>
      <w:proofErr w:type="spellEnd"/>
      <w:r w:rsidRPr="00112179">
        <w:rPr>
          <w:rFonts w:cs="Calibri"/>
        </w:rPr>
        <w:t xml:space="preserve"> knowledge</w:t>
      </w:r>
    </w:p>
    <w:p w14:paraId="4CDBBC43" w14:textId="5CB6DCBF" w:rsidR="004A31E4" w:rsidRPr="00112179" w:rsidRDefault="004A31E4" w:rsidP="004A31E4">
      <w:pPr>
        <w:pStyle w:val="Heading2"/>
        <w:rPr>
          <w:rFonts w:cs="Calibri"/>
        </w:rPr>
      </w:pPr>
      <w:r w:rsidRPr="00112179">
        <w:rPr>
          <w:rFonts w:cs="Calibri"/>
        </w:rPr>
        <w:t>AT Climate</w:t>
      </w:r>
    </w:p>
    <w:p w14:paraId="739CB946" w14:textId="229AA19E" w:rsidR="004F20F0" w:rsidRPr="00112179" w:rsidRDefault="00F0350D" w:rsidP="004F20F0">
      <w:pPr>
        <w:pStyle w:val="Heading4"/>
        <w:rPr>
          <w:rFonts w:cs="Calibri"/>
        </w:rPr>
      </w:pPr>
      <w:r w:rsidRPr="00112179">
        <w:rPr>
          <w:rFonts w:cs="Calibri"/>
        </w:rPr>
        <w:t>1]</w:t>
      </w:r>
      <w:r w:rsidR="00E93172" w:rsidRPr="00112179">
        <w:rPr>
          <w:rFonts w:cs="Calibri"/>
        </w:rPr>
        <w:t xml:space="preserve"> </w:t>
      </w:r>
      <w:r w:rsidR="004F20F0" w:rsidRPr="00112179">
        <w:rPr>
          <w:rFonts w:cs="Calibri"/>
        </w:rPr>
        <w:t xml:space="preserve">Climate action -- they don’t say what climate action </w:t>
      </w:r>
      <w:proofErr w:type="gramStart"/>
      <w:r w:rsidR="004F20F0" w:rsidRPr="00112179">
        <w:rPr>
          <w:rFonts w:cs="Calibri"/>
        </w:rPr>
        <w:t>actually occurs</w:t>
      </w:r>
      <w:proofErr w:type="gramEnd"/>
      <w:r w:rsidR="004F20F0" w:rsidRPr="00112179">
        <w:rPr>
          <w:rFonts w:cs="Calibri"/>
        </w:rPr>
        <w:t xml:space="preserve">, assume it’s renewables because that’s the primary focus of liberal and social democratic </w:t>
      </w:r>
      <w:proofErr w:type="spellStart"/>
      <w:r w:rsidR="004F20F0" w:rsidRPr="00112179">
        <w:rPr>
          <w:rFonts w:cs="Calibri"/>
        </w:rPr>
        <w:t>activits</w:t>
      </w:r>
      <w:proofErr w:type="spellEnd"/>
      <w:r w:rsidR="004F20F0" w:rsidRPr="00112179">
        <w:rPr>
          <w:rFonts w:cs="Calibri"/>
        </w:rPr>
        <w:t>:</w:t>
      </w:r>
    </w:p>
    <w:p w14:paraId="5E7CA3DF" w14:textId="58A1B41B" w:rsidR="004F20F0" w:rsidRPr="00112179" w:rsidRDefault="004F20F0" w:rsidP="004F20F0">
      <w:pPr>
        <w:pStyle w:val="Heading4"/>
        <w:rPr>
          <w:rStyle w:val="Style13ptBold"/>
          <w:rFonts w:cs="Calibri"/>
          <w:b/>
          <w:bCs w:val="0"/>
        </w:rPr>
      </w:pPr>
      <w:r w:rsidRPr="00112179">
        <w:rPr>
          <w:rStyle w:val="Style13ptBold"/>
          <w:rFonts w:cs="Calibri"/>
          <w:b/>
          <w:bCs w:val="0"/>
        </w:rPr>
        <w:t>They simply shift the environmental burden -- destroys the environment.</w:t>
      </w:r>
    </w:p>
    <w:p w14:paraId="6EA77C26" w14:textId="77777777" w:rsidR="004F20F0" w:rsidRPr="00112179" w:rsidRDefault="004F20F0" w:rsidP="004F20F0">
      <w:proofErr w:type="spellStart"/>
      <w:r w:rsidRPr="00112179">
        <w:t>Timothée</w:t>
      </w:r>
      <w:proofErr w:type="spellEnd"/>
      <w:r w:rsidRPr="00112179">
        <w:t xml:space="preserve"> </w:t>
      </w:r>
      <w:proofErr w:type="spellStart"/>
      <w:r w:rsidRPr="00112179">
        <w:rPr>
          <w:rStyle w:val="Style13ptBold"/>
        </w:rPr>
        <w:t>Parrique</w:t>
      </w:r>
      <w:proofErr w:type="spellEnd"/>
      <w:r w:rsidRPr="00112179">
        <w:rPr>
          <w:rStyle w:val="Style13ptBold"/>
        </w:rPr>
        <w:t xml:space="preserve"> et al. 19,</w:t>
      </w:r>
      <w:r w:rsidRPr="00112179">
        <w:t xml:space="preserve"> Looking for a postdoc. Jonathan Barth, ZOE. Institute for future-fit economies. François </w:t>
      </w:r>
      <w:proofErr w:type="spellStart"/>
      <w:r w:rsidRPr="00112179">
        <w:t>Briens</w:t>
      </w:r>
      <w:proofErr w:type="spellEnd"/>
      <w:r w:rsidRPr="00112179">
        <w:t xml:space="preserve">, Independent Researcher. Joachim H Spangenberg, Sustainable Europe Research Institute SERI Germany. 8 July 2019. European Environmental Bureau (EEB) “Decoupling debunked: Why green growth is not enough” </w:t>
      </w:r>
      <w:hyperlink r:id="rId8" w:history="1">
        <w:r w:rsidRPr="00112179">
          <w:rPr>
            <w:rStyle w:val="Hyperlink"/>
          </w:rPr>
          <w:t>https://mk0eeborgicuypctuf7e.kinstacdn.com/wp-content/uploads/2019/07/Decoupling-Debunked.pdf</w:t>
        </w:r>
      </w:hyperlink>
      <w:r w:rsidRPr="00112179">
        <w:t xml:space="preserve"> </w:t>
      </w:r>
      <w:proofErr w:type="spellStart"/>
      <w:r w:rsidRPr="00112179">
        <w:t>brett</w:t>
      </w:r>
      <w:proofErr w:type="spellEnd"/>
    </w:p>
    <w:p w14:paraId="2A52AB5A" w14:textId="77777777" w:rsidR="004F20F0" w:rsidRPr="00112179" w:rsidRDefault="004F20F0" w:rsidP="004F20F0">
      <w:pPr>
        <w:rPr>
          <w:sz w:val="16"/>
        </w:rPr>
      </w:pPr>
      <w:r w:rsidRPr="00112179">
        <w:rPr>
          <w:sz w:val="16"/>
        </w:rPr>
        <w:t xml:space="preserve">An additional argument to be considered alongside rebound effects is that efforts to solve one environmental problem can create new ones and/or exacerbate others. In other words, decoupling of one environmental factor can occur at the expense of the (re-)coupling of another one. As Ward (2017) points out to illustrate this argument, the world decoupled GDP growth from the build-up of horse manure in city streets and whale oil, but only by substituting it by alternative uses of nature. In what follows, we consider the example of climate change mitigation and show how four different sources of energy often considered as </w:t>
      </w:r>
      <w:r w:rsidRPr="00112179">
        <w:rPr>
          <w:rStyle w:val="StyleUnderline"/>
          <w:highlight w:val="green"/>
        </w:rPr>
        <w:t>solutions for green growth</w:t>
      </w:r>
      <w:r w:rsidRPr="00112179">
        <w:rPr>
          <w:sz w:val="16"/>
        </w:rPr>
        <w:t xml:space="preserve"> </w:t>
      </w:r>
      <w:r w:rsidRPr="00112179">
        <w:rPr>
          <w:rStyle w:val="StyleUnderline"/>
        </w:rPr>
        <w:t>merely</w:t>
      </w:r>
      <w:r w:rsidRPr="00112179">
        <w:rPr>
          <w:sz w:val="16"/>
        </w:rPr>
        <w:t xml:space="preserve"> </w:t>
      </w:r>
      <w:r w:rsidRPr="00112179">
        <w:rPr>
          <w:rStyle w:val="StyleUnderline"/>
          <w:highlight w:val="green"/>
        </w:rPr>
        <w:t>change the</w:t>
      </w:r>
      <w:r w:rsidRPr="00112179">
        <w:rPr>
          <w:rStyle w:val="StyleUnderline"/>
        </w:rPr>
        <w:t xml:space="preserve"> form that the </w:t>
      </w:r>
      <w:r w:rsidRPr="00112179">
        <w:rPr>
          <w:rStyle w:val="StyleUnderline"/>
          <w:highlight w:val="green"/>
        </w:rPr>
        <w:t>environmental burden</w:t>
      </w:r>
      <w:r w:rsidRPr="00112179">
        <w:rPr>
          <w:rStyle w:val="StyleUnderline"/>
        </w:rPr>
        <w:t xml:space="preserve"> takes</w:t>
      </w:r>
      <w:r w:rsidRPr="00112179">
        <w:rPr>
          <w:sz w:val="16"/>
        </w:rPr>
        <w:t xml:space="preserve">, often </w:t>
      </w:r>
      <w:r w:rsidRPr="00112179">
        <w:rPr>
          <w:rStyle w:val="StyleUnderline"/>
          <w:highlight w:val="green"/>
        </w:rPr>
        <w:t>with</w:t>
      </w:r>
      <w:r w:rsidRPr="00112179">
        <w:rPr>
          <w:rStyle w:val="Emphasis"/>
        </w:rPr>
        <w:t xml:space="preserve"> </w:t>
      </w:r>
      <w:r w:rsidRPr="00112179">
        <w:rPr>
          <w:rStyle w:val="Emphasis"/>
          <w:highlight w:val="green"/>
        </w:rPr>
        <w:t>unintended spill-over effects</w:t>
      </w:r>
      <w:r w:rsidRPr="00112179">
        <w:rPr>
          <w:sz w:val="16"/>
        </w:rPr>
        <w:t>.</w:t>
      </w:r>
    </w:p>
    <w:p w14:paraId="408464C0" w14:textId="77777777" w:rsidR="004F20F0" w:rsidRPr="00112179" w:rsidRDefault="004F20F0" w:rsidP="004F20F0">
      <w:pPr>
        <w:rPr>
          <w:rStyle w:val="Emphasis"/>
        </w:rPr>
      </w:pPr>
      <w:r w:rsidRPr="00112179">
        <w:rPr>
          <w:rStyle w:val="Emphasis"/>
        </w:rPr>
        <w:t>Example 1: Renewable energy</w:t>
      </w:r>
    </w:p>
    <w:p w14:paraId="18A5EFE5" w14:textId="523823D2" w:rsidR="004F20F0" w:rsidRPr="00112179" w:rsidRDefault="004F20F0" w:rsidP="004F20F0">
      <w:pPr>
        <w:rPr>
          <w:sz w:val="16"/>
        </w:rPr>
      </w:pPr>
      <w:r w:rsidRPr="00112179">
        <w:rPr>
          <w:rStyle w:val="Emphasis"/>
          <w:highlight w:val="green"/>
        </w:rPr>
        <w:t>Renewable energy</w:t>
      </w:r>
      <w:r w:rsidRPr="00112179">
        <w:rPr>
          <w:sz w:val="16"/>
        </w:rPr>
        <w:t xml:space="preserve"> </w:t>
      </w:r>
      <w:r w:rsidRPr="00112179">
        <w:rPr>
          <w:rStyle w:val="StyleUnderline"/>
          <w:highlight w:val="green"/>
        </w:rPr>
        <w:t>is</w:t>
      </w:r>
      <w:r w:rsidRPr="00112179">
        <w:rPr>
          <w:rStyle w:val="StyleUnderline"/>
        </w:rPr>
        <w:t xml:space="preserve"> often </w:t>
      </w:r>
      <w:r w:rsidRPr="00112179">
        <w:rPr>
          <w:rStyle w:val="StyleUnderline"/>
          <w:highlight w:val="green"/>
        </w:rPr>
        <w:t>depicted as clean</w:t>
      </w:r>
      <w:r w:rsidRPr="00112179">
        <w:rPr>
          <w:rStyle w:val="StyleUnderline"/>
        </w:rPr>
        <w:t xml:space="preserve"> and unlimited, </w:t>
      </w:r>
      <w:r w:rsidRPr="00112179">
        <w:rPr>
          <w:rStyle w:val="StyleUnderline"/>
          <w:highlight w:val="green"/>
        </w:rPr>
        <w:t>but</w:t>
      </w:r>
      <w:r w:rsidRPr="00112179">
        <w:rPr>
          <w:rStyle w:val="StyleUnderline"/>
        </w:rPr>
        <w:t xml:space="preserve"> it </w:t>
      </w:r>
      <w:r w:rsidRPr="00112179">
        <w:rPr>
          <w:rStyle w:val="StyleUnderline"/>
          <w:highlight w:val="green"/>
        </w:rPr>
        <w:t>is</w:t>
      </w:r>
      <w:r w:rsidRPr="00112179">
        <w:rPr>
          <w:rStyle w:val="StyleUnderline"/>
        </w:rPr>
        <w:t xml:space="preserve"> </w:t>
      </w:r>
      <w:r w:rsidRPr="00112179">
        <w:rPr>
          <w:rStyle w:val="StyleUnderline"/>
          <w:highlight w:val="green"/>
        </w:rPr>
        <w:t>far from</w:t>
      </w:r>
      <w:r w:rsidRPr="00112179">
        <w:rPr>
          <w:rStyle w:val="StyleUnderline"/>
        </w:rPr>
        <w:t xml:space="preserve"> being </w:t>
      </w:r>
      <w:r w:rsidRPr="00112179">
        <w:rPr>
          <w:rStyle w:val="StyleUnderline"/>
          <w:highlight w:val="green"/>
        </w:rPr>
        <w:t>free of environmental pressures</w:t>
      </w:r>
      <w:r w:rsidRPr="00112179">
        <w:rPr>
          <w:sz w:val="16"/>
        </w:rPr>
        <w:t xml:space="preserve">. </w:t>
      </w:r>
      <w:r w:rsidRPr="00112179">
        <w:rPr>
          <w:rStyle w:val="Emphasis"/>
          <w:highlight w:val="green"/>
        </w:rPr>
        <w:t>Renewable energies</w:t>
      </w:r>
      <w:r w:rsidRPr="00112179">
        <w:rPr>
          <w:sz w:val="16"/>
        </w:rPr>
        <w:t xml:space="preserve"> </w:t>
      </w:r>
      <w:r w:rsidRPr="00112179">
        <w:rPr>
          <w:rStyle w:val="StyleUnderline"/>
          <w:highlight w:val="green"/>
        </w:rPr>
        <w:t>and</w:t>
      </w:r>
      <w:r w:rsidRPr="00112179">
        <w:rPr>
          <w:sz w:val="16"/>
        </w:rPr>
        <w:t xml:space="preserve"> </w:t>
      </w:r>
      <w:r w:rsidRPr="00112179">
        <w:rPr>
          <w:rStyle w:val="Emphasis"/>
          <w:highlight w:val="green"/>
        </w:rPr>
        <w:t>efficiency-enhancing ICT technologies</w:t>
      </w:r>
      <w:r w:rsidRPr="00112179">
        <w:rPr>
          <w:sz w:val="16"/>
        </w:rPr>
        <w:t xml:space="preserve"> </w:t>
      </w:r>
      <w:r w:rsidRPr="00112179">
        <w:rPr>
          <w:rStyle w:val="StyleUnderline"/>
        </w:rPr>
        <w:t xml:space="preserve">reduce carbon emissions but </w:t>
      </w:r>
      <w:r w:rsidRPr="00112179">
        <w:rPr>
          <w:rStyle w:val="Emphasis"/>
          <w:highlight w:val="green"/>
        </w:rPr>
        <w:t>exacerbate land use</w:t>
      </w:r>
      <w:r w:rsidRPr="00112179">
        <w:rPr>
          <w:sz w:val="16"/>
        </w:rPr>
        <w:t xml:space="preserve"> (</w:t>
      </w:r>
      <w:proofErr w:type="gramStart"/>
      <w:r w:rsidRPr="00112179">
        <w:rPr>
          <w:sz w:val="16"/>
        </w:rPr>
        <w:t>e.g.</w:t>
      </w:r>
      <w:proofErr w:type="gramEnd"/>
      <w:r w:rsidRPr="00112179">
        <w:rPr>
          <w:sz w:val="16"/>
        </w:rPr>
        <w:t xml:space="preserve"> </w:t>
      </w:r>
      <w:r w:rsidRPr="00112179">
        <w:rPr>
          <w:rStyle w:val="StyleUnderline"/>
        </w:rPr>
        <w:t>solar farms and biomass/biofuels</w:t>
      </w:r>
      <w:r w:rsidRPr="00112179">
        <w:rPr>
          <w:sz w:val="16"/>
        </w:rPr>
        <w:t xml:space="preserve">), </w:t>
      </w:r>
      <w:r w:rsidRPr="00112179">
        <w:rPr>
          <w:rStyle w:val="StyleUnderline"/>
          <w:highlight w:val="green"/>
        </w:rPr>
        <w:t>and</w:t>
      </w:r>
      <w:r w:rsidRPr="00112179">
        <w:rPr>
          <w:rStyle w:val="StyleUnderline"/>
        </w:rPr>
        <w:t xml:space="preserve"> </w:t>
      </w:r>
      <w:r w:rsidRPr="00112179">
        <w:rPr>
          <w:rStyle w:val="Emphasis"/>
          <w:highlight w:val="green"/>
        </w:rPr>
        <w:t>water conflicts</w:t>
      </w:r>
      <w:r w:rsidRPr="00112179">
        <w:rPr>
          <w:rStyle w:val="StyleUnderline"/>
        </w:rPr>
        <w:t xml:space="preserve"> in the case of hydropower</w:t>
      </w:r>
      <w:r w:rsidRPr="00112179">
        <w:rPr>
          <w:sz w:val="16"/>
        </w:rPr>
        <w:t xml:space="preserve"> (</w:t>
      </w:r>
      <w:proofErr w:type="spellStart"/>
      <w:r w:rsidRPr="00112179">
        <w:rPr>
          <w:sz w:val="16"/>
        </w:rPr>
        <w:t>Capellán</w:t>
      </w:r>
      <w:proofErr w:type="spellEnd"/>
      <w:r w:rsidRPr="00112179">
        <w:rPr>
          <w:sz w:val="16"/>
        </w:rPr>
        <w:t xml:space="preserve">-Pérez et al., 2017; </w:t>
      </w:r>
      <w:proofErr w:type="spellStart"/>
      <w:r w:rsidRPr="00112179">
        <w:rPr>
          <w:sz w:val="16"/>
        </w:rPr>
        <w:t>Havlík</w:t>
      </w:r>
      <w:proofErr w:type="spellEnd"/>
      <w:r w:rsidRPr="00112179">
        <w:rPr>
          <w:sz w:val="16"/>
        </w:rPr>
        <w:t xml:space="preserve"> et al., 2011; </w:t>
      </w:r>
      <w:proofErr w:type="spellStart"/>
      <w:r w:rsidRPr="00112179">
        <w:rPr>
          <w:sz w:val="16"/>
        </w:rPr>
        <w:t>Scheidel</w:t>
      </w:r>
      <w:proofErr w:type="spellEnd"/>
      <w:r w:rsidRPr="00112179">
        <w:rPr>
          <w:sz w:val="16"/>
        </w:rPr>
        <w:t xml:space="preserve"> and </w:t>
      </w:r>
      <w:proofErr w:type="spellStart"/>
      <w:r w:rsidRPr="00112179">
        <w:rPr>
          <w:sz w:val="16"/>
        </w:rPr>
        <w:t>Sorman</w:t>
      </w:r>
      <w:proofErr w:type="spellEnd"/>
      <w:r w:rsidRPr="00112179">
        <w:rPr>
          <w:sz w:val="16"/>
        </w:rPr>
        <w:t xml:space="preserve">, 2012; Yang et al., 2012). </w:t>
      </w:r>
      <w:r w:rsidRPr="00112179">
        <w:rPr>
          <w:rStyle w:val="StyleUnderline"/>
          <w:highlight w:val="green"/>
        </w:rPr>
        <w:t>They increase metal demand</w:t>
      </w:r>
      <w:r w:rsidRPr="00112179">
        <w:rPr>
          <w:rStyle w:val="StyleUnderline"/>
        </w:rPr>
        <w:t xml:space="preserve"> </w:t>
      </w:r>
      <w:r w:rsidRPr="00112179">
        <w:rPr>
          <w:rStyle w:val="StyleUnderline"/>
          <w:highlight w:val="green"/>
        </w:rPr>
        <w:t>and</w:t>
      </w:r>
      <w:r w:rsidRPr="00112179">
        <w:rPr>
          <w:rStyle w:val="StyleUnderline"/>
        </w:rPr>
        <w:t xml:space="preserve"> the local </w:t>
      </w:r>
      <w:r w:rsidRPr="00112179">
        <w:rPr>
          <w:rStyle w:val="StyleUnderline"/>
          <w:highlight w:val="green"/>
        </w:rPr>
        <w:t>conflicts associated with</w:t>
      </w:r>
      <w:r w:rsidRPr="00112179">
        <w:rPr>
          <w:rStyle w:val="StyleUnderline"/>
        </w:rPr>
        <w:t xml:space="preserve"> their </w:t>
      </w:r>
      <w:r w:rsidRPr="00112179">
        <w:rPr>
          <w:rStyle w:val="StyleUnderline"/>
          <w:highlight w:val="green"/>
        </w:rPr>
        <w:t>extraction</w:t>
      </w:r>
      <w:r w:rsidRPr="00112179">
        <w:rPr>
          <w:sz w:val="16"/>
        </w:rPr>
        <w:t xml:space="preserve"> (Ali, 2014; </w:t>
      </w:r>
      <w:proofErr w:type="spellStart"/>
      <w:r w:rsidRPr="00112179">
        <w:rPr>
          <w:sz w:val="16"/>
        </w:rPr>
        <w:t>Chancerel</w:t>
      </w:r>
      <w:proofErr w:type="spellEnd"/>
      <w:r w:rsidRPr="00112179">
        <w:rPr>
          <w:sz w:val="16"/>
        </w:rPr>
        <w:t xml:space="preserve"> et al., 2015; Kleijn et al., 2011; Vidal et al., 2013), </w:t>
      </w:r>
      <w:r w:rsidRPr="00112179">
        <w:rPr>
          <w:rStyle w:val="StyleUnderline"/>
        </w:rPr>
        <w:t>and</w:t>
      </w:r>
      <w:r w:rsidRPr="00112179">
        <w:rPr>
          <w:sz w:val="16"/>
        </w:rPr>
        <w:t xml:space="preserve">, in the case of </w:t>
      </w:r>
      <w:r w:rsidRPr="00112179">
        <w:rPr>
          <w:rStyle w:val="Emphasis"/>
          <w:highlight w:val="green"/>
        </w:rPr>
        <w:t>photovoltaic infrastructure</w:t>
      </w:r>
      <w:r w:rsidRPr="00112179">
        <w:rPr>
          <w:sz w:val="16"/>
        </w:rPr>
        <w:t xml:space="preserve">, </w:t>
      </w:r>
      <w:r w:rsidRPr="00112179">
        <w:rPr>
          <w:rStyle w:val="Emphasis"/>
          <w:highlight w:val="green"/>
        </w:rPr>
        <w:t>generate environmental pollution</w:t>
      </w:r>
      <w:r w:rsidRPr="00112179">
        <w:rPr>
          <w:rStyle w:val="StyleUnderline"/>
        </w:rPr>
        <w:t xml:space="preserve"> and emissions of greenhouse gases</w:t>
      </w:r>
      <w:r w:rsidRPr="00112179">
        <w:rPr>
          <w:sz w:val="16"/>
        </w:rPr>
        <w:t xml:space="preserve"> (Andersen, 2013; Hernandez et al., 2014; </w:t>
      </w:r>
      <w:proofErr w:type="spellStart"/>
      <w:r w:rsidRPr="00112179">
        <w:rPr>
          <w:sz w:val="16"/>
        </w:rPr>
        <w:t>Zehner</w:t>
      </w:r>
      <w:proofErr w:type="spellEnd"/>
      <w:r w:rsidRPr="00112179">
        <w:rPr>
          <w:sz w:val="16"/>
        </w:rPr>
        <w:t xml:space="preserve">, 2012). The </w:t>
      </w:r>
      <w:r w:rsidRPr="00112179">
        <w:rPr>
          <w:rStyle w:val="StyleUnderline"/>
          <w:highlight w:val="green"/>
        </w:rPr>
        <w:t>extraction of</w:t>
      </w:r>
      <w:r w:rsidRPr="00112179">
        <w:rPr>
          <w:rStyle w:val="StyleUnderline"/>
        </w:rPr>
        <w:t xml:space="preserve"> </w:t>
      </w:r>
      <w:r w:rsidRPr="00112179">
        <w:rPr>
          <w:rStyle w:val="Emphasis"/>
          <w:highlight w:val="green"/>
        </w:rPr>
        <w:t>r</w:t>
      </w:r>
      <w:r w:rsidRPr="00112179">
        <w:rPr>
          <w:rStyle w:val="StyleUnderline"/>
        </w:rPr>
        <w:t xml:space="preserve">are </w:t>
      </w:r>
      <w:r w:rsidRPr="00112179">
        <w:rPr>
          <w:rStyle w:val="Emphasis"/>
          <w:highlight w:val="green"/>
        </w:rPr>
        <w:t>e</w:t>
      </w:r>
      <w:r w:rsidRPr="00112179">
        <w:rPr>
          <w:rStyle w:val="StyleUnderline"/>
        </w:rPr>
        <w:t xml:space="preserve">arth </w:t>
      </w:r>
      <w:r w:rsidRPr="00112179">
        <w:rPr>
          <w:rStyle w:val="Emphasis"/>
          <w:highlight w:val="green"/>
        </w:rPr>
        <w:t>m</w:t>
      </w:r>
      <w:r w:rsidRPr="00112179">
        <w:rPr>
          <w:rStyle w:val="StyleUnderline"/>
        </w:rPr>
        <w:t>ineral</w:t>
      </w:r>
      <w:r w:rsidRPr="00112179">
        <w:rPr>
          <w:rStyle w:val="Emphasis"/>
          <w:highlight w:val="green"/>
        </w:rPr>
        <w:t>s</w:t>
      </w:r>
      <w:r w:rsidRPr="00112179">
        <w:rPr>
          <w:sz w:val="16"/>
        </w:rPr>
        <w:t xml:space="preserve">, which are essential for many green technologies including windmills, </w:t>
      </w:r>
      <w:r w:rsidRPr="00112179">
        <w:rPr>
          <w:rStyle w:val="Emphasis"/>
          <w:highlight w:val="green"/>
        </w:rPr>
        <w:t>causes enormous environmental damage</w:t>
      </w:r>
      <w:r w:rsidRPr="00112179">
        <w:rPr>
          <w:sz w:val="16"/>
        </w:rPr>
        <w:t xml:space="preserve">, </w:t>
      </w:r>
      <w:r w:rsidRPr="00112179">
        <w:rPr>
          <w:rStyle w:val="StyleUnderline"/>
          <w:highlight w:val="green"/>
        </w:rPr>
        <w:t>for example in China</w:t>
      </w:r>
      <w:r w:rsidRPr="00112179">
        <w:rPr>
          <w:sz w:val="16"/>
        </w:rPr>
        <w:t xml:space="preserve"> (</w:t>
      </w:r>
      <w:proofErr w:type="spellStart"/>
      <w:r w:rsidRPr="00112179">
        <w:rPr>
          <w:sz w:val="16"/>
        </w:rPr>
        <w:t>Pitron</w:t>
      </w:r>
      <w:proofErr w:type="spellEnd"/>
      <w:r w:rsidRPr="00112179">
        <w:rPr>
          <w:sz w:val="16"/>
        </w:rPr>
        <w:t xml:space="preserve"> and </w:t>
      </w:r>
      <w:proofErr w:type="spellStart"/>
      <w:r w:rsidRPr="00112179">
        <w:rPr>
          <w:sz w:val="16"/>
        </w:rPr>
        <w:t>Védrine</w:t>
      </w:r>
      <w:proofErr w:type="spellEnd"/>
      <w:r w:rsidRPr="00112179">
        <w:rPr>
          <w:sz w:val="16"/>
        </w:rPr>
        <w:t xml:space="preserve">, 2018). Let us take three more examples among many. The </w:t>
      </w:r>
      <w:r w:rsidRPr="00112179">
        <w:rPr>
          <w:rStyle w:val="StyleUnderline"/>
        </w:rPr>
        <w:t xml:space="preserve">production of </w:t>
      </w:r>
      <w:r w:rsidRPr="00112179">
        <w:rPr>
          <w:rStyle w:val="StyleUnderline"/>
          <w:highlight w:val="green"/>
        </w:rPr>
        <w:t>batteries</w:t>
      </w:r>
      <w:r w:rsidRPr="00112179">
        <w:rPr>
          <w:sz w:val="16"/>
        </w:rPr>
        <w:t xml:space="preserve"> for electric cars </w:t>
      </w:r>
      <w:r w:rsidRPr="00112179">
        <w:rPr>
          <w:rStyle w:val="StyleUnderline"/>
        </w:rPr>
        <w:t xml:space="preserve">puts </w:t>
      </w:r>
      <w:r w:rsidRPr="00112179">
        <w:rPr>
          <w:rStyle w:val="StyleUnderline"/>
          <w:highlight w:val="green"/>
        </w:rPr>
        <w:t>pressure</w:t>
      </w:r>
      <w:r w:rsidRPr="00112179">
        <w:rPr>
          <w:rStyle w:val="StyleUnderline"/>
        </w:rPr>
        <w:t xml:space="preserve"> on</w:t>
      </w:r>
      <w:r w:rsidRPr="00112179">
        <w:rPr>
          <w:sz w:val="16"/>
        </w:rPr>
        <w:t xml:space="preserve"> the extraction </w:t>
      </w:r>
      <w:r w:rsidRPr="00112179">
        <w:rPr>
          <w:rStyle w:val="Emphasis"/>
          <w:highlight w:val="green"/>
        </w:rPr>
        <w:t>of lithium, cobalt, nickel, and manganese</w:t>
      </w:r>
      <w:r w:rsidRPr="00112179">
        <w:rPr>
          <w:sz w:val="16"/>
        </w:rPr>
        <w:t xml:space="preserve"> (</w:t>
      </w:r>
      <w:proofErr w:type="spellStart"/>
      <w:r w:rsidRPr="00112179">
        <w:rPr>
          <w:sz w:val="16"/>
        </w:rPr>
        <w:t>Bednik</w:t>
      </w:r>
      <w:proofErr w:type="spellEnd"/>
      <w:r w:rsidRPr="00112179">
        <w:rPr>
          <w:sz w:val="16"/>
        </w:rPr>
        <w:t xml:space="preserve">, 2016, p. 101; Valero et al., 2018). The expansion of </w:t>
      </w:r>
      <w:r w:rsidRPr="00112179">
        <w:rPr>
          <w:rStyle w:val="StyleUnderline"/>
          <w:highlight w:val="green"/>
        </w:rPr>
        <w:t>biomass for biofuels</w:t>
      </w:r>
      <w:r w:rsidRPr="00112179">
        <w:rPr>
          <w:sz w:val="16"/>
        </w:rPr>
        <w:t xml:space="preserve"> can </w:t>
      </w:r>
      <w:r w:rsidRPr="00112179">
        <w:rPr>
          <w:rStyle w:val="StyleUnderline"/>
        </w:rPr>
        <w:t xml:space="preserve">encroach on protected areas and lead to an increase of monocultures, </w:t>
      </w:r>
      <w:r w:rsidRPr="00112179">
        <w:rPr>
          <w:rStyle w:val="StyleUnderline"/>
          <w:highlight w:val="green"/>
        </w:rPr>
        <w:t>negatively impacting biodiversity</w:t>
      </w:r>
      <w:r w:rsidRPr="00112179">
        <w:rPr>
          <w:rStyle w:val="StyleUnderline"/>
        </w:rPr>
        <w:t xml:space="preserve"> and its conservation</w:t>
      </w:r>
      <w:r w:rsidRPr="00112179">
        <w:rPr>
          <w:sz w:val="16"/>
        </w:rPr>
        <w:t xml:space="preserve"> (IPBES, 2019), </w:t>
      </w:r>
      <w:r w:rsidRPr="00112179">
        <w:rPr>
          <w:rStyle w:val="StyleUnderline"/>
        </w:rPr>
        <w:t xml:space="preserve">a good </w:t>
      </w:r>
      <w:r w:rsidRPr="00112179">
        <w:rPr>
          <w:rStyle w:val="StyleUnderline"/>
          <w:highlight w:val="green"/>
        </w:rPr>
        <w:t>example being</w:t>
      </w:r>
      <w:r w:rsidRPr="00112179">
        <w:rPr>
          <w:rStyle w:val="StyleUnderline"/>
        </w:rPr>
        <w:t xml:space="preserve"> </w:t>
      </w:r>
      <w:r w:rsidRPr="00112179">
        <w:rPr>
          <w:rStyle w:val="Emphasis"/>
          <w:highlight w:val="green"/>
        </w:rPr>
        <w:t>deforestation in the Indonesian rainforest</w:t>
      </w:r>
      <w:r w:rsidRPr="00112179">
        <w:rPr>
          <w:rStyle w:val="StyleUnderline"/>
        </w:rPr>
        <w:t xml:space="preserve"> for palm-oil plantation</w:t>
      </w:r>
      <w:r w:rsidRPr="00112179">
        <w:rPr>
          <w:sz w:val="16"/>
        </w:rPr>
        <w:t xml:space="preserve"> (Koh and </w:t>
      </w:r>
      <w:proofErr w:type="spellStart"/>
      <w:r w:rsidRPr="00112179">
        <w:rPr>
          <w:sz w:val="16"/>
        </w:rPr>
        <w:t>Wilcove</w:t>
      </w:r>
      <w:proofErr w:type="spellEnd"/>
      <w:r w:rsidRPr="00112179">
        <w:rPr>
          <w:sz w:val="16"/>
        </w:rPr>
        <w:t xml:space="preserve">, 2008; </w:t>
      </w:r>
      <w:proofErr w:type="spellStart"/>
      <w:r w:rsidRPr="00112179">
        <w:rPr>
          <w:sz w:val="16"/>
        </w:rPr>
        <w:t>Margono</w:t>
      </w:r>
      <w:proofErr w:type="spellEnd"/>
      <w:r w:rsidRPr="00112179">
        <w:rPr>
          <w:sz w:val="16"/>
        </w:rPr>
        <w:t xml:space="preserve"> et al., 2012); </w:t>
      </w:r>
      <w:r w:rsidRPr="00112179">
        <w:rPr>
          <w:rStyle w:val="StyleUnderline"/>
          <w:highlight w:val="green"/>
        </w:rPr>
        <w:t>and hydropower produces methane</w:t>
      </w:r>
      <w:r w:rsidRPr="00112179">
        <w:rPr>
          <w:sz w:val="16"/>
        </w:rPr>
        <w:t xml:space="preserve"> emissions </w:t>
      </w:r>
      <w:r w:rsidRPr="00112179">
        <w:rPr>
          <w:rStyle w:val="StyleUnderline"/>
          <w:highlight w:val="green"/>
        </w:rPr>
        <w:t xml:space="preserve">when algae growth is </w:t>
      </w:r>
      <w:proofErr w:type="spellStart"/>
      <w:r w:rsidRPr="00112179">
        <w:rPr>
          <w:rStyle w:val="StyleUnderline"/>
          <w:highlight w:val="green"/>
        </w:rPr>
        <w:t>catalysed</w:t>
      </w:r>
      <w:proofErr w:type="spellEnd"/>
      <w:r w:rsidRPr="00112179">
        <w:rPr>
          <w:rStyle w:val="StyleUnderline"/>
        </w:rPr>
        <w:t xml:space="preserve"> by the silt trapped by the dam, sometimes generating more greenhouse gas emissions than a fossil-fuel-fired plant</w:t>
      </w:r>
      <w:r w:rsidRPr="00112179">
        <w:rPr>
          <w:sz w:val="16"/>
        </w:rPr>
        <w:t xml:space="preserve"> (</w:t>
      </w:r>
      <w:proofErr w:type="spellStart"/>
      <w:r w:rsidRPr="00112179">
        <w:rPr>
          <w:sz w:val="16"/>
        </w:rPr>
        <w:t>Deemer</w:t>
      </w:r>
      <w:proofErr w:type="spellEnd"/>
      <w:r w:rsidRPr="00112179">
        <w:rPr>
          <w:sz w:val="16"/>
        </w:rPr>
        <w:t xml:space="preserve"> et al., 2016).</w:t>
      </w:r>
    </w:p>
    <w:p w14:paraId="30F0D5DF" w14:textId="7A6238A6" w:rsidR="004F20F0" w:rsidRPr="00112179" w:rsidRDefault="0080609E" w:rsidP="004F20F0">
      <w:pPr>
        <w:pStyle w:val="Heading4"/>
        <w:rPr>
          <w:rFonts w:cs="Calibri"/>
        </w:rPr>
      </w:pPr>
      <w:r w:rsidRPr="00112179">
        <w:rPr>
          <w:rFonts w:cs="Calibri"/>
        </w:rPr>
        <w:t xml:space="preserve">2] </w:t>
      </w:r>
      <w:r w:rsidR="004F20F0" w:rsidRPr="00112179">
        <w:rPr>
          <w:rFonts w:cs="Calibri"/>
        </w:rPr>
        <w:t xml:space="preserve">Climate Tech creates a </w:t>
      </w:r>
      <w:r w:rsidR="004F20F0" w:rsidRPr="00112179">
        <w:rPr>
          <w:rFonts w:cs="Calibri"/>
          <w:u w:val="single"/>
        </w:rPr>
        <w:t>cyclical trap</w:t>
      </w:r>
      <w:r w:rsidR="004F20F0" w:rsidRPr="00112179">
        <w:rPr>
          <w:rFonts w:cs="Calibri"/>
        </w:rPr>
        <w:t xml:space="preserve"> that causes endless </w:t>
      </w:r>
      <w:r w:rsidR="004F20F0" w:rsidRPr="00112179">
        <w:rPr>
          <w:rFonts w:cs="Calibri"/>
          <w:u w:val="single"/>
        </w:rPr>
        <w:t>resource depletion</w:t>
      </w:r>
    </w:p>
    <w:p w14:paraId="22498FE6" w14:textId="77777777" w:rsidR="004F20F0" w:rsidRPr="00112179" w:rsidRDefault="004F20F0" w:rsidP="004F20F0">
      <w:r w:rsidRPr="00112179">
        <w:rPr>
          <w:rStyle w:val="Style13ptBold"/>
        </w:rPr>
        <w:t>Ferguson 19</w:t>
      </w:r>
      <w:r w:rsidRPr="00112179">
        <w:t xml:space="preserve">—Lecturer in Politics and Policy at Deakin University, his research focuses on the political barriers to moving toward a socially just and ecologically sustainable global economy, published articles in peer reviewed journals on environmental politics and green economics [Peter, 2019, </w:t>
      </w:r>
      <w:r w:rsidRPr="00112179">
        <w:rPr>
          <w:i/>
        </w:rPr>
        <w:t xml:space="preserve">Post-growth Politics </w:t>
      </w:r>
      <w:proofErr w:type="gramStart"/>
      <w:r w:rsidRPr="00112179">
        <w:rPr>
          <w:i/>
        </w:rPr>
        <w:t>A</w:t>
      </w:r>
      <w:proofErr w:type="gramEnd"/>
      <w:r w:rsidRPr="00112179">
        <w:rPr>
          <w:i/>
        </w:rPr>
        <w:t xml:space="preserve"> Critical Theoretical and Policy Framework for </w:t>
      </w:r>
      <w:proofErr w:type="spellStart"/>
      <w:r w:rsidRPr="00112179">
        <w:rPr>
          <w:i/>
        </w:rPr>
        <w:t>Decarbonisation</w:t>
      </w:r>
      <w:proofErr w:type="spellEnd"/>
      <w:r w:rsidRPr="00112179">
        <w:t xml:space="preserve">, Chapter 2: The Problem with Economic Growth, </w:t>
      </w:r>
      <w:proofErr w:type="spellStart"/>
      <w:r w:rsidRPr="00112179">
        <w:t>pgs</w:t>
      </w:r>
      <w:proofErr w:type="spellEnd"/>
      <w:r w:rsidRPr="00112179">
        <w:t xml:space="preserve"> 22-3, Springer] </w:t>
      </w:r>
      <w:proofErr w:type="spellStart"/>
      <w:r w:rsidRPr="00112179">
        <w:t>AMarb</w:t>
      </w:r>
      <w:proofErr w:type="spellEnd"/>
    </w:p>
    <w:p w14:paraId="6E3F728F" w14:textId="6A288512" w:rsidR="004F20F0" w:rsidRPr="00112179" w:rsidRDefault="004F20F0" w:rsidP="004F20F0">
      <w:pPr>
        <w:rPr>
          <w:u w:val="single"/>
        </w:rPr>
      </w:pPr>
      <w:r w:rsidRPr="00112179">
        <w:rPr>
          <w:sz w:val="16"/>
        </w:rPr>
        <w:t xml:space="preserve">The fourth standard argument for why economic growth need not generate environmental degradation is that technological innovations will always solve environmental problems. However, </w:t>
      </w:r>
      <w:r w:rsidRPr="00112179">
        <w:rPr>
          <w:rStyle w:val="StyleUnderline"/>
        </w:rPr>
        <w:t xml:space="preserve">improvements in technological efficiency tend to yield </w:t>
      </w:r>
      <w:r w:rsidRPr="00112179">
        <w:rPr>
          <w:rStyle w:val="Emphasis"/>
        </w:rPr>
        <w:t>increasingly marginal benefits</w:t>
      </w:r>
      <w:r w:rsidRPr="00112179">
        <w:rPr>
          <w:rStyle w:val="StyleUnderline"/>
        </w:rPr>
        <w:t>.</w:t>
      </w:r>
      <w:r w:rsidRPr="00112179">
        <w:rPr>
          <w:sz w:val="16"/>
        </w:rPr>
        <w:t xml:space="preserve"> The </w:t>
      </w:r>
      <w:r w:rsidRPr="00112179">
        <w:rPr>
          <w:rStyle w:val="Emphasis"/>
          <w:highlight w:val="green"/>
        </w:rPr>
        <w:t>historical development</w:t>
      </w:r>
      <w:r w:rsidRPr="00112179">
        <w:rPr>
          <w:rStyle w:val="StyleUnderline"/>
          <w:highlight w:val="green"/>
        </w:rPr>
        <w:t xml:space="preserve"> of</w:t>
      </w:r>
      <w:r w:rsidRPr="00112179">
        <w:rPr>
          <w:rStyle w:val="StyleUnderline"/>
        </w:rPr>
        <w:t xml:space="preserve"> a range of </w:t>
      </w:r>
      <w:r w:rsidRPr="00112179">
        <w:rPr>
          <w:rStyle w:val="StyleUnderline"/>
          <w:highlight w:val="green"/>
        </w:rPr>
        <w:t>tech</w:t>
      </w:r>
      <w:r w:rsidRPr="00112179">
        <w:rPr>
          <w:rStyle w:val="StyleUnderline"/>
        </w:rPr>
        <w:t xml:space="preserve">nologies </w:t>
      </w:r>
      <w:r w:rsidRPr="00112179">
        <w:rPr>
          <w:rStyle w:val="StyleUnderline"/>
          <w:highlight w:val="green"/>
        </w:rPr>
        <w:t>exhibited</w:t>
      </w:r>
      <w:r w:rsidRPr="00112179">
        <w:rPr>
          <w:rStyle w:val="StyleUnderline"/>
        </w:rPr>
        <w:t xml:space="preserve"> an </w:t>
      </w:r>
      <w:r w:rsidRPr="00112179">
        <w:rPr>
          <w:rStyle w:val="Emphasis"/>
          <w:highlight w:val="green"/>
        </w:rPr>
        <w:t>initial</w:t>
      </w:r>
      <w:r w:rsidRPr="00112179">
        <w:rPr>
          <w:rStyle w:val="Emphasis"/>
        </w:rPr>
        <w:t xml:space="preserve"> period of intense </w:t>
      </w:r>
      <w:r w:rsidRPr="00112179">
        <w:rPr>
          <w:rStyle w:val="Emphasis"/>
          <w:highlight w:val="green"/>
        </w:rPr>
        <w:t>improvement</w:t>
      </w:r>
      <w:r w:rsidRPr="00112179">
        <w:rPr>
          <w:rStyle w:val="StyleUnderline"/>
          <w:highlight w:val="green"/>
        </w:rPr>
        <w:t xml:space="preserve"> that </w:t>
      </w:r>
      <w:r w:rsidRPr="00112179">
        <w:rPr>
          <w:rStyle w:val="Emphasis"/>
          <w:highlight w:val="green"/>
        </w:rPr>
        <w:t>gradually subsided</w:t>
      </w:r>
      <w:r w:rsidRPr="00112179">
        <w:rPr>
          <w:rStyle w:val="StyleUnderline"/>
        </w:rPr>
        <w:t xml:space="preserve"> as these technologies were refined. A prime example of this is the motor</w:t>
      </w:r>
      <w:r w:rsidRPr="00112179">
        <w:rPr>
          <w:rStyle w:val="StyleUnderline"/>
          <w:highlight w:val="green"/>
        </w:rPr>
        <w:t>car</w:t>
      </w:r>
      <w:r w:rsidRPr="00112179">
        <w:rPr>
          <w:rStyle w:val="StyleUnderline"/>
        </w:rPr>
        <w:t>, which</w:t>
      </w:r>
      <w:r w:rsidRPr="00112179">
        <w:rPr>
          <w:sz w:val="16"/>
        </w:rPr>
        <w:t xml:space="preserve"> </w:t>
      </w:r>
      <w:proofErr w:type="gramStart"/>
      <w:r w:rsidRPr="00112179">
        <w:rPr>
          <w:sz w:val="16"/>
        </w:rPr>
        <w:t>more or less achieved</w:t>
      </w:r>
      <w:proofErr w:type="gramEnd"/>
      <w:r w:rsidRPr="00112179">
        <w:rPr>
          <w:sz w:val="16"/>
        </w:rPr>
        <w:t xml:space="preserve"> its modern form during the 1920s. Whilst it has become much faster, safer and more comfortable over the ensuing decades, it </w:t>
      </w:r>
      <w:r w:rsidRPr="00112179">
        <w:rPr>
          <w:rStyle w:val="StyleUnderline"/>
        </w:rPr>
        <w:t xml:space="preserve">has </w:t>
      </w:r>
      <w:r w:rsidRPr="00112179">
        <w:rPr>
          <w:rStyle w:val="Emphasis"/>
          <w:highlight w:val="green"/>
        </w:rPr>
        <w:t>not</w:t>
      </w:r>
      <w:r w:rsidRPr="00112179">
        <w:rPr>
          <w:rStyle w:val="Emphasis"/>
        </w:rPr>
        <w:t xml:space="preserve"> on average become </w:t>
      </w:r>
      <w:r w:rsidRPr="00112179">
        <w:rPr>
          <w:rStyle w:val="Emphasis"/>
          <w:highlight w:val="green"/>
        </w:rPr>
        <w:t>more fuel efficient</w:t>
      </w:r>
      <w:r w:rsidRPr="00112179">
        <w:rPr>
          <w:rStyle w:val="StyleUnderline"/>
          <w:highlight w:val="green"/>
        </w:rPr>
        <w:t>, and has</w:t>
      </w:r>
      <w:r w:rsidRPr="00112179">
        <w:rPr>
          <w:rStyle w:val="StyleUnderline"/>
        </w:rPr>
        <w:t xml:space="preserve"> actually </w:t>
      </w:r>
      <w:r w:rsidRPr="00112179">
        <w:rPr>
          <w:rStyle w:val="StyleUnderline"/>
          <w:highlight w:val="green"/>
        </w:rPr>
        <w:t xml:space="preserve">become </w:t>
      </w:r>
      <w:r w:rsidRPr="00112179">
        <w:rPr>
          <w:rStyle w:val="Emphasis"/>
          <w:highlight w:val="green"/>
        </w:rPr>
        <w:t>more resource intensive</w:t>
      </w:r>
      <w:r w:rsidRPr="00112179">
        <w:rPr>
          <w:sz w:val="16"/>
        </w:rPr>
        <w:t xml:space="preserve"> in its manufacture (</w:t>
      </w:r>
      <w:proofErr w:type="spellStart"/>
      <w:r w:rsidRPr="00112179">
        <w:rPr>
          <w:sz w:val="16"/>
        </w:rPr>
        <w:t>Bardi</w:t>
      </w:r>
      <w:proofErr w:type="spellEnd"/>
      <w:r w:rsidRPr="00112179">
        <w:rPr>
          <w:sz w:val="16"/>
        </w:rPr>
        <w:t xml:space="preserve"> 2011). Indeed, </w:t>
      </w:r>
      <w:r w:rsidRPr="00112179">
        <w:rPr>
          <w:rStyle w:val="Emphasis"/>
          <w:highlight w:val="green"/>
        </w:rPr>
        <w:t>patterns of declining</w:t>
      </w:r>
      <w:r w:rsidRPr="00112179">
        <w:rPr>
          <w:rStyle w:val="Emphasis"/>
        </w:rPr>
        <w:t xml:space="preserve"> improvements in </w:t>
      </w:r>
      <w:r w:rsidRPr="00112179">
        <w:rPr>
          <w:rStyle w:val="Emphasis"/>
          <w:highlight w:val="green"/>
        </w:rPr>
        <w:t>efficiency</w:t>
      </w:r>
      <w:r w:rsidRPr="00112179">
        <w:rPr>
          <w:rStyle w:val="StyleUnderline"/>
        </w:rPr>
        <w:t xml:space="preserve"> in </w:t>
      </w:r>
      <w:proofErr w:type="gramStart"/>
      <w:r w:rsidRPr="00112179">
        <w:rPr>
          <w:rStyle w:val="StyleUnderline"/>
        </w:rPr>
        <w:t xml:space="preserve">a </w:t>
      </w:r>
      <w:r w:rsidRPr="00112179">
        <w:rPr>
          <w:rStyle w:val="Emphasis"/>
        </w:rPr>
        <w:t>number of</w:t>
      </w:r>
      <w:proofErr w:type="gramEnd"/>
      <w:r w:rsidRPr="00112179">
        <w:rPr>
          <w:rStyle w:val="Emphasis"/>
        </w:rPr>
        <w:t xml:space="preserve"> specific sectors</w:t>
      </w:r>
      <w:r w:rsidRPr="00112179">
        <w:rPr>
          <w:rStyle w:val="StyleUnderline"/>
        </w:rPr>
        <w:t xml:space="preserve"> </w:t>
      </w:r>
      <w:r w:rsidRPr="00112179">
        <w:rPr>
          <w:rStyle w:val="StyleUnderline"/>
          <w:highlight w:val="green"/>
        </w:rPr>
        <w:t>can</w:t>
      </w:r>
      <w:r w:rsidRPr="00112179">
        <w:rPr>
          <w:rStyle w:val="StyleUnderline"/>
        </w:rPr>
        <w:t xml:space="preserve"> in many respects </w:t>
      </w:r>
      <w:r w:rsidRPr="00112179">
        <w:rPr>
          <w:rStyle w:val="StyleUnderline"/>
          <w:highlight w:val="green"/>
        </w:rPr>
        <w:t xml:space="preserve">be </w:t>
      </w:r>
      <w:r w:rsidRPr="00112179">
        <w:rPr>
          <w:rStyle w:val="Emphasis"/>
          <w:highlight w:val="green"/>
        </w:rPr>
        <w:t xml:space="preserve">accurately </w:t>
      </w:r>
      <w:proofErr w:type="spellStart"/>
      <w:r w:rsidRPr="00112179">
        <w:rPr>
          <w:rStyle w:val="Emphasis"/>
          <w:highlight w:val="green"/>
        </w:rPr>
        <w:t>generalised</w:t>
      </w:r>
      <w:proofErr w:type="spellEnd"/>
      <w:r w:rsidRPr="00112179">
        <w:rPr>
          <w:rStyle w:val="StyleUnderline"/>
          <w:highlight w:val="green"/>
        </w:rPr>
        <w:t xml:space="preserve"> to broader </w:t>
      </w:r>
      <w:proofErr w:type="spellStart"/>
      <w:r w:rsidRPr="00112179">
        <w:rPr>
          <w:rStyle w:val="StyleUnderline"/>
          <w:highlight w:val="green"/>
        </w:rPr>
        <w:t>trends</w:t>
      </w:r>
      <w:r w:rsidRPr="00112179">
        <w:rPr>
          <w:rStyle w:val="StyleUnderline"/>
        </w:rPr>
        <w:t>in</w:t>
      </w:r>
      <w:proofErr w:type="spellEnd"/>
      <w:r w:rsidRPr="00112179">
        <w:rPr>
          <w:rStyle w:val="StyleUnderline"/>
        </w:rPr>
        <w:t xml:space="preserve"> technological development</w:t>
      </w:r>
      <w:r w:rsidRPr="00112179">
        <w:rPr>
          <w:sz w:val="16"/>
        </w:rPr>
        <w:t xml:space="preserve"> (Ayres 2001). As a result, the </w:t>
      </w:r>
      <w:r w:rsidRPr="00112179">
        <w:rPr>
          <w:rStyle w:val="StyleUnderline"/>
          <w:highlight w:val="green"/>
        </w:rPr>
        <w:t>capacity of</w:t>
      </w:r>
      <w:r w:rsidRPr="00112179">
        <w:rPr>
          <w:rStyle w:val="StyleUnderline"/>
        </w:rPr>
        <w:t xml:space="preserve"> technological </w:t>
      </w:r>
      <w:r w:rsidRPr="00112179">
        <w:rPr>
          <w:rStyle w:val="StyleUnderline"/>
          <w:highlight w:val="green"/>
        </w:rPr>
        <w:t>innovation to decouple</w:t>
      </w:r>
      <w:r w:rsidRPr="00112179">
        <w:rPr>
          <w:rStyle w:val="StyleUnderline"/>
        </w:rPr>
        <w:t xml:space="preserve"> economic </w:t>
      </w:r>
      <w:r w:rsidRPr="00112179">
        <w:rPr>
          <w:rStyle w:val="StyleUnderline"/>
          <w:highlight w:val="green"/>
        </w:rPr>
        <w:t>growth</w:t>
      </w:r>
      <w:r w:rsidRPr="00112179">
        <w:rPr>
          <w:rStyle w:val="StyleUnderline"/>
        </w:rPr>
        <w:t xml:space="preserve"> from environmental damage </w:t>
      </w:r>
      <w:r w:rsidRPr="00112179">
        <w:rPr>
          <w:rStyle w:val="StyleUnderline"/>
          <w:highlight w:val="green"/>
        </w:rPr>
        <w:t xml:space="preserve">is </w:t>
      </w:r>
      <w:r w:rsidRPr="00112179">
        <w:rPr>
          <w:rStyle w:val="Emphasis"/>
          <w:highlight w:val="green"/>
        </w:rPr>
        <w:t>steadily diminishing</w:t>
      </w:r>
      <w:r w:rsidRPr="00112179">
        <w:rPr>
          <w:rStyle w:val="StyleUnderline"/>
        </w:rPr>
        <w:t>. Claims to the contrary</w:t>
      </w:r>
      <w:r w:rsidRPr="00112179">
        <w:rPr>
          <w:sz w:val="16"/>
        </w:rPr>
        <w:t xml:space="preserve">, such as those made by Ernst von </w:t>
      </w:r>
      <w:proofErr w:type="spellStart"/>
      <w:r w:rsidRPr="00112179">
        <w:rPr>
          <w:sz w:val="16"/>
        </w:rPr>
        <w:t>Weizsäcker</w:t>
      </w:r>
      <w:proofErr w:type="spellEnd"/>
      <w:r w:rsidRPr="00112179">
        <w:rPr>
          <w:sz w:val="16"/>
        </w:rPr>
        <w:t xml:space="preserve"> et al. (1997), who hold that in the coming decades the amount of wealth extracted from one unit of natural resources is likely to quadruple </w:t>
      </w:r>
      <w:r w:rsidRPr="00112179">
        <w:rPr>
          <w:rStyle w:val="StyleUnderline"/>
        </w:rPr>
        <w:t xml:space="preserve">rely on a </w:t>
      </w:r>
      <w:r w:rsidRPr="00112179">
        <w:rPr>
          <w:rStyle w:val="Emphasis"/>
        </w:rPr>
        <w:t>completely unfounded</w:t>
      </w:r>
      <w:r w:rsidRPr="00112179">
        <w:rPr>
          <w:rStyle w:val="StyleUnderline"/>
        </w:rPr>
        <w:t xml:space="preserve"> degree of </w:t>
      </w:r>
      <w:r w:rsidRPr="00112179">
        <w:rPr>
          <w:rStyle w:val="Emphasis"/>
        </w:rPr>
        <w:t>technological optimism</w:t>
      </w:r>
      <w:r w:rsidRPr="00112179">
        <w:rPr>
          <w:sz w:val="16"/>
        </w:rPr>
        <w:t xml:space="preserve"> (see also </w:t>
      </w:r>
      <w:proofErr w:type="spellStart"/>
      <w:r w:rsidRPr="00112179">
        <w:rPr>
          <w:sz w:val="16"/>
        </w:rPr>
        <w:t>Basiago</w:t>
      </w:r>
      <w:proofErr w:type="spellEnd"/>
      <w:r w:rsidRPr="00112179">
        <w:rPr>
          <w:sz w:val="16"/>
        </w:rPr>
        <w:t xml:space="preserve"> 1994; </w:t>
      </w:r>
      <w:proofErr w:type="spellStart"/>
      <w:r w:rsidRPr="00112179">
        <w:rPr>
          <w:sz w:val="16"/>
        </w:rPr>
        <w:t>Huesemann</w:t>
      </w:r>
      <w:proofErr w:type="spellEnd"/>
      <w:r w:rsidRPr="00112179">
        <w:rPr>
          <w:sz w:val="16"/>
        </w:rPr>
        <w:t xml:space="preserve"> 2003). Moreover, as demonstrated above, </w:t>
      </w:r>
      <w:r w:rsidRPr="00112179">
        <w:rPr>
          <w:rStyle w:val="StyleUnderline"/>
        </w:rPr>
        <w:t xml:space="preserve">unless these improvements in resource efficiency are accompanied by a </w:t>
      </w:r>
      <w:r w:rsidRPr="00112179">
        <w:rPr>
          <w:rStyle w:val="Emphasis"/>
        </w:rPr>
        <w:t>move to a steady-state economy</w:t>
      </w:r>
      <w:r w:rsidRPr="00112179">
        <w:rPr>
          <w:rStyle w:val="StyleUnderline"/>
        </w:rPr>
        <w:t xml:space="preserve">, absolute </w:t>
      </w:r>
      <w:r w:rsidRPr="00112179">
        <w:rPr>
          <w:rStyle w:val="Emphasis"/>
          <w:highlight w:val="green"/>
        </w:rPr>
        <w:t>resource use will continue to grow</w:t>
      </w:r>
      <w:r w:rsidRPr="00112179">
        <w:rPr>
          <w:rStyle w:val="StyleUnderline"/>
          <w:highlight w:val="green"/>
        </w:rPr>
        <w:t>.</w:t>
      </w:r>
    </w:p>
    <w:p w14:paraId="1344B347" w14:textId="77777777" w:rsidR="00F16A05" w:rsidRPr="00112179" w:rsidRDefault="00F16A05" w:rsidP="00F16A05">
      <w:pPr>
        <w:pStyle w:val="Heading2"/>
      </w:pPr>
      <w:r w:rsidRPr="00112179">
        <w:t>Kant negates</w:t>
      </w:r>
    </w:p>
    <w:p w14:paraId="4D9E622A" w14:textId="77777777" w:rsidR="00F16A05" w:rsidRPr="00112179" w:rsidRDefault="00F16A05" w:rsidP="00F16A05">
      <w:pPr>
        <w:pStyle w:val="Heading4"/>
        <w:rPr>
          <w:rFonts w:cs="Calibri"/>
        </w:rPr>
      </w:pPr>
      <w:r w:rsidRPr="00112179">
        <w:rPr>
          <w:rFonts w:cs="Calibri"/>
        </w:rPr>
        <w:t>A] Strikes fail to fulfill duty.</w:t>
      </w:r>
    </w:p>
    <w:p w14:paraId="5028C803" w14:textId="77777777" w:rsidR="00F16A05" w:rsidRPr="00112179" w:rsidRDefault="00F16A05" w:rsidP="00F16A05">
      <w:r w:rsidRPr="00112179">
        <w:rPr>
          <w:rStyle w:val="Style13ptBold"/>
        </w:rPr>
        <w:t>Fourie 17</w:t>
      </w:r>
      <w:r w:rsidRPr="00112179">
        <w:t xml:space="preserve"> </w:t>
      </w:r>
      <w:r w:rsidRPr="00112179">
        <w:rPr>
          <w:sz w:val="16"/>
          <w:szCs w:val="16"/>
        </w:rPr>
        <w:t xml:space="preserve">Johan Fourie 11-30-2017 "Ethicality of Labor-Strike Demonstrates by Social Workers" </w:t>
      </w:r>
      <w:hyperlink r:id="rId9" w:history="1">
        <w:r w:rsidRPr="00112179">
          <w:rPr>
            <w:rStyle w:val="Hyperlink"/>
            <w:sz w:val="16"/>
            <w:szCs w:val="16"/>
          </w:rPr>
          <w:t>https://www.otherpapers.com/essay/Ethicality-of-Labor-Strike-Demonstrates-by-Social-Workers/62694.html</w:t>
        </w:r>
      </w:hyperlink>
      <w:r w:rsidRPr="00112179">
        <w:rPr>
          <w:sz w:val="16"/>
          <w:szCs w:val="16"/>
        </w:rPr>
        <w:t xml:space="preserve"> (Johan Fourie is professor of Economics and History at Stellenbosch University.) JG</w:t>
      </w:r>
    </w:p>
    <w:p w14:paraId="478E045D" w14:textId="77777777" w:rsidR="00F16A05" w:rsidRPr="00112179" w:rsidRDefault="00F16A05" w:rsidP="00F16A05">
      <w:pPr>
        <w:rPr>
          <w:sz w:val="16"/>
        </w:rPr>
      </w:pPr>
      <w:r w:rsidRPr="00112179">
        <w:rPr>
          <w:sz w:val="16"/>
        </w:rPr>
        <w:t xml:space="preserve">Kantian Ethics </w:t>
      </w:r>
      <w:r w:rsidRPr="00112179">
        <w:rPr>
          <w:highlight w:val="green"/>
          <w:u w:val="single"/>
        </w:rPr>
        <w:t>Kantian</w:t>
      </w:r>
      <w:r w:rsidRPr="00112179">
        <w:rPr>
          <w:sz w:val="16"/>
          <w:highlight w:val="green"/>
        </w:rPr>
        <w:t xml:space="preserve"> </w:t>
      </w:r>
      <w:r w:rsidRPr="00112179">
        <w:rPr>
          <w:highlight w:val="green"/>
          <w:u w:val="single"/>
        </w:rPr>
        <w:t xml:space="preserve">ethics suggest </w:t>
      </w:r>
      <w:r w:rsidRPr="00112179">
        <w:rPr>
          <w:u w:val="single"/>
        </w:rPr>
        <w:t xml:space="preserve">that </w:t>
      </w:r>
      <w:r w:rsidRPr="00112179">
        <w:rPr>
          <w:highlight w:val="green"/>
          <w:u w:val="single"/>
        </w:rPr>
        <w:t xml:space="preserve">actions are morally permissible based on </w:t>
      </w:r>
      <w:r w:rsidRPr="00112179">
        <w:rPr>
          <w:b/>
          <w:bCs/>
          <w:highlight w:val="green"/>
          <w:u w:val="single"/>
        </w:rPr>
        <w:t>whether it fulfils a person's duty</w:t>
      </w:r>
      <w:r w:rsidRPr="00112179">
        <w:rPr>
          <w:highlight w:val="green"/>
          <w:u w:val="single"/>
        </w:rPr>
        <w:t xml:space="preserve"> </w:t>
      </w:r>
      <w:r w:rsidRPr="00112179">
        <w:rPr>
          <w:u w:val="single"/>
        </w:rPr>
        <w:t>(Banks, 2006).</w:t>
      </w:r>
      <w:r w:rsidRPr="00112179">
        <w:rPr>
          <w:sz w:val="16"/>
        </w:rPr>
        <w:t xml:space="preserve"> To further the concept of duty, Kantian ethics held the notion of Categorical Imperatives which is believed to determine the morality of duties as it enforces and commands adherence, </w:t>
      </w:r>
      <w:proofErr w:type="gramStart"/>
      <w:r w:rsidRPr="00112179">
        <w:rPr>
          <w:sz w:val="16"/>
        </w:rPr>
        <w:t>complicity</w:t>
      </w:r>
      <w:proofErr w:type="gramEnd"/>
      <w:r w:rsidRPr="00112179">
        <w:rPr>
          <w:sz w:val="16"/>
        </w:rPr>
        <w:t xml:space="preserve"> and application. </w:t>
      </w:r>
      <w:r w:rsidRPr="00112179">
        <w:rPr>
          <w:u w:val="single"/>
        </w:rPr>
        <w:t xml:space="preserve">The Categorical Imperatives consist of three formulas. Once such a formula is to "act only on the maximum whereby at the same time you </w:t>
      </w:r>
      <w:proofErr w:type="gramStart"/>
      <w:r w:rsidRPr="00112179">
        <w:rPr>
          <w:u w:val="single"/>
        </w:rPr>
        <w:t>can will</w:t>
      </w:r>
      <w:proofErr w:type="gramEnd"/>
      <w:r w:rsidRPr="00112179">
        <w:rPr>
          <w:u w:val="single"/>
        </w:rPr>
        <w:t xml:space="preserve"> that it become a universal law"</w:t>
      </w:r>
      <w:r w:rsidRPr="00112179">
        <w:rPr>
          <w:sz w:val="16"/>
        </w:rPr>
        <w:t xml:space="preserve"> (Parrott, 2006, p. 51). Through this perspective, </w:t>
      </w:r>
      <w:r w:rsidRPr="00112179">
        <w:rPr>
          <w:u w:val="single"/>
        </w:rPr>
        <w:t xml:space="preserve">Kant held that </w:t>
      </w:r>
      <w:r w:rsidRPr="00112179">
        <w:rPr>
          <w:highlight w:val="green"/>
          <w:u w:val="single"/>
        </w:rPr>
        <w:t xml:space="preserve">persons </w:t>
      </w:r>
      <w:r w:rsidRPr="00112179">
        <w:rPr>
          <w:u w:val="single"/>
        </w:rPr>
        <w:t xml:space="preserve">are to </w:t>
      </w:r>
      <w:r w:rsidRPr="00112179">
        <w:rPr>
          <w:highlight w:val="green"/>
          <w:u w:val="single"/>
        </w:rPr>
        <w:t xml:space="preserve">engage </w:t>
      </w:r>
      <w:r w:rsidRPr="00112179">
        <w:rPr>
          <w:u w:val="single"/>
        </w:rPr>
        <w:t xml:space="preserve">in </w:t>
      </w:r>
      <w:r w:rsidRPr="00112179">
        <w:rPr>
          <w:highlight w:val="green"/>
          <w:u w:val="single"/>
        </w:rPr>
        <w:t xml:space="preserve">actions </w:t>
      </w:r>
      <w:r w:rsidRPr="00112179">
        <w:rPr>
          <w:u w:val="single"/>
        </w:rPr>
        <w:t xml:space="preserve">that </w:t>
      </w:r>
      <w:r w:rsidRPr="00112179">
        <w:rPr>
          <w:highlight w:val="green"/>
          <w:u w:val="single"/>
        </w:rPr>
        <w:t xml:space="preserve">they are willing to allow others to engage in as well </w:t>
      </w:r>
      <w:r w:rsidRPr="00112179">
        <w:rPr>
          <w:u w:val="single"/>
        </w:rPr>
        <w:t>without conditions and exceptions</w:t>
      </w:r>
      <w:r w:rsidRPr="00112179">
        <w:rPr>
          <w:sz w:val="16"/>
        </w:rPr>
        <w:t xml:space="preserve">. </w:t>
      </w:r>
      <w:r w:rsidRPr="00112179">
        <w:rPr>
          <w:highlight w:val="green"/>
          <w:u w:val="single"/>
        </w:rPr>
        <w:t>Applying this</w:t>
      </w:r>
      <w:r w:rsidRPr="00112179">
        <w:rPr>
          <w:sz w:val="16"/>
          <w:highlight w:val="green"/>
        </w:rPr>
        <w:t xml:space="preserve"> </w:t>
      </w:r>
      <w:r w:rsidRPr="00112179">
        <w:rPr>
          <w:sz w:val="16"/>
        </w:rPr>
        <w:t xml:space="preserve">formula </w:t>
      </w:r>
      <w:r w:rsidRPr="00112179">
        <w:rPr>
          <w:highlight w:val="green"/>
          <w:u w:val="single"/>
        </w:rPr>
        <w:t>to</w:t>
      </w:r>
      <w:r w:rsidRPr="00112179">
        <w:rPr>
          <w:sz w:val="16"/>
          <w:highlight w:val="green"/>
        </w:rPr>
        <w:t xml:space="preserve"> </w:t>
      </w:r>
      <w:r w:rsidRPr="00112179">
        <w:rPr>
          <w:sz w:val="16"/>
        </w:rPr>
        <w:t xml:space="preserve">the </w:t>
      </w:r>
      <w:r w:rsidRPr="00112179">
        <w:rPr>
          <w:highlight w:val="green"/>
          <w:u w:val="single"/>
        </w:rPr>
        <w:t>ethicality of social workers</w:t>
      </w:r>
      <w:r w:rsidRPr="00112179">
        <w:rPr>
          <w:sz w:val="16"/>
          <w:highlight w:val="green"/>
        </w:rPr>
        <w:t xml:space="preserve"> </w:t>
      </w:r>
      <w:r w:rsidRPr="00112179">
        <w:rPr>
          <w:b/>
          <w:bCs/>
          <w:highlight w:val="green"/>
          <w:u w:val="single"/>
        </w:rPr>
        <w:t>participating in labor strike</w:t>
      </w:r>
      <w:r w:rsidRPr="00112179">
        <w:rPr>
          <w:sz w:val="16"/>
          <w:highlight w:val="green"/>
        </w:rPr>
        <w:t xml:space="preserve"> </w:t>
      </w:r>
      <w:r w:rsidRPr="00112179">
        <w:rPr>
          <w:sz w:val="16"/>
        </w:rPr>
        <w:t>demonstrations</w:t>
      </w:r>
      <w:r w:rsidRPr="00112179">
        <w:rPr>
          <w:highlight w:val="green"/>
          <w:u w:val="single"/>
        </w:rPr>
        <w:t>, it becomes evident</w:t>
      </w:r>
      <w:r w:rsidRPr="00112179">
        <w:rPr>
          <w:sz w:val="16"/>
          <w:highlight w:val="green"/>
        </w:rPr>
        <w:t xml:space="preserve"> </w:t>
      </w:r>
      <w:r w:rsidRPr="00112179">
        <w:rPr>
          <w:sz w:val="16"/>
        </w:rPr>
        <w:t xml:space="preserve">that </w:t>
      </w:r>
      <w:r w:rsidRPr="00112179">
        <w:rPr>
          <w:highlight w:val="green"/>
          <w:u w:val="single"/>
        </w:rPr>
        <w:t xml:space="preserve">such an action is </w:t>
      </w:r>
      <w:r w:rsidRPr="00112179">
        <w:rPr>
          <w:b/>
          <w:bCs/>
          <w:highlight w:val="green"/>
          <w:u w:val="single"/>
          <w:bdr w:val="single" w:sz="4" w:space="0" w:color="auto"/>
        </w:rPr>
        <w:t>not morally permissible</w:t>
      </w:r>
      <w:r w:rsidRPr="00112179">
        <w:rPr>
          <w:b/>
          <w:bCs/>
          <w:sz w:val="16"/>
          <w:highlight w:val="green"/>
          <w:bdr w:val="single" w:sz="4" w:space="0" w:color="auto"/>
        </w:rPr>
        <w:t xml:space="preserve"> </w:t>
      </w:r>
      <w:r w:rsidRPr="00112179">
        <w:rPr>
          <w:b/>
          <w:bCs/>
          <w:highlight w:val="green"/>
          <w:u w:val="single"/>
          <w:bdr w:val="single" w:sz="4" w:space="0" w:color="auto"/>
        </w:rPr>
        <w:t>or executing its duty</w:t>
      </w:r>
      <w:r w:rsidRPr="00112179">
        <w:rPr>
          <w:sz w:val="16"/>
        </w:rPr>
        <w:t>. Arguably</w:t>
      </w:r>
      <w:r w:rsidRPr="00112179">
        <w:rPr>
          <w:u w:val="single"/>
        </w:rPr>
        <w:t xml:space="preserve">, </w:t>
      </w:r>
      <w:r w:rsidRPr="00112179">
        <w:rPr>
          <w:highlight w:val="green"/>
          <w:u w:val="single"/>
        </w:rPr>
        <w:t xml:space="preserve">as much as social workers are </w:t>
      </w:r>
      <w:r w:rsidRPr="00112179">
        <w:rPr>
          <w:u w:val="single"/>
        </w:rPr>
        <w:t xml:space="preserve">trained professionals and rendering services that are </w:t>
      </w:r>
      <w:r w:rsidRPr="00112179">
        <w:rPr>
          <w:highlight w:val="green"/>
          <w:u w:val="single"/>
        </w:rPr>
        <w:t xml:space="preserve">crucial </w:t>
      </w:r>
      <w:r w:rsidRPr="00112179">
        <w:rPr>
          <w:u w:val="single"/>
        </w:rPr>
        <w:t xml:space="preserve">to the functioning and well-being of society, </w:t>
      </w:r>
      <w:r w:rsidRPr="00112179">
        <w:rPr>
          <w:highlight w:val="green"/>
          <w:u w:val="single"/>
        </w:rPr>
        <w:t xml:space="preserve">they remain ordinary citizens who </w:t>
      </w:r>
      <w:r w:rsidRPr="00112179">
        <w:rPr>
          <w:u w:val="single"/>
        </w:rPr>
        <w:t xml:space="preserve">also at some point will </w:t>
      </w:r>
      <w:r w:rsidRPr="00112179">
        <w:rPr>
          <w:b/>
          <w:bCs/>
          <w:highlight w:val="green"/>
          <w:u w:val="single"/>
        </w:rPr>
        <w:t>require crucial services</w:t>
      </w:r>
      <w:r w:rsidRPr="00112179">
        <w:rPr>
          <w:u w:val="single"/>
        </w:rPr>
        <w:t>.</w:t>
      </w:r>
      <w:r w:rsidRPr="00112179">
        <w:rPr>
          <w:sz w:val="16"/>
        </w:rPr>
        <w:t xml:space="preserve"> Examples of these </w:t>
      </w:r>
      <w:r w:rsidRPr="00112179">
        <w:rPr>
          <w:highlight w:val="green"/>
          <w:u w:val="single"/>
        </w:rPr>
        <w:t>crucial services that may cause</w:t>
      </w:r>
      <w:r w:rsidRPr="00112179">
        <w:rPr>
          <w:sz w:val="16"/>
          <w:highlight w:val="green"/>
        </w:rPr>
        <w:t xml:space="preserve"> </w:t>
      </w:r>
      <w:r w:rsidRPr="00112179">
        <w:rPr>
          <w:highlight w:val="green"/>
          <w:u w:val="single"/>
        </w:rPr>
        <w:t>significant harm because of its absence due to labor strike action</w:t>
      </w:r>
      <w:r w:rsidRPr="00112179">
        <w:rPr>
          <w:sz w:val="16"/>
          <w:highlight w:val="green"/>
        </w:rPr>
        <w:t xml:space="preserve"> </w:t>
      </w:r>
      <w:r w:rsidRPr="00112179">
        <w:rPr>
          <w:u w:val="single"/>
        </w:rPr>
        <w:t xml:space="preserve">are </w:t>
      </w:r>
      <w:r w:rsidRPr="00112179">
        <w:rPr>
          <w:b/>
          <w:bCs/>
          <w:highlight w:val="green"/>
          <w:u w:val="single"/>
        </w:rPr>
        <w:t>medical personnel</w:t>
      </w:r>
      <w:r w:rsidRPr="00112179">
        <w:rPr>
          <w:b/>
          <w:bCs/>
          <w:u w:val="single"/>
        </w:rPr>
        <w:t xml:space="preserve">, </w:t>
      </w:r>
      <w:r w:rsidRPr="00112179">
        <w:rPr>
          <w:b/>
          <w:bCs/>
          <w:highlight w:val="green"/>
          <w:u w:val="single"/>
        </w:rPr>
        <w:t>suicide watch centers</w:t>
      </w:r>
      <w:r w:rsidRPr="00112179">
        <w:rPr>
          <w:b/>
          <w:bCs/>
          <w:u w:val="single"/>
        </w:rPr>
        <w:t xml:space="preserve">, </w:t>
      </w:r>
      <w:r w:rsidRPr="00112179">
        <w:rPr>
          <w:b/>
          <w:bCs/>
          <w:highlight w:val="green"/>
          <w:u w:val="single"/>
        </w:rPr>
        <w:t>mental health care professionals, law enforcement, court systems</w:t>
      </w:r>
      <w:r w:rsidRPr="00112179">
        <w:rPr>
          <w:u w:val="single"/>
        </w:rPr>
        <w:t>, municipal service delivery, etc</w:t>
      </w:r>
      <w:r w:rsidRPr="00112179">
        <w:rPr>
          <w:sz w:val="16"/>
        </w:rPr>
        <w:t xml:space="preserve">. </w:t>
      </w:r>
      <w:r w:rsidRPr="00112179">
        <w:rPr>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112179">
        <w:rPr>
          <w:sz w:val="16"/>
        </w:rPr>
        <w:t xml:space="preserve"> </w:t>
      </w:r>
    </w:p>
    <w:p w14:paraId="2E4A457E" w14:textId="77777777" w:rsidR="00F16A05" w:rsidRPr="00112179" w:rsidRDefault="00F16A05" w:rsidP="00F16A05">
      <w:pPr>
        <w:pStyle w:val="Heading4"/>
        <w:rPr>
          <w:rFonts w:cs="Calibri"/>
        </w:rPr>
      </w:pPr>
      <w:r w:rsidRPr="00112179">
        <w:rPr>
          <w:rFonts w:cs="Calibri"/>
        </w:rPr>
        <w:t>B] Strikes use others as a mere means to an end.</w:t>
      </w:r>
    </w:p>
    <w:p w14:paraId="7258C737" w14:textId="77777777" w:rsidR="00F16A05" w:rsidRPr="00112179" w:rsidRDefault="00F16A05" w:rsidP="00F16A05">
      <w:pPr>
        <w:rPr>
          <w:sz w:val="16"/>
          <w:szCs w:val="16"/>
        </w:rPr>
      </w:pPr>
      <w:r w:rsidRPr="00112179">
        <w:rPr>
          <w:rStyle w:val="Style13ptBold"/>
        </w:rPr>
        <w:t>Fourie 17</w:t>
      </w:r>
      <w:r w:rsidRPr="00112179">
        <w:t xml:space="preserve"> </w:t>
      </w:r>
      <w:r w:rsidRPr="00112179">
        <w:rPr>
          <w:sz w:val="16"/>
          <w:szCs w:val="16"/>
        </w:rPr>
        <w:t xml:space="preserve">Johan Fourie 11-30-2017 "Ethicality of Labor-Strike Demonstrates by Social Workers" </w:t>
      </w:r>
      <w:hyperlink r:id="rId10" w:history="1">
        <w:r w:rsidRPr="00112179">
          <w:rPr>
            <w:rStyle w:val="Hyperlink"/>
            <w:sz w:val="16"/>
            <w:szCs w:val="16"/>
          </w:rPr>
          <w:t>https://www.otherpapers.com/essay/Ethicality-of-Labor-Strike-Demonstrates-by-Social-Workers/62694.html</w:t>
        </w:r>
      </w:hyperlink>
      <w:r w:rsidRPr="00112179">
        <w:rPr>
          <w:sz w:val="16"/>
          <w:szCs w:val="16"/>
        </w:rPr>
        <w:t xml:space="preserve"> (Johan Fourie is professor of Economics and History at Stellenbosch University.) JG</w:t>
      </w:r>
    </w:p>
    <w:p w14:paraId="52DF7E05" w14:textId="77777777" w:rsidR="00F16A05" w:rsidRPr="00112179" w:rsidRDefault="00F16A05" w:rsidP="00F16A05">
      <w:pPr>
        <w:rPr>
          <w:u w:val="single"/>
        </w:rPr>
      </w:pPr>
      <w:r w:rsidRPr="00112179">
        <w:rPr>
          <w:u w:val="single"/>
        </w:rPr>
        <w:t xml:space="preserve">A further formula of </w:t>
      </w:r>
      <w:r w:rsidRPr="00112179">
        <w:rPr>
          <w:highlight w:val="green"/>
          <w:u w:val="single"/>
        </w:rPr>
        <w:t xml:space="preserve">the Categorical Imperative is </w:t>
      </w:r>
      <w:r w:rsidRPr="00112179">
        <w:rPr>
          <w:u w:val="single"/>
        </w:rPr>
        <w:t xml:space="preserve">"so, act as to </w:t>
      </w:r>
      <w:r w:rsidRPr="00112179">
        <w:rPr>
          <w:highlight w:val="green"/>
          <w:u w:val="single"/>
        </w:rPr>
        <w:t>treat humanity</w:t>
      </w:r>
      <w:r w:rsidRPr="00112179">
        <w:rPr>
          <w:u w:val="single"/>
        </w:rPr>
        <w:t xml:space="preserve">, whether in your own person or in that of any other context, </w:t>
      </w:r>
      <w:r w:rsidRPr="00112179">
        <w:rPr>
          <w:highlight w:val="green"/>
          <w:u w:val="single"/>
        </w:rPr>
        <w:t xml:space="preserve">never </w:t>
      </w:r>
      <w:r w:rsidRPr="00112179">
        <w:rPr>
          <w:u w:val="single"/>
        </w:rPr>
        <w:t xml:space="preserve">solely </w:t>
      </w:r>
      <w:proofErr w:type="gramStart"/>
      <w:r w:rsidRPr="00112179">
        <w:rPr>
          <w:highlight w:val="green"/>
          <w:u w:val="single"/>
        </w:rPr>
        <w:t>as a means to</w:t>
      </w:r>
      <w:proofErr w:type="gramEnd"/>
      <w:r w:rsidRPr="00112179">
        <w:rPr>
          <w:highlight w:val="green"/>
          <w:u w:val="single"/>
        </w:rPr>
        <w:t xml:space="preserve"> an end </w:t>
      </w:r>
      <w:r w:rsidRPr="00112179">
        <w:rPr>
          <w:u w:val="single"/>
        </w:rPr>
        <w:t>but always as an end within itself' (Parrott, 2006, p. 51).</w:t>
      </w:r>
      <w:r w:rsidRPr="00112179">
        <w:rPr>
          <w:sz w:val="16"/>
        </w:rPr>
        <w:t xml:space="preserve"> By this Kant meant people should be valued and respected as an individual and not used for the benefit of others. </w:t>
      </w:r>
      <w:r w:rsidRPr="00112179">
        <w:rPr>
          <w:highlight w:val="green"/>
          <w:u w:val="single"/>
        </w:rPr>
        <w:t xml:space="preserve">Participating in a labor-strike </w:t>
      </w:r>
      <w:r w:rsidRPr="00112179">
        <w:rPr>
          <w:u w:val="single"/>
        </w:rPr>
        <w:t xml:space="preserve">demonstration/action </w:t>
      </w:r>
      <w:r w:rsidRPr="00112179">
        <w:rPr>
          <w:highlight w:val="green"/>
          <w:u w:val="single"/>
        </w:rPr>
        <w:t xml:space="preserve">is </w:t>
      </w:r>
      <w:r w:rsidRPr="00112179">
        <w:rPr>
          <w:b/>
          <w:bCs/>
          <w:highlight w:val="green"/>
          <w:u w:val="single"/>
        </w:rPr>
        <w:t>a direct violation of this</w:t>
      </w:r>
      <w:r w:rsidRPr="00112179">
        <w:rPr>
          <w:highlight w:val="green"/>
          <w:u w:val="single"/>
        </w:rPr>
        <w:t xml:space="preserve"> </w:t>
      </w:r>
      <w:r w:rsidRPr="00112179">
        <w:rPr>
          <w:u w:val="single"/>
        </w:rPr>
        <w:t xml:space="preserve">categorical perspective as it would not be ethically permissible </w:t>
      </w:r>
      <w:r w:rsidRPr="00112179">
        <w:rPr>
          <w:highlight w:val="green"/>
          <w:u w:val="single"/>
        </w:rPr>
        <w:t xml:space="preserve">because the </w:t>
      </w:r>
      <w:r w:rsidRPr="00112179">
        <w:rPr>
          <w:u w:val="single"/>
        </w:rPr>
        <w:t xml:space="preserve">severe dependence and </w:t>
      </w:r>
      <w:r w:rsidRPr="00112179">
        <w:rPr>
          <w:highlight w:val="green"/>
          <w:u w:val="single"/>
        </w:rPr>
        <w:t>well-being of clients</w:t>
      </w:r>
      <w:r w:rsidRPr="00112179">
        <w:rPr>
          <w:u w:val="single"/>
        </w:rPr>
        <w:t xml:space="preserve">, </w:t>
      </w:r>
      <w:r w:rsidRPr="00112179">
        <w:rPr>
          <w:highlight w:val="green"/>
          <w:u w:val="single"/>
        </w:rPr>
        <w:t xml:space="preserve">the effective functioning of the </w:t>
      </w:r>
      <w:r w:rsidRPr="00112179">
        <w:rPr>
          <w:u w:val="single"/>
        </w:rPr>
        <w:t xml:space="preserve">employer </w:t>
      </w:r>
      <w:r w:rsidRPr="00112179">
        <w:rPr>
          <w:highlight w:val="green"/>
          <w:u w:val="single"/>
        </w:rPr>
        <w:t>organization</w:t>
      </w:r>
      <w:r w:rsidRPr="00112179">
        <w:rPr>
          <w:u w:val="single"/>
        </w:rPr>
        <w:t xml:space="preserve">, </w:t>
      </w:r>
      <w:r w:rsidRPr="00112179">
        <w:rPr>
          <w:highlight w:val="green"/>
          <w:u w:val="single"/>
        </w:rPr>
        <w:t xml:space="preserve">and society </w:t>
      </w:r>
      <w:r w:rsidRPr="00112179">
        <w:rPr>
          <w:b/>
          <w:bCs/>
          <w:highlight w:val="green"/>
          <w:u w:val="single"/>
          <w:bdr w:val="single" w:sz="4" w:space="0" w:color="auto"/>
        </w:rPr>
        <w:t xml:space="preserve">is used to </w:t>
      </w:r>
      <w:proofErr w:type="gramStart"/>
      <w:r w:rsidRPr="00112179">
        <w:rPr>
          <w:b/>
          <w:bCs/>
          <w:highlight w:val="green"/>
          <w:u w:val="single"/>
          <w:bdr w:val="single" w:sz="4" w:space="0" w:color="auto"/>
        </w:rPr>
        <w:t>duly and unduly influence the bargaining process</w:t>
      </w:r>
      <w:proofErr w:type="gramEnd"/>
      <w:r w:rsidRPr="00112179">
        <w:rPr>
          <w:b/>
          <w:bCs/>
          <w:highlight w:val="green"/>
          <w:u w:val="single"/>
          <w:bdr w:val="single" w:sz="4" w:space="0" w:color="auto"/>
        </w:rPr>
        <w:t xml:space="preserve"> for better working conditions</w:t>
      </w:r>
      <w:r w:rsidRPr="00112179">
        <w:rPr>
          <w:u w:val="single"/>
        </w:rPr>
        <w:t xml:space="preserve">. </w:t>
      </w:r>
      <w:r w:rsidRPr="00112179">
        <w:rPr>
          <w:highlight w:val="green"/>
          <w:u w:val="single"/>
        </w:rPr>
        <w:t xml:space="preserve">In participating in the labor strike </w:t>
      </w:r>
      <w:r w:rsidRPr="00112179">
        <w:rPr>
          <w:u w:val="single"/>
        </w:rPr>
        <w:t xml:space="preserve">demonstration, </w:t>
      </w:r>
      <w:r w:rsidRPr="00112179">
        <w:rPr>
          <w:highlight w:val="green"/>
          <w:u w:val="single"/>
        </w:rPr>
        <w:t>the humanity</w:t>
      </w:r>
      <w:r w:rsidRPr="00112179">
        <w:rPr>
          <w:u w:val="single"/>
        </w:rPr>
        <w:t xml:space="preserve">, and well-being </w:t>
      </w:r>
      <w:r w:rsidRPr="00112179">
        <w:rPr>
          <w:highlight w:val="green"/>
          <w:u w:val="single"/>
        </w:rPr>
        <w:t xml:space="preserve">of </w:t>
      </w:r>
      <w:r w:rsidRPr="00112179">
        <w:rPr>
          <w:u w:val="single"/>
        </w:rPr>
        <w:t xml:space="preserve">clients and </w:t>
      </w:r>
      <w:r w:rsidRPr="00112179">
        <w:rPr>
          <w:highlight w:val="green"/>
          <w:u w:val="single"/>
        </w:rPr>
        <w:t xml:space="preserve">society </w:t>
      </w:r>
      <w:r w:rsidRPr="00112179">
        <w:rPr>
          <w:b/>
          <w:bCs/>
          <w:highlight w:val="green"/>
          <w:u w:val="single"/>
        </w:rPr>
        <w:t>is not seen as crucial</w:t>
      </w:r>
      <w:r w:rsidRPr="00112179">
        <w:rPr>
          <w:highlight w:val="green"/>
          <w:u w:val="single"/>
        </w:rPr>
        <w:t xml:space="preserve"> </w:t>
      </w:r>
      <w:r w:rsidRPr="00112179">
        <w:rPr>
          <w:b/>
          <w:bCs/>
          <w:highlight w:val="green"/>
          <w:u w:val="single"/>
        </w:rPr>
        <w:t>and as an 'end'</w:t>
      </w:r>
      <w:r w:rsidRPr="00112179">
        <w:rPr>
          <w:u w:val="single"/>
        </w:rPr>
        <w:t xml:space="preserve">, </w:t>
      </w:r>
      <w:r w:rsidRPr="00112179">
        <w:rPr>
          <w:highlight w:val="green"/>
          <w:u w:val="single"/>
        </w:rPr>
        <w:t xml:space="preserve">but </w:t>
      </w:r>
      <w:r w:rsidRPr="00112179">
        <w:rPr>
          <w:u w:val="single"/>
        </w:rPr>
        <w:t xml:space="preserve">rather </w:t>
      </w:r>
      <w:r w:rsidRPr="00112179">
        <w:rPr>
          <w:highlight w:val="green"/>
          <w:u w:val="single"/>
        </w:rPr>
        <w:t xml:space="preserve">used to demonstrate </w:t>
      </w:r>
      <w:r w:rsidRPr="00112179">
        <w:rPr>
          <w:u w:val="single"/>
        </w:rPr>
        <w:t xml:space="preserve">the undeniable </w:t>
      </w:r>
      <w:r w:rsidRPr="00112179">
        <w:rPr>
          <w:highlight w:val="green"/>
          <w:u w:val="single"/>
        </w:rPr>
        <w:t xml:space="preserve">need for </w:t>
      </w:r>
      <w:r w:rsidRPr="00112179">
        <w:rPr>
          <w:u w:val="single"/>
        </w:rPr>
        <w:t xml:space="preserve">the </w:t>
      </w:r>
      <w:r w:rsidRPr="00112179">
        <w:rPr>
          <w:highlight w:val="green"/>
          <w:u w:val="single"/>
        </w:rPr>
        <w:t xml:space="preserve">skills </w:t>
      </w:r>
      <w:r w:rsidRPr="00112179">
        <w:rPr>
          <w:u w:val="single"/>
        </w:rPr>
        <w:t xml:space="preserve">and expertise </w:t>
      </w:r>
      <w:r w:rsidRPr="00112179">
        <w:rPr>
          <w:highlight w:val="green"/>
          <w:u w:val="single"/>
        </w:rPr>
        <w:t>of social workers</w:t>
      </w:r>
      <w:r w:rsidRPr="00112179">
        <w:rPr>
          <w:u w:val="single"/>
        </w:rPr>
        <w:t>.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14:paraId="62F2552A" w14:textId="77777777" w:rsidR="00F16A05" w:rsidRPr="00112179" w:rsidRDefault="00F16A05" w:rsidP="00F16A05">
      <w:pPr>
        <w:pStyle w:val="Heading4"/>
        <w:rPr>
          <w:rFonts w:cs="Calibri"/>
        </w:rPr>
      </w:pPr>
      <w:r w:rsidRPr="00112179">
        <w:rPr>
          <w:rFonts w:cs="Calibri"/>
        </w:rPr>
        <w:t xml:space="preserve">E] Also, if you prove that we aren’t reasoners capable of setting and pursuing our own ends, that means we don’t have free will. A. Practical reason necessitates the ability to set and pursue </w:t>
      </w:r>
      <w:proofErr w:type="spellStart"/>
      <w:proofErr w:type="gramStart"/>
      <w:r w:rsidRPr="00112179">
        <w:rPr>
          <w:rFonts w:cs="Calibri"/>
        </w:rPr>
        <w:t>ones</w:t>
      </w:r>
      <w:proofErr w:type="spellEnd"/>
      <w:proofErr w:type="gramEnd"/>
      <w:r w:rsidRPr="00112179">
        <w:rPr>
          <w:rFonts w:cs="Calibri"/>
        </w:rPr>
        <w:t xml:space="preserve"> own ends, so if we aren’t reasoners, we couldn’t choose these actions. B. If we weren’t reasoners, we wouldn’t have control over the actions we take since the external laws of physics would </w:t>
      </w:r>
      <w:proofErr w:type="spellStart"/>
      <w:r w:rsidRPr="00112179">
        <w:rPr>
          <w:rFonts w:cs="Calibri"/>
        </w:rPr>
        <w:t>regulat</w:t>
      </w:r>
      <w:proofErr w:type="spellEnd"/>
      <w:r w:rsidRPr="00112179">
        <w:rPr>
          <w:rFonts w:cs="Calibri"/>
        </w:rPr>
        <w:t xml:space="preserve"> </w:t>
      </w:r>
      <w:proofErr w:type="spellStart"/>
      <w:proofErr w:type="gramStart"/>
      <w:r w:rsidRPr="00112179">
        <w:rPr>
          <w:rFonts w:cs="Calibri"/>
        </w:rPr>
        <w:t>eactions.That</w:t>
      </w:r>
      <w:proofErr w:type="spellEnd"/>
      <w:proofErr w:type="gramEnd"/>
      <w:r w:rsidRPr="00112179">
        <w:rPr>
          <w:rFonts w:cs="Calibri"/>
        </w:rPr>
        <w:t xml:space="preserve"> negates. </w:t>
      </w:r>
      <w:proofErr w:type="spellStart"/>
      <w:r w:rsidRPr="00112179">
        <w:rPr>
          <w:rFonts w:cs="Calibri"/>
        </w:rPr>
        <w:t>Norwitz</w:t>
      </w:r>
      <w:proofErr w:type="spellEnd"/>
      <w:r w:rsidRPr="00112179">
        <w:rPr>
          <w:rFonts w:cs="Calibri"/>
        </w:rPr>
        <w:t>.</w:t>
      </w:r>
    </w:p>
    <w:p w14:paraId="05BA13D0" w14:textId="77777777" w:rsidR="00F16A05" w:rsidRPr="00112179" w:rsidRDefault="00F16A05" w:rsidP="00F16A05">
      <w:r w:rsidRPr="00112179">
        <w:t xml:space="preserve">[Michael </w:t>
      </w:r>
      <w:proofErr w:type="spellStart"/>
      <w:r w:rsidRPr="00112179">
        <w:t>Norwitz</w:t>
      </w:r>
      <w:proofErr w:type="spellEnd"/>
      <w:r w:rsidRPr="00112179">
        <w:t>, “Free Will and Determinism,” Philosophy Now, 1991.] SHS ZS</w:t>
      </w:r>
    </w:p>
    <w:p w14:paraId="4E96C716" w14:textId="77777777" w:rsidR="00F16A05" w:rsidRPr="00112179" w:rsidRDefault="00F16A05" w:rsidP="00F16A05">
      <w:r w:rsidRPr="00112179">
        <w:rPr>
          <w:sz w:val="12"/>
          <w:szCs w:val="12"/>
        </w:rPr>
        <w:t xml:space="preserve">Inwagen presents three premises in his main argument: that </w:t>
      </w:r>
      <w:r w:rsidRPr="00112179">
        <w:rPr>
          <w:b/>
          <w:highlight w:val="green"/>
          <w:u w:val="single"/>
        </w:rPr>
        <w:t>free will is</w:t>
      </w:r>
      <w:r w:rsidRPr="00112179">
        <w:rPr>
          <w:sz w:val="12"/>
          <w:szCs w:val="12"/>
        </w:rPr>
        <w:t xml:space="preserve"> in fact </w:t>
      </w:r>
      <w:r w:rsidRPr="00112179">
        <w:rPr>
          <w:b/>
          <w:highlight w:val="green"/>
          <w:u w:val="single"/>
        </w:rPr>
        <w:t>incompatible with</w:t>
      </w:r>
      <w:r w:rsidRPr="00112179">
        <w:rPr>
          <w:b/>
          <w:u w:val="single"/>
        </w:rPr>
        <w:t xml:space="preserve"> </w:t>
      </w:r>
      <w:r w:rsidRPr="00112179">
        <w:rPr>
          <w:b/>
          <w:highlight w:val="green"/>
          <w:u w:val="single"/>
        </w:rPr>
        <w:t>determinism</w:t>
      </w:r>
      <w:r w:rsidRPr="00112179">
        <w:rPr>
          <w:sz w:val="12"/>
          <w:szCs w:val="12"/>
        </w:rPr>
        <w:t xml:space="preserve">, that </w:t>
      </w:r>
      <w:r w:rsidRPr="00112179">
        <w:rPr>
          <w:b/>
          <w:u w:val="single"/>
        </w:rPr>
        <w:t>moral responsibility is incompatible with</w:t>
      </w:r>
      <w:r w:rsidRPr="00112179">
        <w:rPr>
          <w:sz w:val="12"/>
          <w:szCs w:val="12"/>
        </w:rPr>
        <w:t xml:space="preserve"> </w:t>
      </w:r>
      <w:r w:rsidRPr="00112179">
        <w:rPr>
          <w:b/>
          <w:u w:val="single"/>
        </w:rPr>
        <w:t>determinism</w:t>
      </w:r>
      <w:r w:rsidRPr="00112179">
        <w:rPr>
          <w:sz w:val="12"/>
          <w:szCs w:val="12"/>
        </w:rPr>
        <w:t>, and that (since we have moral responsibility) determinism is false. Hence, he concludes, we have free will. The argument for the first premise runs as follows [p.56]: “</w:t>
      </w:r>
      <w:r w:rsidRPr="00112179">
        <w:rPr>
          <w:b/>
          <w:highlight w:val="green"/>
          <w:u w:val="single"/>
        </w:rPr>
        <w:t>If determinism is true</w:t>
      </w:r>
      <w:r w:rsidRPr="00112179">
        <w:rPr>
          <w:sz w:val="12"/>
          <w:szCs w:val="12"/>
        </w:rPr>
        <w:t xml:space="preserve">, then </w:t>
      </w:r>
      <w:r w:rsidRPr="00112179">
        <w:rPr>
          <w:b/>
          <w:highlight w:val="green"/>
          <w:u w:val="single"/>
        </w:rPr>
        <w:t>our acts are the consequences</w:t>
      </w:r>
      <w:r w:rsidRPr="00112179">
        <w:rPr>
          <w:b/>
          <w:u w:val="single"/>
        </w:rPr>
        <w:t xml:space="preserve"> </w:t>
      </w:r>
      <w:r w:rsidRPr="00112179">
        <w:rPr>
          <w:b/>
          <w:highlight w:val="green"/>
          <w:u w:val="single"/>
        </w:rPr>
        <w:t>of the laws of nature</w:t>
      </w:r>
      <w:r w:rsidRPr="00112179">
        <w:rPr>
          <w:sz w:val="12"/>
          <w:szCs w:val="12"/>
        </w:rPr>
        <w:t xml:space="preserve"> and events in the remote past. But </w:t>
      </w:r>
      <w:r w:rsidRPr="00112179">
        <w:rPr>
          <w:b/>
          <w:highlight w:val="green"/>
          <w:u w:val="single"/>
        </w:rPr>
        <w:t>it is not up to us</w:t>
      </w:r>
      <w:r w:rsidRPr="00112179">
        <w:rPr>
          <w:b/>
          <w:u w:val="single"/>
        </w:rPr>
        <w:t xml:space="preserve"> what went on before we were born</w:t>
      </w:r>
      <w:r w:rsidRPr="00112179">
        <w:rPr>
          <w:sz w:val="12"/>
          <w:szCs w:val="12"/>
        </w:rPr>
        <w:t xml:space="preserve">, and neither is it up to us what the laws of nature are. </w:t>
      </w:r>
      <w:proofErr w:type="gramStart"/>
      <w:r w:rsidRPr="00112179">
        <w:rPr>
          <w:b/>
          <w:highlight w:val="green"/>
          <w:u w:val="single"/>
        </w:rPr>
        <w:t>Therefore</w:t>
      </w:r>
      <w:proofErr w:type="gramEnd"/>
      <w:r w:rsidRPr="00112179">
        <w:rPr>
          <w:b/>
          <w:highlight w:val="green"/>
          <w:u w:val="single"/>
        </w:rPr>
        <w:t xml:space="preserve"> the</w:t>
      </w:r>
      <w:r w:rsidRPr="00112179">
        <w:rPr>
          <w:b/>
          <w:u w:val="single"/>
        </w:rPr>
        <w:t xml:space="preserve"> </w:t>
      </w:r>
      <w:r w:rsidRPr="00112179">
        <w:rPr>
          <w:b/>
          <w:highlight w:val="green"/>
          <w:u w:val="single"/>
        </w:rPr>
        <w:t>consequences</w:t>
      </w:r>
      <w:r w:rsidRPr="00112179">
        <w:rPr>
          <w:b/>
          <w:u w:val="single"/>
        </w:rPr>
        <w:t xml:space="preserve"> of these things</w:t>
      </w:r>
      <w:r w:rsidRPr="00112179">
        <w:rPr>
          <w:sz w:val="12"/>
          <w:szCs w:val="12"/>
        </w:rPr>
        <w:t xml:space="preserve"> (including our present acts) </w:t>
      </w:r>
      <w:r w:rsidRPr="00112179">
        <w:rPr>
          <w:b/>
          <w:highlight w:val="green"/>
          <w:u w:val="single"/>
        </w:rPr>
        <w:t>are not up to us</w:t>
      </w:r>
      <w:r w:rsidRPr="00112179">
        <w:rPr>
          <w:sz w:val="12"/>
          <w:szCs w:val="12"/>
        </w:rPr>
        <w:t>.” The argument for the second premise [p. 181]: “</w:t>
      </w:r>
      <w:r w:rsidRPr="00112179">
        <w:rPr>
          <w:b/>
          <w:highlight w:val="green"/>
          <w:u w:val="single"/>
        </w:rPr>
        <w:t>If</w:t>
      </w:r>
      <w:r w:rsidRPr="00112179">
        <w:rPr>
          <w:sz w:val="12"/>
          <w:szCs w:val="12"/>
        </w:rPr>
        <w:t xml:space="preserve"> (</w:t>
      </w:r>
      <w:proofErr w:type="spellStart"/>
      <w:r w:rsidRPr="00112179">
        <w:rPr>
          <w:sz w:val="12"/>
          <w:szCs w:val="12"/>
        </w:rPr>
        <w:t>i</w:t>
      </w:r>
      <w:proofErr w:type="spellEnd"/>
      <w:r w:rsidRPr="00112179">
        <w:rPr>
          <w:sz w:val="12"/>
          <w:szCs w:val="12"/>
        </w:rPr>
        <w:t xml:space="preserve">) </w:t>
      </w:r>
      <w:r w:rsidRPr="00112179">
        <w:rPr>
          <w:b/>
          <w:u w:val="single"/>
        </w:rPr>
        <w:t>no one is morally responsible for having failed to perform any act</w:t>
      </w:r>
      <w:r w:rsidRPr="00112179">
        <w:rPr>
          <w:sz w:val="12"/>
          <w:szCs w:val="12"/>
        </w:rPr>
        <w:t xml:space="preserve">, </w:t>
      </w:r>
      <w:r w:rsidRPr="00112179">
        <w:rPr>
          <w:b/>
          <w:u w:val="single"/>
        </w:rPr>
        <w:t>and</w:t>
      </w:r>
      <w:r w:rsidRPr="00112179">
        <w:rPr>
          <w:sz w:val="12"/>
          <w:szCs w:val="12"/>
        </w:rPr>
        <w:t xml:space="preserve"> (ii) </w:t>
      </w:r>
      <w:r w:rsidRPr="00112179">
        <w:rPr>
          <w:b/>
          <w:highlight w:val="green"/>
          <w:u w:val="single"/>
        </w:rPr>
        <w:t>no one is morally responsible for any event</w:t>
      </w:r>
      <w:r w:rsidRPr="00112179">
        <w:rPr>
          <w:sz w:val="12"/>
          <w:szCs w:val="12"/>
        </w:rPr>
        <w:t xml:space="preserve">, </w:t>
      </w:r>
      <w:r w:rsidRPr="00112179">
        <w:rPr>
          <w:b/>
          <w:highlight w:val="green"/>
          <w:u w:val="single"/>
        </w:rPr>
        <w:t>and</w:t>
      </w:r>
      <w:r w:rsidRPr="00112179">
        <w:rPr>
          <w:sz w:val="12"/>
          <w:szCs w:val="12"/>
        </w:rPr>
        <w:t xml:space="preserve"> (iii) </w:t>
      </w:r>
      <w:r w:rsidRPr="00112179">
        <w:rPr>
          <w:b/>
          <w:u w:val="single"/>
        </w:rPr>
        <w:t xml:space="preserve">no one is morally responsible for any </w:t>
      </w:r>
      <w:r w:rsidRPr="00112179">
        <w:rPr>
          <w:b/>
          <w:highlight w:val="green"/>
          <w:u w:val="single"/>
        </w:rPr>
        <w:t>state of affairs, then there is no</w:t>
      </w:r>
      <w:r w:rsidRPr="00112179">
        <w:rPr>
          <w:b/>
          <w:u w:val="single"/>
        </w:rPr>
        <w:t xml:space="preserve"> </w:t>
      </w:r>
      <w:r w:rsidRPr="00112179">
        <w:rPr>
          <w:b/>
          <w:highlight w:val="green"/>
          <w:u w:val="single"/>
        </w:rPr>
        <w:t>such thing as moral responsibility</w:t>
      </w:r>
      <w:r w:rsidRPr="00112179">
        <w:rPr>
          <w:sz w:val="12"/>
          <w:szCs w:val="12"/>
        </w:rPr>
        <w:t>.” For the third premise van Inwagen does not present a concise summary of his line of argument. He takes it as being self-evident that we have moral responsibility, as we do, after all, continue to hold people morally responsible for their actions.</w:t>
      </w:r>
    </w:p>
    <w:p w14:paraId="09607D7F" w14:textId="77777777" w:rsidR="00F16A05" w:rsidRPr="00112179" w:rsidRDefault="00F16A05" w:rsidP="00F16A05"/>
    <w:p w14:paraId="1E07646E" w14:textId="77777777" w:rsidR="00F16A05" w:rsidRDefault="00F16A05">
      <w:pPr>
        <w:rPr>
          <w:rFonts w:asciiTheme="minorHAnsi" w:hAnsiTheme="minorHAnsi" w:cstheme="minorBidi"/>
        </w:rPr>
      </w:pPr>
    </w:p>
    <w:sectPr w:rsidR="00F16A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604424"/>
    <w:rsid w:val="000139A3"/>
    <w:rsid w:val="000D6C2A"/>
    <w:rsid w:val="00100833"/>
    <w:rsid w:val="00104529"/>
    <w:rsid w:val="00105942"/>
    <w:rsid w:val="00107396"/>
    <w:rsid w:val="00112179"/>
    <w:rsid w:val="00144A4C"/>
    <w:rsid w:val="00176AB0"/>
    <w:rsid w:val="00177B7D"/>
    <w:rsid w:val="0018322D"/>
    <w:rsid w:val="001B5776"/>
    <w:rsid w:val="001E527A"/>
    <w:rsid w:val="001F78CE"/>
    <w:rsid w:val="00251FC7"/>
    <w:rsid w:val="002572C3"/>
    <w:rsid w:val="002855A7"/>
    <w:rsid w:val="002B146A"/>
    <w:rsid w:val="002B5E17"/>
    <w:rsid w:val="00315690"/>
    <w:rsid w:val="00316B75"/>
    <w:rsid w:val="00325646"/>
    <w:rsid w:val="003460F2"/>
    <w:rsid w:val="0038158C"/>
    <w:rsid w:val="003902BA"/>
    <w:rsid w:val="003A09E2"/>
    <w:rsid w:val="00405D12"/>
    <w:rsid w:val="00407037"/>
    <w:rsid w:val="004605D6"/>
    <w:rsid w:val="0049440A"/>
    <w:rsid w:val="004A31E4"/>
    <w:rsid w:val="004C60E8"/>
    <w:rsid w:val="004E3579"/>
    <w:rsid w:val="004E728B"/>
    <w:rsid w:val="004F20F0"/>
    <w:rsid w:val="004F39E0"/>
    <w:rsid w:val="00537BD5"/>
    <w:rsid w:val="0057268A"/>
    <w:rsid w:val="005D2912"/>
    <w:rsid w:val="005F71D3"/>
    <w:rsid w:val="00604424"/>
    <w:rsid w:val="006065BD"/>
    <w:rsid w:val="00607B6D"/>
    <w:rsid w:val="00645FA9"/>
    <w:rsid w:val="00647866"/>
    <w:rsid w:val="00660665"/>
    <w:rsid w:val="00665003"/>
    <w:rsid w:val="006A2AD0"/>
    <w:rsid w:val="006C2375"/>
    <w:rsid w:val="006D4ECC"/>
    <w:rsid w:val="00722258"/>
    <w:rsid w:val="007243E5"/>
    <w:rsid w:val="00732FA0"/>
    <w:rsid w:val="00766E21"/>
    <w:rsid w:val="00766EA0"/>
    <w:rsid w:val="00775F46"/>
    <w:rsid w:val="007A2226"/>
    <w:rsid w:val="007D3AC6"/>
    <w:rsid w:val="007F5B66"/>
    <w:rsid w:val="0080609E"/>
    <w:rsid w:val="00806442"/>
    <w:rsid w:val="00823A1C"/>
    <w:rsid w:val="00845B9D"/>
    <w:rsid w:val="00860984"/>
    <w:rsid w:val="008B196D"/>
    <w:rsid w:val="008B3ECB"/>
    <w:rsid w:val="008B4E85"/>
    <w:rsid w:val="008C1B2E"/>
    <w:rsid w:val="008D5405"/>
    <w:rsid w:val="0091627E"/>
    <w:rsid w:val="0097032B"/>
    <w:rsid w:val="009D2EAD"/>
    <w:rsid w:val="009D54B2"/>
    <w:rsid w:val="009E1922"/>
    <w:rsid w:val="009F7ED2"/>
    <w:rsid w:val="00A27A2D"/>
    <w:rsid w:val="00A84774"/>
    <w:rsid w:val="00A93661"/>
    <w:rsid w:val="00A95652"/>
    <w:rsid w:val="00AA6907"/>
    <w:rsid w:val="00AC0AB8"/>
    <w:rsid w:val="00AC16B2"/>
    <w:rsid w:val="00AE0340"/>
    <w:rsid w:val="00B33C6D"/>
    <w:rsid w:val="00B4508F"/>
    <w:rsid w:val="00B45CCC"/>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98D"/>
    <w:rsid w:val="00D61409"/>
    <w:rsid w:val="00D6691E"/>
    <w:rsid w:val="00D71170"/>
    <w:rsid w:val="00D9464E"/>
    <w:rsid w:val="00DA1C92"/>
    <w:rsid w:val="00DA25D4"/>
    <w:rsid w:val="00DA6538"/>
    <w:rsid w:val="00E15E75"/>
    <w:rsid w:val="00E5262C"/>
    <w:rsid w:val="00E86CF4"/>
    <w:rsid w:val="00E93172"/>
    <w:rsid w:val="00EC7DC4"/>
    <w:rsid w:val="00ED30CF"/>
    <w:rsid w:val="00F0350D"/>
    <w:rsid w:val="00F16A05"/>
    <w:rsid w:val="00F176EF"/>
    <w:rsid w:val="00F34CF4"/>
    <w:rsid w:val="00F45E10"/>
    <w:rsid w:val="00F6364A"/>
    <w:rsid w:val="00F66A70"/>
    <w:rsid w:val="00F9113A"/>
    <w:rsid w:val="00F93B2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2091C"/>
  <w15:chartTrackingRefBased/>
  <w15:docId w15:val="{16B7575A-6C47-4191-905F-213D0471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04424"/>
    <w:rPr>
      <w:rFonts w:ascii="Calibri" w:hAnsi="Calibri" w:cs="Calibri"/>
    </w:rPr>
  </w:style>
  <w:style w:type="paragraph" w:styleId="Heading1">
    <w:name w:val="heading 1"/>
    <w:aliases w:val="Pocket"/>
    <w:basedOn w:val="Normal"/>
    <w:next w:val="Normal"/>
    <w:link w:val="Heading1Char"/>
    <w:qFormat/>
    <w:rsid w:val="006044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044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044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
    <w:basedOn w:val="Normal"/>
    <w:next w:val="Normal"/>
    <w:link w:val="Heading4Char"/>
    <w:uiPriority w:val="3"/>
    <w:unhideWhenUsed/>
    <w:qFormat/>
    <w:rsid w:val="006044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044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4424"/>
  </w:style>
  <w:style w:type="character" w:customStyle="1" w:styleId="Heading1Char">
    <w:name w:val="Heading 1 Char"/>
    <w:aliases w:val="Pocket Char"/>
    <w:basedOn w:val="DefaultParagraphFont"/>
    <w:link w:val="Heading1"/>
    <w:rsid w:val="006044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0442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0442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60442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60442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0442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
    <w:basedOn w:val="DefaultParagraphFont"/>
    <w:uiPriority w:val="6"/>
    <w:qFormat/>
    <w:rsid w:val="00604424"/>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604424"/>
    <w:rPr>
      <w:color w:val="auto"/>
      <w:u w:val="none"/>
    </w:rPr>
  </w:style>
  <w:style w:type="character" w:styleId="FollowedHyperlink">
    <w:name w:val="FollowedHyperlink"/>
    <w:basedOn w:val="DefaultParagraphFont"/>
    <w:uiPriority w:val="99"/>
    <w:semiHidden/>
    <w:unhideWhenUsed/>
    <w:rsid w:val="00604424"/>
    <w:rPr>
      <w:color w:val="auto"/>
      <w:u w:val="none"/>
    </w:rPr>
  </w:style>
  <w:style w:type="paragraph" w:customStyle="1" w:styleId="textbold">
    <w:name w:val="text bold"/>
    <w:basedOn w:val="Normal"/>
    <w:link w:val="Emphasis"/>
    <w:autoRedefine/>
    <w:uiPriority w:val="7"/>
    <w:qFormat/>
    <w:rsid w:val="00D4398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tag"/>
    <w:basedOn w:val="Heading1"/>
    <w:link w:val="Hyperlink"/>
    <w:autoRedefine/>
    <w:uiPriority w:val="99"/>
    <w:qFormat/>
    <w:rsid w:val="00D4398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0eeborgicuypctuf7e.kinstacdn.com/wp-content/uploads/2019/07/Decoupling-Debunked.pdf" TargetMode="External"/><Relationship Id="rId3" Type="http://schemas.openxmlformats.org/officeDocument/2006/relationships/styles" Target="styles.xml"/><Relationship Id="rId7" Type="http://schemas.openxmlformats.org/officeDocument/2006/relationships/hyperlink" Target="https://www.nbcnews.com/politics/white-house/biden-sidelines-striketober-economy-balance-n128209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cielo.org.za/pdf/obiter/v41n3/04.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otherpapers.com/essay/Ethicality-of-Labor-Strike-Demonstrates-by-Social-Workers/62694.html" TargetMode="External"/><Relationship Id="rId4" Type="http://schemas.openxmlformats.org/officeDocument/2006/relationships/settings" Target="settings.xml"/><Relationship Id="rId9" Type="http://schemas.openxmlformats.org/officeDocument/2006/relationships/hyperlink" Target="https://www.otherpapers.com/essay/Ethicality-of-Labor-Strike-Demonstrates-by-Social-Workers/626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5805</Words>
  <Characters>33095</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25</cp:revision>
  <dcterms:created xsi:type="dcterms:W3CDTF">2021-11-06T14:38:00Z</dcterms:created>
  <dcterms:modified xsi:type="dcterms:W3CDTF">2021-11-06T15:29:00Z</dcterms:modified>
</cp:coreProperties>
</file>