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76292" w14:textId="0D515555" w:rsidR="00A95652" w:rsidRDefault="00256B5A" w:rsidP="00256B5A">
      <w:pPr>
        <w:pStyle w:val="Heading1"/>
      </w:pPr>
      <w:r>
        <w:t>1AC</w:t>
      </w:r>
    </w:p>
    <w:p w14:paraId="32BF7443" w14:textId="77777777" w:rsidR="006F3CD9" w:rsidRPr="00CB66CC" w:rsidRDefault="006F3CD9" w:rsidP="006F3CD9">
      <w:pPr>
        <w:pStyle w:val="Heading2"/>
        <w:rPr>
          <w:rFonts w:cs="Calibri"/>
        </w:rPr>
      </w:pPr>
      <w:r w:rsidRPr="00CB66CC">
        <w:rPr>
          <w:rFonts w:cs="Calibri"/>
        </w:rPr>
        <w:t>1AC</w:t>
      </w:r>
    </w:p>
    <w:p w14:paraId="75DC0315" w14:textId="77777777" w:rsidR="006F3CD9" w:rsidRPr="00CB66CC" w:rsidRDefault="006F3CD9" w:rsidP="006F3CD9">
      <w:pPr>
        <w:pStyle w:val="Heading3"/>
        <w:rPr>
          <w:rFonts w:cs="Calibri"/>
        </w:rPr>
      </w:pPr>
      <w:r w:rsidRPr="00CB66CC">
        <w:rPr>
          <w:rFonts w:cs="Calibri"/>
        </w:rPr>
        <w:t>Adv - democracy</w:t>
      </w:r>
    </w:p>
    <w:p w14:paraId="146F272E" w14:textId="77777777" w:rsidR="006F3CD9" w:rsidRPr="00CB66CC" w:rsidRDefault="006F3CD9" w:rsidP="006F3CD9">
      <w:pPr>
        <w:pStyle w:val="Heading4"/>
        <w:rPr>
          <w:rFonts w:cs="Calibri"/>
        </w:rPr>
      </w:pPr>
      <w:r w:rsidRPr="00CB66CC">
        <w:rPr>
          <w:rFonts w:cs="Calibri"/>
        </w:rPr>
        <w:t xml:space="preserve">The free press is </w:t>
      </w:r>
      <w:r w:rsidRPr="00CB66CC">
        <w:rPr>
          <w:rFonts w:cs="Calibri"/>
          <w:u w:val="single"/>
        </w:rPr>
        <w:t>at risk</w:t>
      </w:r>
      <w:r w:rsidRPr="00CB66CC">
        <w:rPr>
          <w:rFonts w:cs="Calibri"/>
        </w:rPr>
        <w:t xml:space="preserve"> because of </w:t>
      </w:r>
      <w:r w:rsidRPr="00CB66CC">
        <w:rPr>
          <w:rFonts w:cs="Calibri"/>
          <w:u w:val="single"/>
        </w:rPr>
        <w:t>Indian laws</w:t>
      </w:r>
      <w:r w:rsidRPr="00CB66CC">
        <w:rPr>
          <w:rFonts w:cs="Calibri"/>
        </w:rPr>
        <w:t xml:space="preserve"> – prioritizing objectivity is key to keep politicians accountable</w:t>
      </w:r>
    </w:p>
    <w:p w14:paraId="073ECE94" w14:textId="77777777" w:rsidR="006F3CD9" w:rsidRPr="00CB66CC" w:rsidRDefault="006F3CD9" w:rsidP="006F3CD9">
      <w:r w:rsidRPr="00CB66CC">
        <w:rPr>
          <w:rStyle w:val="Style13ptBold"/>
        </w:rPr>
        <w:t>Mukherjee 21</w:t>
      </w:r>
      <w:r w:rsidRPr="00CB66CC">
        <w:t xml:space="preserve"> Aditya Mukherjee, senior journalist based in Delhi, 9-29-2021, "There are digital warriors who go out on a limb for truth and objectivity, writes Aditya Mukherjee," Free Press Journal, </w:t>
      </w:r>
      <w:hyperlink r:id="rId6" w:history="1">
        <w:r w:rsidRPr="00CB66CC">
          <w:rPr>
            <w:rStyle w:val="Hyperlink"/>
          </w:rPr>
          <w:t>https://www.freepressjournal.in/analysis/there-are-digital-warriors-who-go-out-on-a-limb-for-truth-and-objectivity-writes-aditya-mukherjee //</w:t>
        </w:r>
      </w:hyperlink>
      <w:r w:rsidRPr="00CB66CC">
        <w:t xml:space="preserve"> </w:t>
      </w:r>
      <w:proofErr w:type="spellStart"/>
      <w:r w:rsidRPr="00CB66CC">
        <w:t>ella</w:t>
      </w:r>
      <w:proofErr w:type="spellEnd"/>
    </w:p>
    <w:p w14:paraId="0F87C675" w14:textId="77777777" w:rsidR="006F3CD9" w:rsidRPr="00CB66CC" w:rsidRDefault="006F3CD9" w:rsidP="006F3CD9">
      <w:pPr>
        <w:rPr>
          <w:sz w:val="14"/>
        </w:rPr>
      </w:pPr>
      <w:r w:rsidRPr="00CB66CC">
        <w:rPr>
          <w:sz w:val="14"/>
        </w:rPr>
        <w:t xml:space="preserve">These portals stoutly defend freedom of expression and don’t shy from speaking the truth, </w:t>
      </w:r>
      <w:proofErr w:type="gramStart"/>
      <w:r w:rsidRPr="00CB66CC">
        <w:rPr>
          <w:sz w:val="14"/>
        </w:rPr>
        <w:t>as long as</w:t>
      </w:r>
      <w:proofErr w:type="gramEnd"/>
      <w:r w:rsidRPr="00CB66CC">
        <w:rPr>
          <w:sz w:val="14"/>
        </w:rPr>
        <w:t xml:space="preserve"> they have facts and data in their </w:t>
      </w:r>
      <w:proofErr w:type="spellStart"/>
      <w:r w:rsidRPr="00CB66CC">
        <w:rPr>
          <w:sz w:val="14"/>
        </w:rPr>
        <w:t>armoury</w:t>
      </w:r>
      <w:proofErr w:type="spellEnd"/>
      <w:r w:rsidRPr="00CB66CC">
        <w:rPr>
          <w:sz w:val="14"/>
        </w:rPr>
        <w:t xml:space="preserve">. The kind of thought-provoking articles they publish twist our structured perpendiculars of </w:t>
      </w:r>
      <w:proofErr w:type="gramStart"/>
      <w:r w:rsidRPr="00CB66CC">
        <w:rPr>
          <w:sz w:val="14"/>
        </w:rPr>
        <w:t>comfort, and</w:t>
      </w:r>
      <w:proofErr w:type="gramEnd"/>
      <w:r w:rsidRPr="00CB66CC">
        <w:rPr>
          <w:sz w:val="14"/>
        </w:rPr>
        <w:t xml:space="preserve"> put things in perspective In these highly </w:t>
      </w:r>
      <w:proofErr w:type="spellStart"/>
      <w:r w:rsidRPr="00CB66CC">
        <w:rPr>
          <w:sz w:val="14"/>
        </w:rPr>
        <w:t>polarised</w:t>
      </w:r>
      <w:proofErr w:type="spellEnd"/>
      <w:r w:rsidRPr="00CB66CC">
        <w:rPr>
          <w:sz w:val="14"/>
        </w:rPr>
        <w:t xml:space="preserve"> times, it is never easy being a fearless journalist who burns with the precision of a laser beam to expose the dirty underbelly of our socio-political system. </w:t>
      </w:r>
      <w:r w:rsidRPr="00CB66CC">
        <w:rPr>
          <w:rStyle w:val="Emphasis"/>
        </w:rPr>
        <w:t xml:space="preserve">How would one define </w:t>
      </w:r>
      <w:r w:rsidRPr="00CB66CC">
        <w:rPr>
          <w:rStyle w:val="Emphasis"/>
          <w:highlight w:val="green"/>
        </w:rPr>
        <w:t>an ideal journalist in a democratic society</w:t>
      </w:r>
      <w:r w:rsidRPr="00CB66CC">
        <w:rPr>
          <w:rStyle w:val="Emphasis"/>
        </w:rPr>
        <w:t>?</w:t>
      </w:r>
      <w:r w:rsidRPr="00CB66CC">
        <w:rPr>
          <w:sz w:val="14"/>
        </w:rPr>
        <w:t xml:space="preserve"> </w:t>
      </w:r>
      <w:r w:rsidRPr="00CB66CC">
        <w:rPr>
          <w:rStyle w:val="StyleUnderline"/>
        </w:rPr>
        <w:t xml:space="preserve">They </w:t>
      </w:r>
      <w:r w:rsidRPr="00CB66CC">
        <w:rPr>
          <w:rStyle w:val="StyleUnderline"/>
          <w:highlight w:val="green"/>
        </w:rPr>
        <w:t>are</w:t>
      </w:r>
      <w:r w:rsidRPr="00CB66CC">
        <w:rPr>
          <w:rStyle w:val="StyleUnderline"/>
        </w:rPr>
        <w:t xml:space="preserve"> the quintessential </w:t>
      </w:r>
      <w:r w:rsidRPr="00CB66CC">
        <w:rPr>
          <w:rStyle w:val="StyleUnderline"/>
          <w:highlight w:val="green"/>
        </w:rPr>
        <w:t>truth-seekers</w:t>
      </w:r>
      <w:r w:rsidRPr="00CB66CC">
        <w:rPr>
          <w:rStyle w:val="StyleUnderline"/>
        </w:rPr>
        <w:t xml:space="preserve">, who </w:t>
      </w:r>
      <w:r w:rsidRPr="00CB66CC">
        <w:rPr>
          <w:rStyle w:val="StyleUnderline"/>
          <w:highlight w:val="green"/>
        </w:rPr>
        <w:t xml:space="preserve">shun ideological baggage </w:t>
      </w:r>
      <w:r w:rsidRPr="00CB66CC">
        <w:rPr>
          <w:rStyle w:val="StyleUnderline"/>
        </w:rPr>
        <w:t xml:space="preserve">of any kind, rise above their prejudices of caste and community, </w:t>
      </w:r>
      <w:r w:rsidRPr="00CB66CC">
        <w:rPr>
          <w:rStyle w:val="Emphasis"/>
          <w:highlight w:val="green"/>
        </w:rPr>
        <w:t>spurred</w:t>
      </w:r>
      <w:r w:rsidRPr="00CB66CC">
        <w:rPr>
          <w:rStyle w:val="StyleUnderline"/>
        </w:rPr>
        <w:t xml:space="preserve"> on </w:t>
      </w:r>
      <w:r w:rsidRPr="00CB66CC">
        <w:rPr>
          <w:rStyle w:val="Emphasis"/>
          <w:highlight w:val="green"/>
        </w:rPr>
        <w:t>by</w:t>
      </w:r>
      <w:r w:rsidRPr="00CB66CC">
        <w:rPr>
          <w:rStyle w:val="StyleUnderline"/>
        </w:rPr>
        <w:t xml:space="preserve"> the hunger for </w:t>
      </w:r>
      <w:r w:rsidRPr="00CB66CC">
        <w:rPr>
          <w:rStyle w:val="StyleUnderline"/>
          <w:highlight w:val="green"/>
        </w:rPr>
        <w:t xml:space="preserve">truth and </w:t>
      </w:r>
      <w:r w:rsidRPr="00CB66CC">
        <w:rPr>
          <w:rStyle w:val="Emphasis"/>
          <w:highlight w:val="green"/>
        </w:rPr>
        <w:t>objectivity</w:t>
      </w:r>
      <w:r w:rsidRPr="00CB66CC">
        <w:rPr>
          <w:sz w:val="14"/>
        </w:rPr>
        <w:t>.</w:t>
      </w:r>
      <w:r w:rsidRPr="00CB66CC">
        <w:rPr>
          <w:rStyle w:val="StyleUnderline"/>
        </w:rPr>
        <w:t xml:space="preserve"> </w:t>
      </w:r>
      <w:r w:rsidRPr="00CB66CC">
        <w:rPr>
          <w:sz w:val="14"/>
        </w:rPr>
        <w:t xml:space="preserve">In their quest, they often find themselves in the crosshairs of the ruling establishment, but they soldier on, regardless. The disturbing and disconcerting portrait of a publicity-crazy journalist, Parkinson, in Graham Greene’s famous novel, A Burnt-Out Case, out to ruin the reputation of a well-known architect, may show this profession in an adverse light, but on the face of it, an average journalist is considered a purveyor of truth and a steely warrior determined to blow the lid off corruption, political double-speak, inefficiency and financial shenanigans. Gutsy online media portals </w:t>
      </w:r>
      <w:r w:rsidRPr="00CB66CC">
        <w:rPr>
          <w:rStyle w:val="StyleUnderline"/>
        </w:rPr>
        <w:t xml:space="preserve">Something of this nature is playing out in Indian journalism these days. And spearheading this rare revolution are not mainstream newspapers and electronic media, but gutsy and feisty online media portals who, despite financial limitations, are punching above their weight, depending only on themselves and their innate moral strength to swim all the way to the shore. </w:t>
      </w:r>
      <w:r w:rsidRPr="00CB66CC">
        <w:rPr>
          <w:rStyle w:val="Emphasis"/>
        </w:rPr>
        <w:t xml:space="preserve">Mainstream print </w:t>
      </w:r>
      <w:r w:rsidRPr="00CB66CC">
        <w:rPr>
          <w:rStyle w:val="Emphasis"/>
          <w:highlight w:val="green"/>
        </w:rPr>
        <w:t xml:space="preserve">media dispensed </w:t>
      </w:r>
      <w:r w:rsidRPr="00CB66CC">
        <w:rPr>
          <w:rStyle w:val="Emphasis"/>
        </w:rPr>
        <w:t xml:space="preserve">with hardcore </w:t>
      </w:r>
      <w:r w:rsidRPr="00CB66CC">
        <w:rPr>
          <w:rStyle w:val="Emphasis"/>
          <w:highlight w:val="green"/>
        </w:rPr>
        <w:t xml:space="preserve">investigative reporting </w:t>
      </w:r>
      <w:r w:rsidRPr="00CB66CC">
        <w:rPr>
          <w:rStyle w:val="Emphasis"/>
        </w:rPr>
        <w:t>long ago</w:t>
      </w:r>
      <w:r w:rsidRPr="00CB66CC">
        <w:rPr>
          <w:sz w:val="14"/>
        </w:rPr>
        <w:t xml:space="preserve">. If one thinks back to the tumultuous and golden era of Indian journalism </w:t>
      </w:r>
      <w:r w:rsidRPr="00CB66CC">
        <w:rPr>
          <w:rStyle w:val="StyleUnderline"/>
        </w:rPr>
        <w:t>in the 80s</w:t>
      </w:r>
      <w:r w:rsidRPr="00CB66CC">
        <w:rPr>
          <w:sz w:val="14"/>
        </w:rPr>
        <w:t xml:space="preserve">, the first thing that comes to mind is the </w:t>
      </w:r>
      <w:proofErr w:type="spellStart"/>
      <w:r w:rsidRPr="00CB66CC">
        <w:rPr>
          <w:rStyle w:val="StyleUnderline"/>
        </w:rPr>
        <w:t>Bofors</w:t>
      </w:r>
      <w:proofErr w:type="spellEnd"/>
      <w:r w:rsidRPr="00CB66CC">
        <w:rPr>
          <w:rStyle w:val="StyleUnderline"/>
        </w:rPr>
        <w:t xml:space="preserve"> scam, whose embers </w:t>
      </w:r>
      <w:proofErr w:type="spellStart"/>
      <w:r w:rsidRPr="00CB66CC">
        <w:rPr>
          <w:rStyle w:val="StyleUnderline"/>
        </w:rPr>
        <w:t>smoulder</w:t>
      </w:r>
      <w:proofErr w:type="spellEnd"/>
      <w:r w:rsidRPr="00CB66CC">
        <w:rPr>
          <w:rStyle w:val="StyleUnderline"/>
        </w:rPr>
        <w:t xml:space="preserve"> even after three decades. As the curious nation glommed on to this scam, newspapers such as The Indian Express and The Hindu took it upon themselves to do investigative stories on this controversy, unearthing startling facts with a rare resilience. No </w:t>
      </w:r>
      <w:proofErr w:type="gramStart"/>
      <w:r w:rsidRPr="00CB66CC">
        <w:rPr>
          <w:rStyle w:val="StyleUnderline"/>
        </w:rPr>
        <w:t>amount</w:t>
      </w:r>
      <w:proofErr w:type="gramEnd"/>
      <w:r w:rsidRPr="00CB66CC">
        <w:rPr>
          <w:rStyle w:val="StyleUnderline"/>
        </w:rPr>
        <w:t xml:space="preserve"> of political pressures or blandishments could deter them from their avowed objectives</w:t>
      </w:r>
      <w:r w:rsidRPr="00CB66CC">
        <w:rPr>
          <w:sz w:val="14"/>
        </w:rPr>
        <w:t xml:space="preserve">. Mainstream media plays safe </w:t>
      </w:r>
      <w:r w:rsidRPr="00CB66CC">
        <w:rPr>
          <w:rStyle w:val="Emphasis"/>
        </w:rPr>
        <w:t xml:space="preserve">However, these days, </w:t>
      </w:r>
      <w:r w:rsidRPr="00CB66CC">
        <w:rPr>
          <w:rStyle w:val="Emphasis"/>
          <w:highlight w:val="green"/>
        </w:rPr>
        <w:t>promoting hard-core journalism is anathema to</w:t>
      </w:r>
      <w:r w:rsidRPr="00CB66CC">
        <w:rPr>
          <w:rStyle w:val="Emphasis"/>
        </w:rPr>
        <w:t xml:space="preserve"> most of the </w:t>
      </w:r>
      <w:r w:rsidRPr="00CB66CC">
        <w:rPr>
          <w:rStyle w:val="Emphasis"/>
          <w:highlight w:val="green"/>
        </w:rPr>
        <w:t xml:space="preserve">big media </w:t>
      </w:r>
      <w:r w:rsidRPr="00CB66CC">
        <w:rPr>
          <w:rStyle w:val="Emphasis"/>
        </w:rPr>
        <w:t>houses</w:t>
      </w:r>
      <w:r w:rsidRPr="00CB66CC">
        <w:rPr>
          <w:sz w:val="14"/>
        </w:rPr>
        <w:t xml:space="preserve"> </w:t>
      </w:r>
      <w:proofErr w:type="gramStart"/>
      <w:r w:rsidRPr="00CB66CC">
        <w:rPr>
          <w:sz w:val="14"/>
        </w:rPr>
        <w:t>and also</w:t>
      </w:r>
      <w:proofErr w:type="gramEnd"/>
      <w:r w:rsidRPr="00CB66CC">
        <w:rPr>
          <w:sz w:val="14"/>
        </w:rPr>
        <w:t xml:space="preserve"> the monkey on their back as it would mean </w:t>
      </w:r>
      <w:r w:rsidRPr="00CB66CC">
        <w:rPr>
          <w:rStyle w:val="StyleUnderline"/>
        </w:rPr>
        <w:t xml:space="preserve">rubbing the establishment the wrong way and </w:t>
      </w:r>
      <w:r w:rsidRPr="00CB66CC">
        <w:rPr>
          <w:rStyle w:val="StyleUnderline"/>
          <w:highlight w:val="green"/>
        </w:rPr>
        <w:t>risking</w:t>
      </w:r>
      <w:r w:rsidRPr="00CB66CC">
        <w:rPr>
          <w:rStyle w:val="StyleUnderline"/>
        </w:rPr>
        <w:t xml:space="preserve"> loss of advertisement revenues worth crores. That is why they play safe and stay away from </w:t>
      </w:r>
      <w:r w:rsidRPr="00CB66CC">
        <w:rPr>
          <w:rStyle w:val="StyleUnderline"/>
          <w:highlight w:val="green"/>
        </w:rPr>
        <w:t>unnecessary kerfuffle</w:t>
      </w:r>
      <w:r w:rsidRPr="00CB66CC">
        <w:rPr>
          <w:sz w:val="14"/>
        </w:rPr>
        <w:t xml:space="preserve">. </w:t>
      </w:r>
      <w:r w:rsidRPr="00CB66CC">
        <w:rPr>
          <w:rStyle w:val="StyleUnderline"/>
        </w:rPr>
        <w:t xml:space="preserve">They sell these ad-cluttered, well-packaged newspapers, more as a consumer product that has </w:t>
      </w:r>
      <w:r w:rsidRPr="00CB66CC">
        <w:rPr>
          <w:rStyle w:val="Emphasis"/>
          <w:highlight w:val="green"/>
        </w:rPr>
        <w:t xml:space="preserve">no room for </w:t>
      </w:r>
      <w:proofErr w:type="gramStart"/>
      <w:r w:rsidRPr="00CB66CC">
        <w:rPr>
          <w:rStyle w:val="Emphasis"/>
          <w:highlight w:val="green"/>
        </w:rPr>
        <w:t>controversy</w:t>
      </w:r>
      <w:proofErr w:type="gramEnd"/>
      <w:r w:rsidRPr="00CB66CC">
        <w:rPr>
          <w:rStyle w:val="StyleUnderline"/>
        </w:rPr>
        <w:t xml:space="preserve"> and which can give the readers a feel-good factor. </w:t>
      </w:r>
      <w:r w:rsidRPr="00CB66CC">
        <w:rPr>
          <w:sz w:val="14"/>
        </w:rPr>
        <w:t xml:space="preserve">The </w:t>
      </w:r>
      <w:proofErr w:type="spellStart"/>
      <w:r w:rsidRPr="00CB66CC">
        <w:rPr>
          <w:sz w:val="14"/>
        </w:rPr>
        <w:t>colourful</w:t>
      </w:r>
      <w:proofErr w:type="spellEnd"/>
      <w:r w:rsidRPr="00CB66CC">
        <w:rPr>
          <w:sz w:val="14"/>
        </w:rPr>
        <w:t xml:space="preserve"> supplements, filled with lifestyle stories, </w:t>
      </w:r>
      <w:proofErr w:type="gramStart"/>
      <w:r w:rsidRPr="00CB66CC">
        <w:rPr>
          <w:sz w:val="14"/>
        </w:rPr>
        <w:t>Bollywood</w:t>
      </w:r>
      <w:proofErr w:type="gramEnd"/>
      <w:r w:rsidRPr="00CB66CC">
        <w:rPr>
          <w:sz w:val="14"/>
        </w:rPr>
        <w:t xml:space="preserve"> and Hollywood-centric news, enable the readers to live in some Pollyanna blur. Mainstream media are comfortable in their own skins, moving the goalposts to balance journalism with revenue. </w:t>
      </w:r>
      <w:r w:rsidRPr="00CB66CC">
        <w:rPr>
          <w:rStyle w:val="StyleUnderline"/>
        </w:rPr>
        <w:t xml:space="preserve">Which </w:t>
      </w:r>
      <w:r w:rsidRPr="00CB66CC">
        <w:rPr>
          <w:rStyle w:val="StyleUnderline"/>
          <w:highlight w:val="green"/>
        </w:rPr>
        <w:t xml:space="preserve">means </w:t>
      </w:r>
      <w:r w:rsidRPr="00CB66CC">
        <w:rPr>
          <w:rStyle w:val="Emphasis"/>
          <w:highlight w:val="green"/>
        </w:rPr>
        <w:t>journalism</w:t>
      </w:r>
      <w:r w:rsidRPr="00CB66CC">
        <w:rPr>
          <w:rStyle w:val="Emphasis"/>
        </w:rPr>
        <w:t xml:space="preserve"> that </w:t>
      </w:r>
      <w:r w:rsidRPr="00CB66CC">
        <w:rPr>
          <w:rStyle w:val="Emphasis"/>
          <w:highlight w:val="green"/>
        </w:rPr>
        <w:t>never makes a politician</w:t>
      </w:r>
      <w:r w:rsidRPr="00CB66CC">
        <w:rPr>
          <w:rStyle w:val="Emphasis"/>
        </w:rPr>
        <w:t xml:space="preserve"> or controversial figures </w:t>
      </w:r>
      <w:r w:rsidRPr="00CB66CC">
        <w:rPr>
          <w:rStyle w:val="Emphasis"/>
          <w:highlight w:val="green"/>
        </w:rPr>
        <w:t>in high places</w:t>
      </w:r>
      <w:r w:rsidRPr="00CB66CC">
        <w:rPr>
          <w:rStyle w:val="Emphasis"/>
        </w:rPr>
        <w:t xml:space="preserve"> squirm and </w:t>
      </w:r>
      <w:r w:rsidRPr="00CB66CC">
        <w:rPr>
          <w:rStyle w:val="Emphasis"/>
          <w:highlight w:val="green"/>
        </w:rPr>
        <w:t>uncomfortable with facts.</w:t>
      </w:r>
      <w:r w:rsidRPr="00CB66CC">
        <w:rPr>
          <w:rStyle w:val="Emphasis"/>
        </w:rPr>
        <w:t xml:space="preserve"> </w:t>
      </w:r>
      <w:r w:rsidRPr="00CB66CC">
        <w:rPr>
          <w:sz w:val="14"/>
        </w:rPr>
        <w:t xml:space="preserve">Role usurped No wonder, the role of the print media in taking on the establishment head-on has now been usurped by digital portals, which are the crucible of fearless journalistic </w:t>
      </w:r>
      <w:proofErr w:type="spellStart"/>
      <w:r w:rsidRPr="00CB66CC">
        <w:rPr>
          <w:sz w:val="14"/>
        </w:rPr>
        <w:t>endeavours</w:t>
      </w:r>
      <w:proofErr w:type="spellEnd"/>
      <w:r w:rsidRPr="00CB66CC">
        <w:rPr>
          <w:sz w:val="14"/>
        </w:rPr>
        <w:t xml:space="preserve"> where the effort to get to the bottom of truth is not hamstrung by considerations of advertisement revenues. These websites have successfully established a template for fearless journalism and the need for political transparency. These portals stoutly defend freedom of expression and don’t shy from speaking the truth, </w:t>
      </w:r>
      <w:proofErr w:type="gramStart"/>
      <w:r w:rsidRPr="00CB66CC">
        <w:rPr>
          <w:sz w:val="14"/>
        </w:rPr>
        <w:t>as long as</w:t>
      </w:r>
      <w:proofErr w:type="gramEnd"/>
      <w:r w:rsidRPr="00CB66CC">
        <w:rPr>
          <w:sz w:val="14"/>
        </w:rPr>
        <w:t xml:space="preserve"> they have facts and data in their </w:t>
      </w:r>
      <w:proofErr w:type="spellStart"/>
      <w:r w:rsidRPr="00CB66CC">
        <w:rPr>
          <w:sz w:val="14"/>
        </w:rPr>
        <w:t>armoury</w:t>
      </w:r>
      <w:proofErr w:type="spellEnd"/>
      <w:r w:rsidRPr="00CB66CC">
        <w:rPr>
          <w:sz w:val="14"/>
        </w:rPr>
        <w:t xml:space="preserve">. The kind of thought-provoking articles they publish twist our structured perpendiculars of </w:t>
      </w:r>
      <w:proofErr w:type="gramStart"/>
      <w:r w:rsidRPr="00CB66CC">
        <w:rPr>
          <w:sz w:val="14"/>
        </w:rPr>
        <w:t>comfort, and</w:t>
      </w:r>
      <w:proofErr w:type="gramEnd"/>
      <w:r w:rsidRPr="00CB66CC">
        <w:rPr>
          <w:sz w:val="14"/>
        </w:rPr>
        <w:t xml:space="preserve"> put things in perspective. </w:t>
      </w:r>
      <w:proofErr w:type="gramStart"/>
      <w:r w:rsidRPr="00CB66CC">
        <w:rPr>
          <w:sz w:val="14"/>
        </w:rPr>
        <w:t>More often than not</w:t>
      </w:r>
      <w:proofErr w:type="gramEnd"/>
      <w:r w:rsidRPr="00CB66CC">
        <w:rPr>
          <w:sz w:val="14"/>
        </w:rPr>
        <w:t xml:space="preserve">, the efforts of these websites at defending their stories are labyrinthine. At times, they </w:t>
      </w:r>
      <w:proofErr w:type="gramStart"/>
      <w:r w:rsidRPr="00CB66CC">
        <w:rPr>
          <w:sz w:val="14"/>
        </w:rPr>
        <w:t>have to</w:t>
      </w:r>
      <w:proofErr w:type="gramEnd"/>
      <w:r w:rsidRPr="00CB66CC">
        <w:rPr>
          <w:sz w:val="14"/>
        </w:rPr>
        <w:t xml:space="preserve"> pay a heavy price for sticking to their opinion and for questioning the government’s policies consistently and constantly and without any fear. </w:t>
      </w:r>
      <w:r w:rsidRPr="00CB66CC">
        <w:rPr>
          <w:rStyle w:val="StyleUnderline"/>
        </w:rPr>
        <w:t xml:space="preserve">Take the case of the two online portals, </w:t>
      </w:r>
      <w:proofErr w:type="spellStart"/>
      <w:r w:rsidRPr="00CB66CC">
        <w:rPr>
          <w:rStyle w:val="StyleUnderline"/>
          <w:highlight w:val="green"/>
        </w:rPr>
        <w:t>Newsclick</w:t>
      </w:r>
      <w:proofErr w:type="spellEnd"/>
      <w:r w:rsidRPr="00CB66CC">
        <w:rPr>
          <w:rStyle w:val="StyleUnderline"/>
          <w:highlight w:val="green"/>
        </w:rPr>
        <w:t xml:space="preserve"> and</w:t>
      </w:r>
      <w:r w:rsidRPr="00CB66CC">
        <w:rPr>
          <w:rStyle w:val="StyleUnderline"/>
        </w:rPr>
        <w:t xml:space="preserve"> </w:t>
      </w:r>
      <w:proofErr w:type="spellStart"/>
      <w:r w:rsidRPr="00CB66CC">
        <w:rPr>
          <w:rStyle w:val="StyleUnderline"/>
        </w:rPr>
        <w:t>News</w:t>
      </w:r>
      <w:r w:rsidRPr="00CB66CC">
        <w:rPr>
          <w:rStyle w:val="StyleUnderline"/>
          <w:highlight w:val="green"/>
        </w:rPr>
        <w:t>laundry</w:t>
      </w:r>
      <w:proofErr w:type="spellEnd"/>
      <w:r w:rsidRPr="00CB66CC">
        <w:rPr>
          <w:rStyle w:val="StyleUnderline"/>
          <w:highlight w:val="green"/>
        </w:rPr>
        <w:t>.</w:t>
      </w:r>
      <w:r w:rsidRPr="00CB66CC">
        <w:rPr>
          <w:rStyle w:val="StyleUnderline"/>
        </w:rPr>
        <w:t xml:space="preserve"> These are known to ask uncomfortable questions and call a spade a spade, often leaving the political class red-faced. The premises of both these portals were </w:t>
      </w:r>
      <w:r w:rsidRPr="00CB66CC">
        <w:rPr>
          <w:rStyle w:val="StyleUnderline"/>
          <w:highlight w:val="green"/>
        </w:rPr>
        <w:t>raided</w:t>
      </w:r>
      <w:r w:rsidRPr="00CB66CC">
        <w:rPr>
          <w:rStyle w:val="StyleUnderline"/>
        </w:rPr>
        <w:t xml:space="preserve"> recently by the Enforcement Directorate which wanted to check their financial records. But </w:t>
      </w:r>
      <w:r w:rsidRPr="00CB66CC">
        <w:rPr>
          <w:rStyle w:val="Emphasis"/>
        </w:rPr>
        <w:t xml:space="preserve">it was </w:t>
      </w:r>
      <w:r w:rsidRPr="00CB66CC">
        <w:rPr>
          <w:rStyle w:val="Emphasis"/>
          <w:highlight w:val="green"/>
        </w:rPr>
        <w:t>clear</w:t>
      </w:r>
      <w:r w:rsidRPr="00CB66CC">
        <w:rPr>
          <w:rStyle w:val="Emphasis"/>
        </w:rPr>
        <w:t xml:space="preserve"> that </w:t>
      </w:r>
      <w:r w:rsidRPr="00CB66CC">
        <w:rPr>
          <w:rStyle w:val="Emphasis"/>
          <w:highlight w:val="green"/>
        </w:rPr>
        <w:t>the main motive</w:t>
      </w:r>
      <w:r w:rsidRPr="00CB66CC">
        <w:rPr>
          <w:rStyle w:val="Emphasis"/>
        </w:rPr>
        <w:t xml:space="preserve"> of the raid </w:t>
      </w:r>
      <w:r w:rsidRPr="00CB66CC">
        <w:rPr>
          <w:rStyle w:val="Emphasis"/>
          <w:highlight w:val="green"/>
        </w:rPr>
        <w:t>was</w:t>
      </w:r>
      <w:r w:rsidRPr="00CB66CC">
        <w:rPr>
          <w:rStyle w:val="Emphasis"/>
        </w:rPr>
        <w:t xml:space="preserve"> something else </w:t>
      </w:r>
      <w:r w:rsidRPr="00CB66CC">
        <w:rPr>
          <w:rStyle w:val="Emphasis"/>
          <w:highlight w:val="green"/>
        </w:rPr>
        <w:t>-- to silence critical journalism</w:t>
      </w:r>
      <w:r w:rsidRPr="00CB66CC">
        <w:rPr>
          <w:rStyle w:val="Emphasis"/>
        </w:rPr>
        <w:t xml:space="preserve"> and harass those who do not toe the official line.</w:t>
      </w:r>
      <w:r w:rsidRPr="00CB66CC">
        <w:rPr>
          <w:rStyle w:val="StyleUnderline"/>
        </w:rPr>
        <w:t xml:space="preserve"> </w:t>
      </w:r>
      <w:r w:rsidRPr="00CB66CC">
        <w:rPr>
          <w:sz w:val="14"/>
        </w:rPr>
        <w:t xml:space="preserve">The editors of several online portals are often slapped with legal notices and defamation suits for daring to publish a well-researched story on a political controversy, or on a powerful and influential industrialist or politician. But despite such threats of defamation suits and intimidation, these </w:t>
      </w:r>
      <w:r w:rsidRPr="00CB66CC">
        <w:rPr>
          <w:rStyle w:val="Emphasis"/>
        </w:rPr>
        <w:t xml:space="preserve">online </w:t>
      </w:r>
      <w:r w:rsidRPr="00CB66CC">
        <w:rPr>
          <w:rStyle w:val="Emphasis"/>
          <w:highlight w:val="green"/>
        </w:rPr>
        <w:t>portals</w:t>
      </w:r>
      <w:r w:rsidRPr="00CB66CC">
        <w:rPr>
          <w:rStyle w:val="Emphasis"/>
        </w:rPr>
        <w:t xml:space="preserve"> continue to </w:t>
      </w:r>
      <w:r w:rsidRPr="00CB66CC">
        <w:rPr>
          <w:rStyle w:val="Emphasis"/>
          <w:highlight w:val="green"/>
        </w:rPr>
        <w:t>go out on a limb for truth and objectivity</w:t>
      </w:r>
      <w:r w:rsidRPr="00CB66CC">
        <w:rPr>
          <w:rStyle w:val="Emphasis"/>
        </w:rPr>
        <w:t>,</w:t>
      </w:r>
      <w:r w:rsidRPr="00CB66CC">
        <w:rPr>
          <w:sz w:val="14"/>
        </w:rPr>
        <w:t xml:space="preserve"> </w:t>
      </w:r>
      <w:r w:rsidRPr="00CB66CC">
        <w:rPr>
          <w:rStyle w:val="StyleUnderline"/>
        </w:rPr>
        <w:t>becoming a fly in the ointment of the politicians and other vested interests trying to muzzle voices of intrepid journalists. I</w:t>
      </w:r>
      <w:r w:rsidRPr="00CB66CC">
        <w:rPr>
          <w:sz w:val="14"/>
        </w:rPr>
        <w:t>t is high time all right-thinking individuals extended their moral support to these websites struggling to keep independent journalism alive.</w:t>
      </w:r>
    </w:p>
    <w:p w14:paraId="66D51CF1" w14:textId="77777777" w:rsidR="006F3CD9" w:rsidRPr="00CB66CC" w:rsidRDefault="006F3CD9" w:rsidP="006F3CD9">
      <w:pPr>
        <w:pStyle w:val="Heading4"/>
        <w:rPr>
          <w:rFonts w:cs="Calibri"/>
        </w:rPr>
      </w:pPr>
      <w:r w:rsidRPr="00CB66CC">
        <w:rPr>
          <w:rFonts w:cs="Calibri"/>
        </w:rPr>
        <w:t xml:space="preserve">Biased reporting that advocates for the government </w:t>
      </w:r>
      <w:r w:rsidRPr="00CB66CC">
        <w:rPr>
          <w:rFonts w:cs="Calibri"/>
          <w:u w:val="single"/>
        </w:rPr>
        <w:t>undermines</w:t>
      </w:r>
      <w:r w:rsidRPr="00CB66CC">
        <w:rPr>
          <w:rFonts w:cs="Calibri"/>
        </w:rPr>
        <w:t xml:space="preserve"> Indian democracy and leads to </w:t>
      </w:r>
      <w:r w:rsidRPr="00CB66CC">
        <w:rPr>
          <w:rFonts w:cs="Calibri"/>
          <w:u w:val="single"/>
        </w:rPr>
        <w:t>populism</w:t>
      </w:r>
      <w:r w:rsidRPr="00CB66CC">
        <w:rPr>
          <w:rFonts w:cs="Calibri"/>
        </w:rPr>
        <w:t xml:space="preserve"> and </w:t>
      </w:r>
      <w:r w:rsidRPr="00CB66CC">
        <w:rPr>
          <w:rFonts w:cs="Calibri"/>
          <w:u w:val="single"/>
        </w:rPr>
        <w:t>backsliding</w:t>
      </w:r>
    </w:p>
    <w:p w14:paraId="18C42A5C" w14:textId="77777777" w:rsidR="006F3CD9" w:rsidRPr="00CB66CC" w:rsidRDefault="006F3CD9" w:rsidP="006F3CD9">
      <w:r w:rsidRPr="00CB66CC">
        <w:rPr>
          <w:rFonts w:eastAsiaTheme="majorEastAsia"/>
          <w:b/>
          <w:iCs/>
          <w:sz w:val="26"/>
        </w:rPr>
        <w:t>Mohan</w:t>
      </w:r>
      <w:r w:rsidRPr="00CB66CC">
        <w:rPr>
          <w:i/>
          <w:iCs/>
        </w:rPr>
        <w:t xml:space="preserve">, </w:t>
      </w:r>
      <w:proofErr w:type="spellStart"/>
      <w:r w:rsidRPr="00CB66CC">
        <w:rPr>
          <w:i/>
          <w:iCs/>
        </w:rPr>
        <w:t>Jahani</w:t>
      </w:r>
      <w:proofErr w:type="spellEnd"/>
      <w:r w:rsidRPr="00CB66CC">
        <w:rPr>
          <w:i/>
          <w:iCs/>
        </w:rPr>
        <w:t xml:space="preserve"> </w:t>
      </w:r>
      <w:r w:rsidRPr="00CB66CC">
        <w:rPr>
          <w:rFonts w:eastAsiaTheme="majorEastAsia"/>
          <w:b/>
          <w:iCs/>
          <w:sz w:val="26"/>
        </w:rPr>
        <w:t>2021</w:t>
      </w:r>
      <w:r w:rsidRPr="00CB66CC">
        <w:rPr>
          <w:i/>
          <w:iCs/>
        </w:rPr>
        <w:t xml:space="preserve"> </w:t>
      </w:r>
      <w:r w:rsidRPr="00CB66CC">
        <w:rPr>
          <w:i/>
          <w:iCs/>
          <w:sz w:val="18"/>
          <w:szCs w:val="18"/>
        </w:rPr>
        <w:t xml:space="preserve">Media bias and democracy in </w:t>
      </w:r>
      <w:proofErr w:type="spellStart"/>
      <w:r w:rsidRPr="00CB66CC">
        <w:rPr>
          <w:i/>
          <w:iCs/>
          <w:sz w:val="18"/>
          <w:szCs w:val="18"/>
        </w:rPr>
        <w:t>india</w:t>
      </w:r>
      <w:proofErr w:type="spellEnd"/>
      <w:r w:rsidRPr="00CB66CC">
        <w:rPr>
          <w:i/>
          <w:iCs/>
          <w:sz w:val="18"/>
          <w:szCs w:val="18"/>
        </w:rPr>
        <w:t xml:space="preserve"> • </w:t>
      </w:r>
      <w:proofErr w:type="spellStart"/>
      <w:r w:rsidRPr="00CB66CC">
        <w:rPr>
          <w:i/>
          <w:iCs/>
          <w:sz w:val="18"/>
          <w:szCs w:val="18"/>
        </w:rPr>
        <w:t>stimson</w:t>
      </w:r>
      <w:proofErr w:type="spellEnd"/>
      <w:r w:rsidRPr="00CB66CC">
        <w:rPr>
          <w:i/>
          <w:iCs/>
          <w:sz w:val="18"/>
          <w:szCs w:val="18"/>
        </w:rPr>
        <w:t xml:space="preserve"> center</w:t>
      </w:r>
      <w:r w:rsidRPr="00CB66CC">
        <w:rPr>
          <w:sz w:val="18"/>
          <w:szCs w:val="18"/>
        </w:rPr>
        <w:t xml:space="preserve">. Stimson Center. (2021, July 2). Retrieved March 4, 2022, from https://www.stimson.org/2021/media-bias-and-democracy-in-india/ // </w:t>
      </w:r>
      <w:proofErr w:type="spellStart"/>
      <w:r w:rsidRPr="00CB66CC">
        <w:rPr>
          <w:sz w:val="18"/>
          <w:szCs w:val="18"/>
        </w:rPr>
        <w:t>sosa</w:t>
      </w:r>
      <w:proofErr w:type="spellEnd"/>
    </w:p>
    <w:p w14:paraId="3899D8F9" w14:textId="77777777" w:rsidR="006F3CD9" w:rsidRPr="00CB66CC" w:rsidRDefault="006F3CD9" w:rsidP="006F3CD9">
      <w:pPr>
        <w:rPr>
          <w:rStyle w:val="Emphasis"/>
        </w:rPr>
      </w:pPr>
      <w:r w:rsidRPr="00CB66CC">
        <w:rPr>
          <w:sz w:val="14"/>
        </w:rPr>
        <w:t xml:space="preserve">As the COVID-19 pandemic rages out of control </w:t>
      </w:r>
      <w:r w:rsidRPr="00CB66CC">
        <w:rPr>
          <w:rStyle w:val="StyleUnderline"/>
          <w:highlight w:val="green"/>
        </w:rPr>
        <w:t>in India</w:t>
      </w:r>
      <w:r w:rsidRPr="00CB66CC">
        <w:rPr>
          <w:sz w:val="14"/>
        </w:rPr>
        <w:t>, many are rightly focusing on the content of stories on the death toll and months of lockdown. The lack of journalistic integrity behind some of the stories deepens this grim situation. In April, </w:t>
      </w:r>
      <w:hyperlink r:id="rId7" w:tgtFrame="_blank" w:history="1">
        <w:r w:rsidRPr="00CB66CC">
          <w:rPr>
            <w:rStyle w:val="Hyperlink"/>
            <w:sz w:val="14"/>
          </w:rPr>
          <w:t>reports emerged</w:t>
        </w:r>
      </w:hyperlink>
      <w:r w:rsidRPr="00CB66CC">
        <w:rPr>
          <w:sz w:val="14"/>
        </w:rPr>
        <w:t> that, at the request of the Indian government, Twitter censored 52 tweets criticizing the government’s handling of the pandemic. Meanwhile</w:t>
      </w:r>
      <w:r w:rsidRPr="00CB66CC">
        <w:rPr>
          <w:rStyle w:val="StyleUnderline"/>
          <w:highlight w:val="green"/>
        </w:rPr>
        <w:t xml:space="preserve">, pro-government TV </w:t>
      </w:r>
      <w:r w:rsidRPr="00CB66CC">
        <w:rPr>
          <w:rStyle w:val="StyleUnderline"/>
        </w:rPr>
        <w:t>channels </w:t>
      </w:r>
      <w:hyperlink r:id="rId8" w:tgtFrame="_blank" w:history="1">
        <w:r w:rsidRPr="00CB66CC">
          <w:rPr>
            <w:rStyle w:val="StyleUnderline"/>
            <w:highlight w:val="green"/>
          </w:rPr>
          <w:t>blamed</w:t>
        </w:r>
      </w:hyperlink>
      <w:r w:rsidRPr="00CB66CC">
        <w:rPr>
          <w:sz w:val="14"/>
        </w:rPr>
        <w:t xml:space="preserve"> the </w:t>
      </w:r>
      <w:r w:rsidRPr="00CB66CC">
        <w:rPr>
          <w:rStyle w:val="StyleUnderline"/>
          <w:highlight w:val="green"/>
        </w:rPr>
        <w:t xml:space="preserve">farmers’ </w:t>
      </w:r>
      <w:r w:rsidRPr="00CB66CC">
        <w:rPr>
          <w:rStyle w:val="StyleUnderline"/>
        </w:rPr>
        <w:t xml:space="preserve">protests </w:t>
      </w:r>
      <w:r w:rsidRPr="00CB66CC">
        <w:rPr>
          <w:rStyle w:val="StyleUnderline"/>
          <w:highlight w:val="green"/>
        </w:rPr>
        <w:t xml:space="preserve">for limited </w:t>
      </w:r>
      <w:r w:rsidRPr="00CB66CC">
        <w:rPr>
          <w:rStyle w:val="StyleUnderline"/>
        </w:rPr>
        <w:t xml:space="preserve">oxygen </w:t>
      </w:r>
      <w:r w:rsidRPr="00CB66CC">
        <w:rPr>
          <w:rStyle w:val="StyleUnderline"/>
          <w:highlight w:val="green"/>
        </w:rPr>
        <w:t>supplies for COVID-</w:t>
      </w:r>
      <w:r w:rsidRPr="00CB66CC">
        <w:rPr>
          <w:rStyle w:val="StyleUnderline"/>
        </w:rPr>
        <w:t>19 patients</w:t>
      </w:r>
      <w:r w:rsidRPr="00CB66CC">
        <w:rPr>
          <w:sz w:val="14"/>
        </w:rPr>
        <w:t xml:space="preserve">, </w:t>
      </w:r>
      <w:r w:rsidRPr="00CB66CC">
        <w:rPr>
          <w:rStyle w:val="StyleUnderline"/>
          <w:highlight w:val="green"/>
        </w:rPr>
        <w:t xml:space="preserve">though supplies </w:t>
      </w:r>
      <w:r w:rsidRPr="00CB66CC">
        <w:rPr>
          <w:rStyle w:val="StyleUnderline"/>
        </w:rPr>
        <w:t>were </w:t>
      </w:r>
      <w:hyperlink r:id="rId9" w:tgtFrame="_blank" w:history="1">
        <w:r w:rsidRPr="00CB66CC">
          <w:rPr>
            <w:rStyle w:val="StyleUnderline"/>
          </w:rPr>
          <w:t xml:space="preserve">actually </w:t>
        </w:r>
        <w:r w:rsidRPr="00CB66CC">
          <w:rPr>
            <w:rStyle w:val="StyleUnderline"/>
            <w:highlight w:val="green"/>
          </w:rPr>
          <w:t>scarce</w:t>
        </w:r>
      </w:hyperlink>
      <w:r w:rsidRPr="00CB66CC">
        <w:rPr>
          <w:rStyle w:val="StyleUnderline"/>
          <w:highlight w:val="green"/>
        </w:rPr>
        <w:t xml:space="preserve"> due to poor </w:t>
      </w:r>
      <w:r w:rsidRPr="00CB66CC">
        <w:rPr>
          <w:rStyle w:val="StyleUnderline"/>
        </w:rPr>
        <w:t xml:space="preserve">public health </w:t>
      </w:r>
      <w:r w:rsidRPr="00CB66CC">
        <w:rPr>
          <w:rStyle w:val="StyleUnderline"/>
          <w:highlight w:val="green"/>
        </w:rPr>
        <w:t>infrastructure</w:t>
      </w:r>
      <w:r w:rsidRPr="00CB66CC">
        <w:rPr>
          <w:sz w:val="14"/>
        </w:rPr>
        <w:t xml:space="preserve">. This </w:t>
      </w:r>
      <w:r w:rsidRPr="00CB66CC">
        <w:rPr>
          <w:rStyle w:val="StyleUnderline"/>
          <w:highlight w:val="green"/>
        </w:rPr>
        <w:t xml:space="preserve">reporting </w:t>
      </w:r>
      <w:r w:rsidRPr="00CB66CC">
        <w:rPr>
          <w:rStyle w:val="StyleUnderline"/>
        </w:rPr>
        <w:t xml:space="preserve">is </w:t>
      </w:r>
      <w:r w:rsidRPr="00CB66CC">
        <w:rPr>
          <w:sz w:val="14"/>
        </w:rPr>
        <w:t xml:space="preserve">not only </w:t>
      </w:r>
      <w:r w:rsidRPr="00CB66CC">
        <w:rPr>
          <w:rStyle w:val="StyleUnderline"/>
          <w:highlight w:val="green"/>
        </w:rPr>
        <w:t>misleading</w:t>
      </w:r>
      <w:r w:rsidRPr="00CB66CC">
        <w:rPr>
          <w:sz w:val="14"/>
        </w:rPr>
        <w:t xml:space="preserve"> and traumatic to those affected by the pandemic, but also </w:t>
      </w:r>
      <w:r w:rsidRPr="00CB66CC">
        <w:rPr>
          <w:rStyle w:val="Emphasis"/>
        </w:rPr>
        <w:t xml:space="preserve">poses </w:t>
      </w:r>
      <w:r w:rsidRPr="00CB66CC">
        <w:rPr>
          <w:rStyle w:val="Emphasis"/>
          <w:highlight w:val="green"/>
        </w:rPr>
        <w:t>a major threat to India’s vibrant democracy.</w:t>
      </w:r>
    </w:p>
    <w:p w14:paraId="0125A23A" w14:textId="77777777" w:rsidR="006F3CD9" w:rsidRPr="00CB66CC" w:rsidRDefault="006F3CD9" w:rsidP="006F3CD9">
      <w:pPr>
        <w:rPr>
          <w:sz w:val="14"/>
        </w:rPr>
      </w:pPr>
      <w:r w:rsidRPr="00CB66CC">
        <w:rPr>
          <w:sz w:val="14"/>
        </w:rPr>
        <w:t xml:space="preserve">Even before the pandemic, </w:t>
      </w:r>
      <w:r w:rsidRPr="00CB66CC">
        <w:rPr>
          <w:rStyle w:val="StyleUnderline"/>
        </w:rPr>
        <w:t>media bias in India</w:t>
      </w:r>
      <w:r w:rsidRPr="00CB66CC">
        <w:rPr>
          <w:sz w:val="14"/>
        </w:rPr>
        <w:t xml:space="preserve"> existed across the largest newspapers throughout the country, and political forces shape this bias. For example, </w:t>
      </w:r>
      <w:r w:rsidRPr="00CB66CC">
        <w:rPr>
          <w:rStyle w:val="StyleUnderline"/>
          <w:highlight w:val="green"/>
        </w:rPr>
        <w:t xml:space="preserve">funds from the government </w:t>
      </w:r>
      <w:r w:rsidRPr="00CB66CC">
        <w:rPr>
          <w:rStyle w:val="StyleUnderline"/>
        </w:rPr>
        <w:t xml:space="preserve">are </w:t>
      </w:r>
      <w:r w:rsidRPr="00CB66CC">
        <w:rPr>
          <w:rStyle w:val="StyleUnderline"/>
          <w:highlight w:val="green"/>
        </w:rPr>
        <w:t xml:space="preserve">critical to </w:t>
      </w:r>
      <w:r w:rsidRPr="00CB66CC">
        <w:rPr>
          <w:rStyle w:val="StyleUnderline"/>
        </w:rPr>
        <w:t xml:space="preserve">many </w:t>
      </w:r>
      <w:r w:rsidRPr="00CB66CC">
        <w:rPr>
          <w:rStyle w:val="StyleUnderline"/>
          <w:highlight w:val="green"/>
        </w:rPr>
        <w:t>newspaper</w:t>
      </w:r>
      <w:r w:rsidRPr="00CB66CC">
        <w:rPr>
          <w:rStyle w:val="StyleUnderline"/>
        </w:rPr>
        <w:t xml:space="preserve">s’ </w:t>
      </w:r>
      <w:r w:rsidRPr="00CB66CC">
        <w:rPr>
          <w:rStyle w:val="StyleUnderline"/>
          <w:highlight w:val="green"/>
        </w:rPr>
        <w:t>operations</w:t>
      </w:r>
      <w:r w:rsidRPr="00CB66CC">
        <w:rPr>
          <w:rStyle w:val="StyleUnderline"/>
        </w:rPr>
        <w:t xml:space="preserve"> and budgets</w:t>
      </w:r>
      <w:r w:rsidRPr="00CB66CC">
        <w:rPr>
          <w:sz w:val="14"/>
        </w:rPr>
        <w:t xml:space="preserve">, and the current Bhartiya Janata Party (BJP) </w:t>
      </w:r>
      <w:r w:rsidRPr="00CB66CC">
        <w:rPr>
          <w:rStyle w:val="StyleUnderline"/>
        </w:rPr>
        <w:t>government has previously </w:t>
      </w:r>
      <w:hyperlink r:id="rId10" w:tgtFrame="_blank" w:history="1">
        <w:r w:rsidRPr="00CB66CC">
          <w:rPr>
            <w:rStyle w:val="StyleUnderline"/>
            <w:highlight w:val="green"/>
          </w:rPr>
          <w:t>refused to advertise</w:t>
        </w:r>
      </w:hyperlink>
      <w:r w:rsidRPr="00CB66CC">
        <w:rPr>
          <w:rStyle w:val="StyleUnderline"/>
          <w:highlight w:val="green"/>
        </w:rPr>
        <w:t> </w:t>
      </w:r>
      <w:r w:rsidRPr="00CB66CC">
        <w:rPr>
          <w:rStyle w:val="StyleUnderline"/>
        </w:rPr>
        <w:t xml:space="preserve">with </w:t>
      </w:r>
      <w:r w:rsidRPr="00CB66CC">
        <w:rPr>
          <w:rStyle w:val="StyleUnderline"/>
          <w:highlight w:val="green"/>
        </w:rPr>
        <w:t>newspapers that do not support it</w:t>
      </w:r>
      <w:r w:rsidRPr="00CB66CC">
        <w:rPr>
          <w:rStyle w:val="StyleUnderline"/>
        </w:rPr>
        <w:t>s initiatives</w:t>
      </w:r>
      <w:r w:rsidRPr="00CB66CC">
        <w:rPr>
          <w:sz w:val="14"/>
        </w:rPr>
        <w:t xml:space="preserve">. This pressure </w:t>
      </w:r>
      <w:r w:rsidRPr="00CB66CC">
        <w:rPr>
          <w:rStyle w:val="StyleUnderline"/>
          <w:highlight w:val="green"/>
        </w:rPr>
        <w:t>leads media to endorse government policies, creating unbalanced reporting</w:t>
      </w:r>
      <w:r w:rsidRPr="00CB66CC">
        <w:rPr>
          <w:sz w:val="14"/>
        </w:rPr>
        <w:t xml:space="preserve"> where media bias can affect political behavior in favor of the incumbent. Many media outlets enjoy a symbiotic relationship with the government, in turn receiving attention, funding, and prominence. These trends damage India’s democracy </w:t>
      </w:r>
      <w:proofErr w:type="gramStart"/>
      <w:r w:rsidRPr="00CB66CC">
        <w:rPr>
          <w:sz w:val="14"/>
        </w:rPr>
        <w:t>and also</w:t>
      </w:r>
      <w:proofErr w:type="gramEnd"/>
      <w:r w:rsidRPr="00CB66CC">
        <w:rPr>
          <w:sz w:val="14"/>
        </w:rPr>
        <w:t xml:space="preserve"> put journalists critical of the government in danger, threatening their right to physical safety.</w:t>
      </w:r>
    </w:p>
    <w:p w14:paraId="1BCD2F6A" w14:textId="77777777" w:rsidR="006F3CD9" w:rsidRPr="00CB66CC" w:rsidRDefault="006F3CD9" w:rsidP="006F3CD9">
      <w:pPr>
        <w:rPr>
          <w:sz w:val="14"/>
        </w:rPr>
      </w:pPr>
      <w:r w:rsidRPr="00CB66CC">
        <w:rPr>
          <w:sz w:val="14"/>
        </w:rPr>
        <w:t xml:space="preserve">While the </w:t>
      </w:r>
      <w:r w:rsidRPr="00CB66CC">
        <w:rPr>
          <w:rStyle w:val="StyleUnderline"/>
          <w:highlight w:val="green"/>
        </w:rPr>
        <w:t>COVID-</w:t>
      </w:r>
      <w:r w:rsidRPr="00CB66CC">
        <w:rPr>
          <w:rStyle w:val="StyleUnderline"/>
        </w:rPr>
        <w:t>19</w:t>
      </w:r>
      <w:r w:rsidRPr="00CB66CC">
        <w:rPr>
          <w:sz w:val="14"/>
        </w:rPr>
        <w:t xml:space="preserve"> pandemic </w:t>
      </w:r>
      <w:r w:rsidRPr="00CB66CC">
        <w:rPr>
          <w:rStyle w:val="StyleUnderline"/>
        </w:rPr>
        <w:t xml:space="preserve">has </w:t>
      </w:r>
      <w:r w:rsidRPr="00CB66CC">
        <w:rPr>
          <w:rStyle w:val="StyleUnderline"/>
          <w:highlight w:val="green"/>
        </w:rPr>
        <w:t xml:space="preserve">exacerbated </w:t>
      </w:r>
      <w:r w:rsidRPr="00CB66CC">
        <w:rPr>
          <w:rStyle w:val="StyleUnderline"/>
        </w:rPr>
        <w:t xml:space="preserve">media </w:t>
      </w:r>
      <w:r w:rsidRPr="00CB66CC">
        <w:rPr>
          <w:rStyle w:val="StyleUnderline"/>
          <w:highlight w:val="green"/>
        </w:rPr>
        <w:t xml:space="preserve">bias </w:t>
      </w:r>
      <w:r w:rsidRPr="00CB66CC">
        <w:t>in India</w:t>
      </w:r>
      <w:r w:rsidRPr="00CB66CC">
        <w:rPr>
          <w:sz w:val="14"/>
        </w:rPr>
        <w:t xml:space="preserve">, it is hardly a new phenomenon. </w:t>
      </w:r>
      <w:r w:rsidRPr="00CB66CC">
        <w:rPr>
          <w:rStyle w:val="StyleUnderline"/>
          <w:highlight w:val="green"/>
        </w:rPr>
        <w:t>A </w:t>
      </w:r>
      <w:hyperlink r:id="rId11" w:tgtFrame="_blank" w:history="1">
        <w:r w:rsidRPr="00CB66CC">
          <w:rPr>
            <w:rStyle w:val="StyleUnderline"/>
            <w:highlight w:val="green"/>
          </w:rPr>
          <w:t>study</w:t>
        </w:r>
      </w:hyperlink>
      <w:r w:rsidRPr="00CB66CC">
        <w:rPr>
          <w:rStyle w:val="StyleUnderline"/>
        </w:rPr>
        <w:t> </w:t>
      </w:r>
      <w:r w:rsidRPr="00CB66CC">
        <w:rPr>
          <w:sz w:val="14"/>
        </w:rPr>
        <w:t xml:space="preserve">of 30 Indian newspapers and 41 Indian TV channels with the largest viewership rates in the country </w:t>
      </w:r>
      <w:r w:rsidRPr="00CB66CC">
        <w:rPr>
          <w:rStyle w:val="StyleUnderline"/>
          <w:highlight w:val="green"/>
        </w:rPr>
        <w:t xml:space="preserve">confirms the existence of rampant </w:t>
      </w:r>
      <w:r w:rsidRPr="00CB66CC">
        <w:t>media</w:t>
      </w:r>
      <w:r w:rsidRPr="00CB66CC">
        <w:rPr>
          <w:rStyle w:val="StyleUnderline"/>
          <w:highlight w:val="green"/>
        </w:rPr>
        <w:t xml:space="preserve"> bias</w:t>
      </w:r>
      <w:r w:rsidRPr="00CB66CC">
        <w:rPr>
          <w:sz w:val="14"/>
        </w:rPr>
        <w:t xml:space="preserve"> during a two-year period from 2017 to 2018.</w:t>
      </w:r>
      <w:hyperlink r:id="rId12" w:anchor="easy-footnote-bottom-1-14657" w:history="1">
        <w:r w:rsidRPr="00CB66CC">
          <w:rPr>
            <w:rStyle w:val="Hyperlink"/>
            <w:sz w:val="14"/>
          </w:rPr>
          <w:t>1</w:t>
        </w:r>
      </w:hyperlink>
    </w:p>
    <w:p w14:paraId="29A0ACA8" w14:textId="77777777" w:rsidR="006F3CD9" w:rsidRPr="00CB66CC" w:rsidRDefault="006F3CD9" w:rsidP="006F3CD9">
      <w:pPr>
        <w:rPr>
          <w:sz w:val="14"/>
        </w:rPr>
      </w:pPr>
      <w:r w:rsidRPr="00CB66CC">
        <w:rPr>
          <w:sz w:val="14"/>
        </w:rPr>
        <w:t xml:space="preserve">The study relies on rating editorial articles that focus on religious, gender, and caste issues as either liberal, neutral, or conservative; and then compiling these scores by each newspaper to find the overall bias in each outlet. The results unsurprisingly and unfortunately show the consistent existence of media bias—for example, except for eight newspapers, the papers all express biases </w:t>
      </w:r>
      <w:r w:rsidRPr="00CB66CC">
        <w:rPr>
          <w:rStyle w:val="StyleUnderline"/>
          <w:highlight w:val="green"/>
        </w:rPr>
        <w:t>far from neutral</w:t>
      </w:r>
      <w:r w:rsidRPr="00CB66CC">
        <w:rPr>
          <w:sz w:val="14"/>
        </w:rPr>
        <w:t>. And this bias consistently correlates with viewers in India expressing similarly biased social, economic, and security attitudes.</w:t>
      </w:r>
    </w:p>
    <w:p w14:paraId="140C8263" w14:textId="77777777" w:rsidR="006F3CD9" w:rsidRPr="00CB66CC" w:rsidRDefault="006F3CD9" w:rsidP="006F3CD9">
      <w:pPr>
        <w:rPr>
          <w:sz w:val="14"/>
        </w:rPr>
      </w:pPr>
      <w:r w:rsidRPr="00CB66CC">
        <w:rPr>
          <w:sz w:val="14"/>
        </w:rPr>
        <w:t>What this suggests is either that biases in the media shape viewer attitudes or Indians are viewing outlets that align with their pre-existing views. Meanwhile</w:t>
      </w:r>
      <w:r w:rsidRPr="00CB66CC">
        <w:rPr>
          <w:rStyle w:val="StyleUnderline"/>
        </w:rPr>
        <w:t xml:space="preserve">, political </w:t>
      </w:r>
      <w:r w:rsidRPr="00CB66CC">
        <w:rPr>
          <w:rStyle w:val="StyleUnderline"/>
          <w:highlight w:val="green"/>
        </w:rPr>
        <w:t xml:space="preserve">parties capitalize on this </w:t>
      </w:r>
      <w:r w:rsidRPr="00CB66CC">
        <w:rPr>
          <w:rStyle w:val="StyleUnderline"/>
        </w:rPr>
        <w:t xml:space="preserve">bias </w:t>
      </w:r>
      <w:r w:rsidRPr="00CB66CC">
        <w:rPr>
          <w:rStyle w:val="StyleUnderline"/>
          <w:highlight w:val="green"/>
        </w:rPr>
        <w:t>to influence public attitudes and further their own power</w:t>
      </w:r>
      <w:r w:rsidRPr="00CB66CC">
        <w:rPr>
          <w:sz w:val="14"/>
        </w:rPr>
        <w:t>. The BJP </w:t>
      </w:r>
      <w:hyperlink r:id="rId13" w:tgtFrame="_blank" w:history="1">
        <w:r w:rsidRPr="00CB66CC">
          <w:rPr>
            <w:rStyle w:val="Hyperlink"/>
            <w:sz w:val="14"/>
          </w:rPr>
          <w:t>spends</w:t>
        </w:r>
      </w:hyperlink>
      <w:r w:rsidRPr="00CB66CC">
        <w:rPr>
          <w:sz w:val="14"/>
        </w:rPr>
        <w:t xml:space="preserve"> almost USD $140 million on publicity per year, with 43 percent of this expenditure focusing specifically on print ads in newspapers. Government </w:t>
      </w:r>
      <w:r w:rsidRPr="00CB66CC">
        <w:rPr>
          <w:rStyle w:val="StyleUnderline"/>
          <w:highlight w:val="green"/>
        </w:rPr>
        <w:t xml:space="preserve">advertisements </w:t>
      </w:r>
      <w:r w:rsidRPr="00CB66CC">
        <w:rPr>
          <w:rStyle w:val="StyleUnderline"/>
        </w:rPr>
        <w:t xml:space="preserve">serve as </w:t>
      </w:r>
      <w:r w:rsidRPr="00CB66CC">
        <w:rPr>
          <w:rStyle w:val="StyleUnderline"/>
          <w:highlight w:val="green"/>
        </w:rPr>
        <w:t xml:space="preserve">a financial lever </w:t>
      </w:r>
      <w:r w:rsidRPr="00CB66CC">
        <w:rPr>
          <w:rStyle w:val="StyleUnderline"/>
        </w:rPr>
        <w:t>for influencing media content and public opinion</w:t>
      </w:r>
      <w:r w:rsidRPr="00CB66CC">
        <w:rPr>
          <w:sz w:val="14"/>
        </w:rPr>
        <w:t>. For example, during the year leading to the 2019 elections, newspapers that received more advertisement revenue from the BJP were likelier to espouse more conservative ideology and to have more conservative readers.</w:t>
      </w:r>
    </w:p>
    <w:p w14:paraId="3EF2C786" w14:textId="77777777" w:rsidR="006F3CD9" w:rsidRPr="00CB66CC" w:rsidRDefault="006F3CD9" w:rsidP="006F3CD9">
      <w:pPr>
        <w:rPr>
          <w:sz w:val="16"/>
        </w:rPr>
      </w:pPr>
      <w:r w:rsidRPr="00CB66CC">
        <w:rPr>
          <w:sz w:val="16"/>
        </w:rPr>
        <w:t xml:space="preserve">This </w:t>
      </w:r>
      <w:r w:rsidRPr="00CB66CC">
        <w:rPr>
          <w:rStyle w:val="StyleUnderline"/>
          <w:highlight w:val="green"/>
        </w:rPr>
        <w:t>ability of media bias</w:t>
      </w:r>
      <w:r w:rsidRPr="00CB66CC">
        <w:rPr>
          <w:rStyle w:val="StyleUnderline"/>
        </w:rPr>
        <w:t xml:space="preserve"> </w:t>
      </w:r>
      <w:r w:rsidRPr="00CB66CC">
        <w:rPr>
          <w:rStyle w:val="StyleUnderline"/>
          <w:highlight w:val="green"/>
        </w:rPr>
        <w:t>to influence political support</w:t>
      </w:r>
      <w:r w:rsidRPr="00CB66CC">
        <w:rPr>
          <w:sz w:val="16"/>
        </w:rPr>
        <w:t xml:space="preserve"> in India can </w:t>
      </w:r>
      <w:r w:rsidRPr="00CB66CC">
        <w:rPr>
          <w:rStyle w:val="StyleUnderline"/>
          <w:sz w:val="24"/>
          <w:szCs w:val="24"/>
          <w:highlight w:val="green"/>
        </w:rPr>
        <w:t>contribute</w:t>
      </w:r>
      <w:r w:rsidRPr="00CB66CC">
        <w:rPr>
          <w:rStyle w:val="StyleUnderline"/>
          <w:sz w:val="24"/>
          <w:szCs w:val="24"/>
        </w:rPr>
        <w:t xml:space="preserve"> significantly </w:t>
      </w:r>
      <w:r w:rsidRPr="00CB66CC">
        <w:rPr>
          <w:rStyle w:val="StyleUnderline"/>
          <w:sz w:val="24"/>
          <w:szCs w:val="24"/>
          <w:highlight w:val="green"/>
        </w:rPr>
        <w:t>to</w:t>
      </w:r>
      <w:r w:rsidRPr="00CB66CC">
        <w:rPr>
          <w:rStyle w:val="StyleUnderline"/>
          <w:sz w:val="24"/>
          <w:szCs w:val="24"/>
        </w:rPr>
        <w:t xml:space="preserve"> </w:t>
      </w:r>
      <w:r w:rsidRPr="00CB66CC">
        <w:rPr>
          <w:rStyle w:val="StyleUnderline"/>
          <w:sz w:val="24"/>
          <w:szCs w:val="24"/>
          <w:highlight w:val="green"/>
        </w:rPr>
        <w:t xml:space="preserve">democratic backsliding </w:t>
      </w:r>
      <w:r w:rsidRPr="00CB66CC">
        <w:rPr>
          <w:rStyle w:val="StyleUnderline"/>
          <w:highlight w:val="green"/>
        </w:rPr>
        <w:t xml:space="preserve">by harming journalists, </w:t>
      </w:r>
      <w:r w:rsidRPr="00CB66CC">
        <w:rPr>
          <w:rStyle w:val="StyleUnderline"/>
        </w:rPr>
        <w:t>preventing freedom of expression and government accountability, and influencing voters.</w:t>
      </w:r>
      <w:r w:rsidRPr="00CB66CC">
        <w:rPr>
          <w:sz w:val="16"/>
        </w:rPr>
        <w:t xml:space="preserve"> Media bias </w:t>
      </w:r>
      <w:proofErr w:type="gramStart"/>
      <w:r w:rsidRPr="00CB66CC">
        <w:rPr>
          <w:sz w:val="16"/>
        </w:rPr>
        <w:t>in itself causes</w:t>
      </w:r>
      <w:proofErr w:type="gramEnd"/>
      <w:r w:rsidRPr="00CB66CC">
        <w:rPr>
          <w:sz w:val="16"/>
        </w:rPr>
        <w:t xml:space="preserve"> democratic </w:t>
      </w:r>
      <w:r w:rsidRPr="00CB66CC">
        <w:rPr>
          <w:rStyle w:val="StyleUnderline"/>
        </w:rPr>
        <w:t xml:space="preserve">backsliding because the media neither holding the government accountable nor informing the public about policies that strengthen the incumbent’s power can </w:t>
      </w:r>
      <w:r w:rsidRPr="00CB66CC">
        <w:rPr>
          <w:rStyle w:val="StyleUnderline"/>
          <w:highlight w:val="green"/>
        </w:rPr>
        <w:t>increase authoritarian practices</w:t>
      </w:r>
      <w:r w:rsidRPr="00CB66CC">
        <w:rPr>
          <w:sz w:val="16"/>
        </w:rPr>
        <w:t>.</w:t>
      </w:r>
    </w:p>
    <w:p w14:paraId="02DD40AE" w14:textId="77777777" w:rsidR="006F3CD9" w:rsidRPr="00CB66CC" w:rsidRDefault="006F3CD9" w:rsidP="006F3CD9">
      <w:pPr>
        <w:rPr>
          <w:sz w:val="14"/>
          <w:szCs w:val="14"/>
        </w:rPr>
      </w:pPr>
      <w:r w:rsidRPr="00CB66CC">
        <w:rPr>
          <w:sz w:val="14"/>
          <w:szCs w:val="14"/>
        </w:rPr>
        <w:t>In addition, government efforts to constrain the media harms journalists, undemocratically violating citizens’ rights and physical safety. Freedom House </w:t>
      </w:r>
      <w:hyperlink r:id="rId14" w:tgtFrame="_blank" w:history="1">
        <w:r w:rsidRPr="00CB66CC">
          <w:rPr>
            <w:rStyle w:val="Hyperlink"/>
            <w:sz w:val="14"/>
            <w:szCs w:val="14"/>
          </w:rPr>
          <w:t>rates</w:t>
        </w:r>
      </w:hyperlink>
      <w:r w:rsidRPr="00CB66CC">
        <w:rPr>
          <w:sz w:val="14"/>
          <w:szCs w:val="14"/>
        </w:rPr>
        <w:t> India as only two on a four-point scale for whether there is a “free and independent media,” because of “attacks on press freedom…under the Modi government.” In fact, the government </w:t>
      </w:r>
      <w:hyperlink r:id="rId15" w:tgtFrame="_blank" w:history="1">
        <w:r w:rsidRPr="00CB66CC">
          <w:rPr>
            <w:rStyle w:val="Hyperlink"/>
            <w:sz w:val="14"/>
            <w:szCs w:val="14"/>
          </w:rPr>
          <w:t>imprisoned several journalists</w:t>
        </w:r>
      </w:hyperlink>
      <w:r w:rsidRPr="00CB66CC">
        <w:rPr>
          <w:sz w:val="14"/>
          <w:szCs w:val="14"/>
        </w:rPr>
        <w:t> in 2020 who reported critically on Prime Minister (PM) Narendra Modi’s response to the pandemic. The crackdown on journalists engendered an unsafe environment for free reporting, a feature of many authoritarian states.</w:t>
      </w:r>
    </w:p>
    <w:p w14:paraId="7D06F8AC" w14:textId="77777777" w:rsidR="006F3CD9" w:rsidRPr="00CB66CC" w:rsidRDefault="006F3CD9" w:rsidP="006F3CD9">
      <w:pPr>
        <w:rPr>
          <w:sz w:val="14"/>
        </w:rPr>
      </w:pPr>
      <w:r w:rsidRPr="00CB66CC">
        <w:rPr>
          <w:sz w:val="14"/>
        </w:rPr>
        <w:t xml:space="preserve">A biased media also </w:t>
      </w:r>
      <w:r w:rsidRPr="00CB66CC">
        <w:rPr>
          <w:rStyle w:val="StyleUnderline"/>
          <w:highlight w:val="green"/>
        </w:rPr>
        <w:t xml:space="preserve">prevents citizens from receiving information </w:t>
      </w:r>
      <w:r w:rsidRPr="00CB66CC">
        <w:rPr>
          <w:rStyle w:val="StyleUnderline"/>
        </w:rPr>
        <w:t xml:space="preserve">that might be </w:t>
      </w:r>
      <w:r w:rsidRPr="00CB66CC">
        <w:rPr>
          <w:rStyle w:val="StyleUnderline"/>
          <w:highlight w:val="green"/>
        </w:rPr>
        <w:t xml:space="preserve">essential to public wellbeing by filtering information through </w:t>
      </w:r>
      <w:r w:rsidRPr="00CB66CC">
        <w:rPr>
          <w:rStyle w:val="StyleUnderline"/>
        </w:rPr>
        <w:t xml:space="preserve">a lens that supports </w:t>
      </w:r>
      <w:r w:rsidRPr="00CB66CC">
        <w:rPr>
          <w:rStyle w:val="StyleUnderline"/>
          <w:highlight w:val="green"/>
        </w:rPr>
        <w:t>government interests</w:t>
      </w:r>
      <w:r w:rsidRPr="00CB66CC">
        <w:rPr>
          <w:sz w:val="14"/>
        </w:rPr>
        <w:t xml:space="preserve"> first. When </w:t>
      </w:r>
      <w:r w:rsidRPr="00CB66CC">
        <w:rPr>
          <w:rStyle w:val="StyleUnderline"/>
        </w:rPr>
        <w:t>the BJP cracked down on coverage of COVID-19 last year, journalists were </w:t>
      </w:r>
      <w:hyperlink r:id="rId16" w:tgtFrame="_blank" w:history="1">
        <w:r w:rsidRPr="00CB66CC">
          <w:rPr>
            <w:rStyle w:val="StyleUnderline"/>
          </w:rPr>
          <w:t>unable to disseminate</w:t>
        </w:r>
      </w:hyperlink>
      <w:r w:rsidRPr="00CB66CC">
        <w:rPr>
          <w:rStyle w:val="StyleUnderline"/>
        </w:rPr>
        <w:t> critical information to Indians.</w:t>
      </w:r>
      <w:r w:rsidRPr="00CB66CC">
        <w:rPr>
          <w:sz w:val="14"/>
        </w:rPr>
        <w:t xml:space="preserve"> This included where migrants suffering from the sudden lockdown could receive necessities—information that could save lives. Notably, these crackdowns also meant an absence of reporting criticizing the government’s response to the pandemic. In a democratic society, </w:t>
      </w:r>
      <w:r w:rsidRPr="00CB66CC">
        <w:rPr>
          <w:rStyle w:val="StyleUnderline"/>
          <w:highlight w:val="green"/>
        </w:rPr>
        <w:t xml:space="preserve">a critical press </w:t>
      </w:r>
      <w:r w:rsidRPr="00CB66CC">
        <w:rPr>
          <w:rStyle w:val="StyleUnderline"/>
        </w:rPr>
        <w:t xml:space="preserve">is </w:t>
      </w:r>
      <w:r w:rsidRPr="00CB66CC">
        <w:rPr>
          <w:rStyle w:val="StyleUnderline"/>
          <w:highlight w:val="green"/>
        </w:rPr>
        <w:t>essential for holding the government accountable</w:t>
      </w:r>
      <w:r w:rsidRPr="00CB66CC">
        <w:rPr>
          <w:sz w:val="14"/>
        </w:rPr>
        <w:t xml:space="preserve"> for its actions and motivating it to change its practices.  </w:t>
      </w:r>
    </w:p>
    <w:p w14:paraId="0F7ED7CD" w14:textId="77777777" w:rsidR="006F3CD9" w:rsidRPr="00CB66CC" w:rsidRDefault="006F3CD9" w:rsidP="006F3CD9">
      <w:pPr>
        <w:rPr>
          <w:rStyle w:val="StyleUnderline"/>
        </w:rPr>
      </w:pPr>
      <w:r w:rsidRPr="00CB66CC">
        <w:rPr>
          <w:sz w:val="14"/>
        </w:rPr>
        <w:t xml:space="preserve">Finally, media bias plays an </w:t>
      </w:r>
      <w:r w:rsidRPr="00CB66CC">
        <w:rPr>
          <w:rStyle w:val="StyleUnderline"/>
        </w:rPr>
        <w:t xml:space="preserve">influencing </w:t>
      </w:r>
      <w:r w:rsidRPr="00CB66CC">
        <w:t>role</w:t>
      </w:r>
      <w:r w:rsidRPr="00CB66CC">
        <w:rPr>
          <w:rStyle w:val="StyleUnderline"/>
        </w:rPr>
        <w:t xml:space="preserve"> at the voting booth </w:t>
      </w:r>
      <w:r w:rsidRPr="00CB66CC">
        <w:rPr>
          <w:rStyle w:val="StyleUnderline"/>
          <w:highlight w:val="green"/>
        </w:rPr>
        <w:t xml:space="preserve">as propaganda can skew voter decisions and perceptions </w:t>
      </w:r>
      <w:r w:rsidRPr="00CB66CC">
        <w:rPr>
          <w:rStyle w:val="StyleUnderline"/>
        </w:rPr>
        <w:t>of what is true.</w:t>
      </w:r>
      <w:r w:rsidRPr="00CB66CC">
        <w:rPr>
          <w:sz w:val="14"/>
        </w:rPr>
        <w:t xml:space="preserve"> During India’s 2014 general elections, the BJP advertised more than the Congress Party and </w:t>
      </w:r>
      <w:r w:rsidRPr="00CB66CC">
        <w:rPr>
          <w:rStyle w:val="Emphasis"/>
        </w:rPr>
        <w:t>voters exposed to more media were </w:t>
      </w:r>
      <w:hyperlink r:id="rId17" w:anchor="metadata_info_tab_contents" w:tgtFrame="_blank" w:history="1">
        <w:r w:rsidRPr="00CB66CC">
          <w:rPr>
            <w:rStyle w:val="Emphasis"/>
          </w:rPr>
          <w:t>likelier</w:t>
        </w:r>
      </w:hyperlink>
      <w:r w:rsidRPr="00CB66CC">
        <w:rPr>
          <w:rStyle w:val="Emphasis"/>
        </w:rPr>
        <w:t xml:space="preserve"> to vote for the </w:t>
      </w:r>
      <w:r w:rsidRPr="00CB66CC">
        <w:rPr>
          <w:rStyle w:val="Emphasis"/>
          <w:highlight w:val="green"/>
        </w:rPr>
        <w:t>BJP</w:t>
      </w:r>
      <w:r w:rsidRPr="00CB66CC">
        <w:rPr>
          <w:sz w:val="14"/>
        </w:rPr>
        <w:t xml:space="preserve">. To influence voters, media bias often </w:t>
      </w:r>
      <w:r w:rsidRPr="00CB66CC">
        <w:rPr>
          <w:rStyle w:val="StyleUnderline"/>
          <w:highlight w:val="green"/>
        </w:rPr>
        <w:t xml:space="preserve">utilizes inflammatory messaging </w:t>
      </w:r>
      <w:r w:rsidRPr="00CB66CC">
        <w:rPr>
          <w:rStyle w:val="StyleUnderline"/>
        </w:rPr>
        <w:t>to convince more people to vote</w:t>
      </w:r>
      <w:r w:rsidRPr="00CB66CC">
        <w:rPr>
          <w:sz w:val="14"/>
        </w:rPr>
        <w:t xml:space="preserve">, selective information to bias what voters believe about the efficacy of the candidates, and appeasement to convince voters that they will personally benefit from voting a certain way. </w:t>
      </w:r>
      <w:r w:rsidRPr="00CB66CC">
        <w:rPr>
          <w:rStyle w:val="StyleUnderline"/>
        </w:rPr>
        <w:t xml:space="preserve">For example, a </w:t>
      </w:r>
      <w:proofErr w:type="spellStart"/>
      <w:r w:rsidRPr="00CB66CC">
        <w:rPr>
          <w:rStyle w:val="StyleUnderline"/>
        </w:rPr>
        <w:t>TimesNow</w:t>
      </w:r>
      <w:proofErr w:type="spellEnd"/>
      <w:r w:rsidRPr="00CB66CC">
        <w:rPr>
          <w:rStyle w:val="StyleUnderline"/>
        </w:rPr>
        <w:t xml:space="preserve"> interview of PM Modi before the 2019 elections </w:t>
      </w:r>
      <w:hyperlink r:id="rId18" w:tgtFrame="_blank" w:history="1">
        <w:r w:rsidRPr="00CB66CC">
          <w:rPr>
            <w:rStyle w:val="StyleUnderline"/>
          </w:rPr>
          <w:t>made it seem</w:t>
        </w:r>
      </w:hyperlink>
      <w:r w:rsidRPr="00CB66CC">
        <w:rPr>
          <w:rStyle w:val="StyleUnderline"/>
        </w:rPr>
        <w:t> that Modi’s economic policies—widely criticized as ineffectual—were successful.</w:t>
      </w:r>
    </w:p>
    <w:p w14:paraId="10297A83" w14:textId="77777777" w:rsidR="006F3CD9" w:rsidRPr="00CB66CC" w:rsidRDefault="006F3CD9" w:rsidP="006F3CD9">
      <w:pPr>
        <w:rPr>
          <w:sz w:val="14"/>
        </w:rPr>
      </w:pPr>
    </w:p>
    <w:p w14:paraId="224DBF6B" w14:textId="77777777" w:rsidR="006F3CD9" w:rsidRPr="00CB66CC" w:rsidRDefault="006F3CD9" w:rsidP="006F3CD9">
      <w:pPr>
        <w:pStyle w:val="Heading4"/>
        <w:rPr>
          <w:rFonts w:cs="Calibri"/>
        </w:rPr>
      </w:pPr>
      <w:r w:rsidRPr="00CB66CC">
        <w:rPr>
          <w:rFonts w:cs="Calibri"/>
        </w:rPr>
        <w:t xml:space="preserve">A declining free press is the </w:t>
      </w:r>
      <w:r w:rsidRPr="00CB66CC">
        <w:rPr>
          <w:rFonts w:cs="Calibri"/>
          <w:u w:val="single"/>
        </w:rPr>
        <w:t>biggest threat</w:t>
      </w:r>
      <w:r w:rsidRPr="00CB66CC">
        <w:rPr>
          <w:rFonts w:cs="Calibri"/>
        </w:rPr>
        <w:t xml:space="preserve"> to global</w:t>
      </w:r>
      <w:r w:rsidRPr="00CB66CC">
        <w:rPr>
          <w:rFonts w:cs="Calibri"/>
          <w:u w:val="single"/>
        </w:rPr>
        <w:t xml:space="preserve"> </w:t>
      </w:r>
      <w:r w:rsidRPr="00CB66CC">
        <w:rPr>
          <w:rFonts w:cs="Calibri"/>
        </w:rPr>
        <w:t>democracy</w:t>
      </w:r>
    </w:p>
    <w:p w14:paraId="1BB53ED2" w14:textId="77777777" w:rsidR="006F3CD9" w:rsidRPr="00CB66CC" w:rsidRDefault="006F3CD9" w:rsidP="006F3CD9">
      <w:proofErr w:type="spellStart"/>
      <w:r w:rsidRPr="00CB66CC">
        <w:rPr>
          <w:rStyle w:val="Style13ptBold"/>
        </w:rPr>
        <w:t>Repucci</w:t>
      </w:r>
      <w:proofErr w:type="spellEnd"/>
      <w:r w:rsidRPr="00CB66CC">
        <w:rPr>
          <w:rStyle w:val="Style13ptBold"/>
        </w:rPr>
        <w:t xml:space="preserve"> 19</w:t>
      </w:r>
      <w:r w:rsidRPr="00CB66CC">
        <w:t xml:space="preserve"> Sarah </w:t>
      </w:r>
      <w:proofErr w:type="spellStart"/>
      <w:r w:rsidRPr="00CB66CC">
        <w:t>Repucci</w:t>
      </w:r>
      <w:proofErr w:type="spellEnd"/>
      <w:r w:rsidRPr="00CB66CC">
        <w:t xml:space="preserve">, Senior Director for Research and Analysis, 2019, "Media Freedom: A Downward Spiral," Freedom House, </w:t>
      </w:r>
      <w:hyperlink r:id="rId19" w:history="1">
        <w:r w:rsidRPr="00CB66CC">
          <w:rPr>
            <w:rStyle w:val="Hyperlink"/>
          </w:rPr>
          <w:t>https://freedomhouse.org/report/freedom-and-media/2019/media-freedom-downward-spiral //</w:t>
        </w:r>
      </w:hyperlink>
      <w:r w:rsidRPr="00CB66CC">
        <w:t xml:space="preserve"> </w:t>
      </w:r>
      <w:proofErr w:type="spellStart"/>
      <w:r w:rsidRPr="00CB66CC">
        <w:t>ella</w:t>
      </w:r>
      <w:proofErr w:type="spellEnd"/>
    </w:p>
    <w:p w14:paraId="1337B4B1" w14:textId="77777777" w:rsidR="006F3CD9" w:rsidRPr="00CB66CC" w:rsidRDefault="006F3CD9" w:rsidP="006F3CD9">
      <w:pPr>
        <w:rPr>
          <w:sz w:val="16"/>
        </w:rPr>
      </w:pPr>
      <w:r w:rsidRPr="00CB66CC">
        <w:rPr>
          <w:rStyle w:val="StyleUnderline"/>
        </w:rPr>
        <w:t xml:space="preserve">In some of the most influential democracies in the world, populist leaders have overseen concerted attempts to throttle the independence of the media sector. </w:t>
      </w:r>
      <w:r w:rsidRPr="00CB66CC">
        <w:rPr>
          <w:sz w:val="16"/>
        </w:rPr>
        <w:t xml:space="preserve">While the threats to global media freedom are real and </w:t>
      </w:r>
      <w:proofErr w:type="gramStart"/>
      <w:r w:rsidRPr="00CB66CC">
        <w:rPr>
          <w:sz w:val="16"/>
        </w:rPr>
        <w:t>concerning in their own right, their</w:t>
      </w:r>
      <w:proofErr w:type="gramEnd"/>
      <w:r w:rsidRPr="00CB66CC">
        <w:rPr>
          <w:sz w:val="16"/>
        </w:rPr>
        <w:t xml:space="preserve"> impact on the state of democracy is what makes them truly dangerous. Experience has shown, however, that press freedom can rebound from even lengthy stints of repression when given the opportunity. The basic desire for democratic liberties, including access to honest and fact-based journalism, can never be extinguished. </w:t>
      </w:r>
      <w:r w:rsidRPr="00CB66CC">
        <w:rPr>
          <w:rStyle w:val="StyleUnderline"/>
        </w:rPr>
        <w:t xml:space="preserve">The fundamental </w:t>
      </w:r>
      <w:r w:rsidRPr="00CB66CC">
        <w:rPr>
          <w:rStyle w:val="StyleUnderline"/>
          <w:highlight w:val="green"/>
        </w:rPr>
        <w:t>right to seek</w:t>
      </w:r>
      <w:r w:rsidRPr="00CB66CC">
        <w:rPr>
          <w:rStyle w:val="StyleUnderline"/>
        </w:rPr>
        <w:t xml:space="preserve"> and disseminate </w:t>
      </w:r>
      <w:r w:rsidRPr="00CB66CC">
        <w:rPr>
          <w:rStyle w:val="StyleUnderline"/>
          <w:highlight w:val="green"/>
        </w:rPr>
        <w:t>information</w:t>
      </w:r>
      <w:r w:rsidRPr="00CB66CC">
        <w:rPr>
          <w:rStyle w:val="StyleUnderline"/>
        </w:rPr>
        <w:t xml:space="preserve"> through an independent press is </w:t>
      </w:r>
      <w:r w:rsidRPr="00CB66CC">
        <w:rPr>
          <w:rStyle w:val="StyleUnderline"/>
          <w:highlight w:val="green"/>
        </w:rPr>
        <w:t>under attack</w:t>
      </w:r>
      <w:r w:rsidRPr="00CB66CC">
        <w:rPr>
          <w:sz w:val="16"/>
        </w:rPr>
        <w:t xml:space="preserve">, and </w:t>
      </w:r>
      <w:r w:rsidRPr="00CB66CC">
        <w:rPr>
          <w:rStyle w:val="StyleUnderline"/>
        </w:rPr>
        <w:t>part of the assault has come from an unexpected source</w:t>
      </w:r>
      <w:r w:rsidRPr="00CB66CC">
        <w:rPr>
          <w:sz w:val="16"/>
        </w:rPr>
        <w:t xml:space="preserve">. </w:t>
      </w:r>
      <w:r w:rsidRPr="00CB66CC">
        <w:rPr>
          <w:rStyle w:val="StyleUnderline"/>
        </w:rPr>
        <w:t xml:space="preserve">Elected leaders in many </w:t>
      </w:r>
      <w:r w:rsidRPr="00CB66CC">
        <w:rPr>
          <w:rStyle w:val="StyleUnderline"/>
          <w:highlight w:val="green"/>
        </w:rPr>
        <w:t>democracies</w:t>
      </w:r>
      <w:r w:rsidRPr="00CB66CC">
        <w:rPr>
          <w:rStyle w:val="StyleUnderline"/>
        </w:rPr>
        <w:t>,</w:t>
      </w:r>
      <w:r w:rsidRPr="00CB66CC">
        <w:rPr>
          <w:sz w:val="16"/>
        </w:rPr>
        <w:t xml:space="preserve"> who should be press freedom’s staunchest defenders, </w:t>
      </w:r>
      <w:r w:rsidRPr="00CB66CC">
        <w:rPr>
          <w:rStyle w:val="StyleUnderline"/>
        </w:rPr>
        <w:t xml:space="preserve">have made explicit attempts to </w:t>
      </w:r>
      <w:r w:rsidRPr="00CB66CC">
        <w:rPr>
          <w:rStyle w:val="StyleUnderline"/>
          <w:highlight w:val="green"/>
        </w:rPr>
        <w:t>silence critical</w:t>
      </w:r>
      <w:r w:rsidRPr="00CB66CC">
        <w:rPr>
          <w:rStyle w:val="StyleUnderline"/>
        </w:rPr>
        <w:t xml:space="preserve"> media </w:t>
      </w:r>
      <w:r w:rsidRPr="00CB66CC">
        <w:rPr>
          <w:rStyle w:val="StyleUnderline"/>
          <w:highlight w:val="green"/>
        </w:rPr>
        <w:t>voices and strengthen</w:t>
      </w:r>
      <w:r w:rsidRPr="00CB66CC">
        <w:rPr>
          <w:rStyle w:val="StyleUnderline"/>
        </w:rPr>
        <w:t xml:space="preserve"> outlets that serve up </w:t>
      </w:r>
      <w:r w:rsidRPr="00CB66CC">
        <w:rPr>
          <w:rStyle w:val="StyleUnderline"/>
          <w:highlight w:val="green"/>
        </w:rPr>
        <w:t>favorable coverage</w:t>
      </w:r>
      <w:r w:rsidRPr="00CB66CC">
        <w:rPr>
          <w:sz w:val="16"/>
        </w:rPr>
        <w:t xml:space="preserve">. </w:t>
      </w:r>
      <w:r w:rsidRPr="00CB66CC">
        <w:rPr>
          <w:rStyle w:val="Emphasis"/>
        </w:rPr>
        <w:t xml:space="preserve">The trend is </w:t>
      </w:r>
      <w:r w:rsidRPr="00CB66CC">
        <w:rPr>
          <w:rStyle w:val="Emphasis"/>
          <w:highlight w:val="green"/>
        </w:rPr>
        <w:t>linked to</w:t>
      </w:r>
      <w:r w:rsidRPr="00CB66CC">
        <w:rPr>
          <w:rStyle w:val="Emphasis"/>
        </w:rPr>
        <w:t xml:space="preserve"> a </w:t>
      </w:r>
      <w:r w:rsidRPr="00CB66CC">
        <w:rPr>
          <w:rStyle w:val="Emphasis"/>
          <w:highlight w:val="green"/>
        </w:rPr>
        <w:t>global decline in democracy</w:t>
      </w:r>
      <w:r w:rsidRPr="00CB66CC">
        <w:rPr>
          <w:rStyle w:val="Emphasis"/>
        </w:rPr>
        <w:t xml:space="preserve"> itself: The </w:t>
      </w:r>
      <w:r w:rsidRPr="00CB66CC">
        <w:rPr>
          <w:rStyle w:val="Emphasis"/>
          <w:highlight w:val="green"/>
        </w:rPr>
        <w:t>erosion of press freedom</w:t>
      </w:r>
      <w:r w:rsidRPr="00CB66CC">
        <w:rPr>
          <w:rStyle w:val="Emphasis"/>
        </w:rPr>
        <w:t xml:space="preserve"> is both </w:t>
      </w:r>
      <w:r w:rsidRPr="00CB66CC">
        <w:rPr>
          <w:rStyle w:val="Emphasis"/>
          <w:highlight w:val="green"/>
        </w:rPr>
        <w:t>a symptom</w:t>
      </w:r>
      <w:r w:rsidRPr="00CB66CC">
        <w:rPr>
          <w:rStyle w:val="Emphasis"/>
        </w:rPr>
        <w:t xml:space="preserve"> of </w:t>
      </w:r>
      <w:r w:rsidRPr="00CB66CC">
        <w:rPr>
          <w:rStyle w:val="Emphasis"/>
          <w:highlight w:val="green"/>
        </w:rPr>
        <w:t>and</w:t>
      </w:r>
      <w:r w:rsidRPr="00CB66CC">
        <w:rPr>
          <w:rStyle w:val="Emphasis"/>
        </w:rPr>
        <w:t xml:space="preserve"> a </w:t>
      </w:r>
      <w:r w:rsidRPr="00CB66CC">
        <w:rPr>
          <w:rStyle w:val="Emphasis"/>
          <w:highlight w:val="green"/>
        </w:rPr>
        <w:t>contributor to</w:t>
      </w:r>
      <w:r w:rsidRPr="00CB66CC">
        <w:rPr>
          <w:rStyle w:val="Emphasis"/>
        </w:rPr>
        <w:t xml:space="preserve"> the </w:t>
      </w:r>
      <w:r w:rsidRPr="00CB66CC">
        <w:rPr>
          <w:rStyle w:val="Emphasis"/>
          <w:highlight w:val="green"/>
        </w:rPr>
        <w:t>breakdown of</w:t>
      </w:r>
      <w:r w:rsidRPr="00CB66CC">
        <w:rPr>
          <w:rStyle w:val="Emphasis"/>
        </w:rPr>
        <w:t xml:space="preserve"> other </w:t>
      </w:r>
      <w:r w:rsidRPr="00CB66CC">
        <w:rPr>
          <w:rStyle w:val="Emphasis"/>
          <w:highlight w:val="green"/>
        </w:rPr>
        <w:t>democratic institutions and principles</w:t>
      </w:r>
      <w:r w:rsidRPr="00CB66CC">
        <w:rPr>
          <w:rStyle w:val="Emphasis"/>
        </w:rPr>
        <w:t xml:space="preserve">, a fact that makes it </w:t>
      </w:r>
      <w:r w:rsidRPr="00CB66CC">
        <w:rPr>
          <w:rStyle w:val="Emphasis"/>
          <w:highlight w:val="green"/>
        </w:rPr>
        <w:t>especially alarming</w:t>
      </w:r>
      <w:r w:rsidRPr="00CB66CC">
        <w:rPr>
          <w:rStyle w:val="Emphasis"/>
        </w:rPr>
        <w:t xml:space="preserve">. </w:t>
      </w:r>
      <w:r w:rsidRPr="00CB66CC">
        <w:rPr>
          <w:sz w:val="16"/>
        </w:rPr>
        <w:t xml:space="preserve">According to Freedom House’s Freedom in the World data, </w:t>
      </w:r>
      <w:r w:rsidRPr="00CB66CC">
        <w:rPr>
          <w:rStyle w:val="StyleUnderline"/>
        </w:rPr>
        <w:t xml:space="preserve">media freedom has been deteriorating around the world over the past decade, </w:t>
      </w:r>
      <w:r w:rsidRPr="00CB66CC">
        <w:rPr>
          <w:sz w:val="16"/>
        </w:rPr>
        <w:t xml:space="preserve">with </w:t>
      </w:r>
      <w:r w:rsidRPr="00CB66CC">
        <w:rPr>
          <w:rStyle w:val="StyleUnderline"/>
        </w:rPr>
        <w:t>new forms of repression taking hold in open societies and authoritarian states alike</w:t>
      </w:r>
      <w:r w:rsidRPr="00CB66CC">
        <w:rPr>
          <w:sz w:val="16"/>
        </w:rPr>
        <w:t xml:space="preserve">. The trend is most acute in Europe, previously a bastion of well-established freedoms, and in Eurasia and the Middle East, where many of the world’s worst dictatorships are concentrated. </w:t>
      </w:r>
      <w:r w:rsidRPr="00CB66CC">
        <w:rPr>
          <w:rStyle w:val="StyleUnderline"/>
        </w:rPr>
        <w:t xml:space="preserve">If democratic powers cease to support media independence at home and impose no consequences for its restriction abroad, the </w:t>
      </w:r>
      <w:r w:rsidRPr="00CB66CC">
        <w:rPr>
          <w:rStyle w:val="Emphasis"/>
          <w:highlight w:val="green"/>
        </w:rPr>
        <w:t>free press</w:t>
      </w:r>
      <w:r w:rsidRPr="00CB66CC">
        <w:rPr>
          <w:rStyle w:val="Emphasis"/>
        </w:rPr>
        <w:t xml:space="preserve"> corps could be </w:t>
      </w:r>
      <w:r w:rsidRPr="00CB66CC">
        <w:rPr>
          <w:rStyle w:val="Emphasis"/>
          <w:highlight w:val="green"/>
        </w:rPr>
        <w:t>in danger of virtual extinction</w:t>
      </w:r>
      <w:r w:rsidRPr="00CB66CC">
        <w:rPr>
          <w:rStyle w:val="Emphasis"/>
        </w:rPr>
        <w:t xml:space="preserve">. </w:t>
      </w:r>
      <w:r w:rsidRPr="00CB66CC">
        <w:rPr>
          <w:sz w:val="16"/>
        </w:rPr>
        <w:t xml:space="preserve">Experience has shown, however, that </w:t>
      </w:r>
      <w:r w:rsidRPr="00CB66CC">
        <w:rPr>
          <w:rStyle w:val="StyleUnderline"/>
        </w:rPr>
        <w:t>press freedom can rebound</w:t>
      </w:r>
      <w:r w:rsidRPr="00CB66CC">
        <w:rPr>
          <w:sz w:val="16"/>
        </w:rPr>
        <w:t xml:space="preserve"> from even lengthy stints of repression </w:t>
      </w:r>
      <w:r w:rsidRPr="00CB66CC">
        <w:rPr>
          <w:rStyle w:val="Emphasis"/>
        </w:rPr>
        <w:t>when given the opportunity</w:t>
      </w:r>
      <w:r w:rsidRPr="00CB66CC">
        <w:rPr>
          <w:sz w:val="16"/>
        </w:rPr>
        <w:t xml:space="preserve">. The </w:t>
      </w:r>
      <w:r w:rsidRPr="00CB66CC">
        <w:rPr>
          <w:rStyle w:val="Emphasis"/>
          <w:highlight w:val="green"/>
        </w:rPr>
        <w:t>basic desire for</w:t>
      </w:r>
      <w:r w:rsidRPr="00CB66CC">
        <w:rPr>
          <w:rStyle w:val="Emphasis"/>
        </w:rPr>
        <w:t xml:space="preserve"> democratic liberties</w:t>
      </w:r>
      <w:r w:rsidRPr="00CB66CC">
        <w:rPr>
          <w:sz w:val="16"/>
        </w:rPr>
        <w:t xml:space="preserve">, including </w:t>
      </w:r>
      <w:r w:rsidRPr="00CB66CC">
        <w:rPr>
          <w:rStyle w:val="Emphasis"/>
        </w:rPr>
        <w:t xml:space="preserve">access to honest and </w:t>
      </w:r>
      <w:r w:rsidRPr="00CB66CC">
        <w:rPr>
          <w:rStyle w:val="Emphasis"/>
          <w:highlight w:val="green"/>
        </w:rPr>
        <w:t>fact-based journalism</w:t>
      </w:r>
      <w:r w:rsidRPr="00CB66CC">
        <w:rPr>
          <w:rStyle w:val="Emphasis"/>
        </w:rPr>
        <w:t xml:space="preserve">, can </w:t>
      </w:r>
      <w:r w:rsidRPr="00CB66CC">
        <w:rPr>
          <w:rStyle w:val="Emphasis"/>
          <w:highlight w:val="green"/>
        </w:rPr>
        <w:t>never</w:t>
      </w:r>
      <w:r w:rsidRPr="00CB66CC">
        <w:rPr>
          <w:rStyle w:val="Emphasis"/>
        </w:rPr>
        <w:t xml:space="preserve"> be </w:t>
      </w:r>
      <w:r w:rsidRPr="00CB66CC">
        <w:rPr>
          <w:rStyle w:val="Emphasis"/>
          <w:highlight w:val="green"/>
        </w:rPr>
        <w:t>extinguished</w:t>
      </w:r>
      <w:r w:rsidRPr="00CB66CC">
        <w:rPr>
          <w:sz w:val="16"/>
        </w:rPr>
        <w:t xml:space="preserve">, and it is </w:t>
      </w:r>
      <w:r w:rsidRPr="00CB66CC">
        <w:rPr>
          <w:rStyle w:val="StyleUnderline"/>
        </w:rPr>
        <w:t xml:space="preserve">never too late to renew the demand that these rights be granted in full. </w:t>
      </w:r>
      <w:r w:rsidRPr="00CB66CC">
        <w:rPr>
          <w:sz w:val="16"/>
        </w:rPr>
        <w:t xml:space="preserve">Attacks on Press Freedom in Democracies </w:t>
      </w:r>
      <w:r w:rsidRPr="00CB66CC">
        <w:rPr>
          <w:rStyle w:val="StyleUnderline"/>
        </w:rPr>
        <w:t>In some of the most influential democracies in the world, large segments of the population are no longer receiving unbiased news and information.</w:t>
      </w:r>
      <w:r w:rsidRPr="00CB66CC">
        <w:rPr>
          <w:sz w:val="16"/>
        </w:rPr>
        <w:t xml:space="preserve"> This is not because journalists are being thrown in jail, as might occur in authoritarian settings. Instead, the media have fallen prey to more nuanced efforts to throttle their independence. Common methods include government-backed ownership changes, regulatory and financial pressure, and public denunciations of honest journalists. Governments have also offered proactive support to friendly outlets through measures such as lucrative state contracts, favorable regulatory decisions, and preferential access to state information. </w:t>
      </w:r>
      <w:r w:rsidRPr="00CB66CC">
        <w:rPr>
          <w:rStyle w:val="StyleUnderline"/>
        </w:rPr>
        <w:t xml:space="preserve">The goal is to make the press serve those in power rather than the public. </w:t>
      </w:r>
      <w:r w:rsidRPr="00CB66CC">
        <w:rPr>
          <w:sz w:val="16"/>
        </w:rPr>
        <w:t xml:space="preserve">The </w:t>
      </w:r>
      <w:r w:rsidRPr="00CB66CC">
        <w:rPr>
          <w:rStyle w:val="Emphasis"/>
          <w:highlight w:val="green"/>
        </w:rPr>
        <w:t>problem</w:t>
      </w:r>
      <w:r w:rsidRPr="00CB66CC">
        <w:rPr>
          <w:rStyle w:val="Emphasis"/>
        </w:rPr>
        <w:t xml:space="preserve"> has arisen </w:t>
      </w:r>
      <w:r w:rsidRPr="00CB66CC">
        <w:rPr>
          <w:rStyle w:val="Emphasis"/>
          <w:highlight w:val="green"/>
        </w:rPr>
        <w:t>in tandem with right-wing populism</w:t>
      </w:r>
      <w:r w:rsidRPr="00CB66CC">
        <w:rPr>
          <w:rStyle w:val="Emphasis"/>
        </w:rPr>
        <w:t>, which has undermined basic freedoms in many democratic countries.</w:t>
      </w:r>
      <w:r w:rsidRPr="00CB66CC">
        <w:rPr>
          <w:sz w:val="16"/>
        </w:rPr>
        <w:t xml:space="preserve"> Populist leaders present themselves as the defenders of an aggrieved majority against liberal elites and ethnic minorities whose loyalties they </w:t>
      </w:r>
      <w:proofErr w:type="gramStart"/>
      <w:r w:rsidRPr="00CB66CC">
        <w:rPr>
          <w:sz w:val="16"/>
        </w:rPr>
        <w:t>question, and</w:t>
      </w:r>
      <w:proofErr w:type="gramEnd"/>
      <w:r w:rsidRPr="00CB66CC">
        <w:rPr>
          <w:sz w:val="16"/>
        </w:rPr>
        <w:t xml:space="preserve"> </w:t>
      </w:r>
      <w:r w:rsidRPr="00CB66CC">
        <w:rPr>
          <w:rStyle w:val="StyleUnderline"/>
        </w:rPr>
        <w:t xml:space="preserve">argue that the interests of the nation—as they define it—should override democratic principles like press freedom, transparency, and open debate. </w:t>
      </w:r>
      <w:r w:rsidRPr="00CB66CC">
        <w:rPr>
          <w:sz w:val="16"/>
        </w:rPr>
        <w:t>Among Free countries in Freedom House’s Freedom in the World report, 19 percent (16 countries) have endured a reduction in their press freedom scores over the past five years. This is consistent with a key finding of Freedom in the World—</w:t>
      </w:r>
      <w:proofErr w:type="gramStart"/>
      <w:r w:rsidRPr="00CB66CC">
        <w:rPr>
          <w:sz w:val="16"/>
        </w:rPr>
        <w:t>that democracies</w:t>
      </w:r>
      <w:proofErr w:type="gramEnd"/>
      <w:r w:rsidRPr="00CB66CC">
        <w:rPr>
          <w:sz w:val="16"/>
        </w:rPr>
        <w:t xml:space="preserve"> in general are undergoing a decline in political rights and civil liberties. It has become painfully apparent that a free press can never be taken for granted, even when democratic rule has been in place for decades. Viktor </w:t>
      </w:r>
      <w:proofErr w:type="spellStart"/>
      <w:r w:rsidRPr="00CB66CC">
        <w:rPr>
          <w:sz w:val="16"/>
        </w:rPr>
        <w:t>Orbán’s</w:t>
      </w:r>
      <w:proofErr w:type="spellEnd"/>
      <w:r w:rsidRPr="00CB66CC">
        <w:rPr>
          <w:sz w:val="16"/>
        </w:rPr>
        <w:t xml:space="preserve"> government in Hungary and Aleksandar </w:t>
      </w:r>
      <w:proofErr w:type="spellStart"/>
      <w:r w:rsidRPr="00CB66CC">
        <w:rPr>
          <w:sz w:val="16"/>
        </w:rPr>
        <w:t>Vučić’s</w:t>
      </w:r>
      <w:proofErr w:type="spellEnd"/>
      <w:r w:rsidRPr="00CB66CC">
        <w:rPr>
          <w:sz w:val="16"/>
        </w:rPr>
        <w:t xml:space="preserve"> administration in Serbia have had great success in snuffing out critical journalism, blazing a trail for populist forces elsewhere. Both leaders have consolidated media ownership in the hands of their cronies, ensuring that the outlets with the widest reach support the government and smear its perceived opponents. In Hungary, where </w:t>
      </w:r>
      <w:r w:rsidRPr="00CB66CC">
        <w:rPr>
          <w:rStyle w:val="StyleUnderline"/>
        </w:rPr>
        <w:t>the process has advanced much further, nearly 80 percent of the media are owned by government allies.</w:t>
      </w:r>
      <w:r w:rsidRPr="00CB66CC">
        <w:rPr>
          <w:sz w:val="16"/>
        </w:rPr>
        <w:t xml:space="preserve"> * Cultivation of progovernment media is spreading to neighboring states. The leader of the far-right Freedom Party of Austria, until recently part of that country’s ruling coalition, was caught on video attempting to collude with Russians to purchase the largest national newspaper and infuse its coverage with partisan bias. Score declines linked to economic manipulation of media—including cases in which the government directs advertising to friendly outlets or encourages business allies to buy those that are critical—were more common across Europe over the past five years than in other parts of the world. Such tactics of influence and interference are a relatively recent phenomenon on the continent, which has generally displayed strong support for press freedom since the fall of the Berlin Wall 30 years ago. In Israel, one of the few democracies in the Middle East, Prime Minister Benjamin Netanyahu has repeatedly excoriated investigative reporters and now faces corruption charges for allegedly offering regulatory favors to two major media firms in exchange for positive coverage. Although Netanyahu has resisted efforts to formally indict and try him on these charges, the evidence suggests that the prime minister was willing to sacrifice press freedom </w:t>
      </w:r>
      <w:proofErr w:type="gramStart"/>
      <w:r w:rsidRPr="00CB66CC">
        <w:rPr>
          <w:sz w:val="16"/>
        </w:rPr>
        <w:t>in order to</w:t>
      </w:r>
      <w:proofErr w:type="gramEnd"/>
      <w:r w:rsidRPr="00CB66CC">
        <w:rPr>
          <w:sz w:val="16"/>
        </w:rPr>
        <w:t xml:space="preserve"> maintain political power. Many voters apparently accepted this tradeoff in the April 2019 elections, putting Netanyahu’s party and its allies in a position to form a new ruling coalition. </w:t>
      </w:r>
      <w:r w:rsidRPr="00CB66CC">
        <w:rPr>
          <w:rStyle w:val="Emphasis"/>
        </w:rPr>
        <w:t>India</w:t>
      </w:r>
      <w:r w:rsidRPr="00CB66CC">
        <w:rPr>
          <w:sz w:val="16"/>
        </w:rPr>
        <w:t xml:space="preserve">, </w:t>
      </w:r>
      <w:r w:rsidRPr="00CB66CC">
        <w:rPr>
          <w:rStyle w:val="StyleUnderline"/>
        </w:rPr>
        <w:t>the world’s most populous democracy</w:t>
      </w:r>
      <w:r w:rsidRPr="00CB66CC">
        <w:rPr>
          <w:sz w:val="16"/>
        </w:rPr>
        <w:t xml:space="preserve">, is also </w:t>
      </w:r>
      <w:r w:rsidRPr="00CB66CC">
        <w:rPr>
          <w:rStyle w:val="Emphasis"/>
        </w:rPr>
        <w:t>sending signals that holding the government accountable is not part of the press’s responsibility.</w:t>
      </w:r>
      <w:r w:rsidRPr="00CB66CC">
        <w:rPr>
          <w:sz w:val="16"/>
        </w:rPr>
        <w:t xml:space="preserve"> The ruling </w:t>
      </w:r>
      <w:proofErr w:type="spellStart"/>
      <w:r w:rsidRPr="00CB66CC">
        <w:rPr>
          <w:sz w:val="16"/>
        </w:rPr>
        <w:t>Bharatiya</w:t>
      </w:r>
      <w:proofErr w:type="spellEnd"/>
      <w:r w:rsidRPr="00CB66CC">
        <w:rPr>
          <w:sz w:val="16"/>
        </w:rPr>
        <w:t xml:space="preserve"> Janata Party has </w:t>
      </w:r>
      <w:r w:rsidRPr="00CB66CC">
        <w:rPr>
          <w:rStyle w:val="StyleUnderline"/>
        </w:rPr>
        <w:t>supported campaigns to discourage speech that is “antinational,” and government-aligned thugs have raided critical journalists’ homes and offices</w:t>
      </w:r>
      <w:r w:rsidRPr="00CB66CC">
        <w:rPr>
          <w:sz w:val="16"/>
        </w:rPr>
        <w:t xml:space="preserve">. </w:t>
      </w:r>
      <w:r w:rsidRPr="00CB66CC">
        <w:rPr>
          <w:rStyle w:val="Emphasis"/>
        </w:rPr>
        <w:t>The media have become widely flattering of Prime Minister Narendra Modi</w:t>
      </w:r>
      <w:r w:rsidRPr="00CB66CC">
        <w:rPr>
          <w:sz w:val="16"/>
        </w:rPr>
        <w:t xml:space="preserve">, who won reelection last month, </w:t>
      </w:r>
      <w:r w:rsidRPr="00CB66CC">
        <w:rPr>
          <w:rStyle w:val="Emphasis"/>
        </w:rPr>
        <w:t>amid allegations that the government issues directives on how the press should cover his activities and intimidates journalists who push back</w:t>
      </w:r>
      <w:r w:rsidRPr="00CB66CC">
        <w:rPr>
          <w:sz w:val="16"/>
        </w:rPr>
        <w:t xml:space="preserve">. The </w:t>
      </w:r>
      <w:r w:rsidRPr="00CB66CC">
        <w:rPr>
          <w:rStyle w:val="StyleUnderline"/>
        </w:rPr>
        <w:t xml:space="preserve">government has also been selective in the allocation of television licenses, effectively excluding unfriendly outlets from the airwaves. </w:t>
      </w:r>
      <w:r w:rsidRPr="00CB66CC">
        <w:rPr>
          <w:sz w:val="16"/>
        </w:rPr>
        <w:t xml:space="preserve">In perhaps the most concerning development of recent years, press freedom has come under unusual pressure in the United States, the world’s leading democratic power. Although key news organizations remain strong and continue to produce vigorous reporting on those in office, President Donald Trump’s continual vilification of the press has seriously exacerbated an ongoing erosion of public confidence in the mainstream media. Among other steps, the president has repeatedly threatened to strengthen libel laws, revoke the licenses of certain broadcasters, and damage media owners’ other business interests. The US constitution provides robust protections against such actions, but President Trump’s public stance on press freedom has had a tangible impact on the global landscape. Journalists around the world now have less reason to believe that Washington will come to their aid if their basic rights are violated. Fueling a Global </w:t>
      </w:r>
      <w:proofErr w:type="gramStart"/>
      <w:r w:rsidRPr="00CB66CC">
        <w:rPr>
          <w:sz w:val="16"/>
        </w:rPr>
        <w:t>Decline</w:t>
      </w:r>
      <w:proofErr w:type="gramEnd"/>
      <w:r w:rsidRPr="00CB66CC">
        <w:rPr>
          <w:sz w:val="16"/>
        </w:rPr>
        <w:t xml:space="preserve"> </w:t>
      </w:r>
      <w:r w:rsidRPr="00CB66CC">
        <w:rPr>
          <w:rStyle w:val="Emphasis"/>
        </w:rPr>
        <w:t xml:space="preserve">The breakdown of global press freedom is closely related to the broader decline of democracy </w:t>
      </w:r>
      <w:r w:rsidRPr="00CB66CC">
        <w:rPr>
          <w:rStyle w:val="StyleUnderline"/>
        </w:rPr>
        <w:t>that Freedom House has tracked for the past 13 years</w:t>
      </w:r>
      <w:r w:rsidRPr="00CB66CC">
        <w:rPr>
          <w:rStyle w:val="Emphasis"/>
        </w:rPr>
        <w:t>.</w:t>
      </w:r>
      <w:r w:rsidRPr="00CB66CC">
        <w:rPr>
          <w:sz w:val="16"/>
        </w:rPr>
        <w:t xml:space="preserve"> Although the press is not always the first institution to be attacked when a country’s leadership takes an antidemocratic turn, </w:t>
      </w:r>
      <w:r w:rsidRPr="00CB66CC">
        <w:rPr>
          <w:rStyle w:val="Emphasis"/>
        </w:rPr>
        <w:t>repression of free media is a strong indication that other political rights and civil liberties are in danger</w:t>
      </w:r>
      <w:r w:rsidRPr="00CB66CC">
        <w:rPr>
          <w:sz w:val="16"/>
        </w:rPr>
        <w:t xml:space="preserve">. </w:t>
      </w:r>
      <w:r w:rsidRPr="00CB66CC">
        <w:rPr>
          <w:rStyle w:val="StyleUnderline"/>
        </w:rPr>
        <w:t xml:space="preserve">Assaults on media independence are frequently associated with power grabs by new or incumbent leaders, or with </w:t>
      </w:r>
      <w:r w:rsidRPr="00CB66CC">
        <w:rPr>
          <w:rStyle w:val="Emphasis"/>
        </w:rPr>
        <w:t xml:space="preserve">entrenched regimes’ attempts to crush perceived threats to their control. </w:t>
      </w:r>
      <w:r w:rsidRPr="00CB66CC">
        <w:rPr>
          <w:sz w:val="16"/>
        </w:rPr>
        <w:t xml:space="preserve">Over the past five years, countries that were already designated as Not Free in Freedom House’s Freedom in the World report were also those most likely to suffer a decline in their press freedom scores, with 28 percent of Not Free countries experiencing such a drop. Partly Free countries were almost equally likely to experience a gain as a decline in press freedom, reflecting the volatility of these middle performers and the complex forces influencing their trajectory. The worsening records of Not Free states, combined with the negative trend among Free countries, have driven the overall decline in global press freedom. While </w:t>
      </w:r>
      <w:r w:rsidRPr="00CB66CC">
        <w:rPr>
          <w:rStyle w:val="Emphasis"/>
        </w:rPr>
        <w:t>populist leaders in democracies seek to secure and build on their gains by taming the press, established autocratic governments continue to tighten the screws on dissenting voices, as any breach in their media dominance threatens to expose official wrongdoing or debunk official narratives.</w:t>
      </w:r>
      <w:r w:rsidRPr="00CB66CC">
        <w:rPr>
          <w:sz w:val="16"/>
        </w:rPr>
        <w:t xml:space="preserve"> In Russia in 2018, authorities moved to block the popular messaging application Telegram after the company refused to hand over its encryption keys to security officials. The government in Cameroon shut down internet service in the restive Anglophone region for most of last year, a heavy-handed reaction to protests and a nascent insurgency stemming from long-standing discrimination against the large Anglophone minority. In Myanmar, two Reuters journalists were sentenced to seven years in prison after a flawed trial in which the court ignored plain evidence that they had been entrapped to halt their investigation of military atrocities against the Rohingya minority; although they were recently pardoned, they were not exonerated.</w:t>
      </w:r>
    </w:p>
    <w:p w14:paraId="5B1B98D4" w14:textId="77777777" w:rsidR="006F3CD9" w:rsidRPr="00CB66CC" w:rsidRDefault="006F3CD9" w:rsidP="006F3CD9">
      <w:pPr>
        <w:pStyle w:val="Heading4"/>
        <w:rPr>
          <w:rStyle w:val="Style13ptBold"/>
          <w:rFonts w:cs="Calibri"/>
          <w:b/>
          <w:bCs w:val="0"/>
        </w:rPr>
      </w:pPr>
      <w:r w:rsidRPr="00CB66CC">
        <w:rPr>
          <w:rStyle w:val="Style13ptBold"/>
          <w:rFonts w:cs="Calibri"/>
          <w:b/>
          <w:bCs w:val="0"/>
        </w:rPr>
        <w:t xml:space="preserve">Backsliding undermines </w:t>
      </w:r>
      <w:r w:rsidRPr="00CB66CC">
        <w:rPr>
          <w:rStyle w:val="Style13ptBold"/>
          <w:rFonts w:cs="Calibri"/>
          <w:b/>
          <w:bCs w:val="0"/>
          <w:u w:val="single"/>
        </w:rPr>
        <w:t>institutional checks</w:t>
      </w:r>
      <w:r w:rsidRPr="00CB66CC">
        <w:rPr>
          <w:rStyle w:val="Style13ptBold"/>
          <w:rFonts w:cs="Calibri"/>
          <w:b/>
          <w:bCs w:val="0"/>
        </w:rPr>
        <w:t xml:space="preserve"> on Indo-Pak escalation. The </w:t>
      </w:r>
      <w:r w:rsidRPr="00CB66CC">
        <w:rPr>
          <w:rStyle w:val="Style13ptBold"/>
          <w:rFonts w:cs="Calibri"/>
          <w:b/>
          <w:bCs w:val="0"/>
          <w:u w:val="single"/>
        </w:rPr>
        <w:t>level</w:t>
      </w:r>
      <w:r w:rsidRPr="00CB66CC">
        <w:rPr>
          <w:rStyle w:val="Style13ptBold"/>
          <w:rFonts w:cs="Calibri"/>
          <w:b/>
          <w:bCs w:val="0"/>
        </w:rPr>
        <w:t xml:space="preserve"> of democracy </w:t>
      </w:r>
      <w:r w:rsidRPr="00CB66CC">
        <w:rPr>
          <w:rStyle w:val="Style13ptBold"/>
          <w:rFonts w:cs="Calibri"/>
          <w:b/>
          <w:bCs w:val="0"/>
          <w:u w:val="single"/>
        </w:rPr>
        <w:t>matters</w:t>
      </w:r>
      <w:r w:rsidRPr="00CB66CC">
        <w:rPr>
          <w:rStyle w:val="Style13ptBold"/>
          <w:rFonts w:cs="Calibri"/>
          <w:b/>
          <w:bCs w:val="0"/>
        </w:rPr>
        <w:t xml:space="preserve"> for conflict risks.</w:t>
      </w:r>
    </w:p>
    <w:p w14:paraId="4CC2F580" w14:textId="77777777" w:rsidR="006F3CD9" w:rsidRPr="00CB66CC" w:rsidRDefault="006F3CD9" w:rsidP="006F3CD9">
      <w:r w:rsidRPr="00CB66CC">
        <w:rPr>
          <w:rStyle w:val="Style13ptBold"/>
        </w:rPr>
        <w:t xml:space="preserve">Alizada </w:t>
      </w:r>
      <w:r w:rsidRPr="00CB66CC">
        <w:t>&amp; Boese</w:t>
      </w:r>
      <w:r w:rsidRPr="00CB66CC">
        <w:rPr>
          <w:rStyle w:val="Style13ptBold"/>
        </w:rPr>
        <w:t xml:space="preserve"> et al. 21</w:t>
      </w:r>
      <w:r w:rsidRPr="00CB66CC">
        <w:t xml:space="preserve"> [</w:t>
      </w:r>
      <w:proofErr w:type="spellStart"/>
      <w:r w:rsidRPr="00CB66CC">
        <w:t>Nazifa</w:t>
      </w:r>
      <w:proofErr w:type="spellEnd"/>
      <w:r w:rsidRPr="00CB66CC">
        <w:t xml:space="preserve"> Alizada, Dr. Vanessa Boese, Prof. </w:t>
      </w:r>
      <w:proofErr w:type="spellStart"/>
      <w:r w:rsidRPr="00CB66CC">
        <w:t>Staffan</w:t>
      </w:r>
      <w:proofErr w:type="spellEnd"/>
      <w:r w:rsidRPr="00CB66CC">
        <w:t xml:space="preserve"> Lindberg, Martin Lundstedt, Natalia </w:t>
      </w:r>
      <w:proofErr w:type="spellStart"/>
      <w:r w:rsidRPr="00CB66CC">
        <w:t>Natsika</w:t>
      </w:r>
      <w:proofErr w:type="spellEnd"/>
      <w:r w:rsidRPr="00CB66CC">
        <w:t xml:space="preserve">, and </w:t>
      </w:r>
      <w:proofErr w:type="spellStart"/>
      <w:r w:rsidRPr="00CB66CC">
        <w:t>Shreeya</w:t>
      </w:r>
      <w:proofErr w:type="spellEnd"/>
      <w:r w:rsidRPr="00CB66CC">
        <w:t xml:space="preserve"> Pillai – University of Gothenburg, Varieties of Democracy Institute: V-Dem Policy Brief, No. 30, May 2021. “Does Democracy Bring International and Domestic Peace and Security?” </w:t>
      </w:r>
      <w:hyperlink r:id="rId20" w:history="1">
        <w:r w:rsidRPr="00CB66CC">
          <w:rPr>
            <w:rStyle w:val="Hyperlink"/>
          </w:rPr>
          <w:t>https://www.v-dem.net/media/filer_public/1a/98/1a98c2d0-887e-4857-8f0d-3a0f4139f564/pb30.pdf</w:t>
        </w:r>
      </w:hyperlink>
      <w:r w:rsidRPr="00CB66CC">
        <w:t xml:space="preserve">] </w:t>
      </w:r>
      <w:proofErr w:type="spellStart"/>
      <w:r w:rsidRPr="00CB66CC">
        <w:t>brett</w:t>
      </w:r>
      <w:proofErr w:type="spellEnd"/>
    </w:p>
    <w:p w14:paraId="6E510C55" w14:textId="77777777" w:rsidR="006F3CD9" w:rsidRPr="00CB66CC" w:rsidRDefault="006F3CD9" w:rsidP="006F3CD9">
      <w:pPr>
        <w:rPr>
          <w:sz w:val="16"/>
        </w:rPr>
      </w:pPr>
      <w:r w:rsidRPr="00CB66CC">
        <w:rPr>
          <w:rStyle w:val="StyleUnderline"/>
        </w:rPr>
        <w:t xml:space="preserve">A large body of scientific </w:t>
      </w:r>
      <w:r w:rsidRPr="00CB66CC">
        <w:rPr>
          <w:rStyle w:val="StyleUnderline"/>
          <w:highlight w:val="green"/>
        </w:rPr>
        <w:t>evidence demonstrates</w:t>
      </w:r>
      <w:r w:rsidRPr="00CB66CC">
        <w:rPr>
          <w:sz w:val="16"/>
        </w:rPr>
        <w:t xml:space="preserve"> that </w:t>
      </w:r>
      <w:r w:rsidRPr="00CB66CC">
        <w:rPr>
          <w:rStyle w:val="Emphasis"/>
        </w:rPr>
        <w:t>human security</w:t>
      </w:r>
      <w:r w:rsidRPr="00CB66CC">
        <w:rPr>
          <w:sz w:val="16"/>
        </w:rPr>
        <w:t xml:space="preserve">, as well as </w:t>
      </w:r>
      <w:r w:rsidRPr="00CB66CC">
        <w:rPr>
          <w:rStyle w:val="Emphasis"/>
        </w:rPr>
        <w:t>international</w:t>
      </w:r>
      <w:r w:rsidRPr="00CB66CC">
        <w:rPr>
          <w:sz w:val="16"/>
        </w:rPr>
        <w:t xml:space="preserve"> </w:t>
      </w:r>
      <w:r w:rsidRPr="00CB66CC">
        <w:rPr>
          <w:rStyle w:val="StyleUnderline"/>
        </w:rPr>
        <w:t xml:space="preserve">and </w:t>
      </w:r>
      <w:r w:rsidRPr="00CB66CC">
        <w:rPr>
          <w:rStyle w:val="Emphasis"/>
          <w:highlight w:val="green"/>
        </w:rPr>
        <w:t>domestic</w:t>
      </w:r>
      <w:r w:rsidRPr="00CB66CC">
        <w:rPr>
          <w:sz w:val="16"/>
        </w:rPr>
        <w:t xml:space="preserve"> </w:t>
      </w:r>
      <w:r w:rsidRPr="00CB66CC">
        <w:rPr>
          <w:rStyle w:val="StyleUnderline"/>
          <w:highlight w:val="green"/>
        </w:rPr>
        <w:t>peace</w:t>
      </w:r>
      <w:r w:rsidRPr="00CB66CC">
        <w:rPr>
          <w:sz w:val="16"/>
        </w:rPr>
        <w:t xml:space="preserve"> </w:t>
      </w:r>
      <w:r w:rsidRPr="00CB66CC">
        <w:rPr>
          <w:rStyle w:val="StyleUnderline"/>
          <w:highlight w:val="green"/>
        </w:rPr>
        <w:t xml:space="preserve">are </w:t>
      </w:r>
      <w:r w:rsidRPr="00CB66CC">
        <w:rPr>
          <w:rStyle w:val="Emphasis"/>
          <w:highlight w:val="green"/>
        </w:rPr>
        <w:t>strongly</w:t>
      </w:r>
      <w:r w:rsidRPr="00CB66CC">
        <w:rPr>
          <w:rStyle w:val="StyleUnderline"/>
          <w:highlight w:val="green"/>
        </w:rPr>
        <w:t xml:space="preserve"> </w:t>
      </w:r>
      <w:r w:rsidRPr="00CB66CC">
        <w:rPr>
          <w:rStyle w:val="StyleUnderline"/>
        </w:rPr>
        <w:t xml:space="preserve">and </w:t>
      </w:r>
      <w:r w:rsidRPr="00CB66CC">
        <w:rPr>
          <w:rStyle w:val="Emphasis"/>
        </w:rPr>
        <w:t>positively</w:t>
      </w:r>
      <w:r w:rsidRPr="00CB66CC">
        <w:rPr>
          <w:rStyle w:val="StyleUnderline"/>
        </w:rPr>
        <w:t xml:space="preserve"> </w:t>
      </w:r>
      <w:r w:rsidRPr="00CB66CC">
        <w:rPr>
          <w:rStyle w:val="StyleUnderline"/>
          <w:highlight w:val="green"/>
        </w:rPr>
        <w:t>related to democracy</w:t>
      </w:r>
      <w:r w:rsidRPr="00CB66CC">
        <w:rPr>
          <w:sz w:val="16"/>
        </w:rPr>
        <w:t xml:space="preserve">. </w:t>
      </w:r>
      <w:r w:rsidRPr="00CB66CC">
        <w:rPr>
          <w:rStyle w:val="StyleUnderline"/>
        </w:rPr>
        <w:t xml:space="preserve">The democratic peace axiom – </w:t>
      </w:r>
      <w:proofErr w:type="gramStart"/>
      <w:r w:rsidRPr="00CB66CC">
        <w:rPr>
          <w:rStyle w:val="StyleUnderline"/>
        </w:rPr>
        <w:t>that democracies</w:t>
      </w:r>
      <w:proofErr w:type="gramEnd"/>
      <w:r w:rsidRPr="00CB66CC">
        <w:rPr>
          <w:rStyle w:val="StyleUnderline"/>
        </w:rPr>
        <w:t xml:space="preserve"> do not fight wars against each other, and that the spread of democracy reduces armed disputes and wars – is </w:t>
      </w:r>
      <w:r w:rsidRPr="00CB66CC">
        <w:rPr>
          <w:rStyle w:val="Emphasis"/>
        </w:rPr>
        <w:t>soundly confirmed</w:t>
      </w:r>
      <w:r w:rsidRPr="00CB66CC">
        <w:rPr>
          <w:rStyle w:val="StyleUnderline"/>
        </w:rPr>
        <w:t xml:space="preserve"> by a wealth of rigorous studies</w:t>
      </w:r>
      <w:r w:rsidRPr="00CB66CC">
        <w:rPr>
          <w:sz w:val="16"/>
        </w:rPr>
        <w:t xml:space="preserve"> (e.g., Altman et al., 2020; </w:t>
      </w:r>
      <w:proofErr w:type="spellStart"/>
      <w:r w:rsidRPr="00CB66CC">
        <w:rPr>
          <w:sz w:val="16"/>
        </w:rPr>
        <w:t>Hegre</w:t>
      </w:r>
      <w:proofErr w:type="spellEnd"/>
      <w:r w:rsidRPr="00CB66CC">
        <w:rPr>
          <w:sz w:val="16"/>
        </w:rPr>
        <w:t xml:space="preserve"> et al., 2020; </w:t>
      </w:r>
      <w:proofErr w:type="spellStart"/>
      <w:r w:rsidRPr="00CB66CC">
        <w:rPr>
          <w:sz w:val="16"/>
        </w:rPr>
        <w:t>Hegre</w:t>
      </w:r>
      <w:proofErr w:type="spellEnd"/>
      <w:r w:rsidRPr="00CB66CC">
        <w:rPr>
          <w:sz w:val="16"/>
        </w:rPr>
        <w:t xml:space="preserve">, 2014; </w:t>
      </w:r>
      <w:proofErr w:type="spellStart"/>
      <w:r w:rsidRPr="00CB66CC">
        <w:rPr>
          <w:sz w:val="16"/>
        </w:rPr>
        <w:t>Hegre</w:t>
      </w:r>
      <w:proofErr w:type="spellEnd"/>
      <w:r w:rsidRPr="00CB66CC">
        <w:rPr>
          <w:sz w:val="16"/>
        </w:rPr>
        <w:t xml:space="preserve">, 2008). A </w:t>
      </w:r>
      <w:r w:rsidRPr="00CB66CC">
        <w:rPr>
          <w:rStyle w:val="StyleUnderline"/>
        </w:rPr>
        <w:t xml:space="preserve">recent study using the V-Dem democracy indices shows that </w:t>
      </w:r>
      <w:r w:rsidRPr="00CB66CC">
        <w:rPr>
          <w:rStyle w:val="StyleUnderline"/>
          <w:highlight w:val="green"/>
        </w:rPr>
        <w:t xml:space="preserve">there is no case of a war in any pair of states whose democratic level was above 0.61 on the V-Dem </w:t>
      </w:r>
      <w:r w:rsidRPr="00CB66CC">
        <w:rPr>
          <w:rStyle w:val="StyleUnderline"/>
        </w:rPr>
        <w:t xml:space="preserve">electoral democracy </w:t>
      </w:r>
      <w:r w:rsidRPr="00CB66CC">
        <w:rPr>
          <w:rStyle w:val="StyleUnderline"/>
          <w:highlight w:val="green"/>
        </w:rPr>
        <w:t>index</w:t>
      </w:r>
      <w:r w:rsidRPr="00CB66CC">
        <w:rPr>
          <w:sz w:val="16"/>
        </w:rPr>
        <w:t xml:space="preserve"> (Altman et al., 2020).</w:t>
      </w:r>
    </w:p>
    <w:p w14:paraId="36531B1B" w14:textId="77777777" w:rsidR="006F3CD9" w:rsidRPr="00CB66CC" w:rsidRDefault="006F3CD9" w:rsidP="006F3CD9">
      <w:pPr>
        <w:rPr>
          <w:sz w:val="16"/>
        </w:rPr>
      </w:pPr>
      <w:r w:rsidRPr="00CB66CC">
        <w:rPr>
          <w:sz w:val="16"/>
        </w:rPr>
        <w:t xml:space="preserve">Being part of a region with </w:t>
      </w:r>
      <w:r w:rsidRPr="00CB66CC">
        <w:rPr>
          <w:rStyle w:val="StyleUnderline"/>
        </w:rPr>
        <w:t>high levels of democracy also matters</w:t>
      </w:r>
      <w:r w:rsidRPr="00CB66CC">
        <w:rPr>
          <w:sz w:val="16"/>
        </w:rPr>
        <w:t xml:space="preserve">. </w:t>
      </w:r>
      <w:r w:rsidRPr="00CB66CC">
        <w:rPr>
          <w:rStyle w:val="StyleUnderline"/>
        </w:rPr>
        <w:t xml:space="preserve">Two states located in a region with low levels of democracy are </w:t>
      </w:r>
      <w:r w:rsidRPr="00CB66CC">
        <w:rPr>
          <w:rStyle w:val="Emphasis"/>
        </w:rPr>
        <w:t>70% more likely</w:t>
      </w:r>
      <w:r w:rsidRPr="00CB66CC">
        <w:rPr>
          <w:rStyle w:val="StyleUnderline"/>
        </w:rPr>
        <w:t xml:space="preserve"> to have a fatal armed conflict than a pair of states placed in a region with high levels</w:t>
      </w:r>
      <w:r w:rsidRPr="00CB66CC">
        <w:rPr>
          <w:sz w:val="16"/>
        </w:rPr>
        <w:t xml:space="preserve"> (Altman et al., 2020). Consequently, </w:t>
      </w:r>
      <w:r w:rsidRPr="00CB66CC">
        <w:rPr>
          <w:rStyle w:val="StyleUnderline"/>
        </w:rPr>
        <w:t xml:space="preserve">the current wave of </w:t>
      </w:r>
      <w:proofErr w:type="spellStart"/>
      <w:r w:rsidRPr="00CB66CC">
        <w:rPr>
          <w:rStyle w:val="Emphasis"/>
          <w:highlight w:val="green"/>
        </w:rPr>
        <w:t>autocratization</w:t>
      </w:r>
      <w:proofErr w:type="spellEnd"/>
      <w:r w:rsidRPr="00CB66CC">
        <w:rPr>
          <w:rStyle w:val="StyleUnderline"/>
        </w:rPr>
        <w:t xml:space="preserve"> </w:t>
      </w:r>
      <w:r w:rsidRPr="00CB66CC">
        <w:rPr>
          <w:rStyle w:val="StyleUnderline"/>
          <w:highlight w:val="green"/>
        </w:rPr>
        <w:t>should be expected to lead to</w:t>
      </w:r>
      <w:r w:rsidRPr="00CB66CC">
        <w:rPr>
          <w:rStyle w:val="StyleUnderline"/>
        </w:rPr>
        <w:t xml:space="preserve"> a world with more </w:t>
      </w:r>
      <w:r w:rsidRPr="00CB66CC">
        <w:rPr>
          <w:rStyle w:val="Emphasis"/>
          <w:highlight w:val="green"/>
        </w:rPr>
        <w:t>international conflicts</w:t>
      </w:r>
      <w:r w:rsidRPr="00CB66CC">
        <w:rPr>
          <w:rStyle w:val="StyleUnderline"/>
        </w:rPr>
        <w:t xml:space="preserve">, </w:t>
      </w:r>
      <w:r w:rsidRPr="00CB66CC">
        <w:rPr>
          <w:rStyle w:val="StyleUnderline"/>
          <w:highlight w:val="green"/>
        </w:rPr>
        <w:t>with devastating consequences</w:t>
      </w:r>
      <w:r w:rsidRPr="00CB66CC">
        <w:rPr>
          <w:rStyle w:val="StyleUnderline"/>
        </w:rPr>
        <w:t xml:space="preserve"> for human security</w:t>
      </w:r>
      <w:r w:rsidRPr="00CB66CC">
        <w:rPr>
          <w:sz w:val="16"/>
        </w:rPr>
        <w:t>.</w:t>
      </w:r>
    </w:p>
    <w:p w14:paraId="2D43A8F6" w14:textId="77777777" w:rsidR="006F3CD9" w:rsidRPr="00CB66CC" w:rsidRDefault="006F3CD9" w:rsidP="006F3CD9">
      <w:pPr>
        <w:rPr>
          <w:sz w:val="16"/>
        </w:rPr>
      </w:pPr>
      <w:proofErr w:type="spellStart"/>
      <w:r w:rsidRPr="00CB66CC">
        <w:rPr>
          <w:sz w:val="16"/>
        </w:rPr>
        <w:t>Hegre</w:t>
      </w:r>
      <w:proofErr w:type="spellEnd"/>
      <w:r w:rsidRPr="00CB66CC">
        <w:rPr>
          <w:sz w:val="16"/>
        </w:rPr>
        <w:t xml:space="preserve"> et al. (2020) demonstrate that vertical (free and fair multiparty elections), horizontal (institutional </w:t>
      </w:r>
      <w:r w:rsidRPr="00CB66CC">
        <w:rPr>
          <w:rStyle w:val="Emphasis"/>
          <w:highlight w:val="green"/>
        </w:rPr>
        <w:t>constraints on the executive</w:t>
      </w:r>
      <w:r w:rsidRPr="00CB66CC">
        <w:rPr>
          <w:sz w:val="16"/>
        </w:rPr>
        <w:t xml:space="preserve">), </w:t>
      </w:r>
      <w:r w:rsidRPr="00CB66CC">
        <w:rPr>
          <w:rStyle w:val="StyleUnderline"/>
          <w:highlight w:val="green"/>
        </w:rPr>
        <w:t>and</w:t>
      </w:r>
      <w:r w:rsidRPr="00CB66CC">
        <w:rPr>
          <w:sz w:val="16"/>
        </w:rPr>
        <w:t xml:space="preserve"> diagonal (</w:t>
      </w:r>
      <w:r w:rsidRPr="00CB66CC">
        <w:rPr>
          <w:rStyle w:val="StyleUnderline"/>
        </w:rPr>
        <w:t>civil society</w:t>
      </w:r>
      <w:r w:rsidRPr="00CB66CC">
        <w:rPr>
          <w:sz w:val="16"/>
        </w:rPr>
        <w:t xml:space="preserve">) </w:t>
      </w:r>
      <w:r w:rsidRPr="00CB66CC">
        <w:rPr>
          <w:rStyle w:val="Emphasis"/>
          <w:highlight w:val="green"/>
        </w:rPr>
        <w:t>accountability mechanisms</w:t>
      </w:r>
      <w:r w:rsidRPr="00CB66CC">
        <w:rPr>
          <w:sz w:val="16"/>
        </w:rPr>
        <w:t xml:space="preserve"> all </w:t>
      </w:r>
      <w:r w:rsidRPr="00CB66CC">
        <w:rPr>
          <w:rStyle w:val="StyleUnderline"/>
        </w:rPr>
        <w:t xml:space="preserve">contribute to </w:t>
      </w:r>
      <w:r w:rsidRPr="00CB66CC">
        <w:rPr>
          <w:rStyle w:val="StyleUnderline"/>
          <w:highlight w:val="green"/>
        </w:rPr>
        <w:t xml:space="preserve">lowering the risk of </w:t>
      </w:r>
      <w:r w:rsidRPr="00CB66CC">
        <w:rPr>
          <w:rStyle w:val="StyleUnderline"/>
        </w:rPr>
        <w:t xml:space="preserve">interstate </w:t>
      </w:r>
      <w:r w:rsidRPr="00CB66CC">
        <w:rPr>
          <w:rStyle w:val="StyleUnderline"/>
          <w:highlight w:val="green"/>
        </w:rPr>
        <w:t>war</w:t>
      </w:r>
      <w:r w:rsidRPr="00CB66CC">
        <w:rPr>
          <w:sz w:val="16"/>
        </w:rPr>
        <w:t xml:space="preserve">. For example, this means that </w:t>
      </w:r>
      <w:r w:rsidRPr="00CB66CC">
        <w:rPr>
          <w:rStyle w:val="StyleUnderline"/>
          <w:highlight w:val="green"/>
        </w:rPr>
        <w:t xml:space="preserve">after </w:t>
      </w:r>
      <w:r w:rsidRPr="00CB66CC">
        <w:rPr>
          <w:rStyle w:val="Emphasis"/>
          <w:sz w:val="36"/>
          <w:szCs w:val="36"/>
          <w:highlight w:val="green"/>
        </w:rPr>
        <w:t>India</w:t>
      </w:r>
      <w:r w:rsidRPr="00CB66CC">
        <w:rPr>
          <w:rStyle w:val="StyleUnderline"/>
          <w:sz w:val="36"/>
          <w:szCs w:val="36"/>
          <w:highlight w:val="green"/>
        </w:rPr>
        <w:t xml:space="preserve"> </w:t>
      </w:r>
      <w:r w:rsidRPr="00CB66CC">
        <w:rPr>
          <w:rStyle w:val="StyleUnderline"/>
          <w:highlight w:val="green"/>
        </w:rPr>
        <w:t>turned into an electoral autocracy</w:t>
      </w:r>
      <w:r w:rsidRPr="00CB66CC">
        <w:rPr>
          <w:sz w:val="16"/>
        </w:rPr>
        <w:t xml:space="preserve"> (Alizada et al., 2021), </w:t>
      </w:r>
      <w:r w:rsidRPr="00CB66CC">
        <w:rPr>
          <w:rStyle w:val="StyleUnderline"/>
        </w:rPr>
        <w:t xml:space="preserve">the </w:t>
      </w:r>
      <w:r w:rsidRPr="00CB66CC">
        <w:rPr>
          <w:rStyle w:val="StyleUnderline"/>
          <w:highlight w:val="green"/>
        </w:rPr>
        <w:t>statistical odds of</w:t>
      </w:r>
      <w:r w:rsidRPr="00CB66CC">
        <w:rPr>
          <w:rStyle w:val="StyleUnderline"/>
        </w:rPr>
        <w:t xml:space="preserve"> a </w:t>
      </w:r>
      <w:r w:rsidRPr="00CB66CC">
        <w:rPr>
          <w:rStyle w:val="Emphasis"/>
          <w:highlight w:val="green"/>
        </w:rPr>
        <w:t>militarized dispute</w:t>
      </w:r>
      <w:r w:rsidRPr="00CB66CC">
        <w:rPr>
          <w:rStyle w:val="StyleUnderline"/>
          <w:highlight w:val="green"/>
        </w:rPr>
        <w:t xml:space="preserve"> with</w:t>
      </w:r>
      <w:r w:rsidRPr="00CB66CC">
        <w:rPr>
          <w:rStyle w:val="StyleUnderline"/>
        </w:rPr>
        <w:t xml:space="preserve"> at least one death between </w:t>
      </w:r>
      <w:r w:rsidRPr="00CB66CC">
        <w:rPr>
          <w:rStyle w:val="StyleUnderline"/>
          <w:b/>
          <w:bCs/>
          <w:sz w:val="36"/>
          <w:szCs w:val="36"/>
        </w:rPr>
        <w:t xml:space="preserve">India and </w:t>
      </w:r>
      <w:r w:rsidRPr="00CB66CC">
        <w:rPr>
          <w:rStyle w:val="StyleUnderline"/>
          <w:b/>
          <w:bCs/>
          <w:sz w:val="36"/>
          <w:szCs w:val="36"/>
          <w:highlight w:val="green"/>
        </w:rPr>
        <w:t>Pakistan</w:t>
      </w:r>
      <w:r w:rsidRPr="00CB66CC">
        <w:rPr>
          <w:rStyle w:val="StyleUnderline"/>
          <w:sz w:val="36"/>
          <w:szCs w:val="36"/>
          <w:highlight w:val="green"/>
        </w:rPr>
        <w:t xml:space="preserve"> </w:t>
      </w:r>
      <w:r w:rsidRPr="00CB66CC">
        <w:rPr>
          <w:rStyle w:val="StyleUnderline"/>
          <w:highlight w:val="green"/>
        </w:rPr>
        <w:t xml:space="preserve">is now </w:t>
      </w:r>
      <w:r w:rsidRPr="00CB66CC">
        <w:rPr>
          <w:rStyle w:val="Emphasis"/>
          <w:highlight w:val="green"/>
        </w:rPr>
        <w:t>3 times higher</w:t>
      </w:r>
      <w:r w:rsidRPr="00CB66CC">
        <w:rPr>
          <w:rStyle w:val="StyleUnderline"/>
        </w:rPr>
        <w:t xml:space="preserve"> than 10 years ago</w:t>
      </w:r>
      <w:r w:rsidRPr="00CB66CC">
        <w:rPr>
          <w:sz w:val="16"/>
        </w:rPr>
        <w:t>.</w:t>
      </w:r>
    </w:p>
    <w:p w14:paraId="17B5AA27" w14:textId="77777777" w:rsidR="006F3CD9" w:rsidRPr="00CB66CC" w:rsidRDefault="006F3CD9" w:rsidP="006F3CD9">
      <w:pPr>
        <w:rPr>
          <w:sz w:val="16"/>
        </w:rPr>
      </w:pPr>
      <w:r w:rsidRPr="00CB66CC">
        <w:rPr>
          <w:sz w:val="16"/>
        </w:rPr>
        <w:t xml:space="preserve">A series of scientific studies demonstrate that </w:t>
      </w:r>
      <w:r w:rsidRPr="00CB66CC">
        <w:rPr>
          <w:rStyle w:val="StyleUnderline"/>
        </w:rPr>
        <w:t>democracies are also less prone to civil war and domestic volatility compared to autocracies, especially long-term, institutionalized democracies</w:t>
      </w:r>
      <w:r w:rsidRPr="00CB66CC">
        <w:rPr>
          <w:sz w:val="16"/>
        </w:rPr>
        <w:t xml:space="preserve">. The key is that </w:t>
      </w:r>
      <w:r w:rsidRPr="00CB66CC">
        <w:rPr>
          <w:rStyle w:val="StyleUnderline"/>
        </w:rPr>
        <w:t xml:space="preserve">democracies are better at absorbing and channeling discontent through legal institutional means and </w:t>
      </w:r>
      <w:r w:rsidRPr="00CB66CC">
        <w:rPr>
          <w:rStyle w:val="StyleUnderline"/>
          <w:highlight w:val="green"/>
        </w:rPr>
        <w:t>accountability mechanisms</w:t>
      </w:r>
      <w:r w:rsidRPr="00CB66CC">
        <w:rPr>
          <w:rStyle w:val="StyleUnderline"/>
        </w:rPr>
        <w:t xml:space="preserve"> that in turn </w:t>
      </w:r>
      <w:r w:rsidRPr="00CB66CC">
        <w:rPr>
          <w:rStyle w:val="StyleUnderline"/>
          <w:highlight w:val="green"/>
        </w:rPr>
        <w:t>lower the risk of domestic conflict</w:t>
      </w:r>
      <w:r w:rsidRPr="00CB66CC">
        <w:rPr>
          <w:sz w:val="16"/>
        </w:rPr>
        <w:t xml:space="preserve"> (</w:t>
      </w:r>
      <w:proofErr w:type="spellStart"/>
      <w:r w:rsidRPr="00CB66CC">
        <w:rPr>
          <w:sz w:val="16"/>
        </w:rPr>
        <w:t>Fjelde</w:t>
      </w:r>
      <w:proofErr w:type="spellEnd"/>
      <w:r w:rsidRPr="00CB66CC">
        <w:rPr>
          <w:sz w:val="16"/>
        </w:rPr>
        <w:t xml:space="preserve"> et al., 2021; </w:t>
      </w:r>
      <w:proofErr w:type="spellStart"/>
      <w:r w:rsidRPr="00CB66CC">
        <w:rPr>
          <w:sz w:val="16"/>
        </w:rPr>
        <w:t>Hegre</w:t>
      </w:r>
      <w:proofErr w:type="spellEnd"/>
      <w:r w:rsidRPr="00CB66CC">
        <w:rPr>
          <w:sz w:val="16"/>
        </w:rPr>
        <w:t xml:space="preserve"> et al., 2001; </w:t>
      </w:r>
      <w:proofErr w:type="spellStart"/>
      <w:r w:rsidRPr="00CB66CC">
        <w:rPr>
          <w:sz w:val="16"/>
        </w:rPr>
        <w:t>Hegre</w:t>
      </w:r>
      <w:proofErr w:type="spellEnd"/>
      <w:r w:rsidRPr="00CB66CC">
        <w:rPr>
          <w:sz w:val="16"/>
        </w:rPr>
        <w:t>, 2014).</w:t>
      </w:r>
    </w:p>
    <w:p w14:paraId="2F4D6A45" w14:textId="77777777" w:rsidR="006F3CD9" w:rsidRPr="00CB66CC" w:rsidRDefault="006F3CD9" w:rsidP="006F3CD9">
      <w:pPr>
        <w:rPr>
          <w:sz w:val="16"/>
        </w:rPr>
      </w:pPr>
      <w:r w:rsidRPr="00CB66CC">
        <w:rPr>
          <w:sz w:val="16"/>
        </w:rPr>
        <w:t xml:space="preserve">Yet, it is vital to recognize that </w:t>
      </w:r>
      <w:r w:rsidRPr="00CB66CC">
        <w:rPr>
          <w:rStyle w:val="Emphasis"/>
          <w:highlight w:val="green"/>
        </w:rPr>
        <w:t>semi-democracies</w:t>
      </w:r>
      <w:r w:rsidRPr="00CB66CC">
        <w:rPr>
          <w:rStyle w:val="StyleUnderline"/>
        </w:rPr>
        <w:t xml:space="preserve"> and countries with recent transitions </w:t>
      </w:r>
      <w:r w:rsidRPr="00CB66CC">
        <w:rPr>
          <w:rStyle w:val="StyleUnderline"/>
          <w:highlight w:val="green"/>
        </w:rPr>
        <w:t>tend to be more volatile</w:t>
      </w:r>
      <w:r w:rsidRPr="00CB66CC">
        <w:rPr>
          <w:rStyle w:val="StyleUnderline"/>
        </w:rPr>
        <w:t xml:space="preserve"> with a higher risk of civil and international conflict</w:t>
      </w:r>
      <w:r w:rsidRPr="00CB66CC">
        <w:rPr>
          <w:sz w:val="16"/>
        </w:rPr>
        <w:t xml:space="preserve">. </w:t>
      </w:r>
      <w:r w:rsidRPr="00CB66CC">
        <w:rPr>
          <w:rStyle w:val="StyleUnderline"/>
        </w:rPr>
        <w:t>Such a regime is around four times more likely to experience domestic unrest compared to a well-established democracy</w:t>
      </w:r>
      <w:r w:rsidRPr="00CB66CC">
        <w:rPr>
          <w:sz w:val="16"/>
        </w:rPr>
        <w:t xml:space="preserve">. In addition, </w:t>
      </w:r>
      <w:r w:rsidRPr="00CB66CC">
        <w:rPr>
          <w:rStyle w:val="StyleUnderline"/>
        </w:rPr>
        <w:t>the risk of civil war in a regime transitioning from an autocracy to a semi-democracy is nine times higher compared to before the transition</w:t>
      </w:r>
      <w:r w:rsidRPr="00CB66CC">
        <w:rPr>
          <w:sz w:val="16"/>
        </w:rPr>
        <w:t xml:space="preserve"> (</w:t>
      </w:r>
      <w:proofErr w:type="spellStart"/>
      <w:r w:rsidRPr="00CB66CC">
        <w:rPr>
          <w:sz w:val="16"/>
        </w:rPr>
        <w:t>Hegre</w:t>
      </w:r>
      <w:proofErr w:type="spellEnd"/>
      <w:r w:rsidRPr="00CB66CC">
        <w:rPr>
          <w:sz w:val="16"/>
        </w:rPr>
        <w:t xml:space="preserve"> et al., 2001). That is </w:t>
      </w:r>
      <w:r w:rsidRPr="00CB66CC">
        <w:rPr>
          <w:rStyle w:val="StyleUnderline"/>
        </w:rPr>
        <w:t xml:space="preserve">why </w:t>
      </w:r>
      <w:r w:rsidRPr="00CB66CC">
        <w:rPr>
          <w:rStyle w:val="StyleUnderline"/>
          <w:highlight w:val="green"/>
        </w:rPr>
        <w:t>long-term</w:t>
      </w:r>
      <w:r w:rsidRPr="00CB66CC">
        <w:rPr>
          <w:rStyle w:val="StyleUnderline"/>
        </w:rPr>
        <w:t xml:space="preserve"> strategies toward </w:t>
      </w:r>
      <w:r w:rsidRPr="00CB66CC">
        <w:rPr>
          <w:rStyle w:val="Emphasis"/>
          <w:highlight w:val="green"/>
        </w:rPr>
        <w:t>stabilizing</w:t>
      </w:r>
      <w:r w:rsidRPr="00CB66CC">
        <w:rPr>
          <w:rStyle w:val="StyleUnderline"/>
        </w:rPr>
        <w:t xml:space="preserve"> </w:t>
      </w:r>
      <w:r w:rsidRPr="00CB66CC">
        <w:rPr>
          <w:rStyle w:val="StyleUnderline"/>
          <w:highlight w:val="green"/>
        </w:rPr>
        <w:t>and</w:t>
      </w:r>
      <w:r w:rsidRPr="00CB66CC">
        <w:rPr>
          <w:rStyle w:val="StyleUnderline"/>
        </w:rPr>
        <w:t xml:space="preserve"> improving the </w:t>
      </w:r>
      <w:r w:rsidRPr="00CB66CC">
        <w:rPr>
          <w:rStyle w:val="Emphasis"/>
          <w:highlight w:val="green"/>
        </w:rPr>
        <w:t>quality</w:t>
      </w:r>
      <w:r w:rsidRPr="00CB66CC">
        <w:rPr>
          <w:rStyle w:val="StyleUnderline"/>
        </w:rPr>
        <w:t xml:space="preserve"> of newly established democracies </w:t>
      </w:r>
      <w:r w:rsidRPr="00CB66CC">
        <w:rPr>
          <w:rStyle w:val="StyleUnderline"/>
          <w:highlight w:val="green"/>
        </w:rPr>
        <w:t>are critical</w:t>
      </w:r>
      <w:r w:rsidRPr="00CB66CC">
        <w:rPr>
          <w:sz w:val="16"/>
        </w:rPr>
        <w:t xml:space="preserve">. </w:t>
      </w:r>
    </w:p>
    <w:p w14:paraId="47F29336" w14:textId="77777777" w:rsidR="006F3CD9" w:rsidRPr="00CB66CC" w:rsidRDefault="006F3CD9" w:rsidP="006F3CD9">
      <w:pPr>
        <w:pStyle w:val="Heading4"/>
        <w:rPr>
          <w:rFonts w:cs="Calibri"/>
        </w:rPr>
      </w:pPr>
      <w:r w:rsidRPr="00CB66CC">
        <w:rPr>
          <w:rFonts w:cs="Calibri"/>
        </w:rPr>
        <w:t xml:space="preserve">Even limited Indo-Pak nuclear war causes </w:t>
      </w:r>
      <w:r w:rsidRPr="00CB66CC">
        <w:rPr>
          <w:rFonts w:cs="Calibri"/>
          <w:u w:val="single"/>
        </w:rPr>
        <w:t>extinction</w:t>
      </w:r>
      <w:r w:rsidRPr="00CB66CC">
        <w:rPr>
          <w:rFonts w:cs="Calibri"/>
        </w:rPr>
        <w:t>.</w:t>
      </w:r>
    </w:p>
    <w:p w14:paraId="400656A9" w14:textId="77777777" w:rsidR="006F3CD9" w:rsidRPr="00CB66CC" w:rsidRDefault="006F3CD9" w:rsidP="006F3CD9">
      <w:r w:rsidRPr="00CB66CC">
        <w:rPr>
          <w:rStyle w:val="Style13ptBold"/>
        </w:rPr>
        <w:t xml:space="preserve">Trevithick and </w:t>
      </w:r>
      <w:proofErr w:type="spellStart"/>
      <w:r w:rsidRPr="00CB66CC">
        <w:rPr>
          <w:rStyle w:val="Style13ptBold"/>
        </w:rPr>
        <w:t>Rogoway</w:t>
      </w:r>
      <w:proofErr w:type="spellEnd"/>
      <w:r w:rsidRPr="00CB66CC">
        <w:rPr>
          <w:rStyle w:val="Style13ptBold"/>
        </w:rPr>
        <w:t xml:space="preserve"> ’19 </w:t>
      </w:r>
      <w:r w:rsidRPr="00CB66CC">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21" w:history="1">
        <w:r w:rsidRPr="00CB66CC">
          <w:rPr>
            <w:rStyle w:val="Hyperlink"/>
          </w:rPr>
          <w:t>https://www.thedrive.com/the-war-zone/26674/yes-india-and-pakistan-could-end-the-world-as-we-know-it-through-a-nuclear-exchange</w:t>
        </w:r>
      </w:hyperlink>
      <w:r w:rsidRPr="00CB66CC">
        <w:t xml:space="preserve">] </w:t>
      </w:r>
      <w:proofErr w:type="spellStart"/>
      <w:r w:rsidRPr="00CB66CC">
        <w:t>brett</w:t>
      </w:r>
      <w:proofErr w:type="spellEnd"/>
    </w:p>
    <w:p w14:paraId="4E375547" w14:textId="77777777" w:rsidR="006F3CD9" w:rsidRPr="00CB66CC" w:rsidRDefault="006F3CD9" w:rsidP="006F3CD9">
      <w:pPr>
        <w:rPr>
          <w:sz w:val="16"/>
        </w:rPr>
      </w:pPr>
      <w:r w:rsidRPr="00CB66CC">
        <w:rPr>
          <w:sz w:val="16"/>
        </w:rPr>
        <w:t>A global threat</w:t>
      </w:r>
    </w:p>
    <w:p w14:paraId="3BCF745D" w14:textId="77777777" w:rsidR="006F3CD9" w:rsidRPr="00CB66CC" w:rsidRDefault="006F3CD9" w:rsidP="006F3CD9">
      <w:pPr>
        <w:rPr>
          <w:sz w:val="16"/>
        </w:rPr>
      </w:pPr>
      <w:r w:rsidRPr="00CB66CC">
        <w:rPr>
          <w:rStyle w:val="StyleUnderline"/>
          <w:highlight w:val="green"/>
        </w:rPr>
        <w:t>India and Pakistan's</w:t>
      </w:r>
      <w:r w:rsidRPr="00CB66CC">
        <w:rPr>
          <w:rStyle w:val="StyleUnderline"/>
        </w:rPr>
        <w:t xml:space="preserve"> nuclear arsenals are tiny</w:t>
      </w:r>
      <w:r w:rsidRPr="00CB66CC">
        <w:rPr>
          <w:sz w:val="16"/>
        </w:rPr>
        <w:t xml:space="preserve"> compared to those of the </w:t>
      </w:r>
      <w:hyperlink r:id="rId22" w:tgtFrame="_blank" w:history="1">
        <w:r w:rsidRPr="00CB66CC">
          <w:rPr>
            <w:rStyle w:val="Hyperlink"/>
            <w:color w:val="000000"/>
            <w:sz w:val="16"/>
            <w:u w:val="single"/>
          </w:rPr>
          <w:t>United States and Russia</w:t>
        </w:r>
      </w:hyperlink>
      <w:r w:rsidRPr="00CB66CC">
        <w:rPr>
          <w:sz w:val="16"/>
        </w:rPr>
        <w:t xml:space="preserve">, and these weapons are focused primarily on deterring each other, </w:t>
      </w:r>
      <w:r w:rsidRPr="00CB66CC">
        <w:rPr>
          <w:rStyle w:val="StyleUnderline"/>
        </w:rPr>
        <w:t xml:space="preserve">but that does </w:t>
      </w:r>
      <w:r w:rsidRPr="00CB66CC">
        <w:rPr>
          <w:rStyle w:val="Emphasis"/>
        </w:rPr>
        <w:t>not mean</w:t>
      </w:r>
      <w:r w:rsidRPr="00CB66CC">
        <w:rPr>
          <w:rStyle w:val="StyleUnderline"/>
        </w:rPr>
        <w:t xml:space="preserve"> they're </w:t>
      </w:r>
      <w:r w:rsidRPr="00CB66CC">
        <w:rPr>
          <w:rStyle w:val="Emphasis"/>
        </w:rPr>
        <w:t>purely regional</w:t>
      </w:r>
      <w:r w:rsidRPr="00CB66CC">
        <w:rPr>
          <w:rStyle w:val="StyleUnderline"/>
        </w:rPr>
        <w:t xml:space="preserve"> threats</w:t>
      </w:r>
      <w:r w:rsidRPr="00CB66CC">
        <w:rPr>
          <w:sz w:val="16"/>
        </w:rPr>
        <w:t xml:space="preserve">. Unlike conventional weapons, </w:t>
      </w:r>
      <w:r w:rsidRPr="00CB66CC">
        <w:rPr>
          <w:rStyle w:val="StyleUnderline"/>
          <w:highlight w:val="green"/>
        </w:rPr>
        <w:t xml:space="preserve">nuclear weapons </w:t>
      </w:r>
      <w:r w:rsidRPr="00CB66CC">
        <w:rPr>
          <w:rStyle w:val="StyleUnderline"/>
        </w:rPr>
        <w:t xml:space="preserve">create </w:t>
      </w:r>
      <w:r w:rsidRPr="00CB66CC">
        <w:rPr>
          <w:rStyle w:val="Emphasis"/>
        </w:rPr>
        <w:t>lasting</w:t>
      </w:r>
      <w:r w:rsidRPr="00CB66CC">
        <w:rPr>
          <w:rStyle w:val="StyleUnderline"/>
        </w:rPr>
        <w:t xml:space="preserve"> and </w:t>
      </w:r>
      <w:r w:rsidRPr="00CB66CC">
        <w:rPr>
          <w:rStyle w:val="Emphasis"/>
        </w:rPr>
        <w:t>far-reaching</w:t>
      </w:r>
      <w:r w:rsidRPr="00CB66CC">
        <w:rPr>
          <w:rStyle w:val="StyleUnderline"/>
        </w:rPr>
        <w:t xml:space="preserve"> effects that</w:t>
      </w:r>
      <w:r w:rsidRPr="00CB66CC">
        <w:rPr>
          <w:sz w:val="16"/>
        </w:rPr>
        <w:t xml:space="preserve"> scientists have posited </w:t>
      </w:r>
      <w:r w:rsidRPr="00CB66CC">
        <w:rPr>
          <w:rStyle w:val="StyleUnderline"/>
        </w:rPr>
        <w:t xml:space="preserve">could </w:t>
      </w:r>
      <w:r w:rsidRPr="00CB66CC">
        <w:rPr>
          <w:rStyle w:val="Emphasis"/>
        </w:rPr>
        <w:t>upend life on Earth</w:t>
      </w:r>
      <w:r w:rsidRPr="00CB66CC">
        <w:rPr>
          <w:rStyle w:val="StyleUnderline"/>
        </w:rPr>
        <w:t xml:space="preserve"> if</w:t>
      </w:r>
      <w:r w:rsidRPr="00CB66CC">
        <w:rPr>
          <w:sz w:val="16"/>
        </w:rPr>
        <w:t xml:space="preserve"> warring </w:t>
      </w:r>
      <w:r w:rsidRPr="00CB66CC">
        <w:rPr>
          <w:rStyle w:val="StyleUnderline"/>
        </w:rPr>
        <w:t>parties</w:t>
      </w:r>
      <w:r w:rsidRPr="00CB66CC">
        <w:rPr>
          <w:sz w:val="16"/>
        </w:rPr>
        <w:t xml:space="preserve"> were to </w:t>
      </w:r>
      <w:r w:rsidRPr="00CB66CC">
        <w:rPr>
          <w:rStyle w:val="StyleUnderline"/>
        </w:rPr>
        <w:t>use them in sufficient numbers.</w:t>
      </w:r>
    </w:p>
    <w:p w14:paraId="20AFD905" w14:textId="77777777" w:rsidR="006F3CD9" w:rsidRPr="00CB66CC" w:rsidRDefault="006F3CD9" w:rsidP="006F3CD9">
      <w:pPr>
        <w:rPr>
          <w:sz w:val="16"/>
        </w:rPr>
      </w:pPr>
      <w:hyperlink r:id="rId23" w:tgtFrame="_blank" w:history="1">
        <w:r w:rsidRPr="00CB66CC">
          <w:rPr>
            <w:rStyle w:val="Hyperlink"/>
            <w:color w:val="000000"/>
            <w:sz w:val="16"/>
            <w:u w:val="single"/>
          </w:rPr>
          <w:t>In 2012</w:t>
        </w:r>
      </w:hyperlink>
      <w:r w:rsidRPr="00CB66CC">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B66CC">
        <w:rPr>
          <w:rStyle w:val="StyleUnderline"/>
        </w:rPr>
        <w:t xml:space="preserve">it might not take a </w:t>
      </w:r>
      <w:r w:rsidRPr="00CB66CC">
        <w:rPr>
          <w:rStyle w:val="Emphasis"/>
        </w:rPr>
        <w:t>large amount</w:t>
      </w:r>
      <w:r w:rsidRPr="00CB66CC">
        <w:rPr>
          <w:rStyle w:val="StyleUnderline"/>
        </w:rPr>
        <w:t xml:space="preserve"> of nuclear weapons to </w:t>
      </w:r>
      <w:r w:rsidRPr="00CB66CC">
        <w:rPr>
          <w:rStyle w:val="StyleUnderline"/>
          <w:highlight w:val="green"/>
        </w:rPr>
        <w:t>create</w:t>
      </w:r>
      <w:r w:rsidRPr="00CB66CC">
        <w:rPr>
          <w:sz w:val="16"/>
        </w:rPr>
        <w:t xml:space="preserve"> a scenario commonly known as </w:t>
      </w:r>
      <w:r w:rsidRPr="00CB66CC">
        <w:rPr>
          <w:rStyle w:val="StyleUnderline"/>
          <w:highlight w:val="green"/>
        </w:rPr>
        <w:t>"</w:t>
      </w:r>
      <w:hyperlink r:id="rId24" w:tgtFrame="_blank" w:history="1">
        <w:r w:rsidRPr="00CB66CC">
          <w:rPr>
            <w:rStyle w:val="Emphasis"/>
            <w:color w:val="000000"/>
            <w:highlight w:val="green"/>
          </w:rPr>
          <w:t>Nuclear Winter</w:t>
        </w:r>
      </w:hyperlink>
      <w:r w:rsidRPr="00CB66CC">
        <w:rPr>
          <w:rStyle w:val="StyleUnderline"/>
          <w:highlight w:val="green"/>
        </w:rPr>
        <w:t>."</w:t>
      </w:r>
      <w:r w:rsidRPr="00CB66CC">
        <w:rPr>
          <w:sz w:val="16"/>
        </w:rPr>
        <w:t> </w:t>
      </w:r>
    </w:p>
    <w:p w14:paraId="1525685D" w14:textId="77777777" w:rsidR="006F3CD9" w:rsidRPr="00CB66CC" w:rsidRDefault="006F3CD9" w:rsidP="006F3CD9">
      <w:pPr>
        <w:rPr>
          <w:sz w:val="16"/>
        </w:rPr>
      </w:pPr>
      <w:r w:rsidRPr="00CB66CC">
        <w:rPr>
          <w:sz w:val="16"/>
        </w:rPr>
        <w:t xml:space="preserve">In general, </w:t>
      </w:r>
      <w:r w:rsidRPr="00CB66CC">
        <w:rPr>
          <w:rStyle w:val="StyleUnderline"/>
        </w:rPr>
        <w:t>this</w:t>
      </w:r>
      <w:r w:rsidRPr="00CB66CC">
        <w:rPr>
          <w:sz w:val="16"/>
        </w:rPr>
        <w:t xml:space="preserve"> hypothesized event </w:t>
      </w:r>
      <w:r w:rsidRPr="00CB66CC">
        <w:rPr>
          <w:rStyle w:val="StyleUnderline"/>
        </w:rPr>
        <w:t>occurs when</w:t>
      </w:r>
      <w:r w:rsidRPr="00CB66CC">
        <w:rPr>
          <w:sz w:val="16"/>
        </w:rPr>
        <w:t xml:space="preserve"> smoke and </w:t>
      </w:r>
      <w:r w:rsidRPr="00CB66CC">
        <w:rPr>
          <w:rStyle w:val="StyleUnderline"/>
        </w:rPr>
        <w:t xml:space="preserve">soot from nuclear </w:t>
      </w:r>
      <w:r w:rsidRPr="00CB66CC">
        <w:rPr>
          <w:rStyle w:val="StyleUnderline"/>
          <w:highlight w:val="green"/>
        </w:rPr>
        <w:t>explosions block</w:t>
      </w:r>
      <w:r w:rsidRPr="00CB66CC">
        <w:rPr>
          <w:sz w:val="16"/>
        </w:rPr>
        <w:t xml:space="preserve"> significant amounts of </w:t>
      </w:r>
      <w:r w:rsidRPr="00CB66CC">
        <w:rPr>
          <w:rStyle w:val="StyleUnderline"/>
          <w:highlight w:val="green"/>
        </w:rPr>
        <w:t>sunlight</w:t>
      </w:r>
      <w:r w:rsidRPr="00CB66CC">
        <w:rPr>
          <w:rStyle w:val="StyleUnderline"/>
        </w:rPr>
        <w:t xml:space="preserve"> from</w:t>
      </w:r>
      <w:r w:rsidRPr="00CB66CC">
        <w:rPr>
          <w:sz w:val="16"/>
        </w:rPr>
        <w:t xml:space="preserve"> reaching the </w:t>
      </w:r>
      <w:r w:rsidRPr="00CB66CC">
        <w:rPr>
          <w:rStyle w:val="StyleUnderline"/>
        </w:rPr>
        <w:t>earth's surface, leading to a</w:t>
      </w:r>
      <w:r w:rsidRPr="00CB66CC">
        <w:rPr>
          <w:sz w:val="16"/>
        </w:rPr>
        <w:t xml:space="preserve"> precipitous </w:t>
      </w:r>
      <w:r w:rsidRPr="00CB66CC">
        <w:rPr>
          <w:rStyle w:val="StyleUnderline"/>
        </w:rPr>
        <w:t xml:space="preserve">drop in temperatures that </w:t>
      </w:r>
      <w:r w:rsidRPr="00CB66CC">
        <w:rPr>
          <w:rStyle w:val="StyleUnderline"/>
          <w:highlight w:val="green"/>
        </w:rPr>
        <w:t>results in</w:t>
      </w:r>
      <w:r w:rsidRPr="00CB66CC">
        <w:rPr>
          <w:sz w:val="16"/>
        </w:rPr>
        <w:t xml:space="preserve"> mass </w:t>
      </w:r>
      <w:r w:rsidRPr="00CB66CC">
        <w:rPr>
          <w:rStyle w:val="Emphasis"/>
          <w:highlight w:val="green"/>
        </w:rPr>
        <w:t>crop failure</w:t>
      </w:r>
      <w:r w:rsidRPr="00CB66CC">
        <w:rPr>
          <w:rStyle w:val="StyleUnderline"/>
          <w:highlight w:val="green"/>
        </w:rPr>
        <w:t xml:space="preserve"> and</w:t>
      </w:r>
      <w:r w:rsidRPr="00CB66CC">
        <w:rPr>
          <w:rStyle w:val="StyleUnderline"/>
        </w:rPr>
        <w:t xml:space="preserve"> </w:t>
      </w:r>
      <w:r w:rsidRPr="00CB66CC">
        <w:rPr>
          <w:rStyle w:val="Emphasis"/>
        </w:rPr>
        <w:t xml:space="preserve">widespread </w:t>
      </w:r>
      <w:r w:rsidRPr="00CB66CC">
        <w:rPr>
          <w:rStyle w:val="Emphasis"/>
          <w:highlight w:val="green"/>
        </w:rPr>
        <w:t>famine</w:t>
      </w:r>
      <w:r w:rsidRPr="00CB66CC">
        <w:rPr>
          <w:sz w:val="16"/>
        </w:rPr>
        <w:t>.</w:t>
      </w:r>
    </w:p>
    <w:p w14:paraId="57217F91" w14:textId="77777777" w:rsidR="006F3CD9" w:rsidRPr="00CB66CC" w:rsidRDefault="006F3CD9" w:rsidP="006F3CD9">
      <w:pPr>
        <w:rPr>
          <w:sz w:val="16"/>
        </w:rPr>
      </w:pPr>
      <w:proofErr w:type="spellStart"/>
      <w:r w:rsidRPr="00CB66CC">
        <w:rPr>
          <w:sz w:val="16"/>
        </w:rPr>
        <w:t>Robcock</w:t>
      </w:r>
      <w:proofErr w:type="spellEnd"/>
      <w:r w:rsidRPr="00CB66CC">
        <w:rPr>
          <w:sz w:val="16"/>
        </w:rPr>
        <w:t xml:space="preserve"> and Toon summarized their findings, which were based in part on their previous work, in an article in the Bulletin of The Atomic Scientists, </w:t>
      </w:r>
      <w:hyperlink r:id="rId25" w:tgtFrame="_blank" w:history="1">
        <w:r w:rsidRPr="00CB66CC">
          <w:rPr>
            <w:rStyle w:val="Hyperlink"/>
            <w:color w:val="000000"/>
            <w:sz w:val="16"/>
            <w:u w:val="single"/>
          </w:rPr>
          <w:t>writing</w:t>
        </w:r>
      </w:hyperlink>
      <w:r w:rsidRPr="00CB66CC">
        <w:rPr>
          <w:sz w:val="16"/>
        </w:rPr>
        <w:t>:</w:t>
      </w:r>
    </w:p>
    <w:p w14:paraId="3B27B7F7" w14:textId="77777777" w:rsidR="006F3CD9" w:rsidRPr="00CB66CC" w:rsidRDefault="006F3CD9" w:rsidP="006F3CD9">
      <w:pPr>
        <w:ind w:left="720"/>
        <w:rPr>
          <w:sz w:val="16"/>
        </w:rPr>
      </w:pPr>
      <w:r w:rsidRPr="00CB66CC">
        <w:rPr>
          <w:rStyle w:val="StyleUnderline"/>
        </w:rPr>
        <w:t>"</w:t>
      </w:r>
      <w:r w:rsidRPr="00CB66CC">
        <w:rPr>
          <w:rStyle w:val="StyleUnderline"/>
          <w:highlight w:val="green"/>
        </w:rPr>
        <w:t>Even a '</w:t>
      </w:r>
      <w:r w:rsidRPr="00CB66CC">
        <w:rPr>
          <w:rStyle w:val="Emphasis"/>
          <w:highlight w:val="green"/>
        </w:rPr>
        <w:t>small</w:t>
      </w:r>
      <w:r w:rsidRPr="00CB66CC">
        <w:rPr>
          <w:rStyle w:val="StyleUnderline"/>
          <w:highlight w:val="green"/>
        </w:rPr>
        <w:t>' nuclear war</w:t>
      </w:r>
      <w:r w:rsidRPr="00CB66CC">
        <w:rPr>
          <w:rStyle w:val="StyleUnderline"/>
        </w:rPr>
        <w:t xml:space="preserve"> between </w:t>
      </w:r>
      <w:r w:rsidRPr="00CB66CC">
        <w:rPr>
          <w:rStyle w:val="Emphasis"/>
        </w:rPr>
        <w:t>India</w:t>
      </w:r>
      <w:r w:rsidRPr="00CB66CC">
        <w:rPr>
          <w:rStyle w:val="StyleUnderline"/>
        </w:rPr>
        <w:t xml:space="preserve"> and </w:t>
      </w:r>
      <w:r w:rsidRPr="00CB66CC">
        <w:rPr>
          <w:rStyle w:val="Emphasis"/>
        </w:rPr>
        <w:t>Pakistan</w:t>
      </w:r>
      <w:r w:rsidRPr="00CB66CC">
        <w:rPr>
          <w:rStyle w:val="StyleUnderline"/>
        </w:rPr>
        <w:t xml:space="preserve">, with each country detonating </w:t>
      </w:r>
      <w:r w:rsidRPr="00CB66CC">
        <w:rPr>
          <w:rStyle w:val="Emphasis"/>
        </w:rPr>
        <w:t>50 Hiroshima-size</w:t>
      </w:r>
      <w:r w:rsidRPr="00CB66CC">
        <w:rPr>
          <w:sz w:val="16"/>
        </w:rPr>
        <w:t xml:space="preserve"> atom </w:t>
      </w:r>
      <w:r w:rsidRPr="00CB66CC">
        <w:rPr>
          <w:rStyle w:val="StyleUnderline"/>
        </w:rPr>
        <w:t xml:space="preserve">bombs – only about </w:t>
      </w:r>
      <w:r w:rsidRPr="00CB66CC">
        <w:rPr>
          <w:rStyle w:val="Emphasis"/>
        </w:rPr>
        <w:t>0.03 percent</w:t>
      </w:r>
      <w:r w:rsidRPr="00CB66CC">
        <w:rPr>
          <w:rStyle w:val="StyleUnderline"/>
        </w:rPr>
        <w:t xml:space="preserve"> of the global</w:t>
      </w:r>
      <w:r w:rsidRPr="00CB66CC">
        <w:rPr>
          <w:sz w:val="16"/>
        </w:rPr>
        <w:t xml:space="preserve"> nuclear </w:t>
      </w:r>
      <w:r w:rsidRPr="00CB66CC">
        <w:rPr>
          <w:rStyle w:val="StyleUnderline"/>
        </w:rPr>
        <w:t>arsenal's</w:t>
      </w:r>
      <w:r w:rsidRPr="00CB66CC">
        <w:rPr>
          <w:sz w:val="16"/>
        </w:rPr>
        <w:t xml:space="preserve"> explosive </w:t>
      </w:r>
      <w:r w:rsidRPr="00CB66CC">
        <w:rPr>
          <w:rStyle w:val="StyleUnderline"/>
        </w:rPr>
        <w:t>power</w:t>
      </w:r>
      <w:r w:rsidRPr="00CB66CC">
        <w:rPr>
          <w:sz w:val="16"/>
        </w:rPr>
        <w:t xml:space="preserve"> – as airbursts in urban areas, </w:t>
      </w:r>
      <w:r w:rsidRPr="00CB66CC">
        <w:rPr>
          <w:rStyle w:val="StyleUnderline"/>
        </w:rPr>
        <w:t xml:space="preserve">could </w:t>
      </w:r>
      <w:r w:rsidRPr="00CB66CC">
        <w:rPr>
          <w:rStyle w:val="StyleUnderline"/>
          <w:highlight w:val="green"/>
        </w:rPr>
        <w:t>produce</w:t>
      </w:r>
      <w:r w:rsidRPr="00CB66CC">
        <w:rPr>
          <w:sz w:val="16"/>
        </w:rPr>
        <w:t xml:space="preserve"> so much </w:t>
      </w:r>
      <w:r w:rsidRPr="00CB66CC">
        <w:rPr>
          <w:rStyle w:val="StyleUnderline"/>
        </w:rPr>
        <w:t xml:space="preserve">smoke that temperatures would fall below </w:t>
      </w:r>
      <w:r w:rsidRPr="00CB66CC">
        <w:rPr>
          <w:sz w:val="16"/>
        </w:rPr>
        <w:t xml:space="preserve">those of </w:t>
      </w:r>
      <w:r w:rsidRPr="00CB66CC">
        <w:rPr>
          <w:rStyle w:val="StyleUnderline"/>
        </w:rPr>
        <w:t>the</w:t>
      </w:r>
      <w:r w:rsidRPr="00CB66CC">
        <w:rPr>
          <w:sz w:val="16"/>
        </w:rPr>
        <w:t> </w:t>
      </w:r>
      <w:hyperlink r:id="rId26" w:tgtFrame="_blank" w:history="1">
        <w:r w:rsidRPr="00CB66CC">
          <w:rPr>
            <w:rStyle w:val="Hyperlink"/>
            <w:color w:val="000000"/>
            <w:sz w:val="16"/>
            <w:u w:val="single"/>
          </w:rPr>
          <w:t xml:space="preserve">Little </w:t>
        </w:r>
        <w:r w:rsidRPr="00CB66CC">
          <w:rPr>
            <w:rStyle w:val="Emphasis"/>
            <w:color w:val="000000"/>
            <w:highlight w:val="green"/>
          </w:rPr>
          <w:t>Ice Age</w:t>
        </w:r>
      </w:hyperlink>
      <w:r w:rsidRPr="00CB66CC">
        <w:rPr>
          <w:sz w:val="16"/>
        </w:rPr>
        <w:t xml:space="preserve"> of the fourteenth to nineteenth centuries, shortening the growing season around the world and </w:t>
      </w:r>
      <w:r w:rsidRPr="00CB66CC">
        <w:rPr>
          <w:rStyle w:val="StyleUnderline"/>
        </w:rPr>
        <w:t>threatening the global food supply</w:t>
      </w:r>
      <w:r w:rsidRPr="00CB66CC">
        <w:rPr>
          <w:sz w:val="16"/>
        </w:rPr>
        <w:t xml:space="preserve">. Furthermore, </w:t>
      </w:r>
      <w:r w:rsidRPr="00CB66CC">
        <w:rPr>
          <w:rStyle w:val="StyleUnderline"/>
        </w:rPr>
        <w:t xml:space="preserve">there would be massive </w:t>
      </w:r>
      <w:r w:rsidRPr="00CB66CC">
        <w:rPr>
          <w:rStyle w:val="Emphasis"/>
          <w:highlight w:val="green"/>
        </w:rPr>
        <w:t>ozone depletion</w:t>
      </w:r>
      <w:r w:rsidRPr="00CB66CC">
        <w:rPr>
          <w:sz w:val="16"/>
        </w:rPr>
        <w:t>, allowing more ultraviolet radiation to reach Earth's surface. Recent studies predict that agricultural production in parts of the United States and China would decline by about 20 percent for four years, and by 10 percent for a decade.</w:t>
      </w:r>
    </w:p>
    <w:p w14:paraId="7DC953D8" w14:textId="77777777" w:rsidR="006F3CD9" w:rsidRPr="00CB66CC" w:rsidRDefault="006F3CD9" w:rsidP="006F3CD9">
      <w:pPr>
        <w:rPr>
          <w:sz w:val="16"/>
        </w:rPr>
      </w:pPr>
      <w:r w:rsidRPr="00CB66CC">
        <w:rPr>
          <w:sz w:val="16"/>
        </w:rPr>
        <w:t>The bomb the United States dropped on Hiroshima Japan, known as </w:t>
      </w:r>
      <w:hyperlink r:id="rId27" w:tgtFrame="_blank" w:history="1">
        <w:r w:rsidRPr="00CB66CC">
          <w:rPr>
            <w:rStyle w:val="Hyperlink"/>
            <w:color w:val="000000"/>
            <w:sz w:val="16"/>
            <w:u w:val="single"/>
          </w:rPr>
          <w:t>Little Boy</w:t>
        </w:r>
      </w:hyperlink>
      <w:r w:rsidRPr="00CB66CC">
        <w:rPr>
          <w:sz w:val="16"/>
        </w:rPr>
        <w:t xml:space="preserve">, was an inefficient and essentially experimental design with a yield of around 15 kilotons. The reported </w:t>
      </w:r>
      <w:r w:rsidRPr="00CB66CC">
        <w:rPr>
          <w:rStyle w:val="StyleUnderline"/>
        </w:rPr>
        <w:t>results from </w:t>
      </w:r>
      <w:hyperlink r:id="rId28" w:tgtFrame="_blank" w:history="1">
        <w:r w:rsidRPr="00CB66CC">
          <w:rPr>
            <w:rStyle w:val="StyleUnderline"/>
            <w:color w:val="000000"/>
          </w:rPr>
          <w:t>Indian</w:t>
        </w:r>
      </w:hyperlink>
      <w:r w:rsidRPr="00CB66CC">
        <w:rPr>
          <w:rStyle w:val="StyleUnderline"/>
        </w:rPr>
        <w:t xml:space="preserve"> and Pakistani </w:t>
      </w:r>
      <w:r w:rsidRPr="00CB66CC">
        <w:rPr>
          <w:rStyle w:val="Emphasis"/>
        </w:rPr>
        <w:t>nuclear testing</w:t>
      </w:r>
      <w:r w:rsidRPr="00CB66CC">
        <w:rPr>
          <w:rStyle w:val="StyleUnderline"/>
        </w:rPr>
        <w:t> indicate</w:t>
      </w:r>
      <w:r w:rsidRPr="00CB66CC">
        <w:rPr>
          <w:sz w:val="16"/>
        </w:rPr>
        <w:t xml:space="preserve"> that </w:t>
      </w:r>
      <w:r w:rsidRPr="00CB66CC">
        <w:rPr>
          <w:rStyle w:val="StyleUnderline"/>
        </w:rPr>
        <w:t>both countries</w:t>
      </w:r>
      <w:r w:rsidRPr="00CB66CC">
        <w:rPr>
          <w:sz w:val="16"/>
        </w:rPr>
        <w:t xml:space="preserve"> can </w:t>
      </w:r>
      <w:r w:rsidRPr="00CB66CC">
        <w:rPr>
          <w:rStyle w:val="Emphasis"/>
        </w:rPr>
        <w:t>meet this threshold</w:t>
      </w:r>
      <w:r w:rsidRPr="00CB66CC">
        <w:rPr>
          <w:rStyle w:val="StyleUnderline"/>
        </w:rPr>
        <w:t xml:space="preserve"> and</w:t>
      </w:r>
      <w:r w:rsidRPr="00CB66CC">
        <w:rPr>
          <w:sz w:val="16"/>
        </w:rPr>
        <w:t xml:space="preserve"> both countries' </w:t>
      </w:r>
      <w:r w:rsidRPr="00CB66CC">
        <w:rPr>
          <w:rStyle w:val="StyleUnderline"/>
        </w:rPr>
        <w:t>weapons programs</w:t>
      </w:r>
      <w:r w:rsidRPr="00CB66CC">
        <w:rPr>
          <w:sz w:val="16"/>
        </w:rPr>
        <w:t xml:space="preserve"> have almost certainly </w:t>
      </w:r>
      <w:r w:rsidRPr="00CB66CC">
        <w:rPr>
          <w:rStyle w:val="StyleUnderline"/>
        </w:rPr>
        <w:t>matured in</w:t>
      </w:r>
      <w:r w:rsidRPr="00CB66CC">
        <w:rPr>
          <w:sz w:val="16"/>
        </w:rPr>
        <w:t xml:space="preserve"> the </w:t>
      </w:r>
      <w:r w:rsidRPr="00CB66CC">
        <w:rPr>
          <w:rStyle w:val="StyleUnderline"/>
        </w:rPr>
        <w:t>decades</w:t>
      </w:r>
      <w:r w:rsidRPr="00CB66CC">
        <w:rPr>
          <w:sz w:val="16"/>
        </w:rPr>
        <w:t xml:space="preserve"> since.</w:t>
      </w:r>
    </w:p>
    <w:p w14:paraId="2FA292DC" w14:textId="77777777" w:rsidR="006F3CD9" w:rsidRPr="00CB66CC" w:rsidRDefault="006F3CD9" w:rsidP="006F3CD9">
      <w:pPr>
        <w:rPr>
          <w:sz w:val="16"/>
        </w:rPr>
      </w:pPr>
      <w:r w:rsidRPr="00CB66CC">
        <w:rPr>
          <w:sz w:val="16"/>
        </w:rPr>
        <w:t xml:space="preserve">In previous studies, </w:t>
      </w:r>
      <w:proofErr w:type="spellStart"/>
      <w:r w:rsidRPr="00CB66CC">
        <w:rPr>
          <w:sz w:val="16"/>
        </w:rPr>
        <w:t>Robcock</w:t>
      </w:r>
      <w:proofErr w:type="spellEnd"/>
      <w:r w:rsidRPr="00CB66CC">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9" w:tgtFrame="_blank" w:history="1">
        <w:r w:rsidRPr="00CB66CC">
          <w:rPr>
            <w:rStyle w:val="Hyperlink"/>
            <w:color w:val="000000"/>
            <w:sz w:val="16"/>
            <w:u w:val="single"/>
          </w:rPr>
          <w:t>at least 20 million people</w:t>
        </w:r>
      </w:hyperlink>
      <w:r w:rsidRPr="00CB66CC">
        <w:rPr>
          <w:sz w:val="16"/>
        </w:rPr>
        <w:t xml:space="preserve">. The </w:t>
      </w:r>
      <w:r w:rsidRPr="00CB66CC">
        <w:rPr>
          <w:rStyle w:val="Emphasis"/>
        </w:rPr>
        <w:t>second order</w:t>
      </w:r>
      <w:r w:rsidRPr="00CB66CC">
        <w:rPr>
          <w:rStyle w:val="StyleUnderline"/>
        </w:rPr>
        <w:t xml:space="preserve"> impacts would be even worse</w:t>
      </w:r>
      <w:r w:rsidRPr="00CB66CC">
        <w:rPr>
          <w:sz w:val="16"/>
        </w:rPr>
        <w:t xml:space="preserve"> in the years that followed. </w:t>
      </w:r>
    </w:p>
    <w:p w14:paraId="0AE8D279" w14:textId="77777777" w:rsidR="006F3CD9" w:rsidRPr="00CB66CC" w:rsidRDefault="006F3CD9" w:rsidP="006F3CD9">
      <w:pPr>
        <w:rPr>
          <w:sz w:val="16"/>
        </w:rPr>
      </w:pPr>
      <w:r w:rsidRPr="00CB66CC">
        <w:rPr>
          <w:sz w:val="16"/>
        </w:rPr>
        <w:t xml:space="preserve">In 2014, Michael Mills and Julia Lee-Taylor, both then working at the </w:t>
      </w:r>
      <w:proofErr w:type="gramStart"/>
      <w:r w:rsidRPr="00CB66CC">
        <w:rPr>
          <w:sz w:val="16"/>
        </w:rPr>
        <w:t>federally-funded</w:t>
      </w:r>
      <w:proofErr w:type="gramEnd"/>
      <w:r w:rsidRPr="00CB66CC">
        <w:rPr>
          <w:sz w:val="16"/>
        </w:rPr>
        <w:t xml:space="preserve"> National Center for Atmospheric Research's (NCAR) Earth System Laboratory, authored another paper with </w:t>
      </w:r>
      <w:proofErr w:type="spellStart"/>
      <w:r w:rsidRPr="00CB66CC">
        <w:rPr>
          <w:sz w:val="16"/>
        </w:rPr>
        <w:t>Robcock</w:t>
      </w:r>
      <w:proofErr w:type="spellEnd"/>
      <w:r w:rsidRPr="00CB66CC">
        <w:rPr>
          <w:sz w:val="16"/>
        </w:rPr>
        <w:t xml:space="preserve"> and Toon. </w:t>
      </w:r>
      <w:r w:rsidRPr="00CB66CC">
        <w:rPr>
          <w:rStyle w:val="StyleUnderline"/>
        </w:rPr>
        <w:t>This </w:t>
      </w:r>
      <w:hyperlink r:id="rId30" w:tgtFrame="_blank" w:history="1">
        <w:r w:rsidRPr="00CB66CC">
          <w:rPr>
            <w:rStyle w:val="StyleUnderline"/>
            <w:color w:val="000000"/>
          </w:rPr>
          <w:t>study concluded</w:t>
        </w:r>
      </w:hyperlink>
      <w:r w:rsidRPr="00CB66CC">
        <w:rPr>
          <w:sz w:val="16"/>
        </w:rPr>
        <w:t xml:space="preserve"> again that </w:t>
      </w:r>
      <w:r w:rsidRPr="00CB66CC">
        <w:rPr>
          <w:rStyle w:val="StyleUnderline"/>
        </w:rPr>
        <w:t>detonation of 100</w:t>
      </w:r>
      <w:r w:rsidRPr="00CB66CC">
        <w:rPr>
          <w:sz w:val="16"/>
        </w:rPr>
        <w:t xml:space="preserve"> 15-kiloton yield </w:t>
      </w:r>
      <w:r w:rsidRPr="00CB66CC">
        <w:rPr>
          <w:rStyle w:val="StyleUnderline"/>
        </w:rPr>
        <w:t xml:space="preserve">bombs in a </w:t>
      </w:r>
      <w:r w:rsidRPr="00CB66CC">
        <w:rPr>
          <w:rStyle w:val="Emphasis"/>
          <w:highlight w:val="green"/>
        </w:rPr>
        <w:t>purely regional</w:t>
      </w:r>
      <w:r w:rsidRPr="00CB66CC">
        <w:rPr>
          <w:rStyle w:val="StyleUnderline"/>
          <w:highlight w:val="green"/>
        </w:rPr>
        <w:t xml:space="preserve"> conflict</w:t>
      </w:r>
      <w:r w:rsidRPr="00CB66CC">
        <w:rPr>
          <w:rStyle w:val="StyleUnderline"/>
        </w:rPr>
        <w:t xml:space="preserve"> would </w:t>
      </w:r>
      <w:r w:rsidRPr="00CB66CC">
        <w:rPr>
          <w:rStyle w:val="StyleUnderline"/>
          <w:highlight w:val="green"/>
        </w:rPr>
        <w:t>result in</w:t>
      </w:r>
      <w:r w:rsidRPr="00CB66CC">
        <w:rPr>
          <w:rStyle w:val="StyleUnderline"/>
        </w:rPr>
        <w:t xml:space="preserve"> "multi-decadal </w:t>
      </w:r>
      <w:r w:rsidRPr="00CB66CC">
        <w:rPr>
          <w:rStyle w:val="Emphasis"/>
          <w:highlight w:val="green"/>
        </w:rPr>
        <w:t>global cooling</w:t>
      </w:r>
      <w:r w:rsidRPr="00CB66CC">
        <w:rPr>
          <w:rStyle w:val="StyleUnderline"/>
          <w:highlight w:val="green"/>
        </w:rPr>
        <w:t>" and</w:t>
      </w:r>
      <w:r w:rsidRPr="00CB66CC">
        <w:rPr>
          <w:rStyle w:val="StyleUnderline"/>
        </w:rPr>
        <w:t xml:space="preserve"> "would</w:t>
      </w:r>
      <w:r w:rsidRPr="00CB66CC">
        <w:rPr>
          <w:sz w:val="16"/>
        </w:rPr>
        <w:t xml:space="preserve"> put significant pressures on global food supplies and could </w:t>
      </w:r>
      <w:r w:rsidRPr="00CB66CC">
        <w:rPr>
          <w:rStyle w:val="StyleUnderline"/>
        </w:rPr>
        <w:t xml:space="preserve">trigger a global </w:t>
      </w:r>
      <w:r w:rsidRPr="00CB66CC">
        <w:rPr>
          <w:rStyle w:val="Emphasis"/>
          <w:highlight w:val="green"/>
        </w:rPr>
        <w:t>nuclear famine</w:t>
      </w:r>
      <w:r w:rsidRPr="00CB66CC">
        <w:rPr>
          <w:rStyle w:val="StyleUnderline"/>
          <w:highlight w:val="green"/>
        </w:rPr>
        <w:t>."</w:t>
      </w:r>
    </w:p>
    <w:p w14:paraId="20DF298D" w14:textId="77777777" w:rsidR="006F3CD9" w:rsidRPr="00CB66CC" w:rsidRDefault="006F3CD9" w:rsidP="006F3CD9">
      <w:pPr>
        <w:rPr>
          <w:sz w:val="16"/>
        </w:rPr>
      </w:pPr>
      <w:r w:rsidRPr="00CB66CC">
        <w:rPr>
          <w:sz w:val="16"/>
        </w:rPr>
        <w:t>It is important to note that</w:t>
      </w:r>
      <w:hyperlink r:id="rId31" w:anchor="Critical_response_to_the_more_modern_papers" w:tgtFrame="_blank" w:history="1">
        <w:r w:rsidRPr="00CB66CC">
          <w:rPr>
            <w:rStyle w:val="Hyperlink"/>
            <w:color w:val="000000"/>
            <w:sz w:val="16"/>
            <w:u w:val="single"/>
          </w:rPr>
          <w:t> critics have questioned</w:t>
        </w:r>
      </w:hyperlink>
      <w:r w:rsidRPr="00CB66CC">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sidRPr="00CB66CC">
        <w:rPr>
          <w:sz w:val="16"/>
        </w:rPr>
        <w:t>period of time</w:t>
      </w:r>
      <w:proofErr w:type="gramEnd"/>
      <w:r w:rsidRPr="00CB66CC">
        <w:rPr>
          <w:sz w:val="16"/>
        </w:rPr>
        <w:t>. </w:t>
      </w:r>
    </w:p>
    <w:p w14:paraId="2C49C58A" w14:textId="77777777" w:rsidR="006F3CD9" w:rsidRPr="00CB66CC" w:rsidRDefault="006F3CD9" w:rsidP="006F3CD9">
      <w:pPr>
        <w:rPr>
          <w:sz w:val="16"/>
        </w:rPr>
      </w:pPr>
      <w:r w:rsidRPr="00CB66CC">
        <w:rPr>
          <w:sz w:val="16"/>
        </w:rPr>
        <w:t xml:space="preserve">The studies here do indicate significant impacts based on a relatively limited number of nuclear detonations of smaller yield devices, though. But even if </w:t>
      </w:r>
      <w:r w:rsidRPr="00CB66CC">
        <w:rPr>
          <w:rStyle w:val="StyleUnderline"/>
        </w:rPr>
        <w:t>the impacts</w:t>
      </w:r>
      <w:r w:rsidRPr="00CB66CC">
        <w:rPr>
          <w:sz w:val="16"/>
        </w:rPr>
        <w:t xml:space="preserve"> are less pronounced than projected in this particular scenario, they </w:t>
      </w:r>
      <w:r w:rsidRPr="00CB66CC">
        <w:rPr>
          <w:rStyle w:val="StyleUnderline"/>
        </w:rPr>
        <w:t>could be</w:t>
      </w:r>
      <w:r w:rsidRPr="00CB66CC">
        <w:rPr>
          <w:sz w:val="16"/>
        </w:rPr>
        <w:t xml:space="preserve"> far </w:t>
      </w:r>
      <w:r w:rsidRPr="00CB66CC">
        <w:rPr>
          <w:rStyle w:val="StyleUnderline"/>
        </w:rPr>
        <w:t>more severe if India and Pakistan</w:t>
      </w:r>
      <w:r w:rsidRPr="00CB66CC">
        <w:rPr>
          <w:sz w:val="16"/>
        </w:rPr>
        <w:t xml:space="preserve"> were to </w:t>
      </w:r>
      <w:r w:rsidRPr="00CB66CC">
        <w:rPr>
          <w:rStyle w:val="StyleUnderline"/>
        </w:rPr>
        <w:t xml:space="preserve">use a larger </w:t>
      </w:r>
      <w:proofErr w:type="gramStart"/>
      <w:r w:rsidRPr="00CB66CC">
        <w:rPr>
          <w:rStyle w:val="StyleUnderline"/>
        </w:rPr>
        <w:t>number</w:t>
      </w:r>
      <w:proofErr w:type="gramEnd"/>
      <w:r w:rsidRPr="00CB66CC">
        <w:rPr>
          <w:rStyle w:val="StyleUnderline"/>
        </w:rPr>
        <w:t xml:space="preserve"> weapons</w:t>
      </w:r>
      <w:r w:rsidRPr="00CB66CC">
        <w:rPr>
          <w:sz w:val="16"/>
        </w:rPr>
        <w:t xml:space="preserve"> and/</w:t>
      </w:r>
      <w:r w:rsidRPr="00CB66CC">
        <w:rPr>
          <w:rStyle w:val="StyleUnderline"/>
        </w:rPr>
        <w:t>or</w:t>
      </w:r>
      <w:r w:rsidRPr="00CB66CC">
        <w:rPr>
          <w:sz w:val="16"/>
        </w:rPr>
        <w:t xml:space="preserve"> ones of </w:t>
      </w:r>
      <w:r w:rsidRPr="00CB66CC">
        <w:rPr>
          <w:rStyle w:val="Emphasis"/>
        </w:rPr>
        <w:t>higher yields</w:t>
      </w:r>
      <w:r w:rsidRPr="00CB66CC">
        <w:rPr>
          <w:rStyle w:val="StyleUnderline"/>
        </w:rPr>
        <w:t>, which both belligerents readily have</w:t>
      </w:r>
      <w:r w:rsidRPr="00CB66CC">
        <w:rPr>
          <w:sz w:val="16"/>
        </w:rPr>
        <w:t>. </w:t>
      </w:r>
    </w:p>
    <w:p w14:paraId="252C0545" w14:textId="77777777" w:rsidR="006F3CD9" w:rsidRPr="00CB66CC" w:rsidRDefault="006F3CD9" w:rsidP="006F3CD9">
      <w:pPr>
        <w:rPr>
          <w:sz w:val="16"/>
        </w:rPr>
      </w:pPr>
      <w:r w:rsidRPr="00CB66CC">
        <w:rPr>
          <w:sz w:val="16"/>
        </w:rPr>
        <w:t xml:space="preserve">In addition, </w:t>
      </w:r>
      <w:r w:rsidRPr="00CB66CC">
        <w:rPr>
          <w:rStyle w:val="StyleUnderline"/>
        </w:rPr>
        <w:t xml:space="preserve">Nuclear Winter is just </w:t>
      </w:r>
      <w:r w:rsidRPr="00CB66CC">
        <w:rPr>
          <w:rStyle w:val="Emphasis"/>
        </w:rPr>
        <w:t>one</w:t>
      </w:r>
      <w:r w:rsidRPr="00CB66CC">
        <w:rPr>
          <w:rStyle w:val="StyleUnderline"/>
        </w:rPr>
        <w:t xml:space="preserve"> of the</w:t>
      </w:r>
      <w:r w:rsidRPr="00CB66CC">
        <w:rPr>
          <w:sz w:val="16"/>
        </w:rPr>
        <w:t xml:space="preserve"> potential </w:t>
      </w:r>
      <w:r w:rsidRPr="00CB66CC">
        <w:rPr>
          <w:rStyle w:val="StyleUnderline"/>
        </w:rPr>
        <w:t>things that might happen following a nuclear exchange</w:t>
      </w:r>
      <w:r w:rsidRPr="00CB66CC">
        <w:rPr>
          <w:sz w:val="16"/>
        </w:rPr>
        <w:t xml:space="preserve"> between the longtime foes. </w:t>
      </w:r>
      <w:r w:rsidRPr="00CB66CC">
        <w:rPr>
          <w:rStyle w:val="StyleUnderline"/>
        </w:rPr>
        <w:t xml:space="preserve">A </w:t>
      </w:r>
      <w:r w:rsidRPr="00CB66CC">
        <w:rPr>
          <w:rStyle w:val="StyleUnderline"/>
          <w:highlight w:val="green"/>
        </w:rPr>
        <w:t>detonation</w:t>
      </w:r>
      <w:r w:rsidRPr="00CB66CC">
        <w:rPr>
          <w:rStyle w:val="StyleUnderline"/>
        </w:rPr>
        <w:t xml:space="preserve"> of </w:t>
      </w:r>
      <w:r w:rsidRPr="00CB66CC">
        <w:rPr>
          <w:rStyle w:val="Emphasis"/>
        </w:rPr>
        <w:t>dozens</w:t>
      </w:r>
      <w:r w:rsidRPr="00CB66CC">
        <w:rPr>
          <w:rStyle w:val="StyleUnderline"/>
        </w:rPr>
        <w:t xml:space="preserve"> of nuclear weapons, </w:t>
      </w:r>
      <w:r w:rsidRPr="00CB66CC">
        <w:rPr>
          <w:rStyle w:val="Emphasis"/>
        </w:rPr>
        <w:t>even small ones</w:t>
      </w:r>
      <w:r w:rsidRPr="00CB66CC">
        <w:rPr>
          <w:rStyle w:val="StyleUnderline"/>
        </w:rPr>
        <w:t xml:space="preserve">, would </w:t>
      </w:r>
      <w:r w:rsidRPr="00CB66CC">
        <w:rPr>
          <w:rStyle w:val="StyleUnderline"/>
          <w:highlight w:val="green"/>
        </w:rPr>
        <w:t>throw</w:t>
      </w:r>
      <w:r w:rsidRPr="00CB66CC">
        <w:rPr>
          <w:sz w:val="16"/>
        </w:rPr>
        <w:t xml:space="preserve"> hazardous nuclear </w:t>
      </w:r>
      <w:r w:rsidRPr="00CB66CC">
        <w:rPr>
          <w:rStyle w:val="StyleUnderline"/>
          <w:highlight w:val="green"/>
        </w:rPr>
        <w:t>fallout </w:t>
      </w:r>
      <w:hyperlink r:id="rId32" w:tgtFrame="_blank" w:history="1">
        <w:r w:rsidRPr="00CB66CC">
          <w:rPr>
            <w:rStyle w:val="Emphasis"/>
            <w:color w:val="000000"/>
            <w:highlight w:val="green"/>
          </w:rPr>
          <w:t>into the air</w:t>
        </w:r>
      </w:hyperlink>
      <w:r w:rsidRPr="00CB66CC">
        <w:rPr>
          <w:rStyle w:val="StyleUnderline"/>
        </w:rPr>
        <w:t> that</w:t>
      </w:r>
      <w:r w:rsidRPr="00CB66CC">
        <w:rPr>
          <w:sz w:val="16"/>
        </w:rPr>
        <w:t xml:space="preserve">, depending on the weather pattern, </w:t>
      </w:r>
      <w:r w:rsidRPr="00CB66CC">
        <w:rPr>
          <w:rStyle w:val="StyleUnderline"/>
        </w:rPr>
        <w:t xml:space="preserve">could </w:t>
      </w:r>
      <w:r w:rsidRPr="00CB66CC">
        <w:rPr>
          <w:rStyle w:val="Emphasis"/>
        </w:rPr>
        <w:t>carry</w:t>
      </w:r>
      <w:r w:rsidRPr="00CB66CC">
        <w:rPr>
          <w:sz w:val="16"/>
        </w:rPr>
        <w:t xml:space="preserve"> that </w:t>
      </w:r>
      <w:r w:rsidRPr="00CB66CC">
        <w:rPr>
          <w:rStyle w:val="Emphasis"/>
        </w:rPr>
        <w:t>material</w:t>
      </w:r>
      <w:r w:rsidRPr="00CB66CC">
        <w:rPr>
          <w:sz w:val="16"/>
        </w:rPr>
        <w:t> </w:t>
      </w:r>
      <w:hyperlink r:id="rId33" w:anchor="nukemap" w:tgtFrame="_blank" w:history="1">
        <w:r w:rsidRPr="00CB66CC">
          <w:rPr>
            <w:rStyle w:val="Hyperlink"/>
            <w:color w:val="000000"/>
            <w:sz w:val="16"/>
            <w:u w:val="single"/>
          </w:rPr>
          <w:t>far and wide</w:t>
        </w:r>
      </w:hyperlink>
      <w:r w:rsidRPr="00CB66CC">
        <w:rPr>
          <w:sz w:val="16"/>
        </w:rPr>
        <w:t>, causing both near- and short-term health impacts. The various </w:t>
      </w:r>
      <w:hyperlink r:id="rId34" w:tgtFrame="_blank" w:history="1">
        <w:r w:rsidRPr="00CB66CC">
          <w:rPr>
            <w:rStyle w:val="Hyperlink"/>
            <w:color w:val="000000"/>
            <w:sz w:val="16"/>
            <w:u w:val="single"/>
          </w:rPr>
          <w:t>ground zeroes</w:t>
        </w:r>
      </w:hyperlink>
      <w:r w:rsidRPr="00CB66CC">
        <w:rPr>
          <w:sz w:val="16"/>
        </w:rPr>
        <w:t> themselves would be irritated and potentially hazardous for many years to come.</w:t>
      </w:r>
    </w:p>
    <w:p w14:paraId="24D2DC25" w14:textId="77777777" w:rsidR="006F3CD9" w:rsidRPr="00CB66CC" w:rsidRDefault="006F3CD9" w:rsidP="006F3CD9">
      <w:pPr>
        <w:rPr>
          <w:sz w:val="16"/>
        </w:rPr>
      </w:pPr>
      <w:r w:rsidRPr="00CB66CC">
        <w:rPr>
          <w:sz w:val="16"/>
        </w:rPr>
        <w:t xml:space="preserve">Depending on where the detonations occur, </w:t>
      </w:r>
      <w:r w:rsidRPr="00CB66CC">
        <w:rPr>
          <w:rStyle w:val="StyleUnderline"/>
        </w:rPr>
        <w:t>a nuclear exchange could</w:t>
      </w:r>
      <w:r w:rsidRPr="00CB66CC">
        <w:rPr>
          <w:sz w:val="16"/>
        </w:rPr>
        <w:t xml:space="preserve"> potentially </w:t>
      </w:r>
      <w:r w:rsidRPr="00CB66CC">
        <w:rPr>
          <w:rStyle w:val="StyleUnderline"/>
        </w:rPr>
        <w:t>cut</w:t>
      </w:r>
      <w:r w:rsidRPr="00CB66CC">
        <w:rPr>
          <w:sz w:val="16"/>
        </w:rPr>
        <w:t xml:space="preserve"> people </w:t>
      </w:r>
      <w:r w:rsidRPr="00CB66CC">
        <w:rPr>
          <w:rStyle w:val="StyleUnderline"/>
        </w:rPr>
        <w:t>off</w:t>
      </w:r>
      <w:r w:rsidRPr="00CB66CC">
        <w:rPr>
          <w:sz w:val="16"/>
        </w:rPr>
        <w:t xml:space="preserve"> from critical </w:t>
      </w:r>
      <w:r w:rsidRPr="00CB66CC">
        <w:rPr>
          <w:rStyle w:val="Emphasis"/>
        </w:rPr>
        <w:t>water</w:t>
      </w:r>
      <w:r w:rsidRPr="00CB66CC">
        <w:rPr>
          <w:rStyle w:val="StyleUnderline"/>
        </w:rPr>
        <w:t xml:space="preserve"> and </w:t>
      </w:r>
      <w:r w:rsidRPr="00CB66CC">
        <w:rPr>
          <w:rStyle w:val="Emphasis"/>
        </w:rPr>
        <w:t>food</w:t>
      </w:r>
      <w:r w:rsidRPr="00CB66CC">
        <w:rPr>
          <w:rStyle w:val="StyleUnderline"/>
        </w:rPr>
        <w:t xml:space="preserve"> supplies</w:t>
      </w:r>
      <w:r w:rsidRPr="00CB66CC">
        <w:rPr>
          <w:sz w:val="16"/>
        </w:rPr>
        <w:t>, putting increased and potentially unsustainable strains on uncontaminated areas.  After the Chernobyl nuclear power plant, situated in Ukraine, </w:t>
      </w:r>
      <w:hyperlink r:id="rId35" w:tgtFrame="_blank" w:history="1">
        <w:r w:rsidRPr="00CB66CC">
          <w:rPr>
            <w:rStyle w:val="Hyperlink"/>
            <w:color w:val="000000"/>
            <w:sz w:val="16"/>
            <w:u w:val="single"/>
          </w:rPr>
          <w:t>melted down and exploded</w:t>
        </w:r>
      </w:hyperlink>
      <w:r w:rsidRPr="00CB66CC">
        <w:rPr>
          <w:sz w:val="16"/>
        </w:rPr>
        <w:t> in 1986, authorities established a 1,000 square mile restricted access "</w:t>
      </w:r>
      <w:hyperlink r:id="rId36" w:tgtFrame="_blank" w:history="1">
        <w:r w:rsidRPr="00CB66CC">
          <w:rPr>
            <w:rStyle w:val="Hyperlink"/>
            <w:color w:val="000000"/>
            <w:sz w:val="16"/>
            <w:u w:val="single"/>
          </w:rPr>
          <w:t>exclusion zone</w:t>
        </w:r>
      </w:hyperlink>
      <w:r w:rsidRPr="00CB66CC">
        <w:rPr>
          <w:sz w:val="16"/>
        </w:rPr>
        <w:t>" that remains in place today. </w:t>
      </w:r>
    </w:p>
    <w:p w14:paraId="48543422" w14:textId="77777777" w:rsidR="006F3CD9" w:rsidRPr="00CB66CC" w:rsidRDefault="006F3CD9" w:rsidP="006F3CD9">
      <w:pPr>
        <w:rPr>
          <w:sz w:val="16"/>
        </w:rPr>
      </w:pPr>
      <w:r w:rsidRPr="00CB66CC">
        <w:rPr>
          <w:rStyle w:val="StyleUnderline"/>
        </w:rPr>
        <w:t>There would</w:t>
      </w:r>
      <w:r w:rsidRPr="00CB66CC">
        <w:rPr>
          <w:sz w:val="16"/>
        </w:rPr>
        <w:t xml:space="preserve"> also </w:t>
      </w:r>
      <w:r w:rsidRPr="00CB66CC">
        <w:rPr>
          <w:rStyle w:val="StyleUnderline"/>
        </w:rPr>
        <w:t>be</w:t>
      </w:r>
      <w:r w:rsidRPr="00CB66CC">
        <w:rPr>
          <w:sz w:val="16"/>
        </w:rPr>
        <w:t xml:space="preserve"> a </w:t>
      </w:r>
      <w:r w:rsidRPr="00CB66CC">
        <w:rPr>
          <w:rStyle w:val="StyleUnderline"/>
        </w:rPr>
        <w:t>major</w:t>
      </w:r>
      <w:r w:rsidRPr="00CB66CC">
        <w:rPr>
          <w:sz w:val="16"/>
        </w:rPr>
        <w:t xml:space="preserve"> danger of </w:t>
      </w:r>
      <w:proofErr w:type="gramStart"/>
      <w:r w:rsidRPr="00CB66CC">
        <w:rPr>
          <w:rStyle w:val="Emphasis"/>
          <w:highlight w:val="green"/>
        </w:rPr>
        <w:t>second-order</w:t>
      </w:r>
      <w:proofErr w:type="gramEnd"/>
      <w:r w:rsidRPr="00CB66CC">
        <w:rPr>
          <w:rStyle w:val="StyleUnderline"/>
        </w:rPr>
        <w:t xml:space="preserve"> "spillover" </w:t>
      </w:r>
      <w:r w:rsidRPr="00CB66CC">
        <w:rPr>
          <w:rStyle w:val="Emphasis"/>
          <w:highlight w:val="green"/>
        </w:rPr>
        <w:t>effects</w:t>
      </w:r>
      <w:r w:rsidRPr="00CB66CC">
        <w:rPr>
          <w:rStyle w:val="StyleUnderline"/>
        </w:rPr>
        <w:t>, as individuals fled</w:t>
      </w:r>
      <w:r w:rsidRPr="00CB66CC">
        <w:rPr>
          <w:sz w:val="16"/>
        </w:rPr>
        <w:t xml:space="preserve"> affected </w:t>
      </w:r>
      <w:r w:rsidRPr="00CB66CC">
        <w:rPr>
          <w:rStyle w:val="StyleUnderline"/>
        </w:rPr>
        <w:t xml:space="preserve">areas, putting </w:t>
      </w:r>
      <w:r w:rsidRPr="00CB66CC">
        <w:rPr>
          <w:rStyle w:val="Emphasis"/>
        </w:rPr>
        <w:t>economic</w:t>
      </w:r>
      <w:r w:rsidRPr="00CB66CC">
        <w:rPr>
          <w:rStyle w:val="StyleUnderline"/>
        </w:rPr>
        <w:t xml:space="preserve"> and </w:t>
      </w:r>
      <w:r w:rsidRPr="00CB66CC">
        <w:rPr>
          <w:rStyle w:val="Emphasis"/>
        </w:rPr>
        <w:t>political strains</w:t>
      </w:r>
      <w:r w:rsidRPr="00CB66CC">
        <w:rPr>
          <w:rStyle w:val="StyleUnderline"/>
        </w:rPr>
        <w:t xml:space="preserve"> on neighboring regions. This could </w:t>
      </w:r>
      <w:r w:rsidRPr="00CB66CC">
        <w:rPr>
          <w:rStyle w:val="Emphasis"/>
          <w:highlight w:val="green"/>
        </w:rPr>
        <w:t>inflame</w:t>
      </w:r>
      <w:r w:rsidRPr="00CB66CC">
        <w:rPr>
          <w:rStyle w:val="StyleUnderline"/>
        </w:rPr>
        <w:t xml:space="preserve"> existing </w:t>
      </w:r>
      <w:r w:rsidRPr="00CB66CC">
        <w:rPr>
          <w:rStyle w:val="StyleUnderline"/>
          <w:highlight w:val="green"/>
        </w:rPr>
        <w:t>tensions</w:t>
      </w:r>
      <w:r w:rsidRPr="00CB66CC">
        <w:rPr>
          <w:rStyle w:val="StyleUnderline"/>
        </w:rPr>
        <w:t xml:space="preserve"> </w:t>
      </w:r>
      <w:r w:rsidRPr="00CB66CC">
        <w:rPr>
          <w:rStyle w:val="Emphasis"/>
        </w:rPr>
        <w:t>not directly related</w:t>
      </w:r>
      <w:r w:rsidRPr="00CB66CC">
        <w:rPr>
          <w:rStyle w:val="StyleUnderline"/>
        </w:rPr>
        <w:t xml:space="preserve"> to</w:t>
      </w:r>
      <w:r w:rsidRPr="00CB66CC">
        <w:rPr>
          <w:sz w:val="16"/>
        </w:rPr>
        <w:t xml:space="preserve"> the inter-state </w:t>
      </w:r>
      <w:r w:rsidRPr="00CB66CC">
        <w:rPr>
          <w:rStyle w:val="StyleUnderline"/>
        </w:rPr>
        <w:t>conflict between India or Pakistan or lead to all new</w:t>
      </w:r>
      <w:r w:rsidRPr="00CB66CC">
        <w:rPr>
          <w:sz w:val="16"/>
        </w:rPr>
        <w:t xml:space="preserve"> and potentially </w:t>
      </w:r>
      <w:r w:rsidRPr="00CB66CC">
        <w:rPr>
          <w:rStyle w:val="Emphasis"/>
        </w:rPr>
        <w:t>violent competition</w:t>
      </w:r>
      <w:r w:rsidRPr="00CB66CC">
        <w:rPr>
          <w:rStyle w:val="StyleUnderline"/>
        </w:rPr>
        <w:t xml:space="preserve"> for</w:t>
      </w:r>
      <w:r w:rsidRPr="00CB66CC">
        <w:rPr>
          <w:sz w:val="16"/>
        </w:rPr>
        <w:t xml:space="preserve"> what might already be </w:t>
      </w:r>
      <w:r w:rsidRPr="00CB66CC">
        <w:rPr>
          <w:rStyle w:val="Emphasis"/>
        </w:rPr>
        <w:t>limited resources</w:t>
      </w:r>
      <w:r w:rsidRPr="00CB66CC">
        <w:rPr>
          <w:rStyle w:val="StyleUnderline"/>
        </w:rPr>
        <w:t>. India</w:t>
      </w:r>
      <w:r w:rsidRPr="00CB66CC">
        <w:rPr>
          <w:sz w:val="16"/>
        </w:rPr>
        <w:t xml:space="preserve"> has </w:t>
      </w:r>
      <w:r w:rsidRPr="00CB66CC">
        <w:rPr>
          <w:rStyle w:val="StyleUnderline"/>
        </w:rPr>
        <w:t>already threatened to </w:t>
      </w:r>
      <w:hyperlink r:id="rId37" w:tgtFrame="_blank" w:history="1">
        <w:r w:rsidRPr="00CB66CC">
          <w:rPr>
            <w:rStyle w:val="Emphasis"/>
            <w:color w:val="000000"/>
          </w:rPr>
          <w:t>weaponize water</w:t>
        </w:r>
        <w:r w:rsidRPr="00CB66CC">
          <w:rPr>
            <w:rStyle w:val="StyleUnderline"/>
            <w:color w:val="000000"/>
          </w:rPr>
          <w:t xml:space="preserve"> access</w:t>
        </w:r>
      </w:hyperlink>
      <w:r w:rsidRPr="00CB66CC">
        <w:rPr>
          <w:rStyle w:val="StyleUnderline"/>
        </w:rPr>
        <w:t> in its</w:t>
      </w:r>
      <w:r w:rsidRPr="00CB66CC">
        <w:rPr>
          <w:sz w:val="16"/>
        </w:rPr>
        <w:t xml:space="preserve"> latest </w:t>
      </w:r>
      <w:r w:rsidRPr="00CB66CC">
        <w:rPr>
          <w:rStyle w:val="StyleUnderline"/>
        </w:rPr>
        <w:t>spat with the Pakistanis</w:t>
      </w:r>
      <w:r w:rsidRPr="00CB66CC">
        <w:rPr>
          <w:sz w:val="16"/>
        </w:rPr>
        <w:t>.</w:t>
      </w:r>
    </w:p>
    <w:p w14:paraId="6160DB22" w14:textId="77777777" w:rsidR="006F3CD9" w:rsidRPr="00CB66CC" w:rsidRDefault="006F3CD9" w:rsidP="006F3CD9">
      <w:pPr>
        <w:rPr>
          <w:sz w:val="16"/>
        </w:rPr>
      </w:pPr>
      <w:r w:rsidRPr="00CB66CC">
        <w:rPr>
          <w:rStyle w:val="StyleUnderline"/>
        </w:rPr>
        <w:t>Any</w:t>
      </w:r>
      <w:r w:rsidRPr="00CB66CC">
        <w:rPr>
          <w:sz w:val="16"/>
        </w:rPr>
        <w:t xml:space="preserve"> serious </w:t>
      </w:r>
      <w:r w:rsidRPr="00CB66CC">
        <w:rPr>
          <w:rStyle w:val="StyleUnderline"/>
        </w:rPr>
        <w:t>impacts on food and water</w:t>
      </w:r>
      <w:r w:rsidRPr="00CB66CC">
        <w:rPr>
          <w:sz w:val="16"/>
        </w:rPr>
        <w:t xml:space="preserve"> supplies,</w:t>
      </w:r>
      <w:r w:rsidRPr="00CB66CC">
        <w:rPr>
          <w:rStyle w:val="StyleUnderline"/>
        </w:rPr>
        <w:t xml:space="preserve"> or</w:t>
      </w:r>
      <w:r w:rsidRPr="00CB66CC">
        <w:rPr>
          <w:sz w:val="16"/>
        </w:rPr>
        <w:t xml:space="preserve"> other </w:t>
      </w:r>
      <w:r w:rsidRPr="00CB66CC">
        <w:rPr>
          <w:rStyle w:val="StyleUnderline"/>
        </w:rPr>
        <w:t>economic upheavals</w:t>
      </w:r>
      <w:r w:rsidRPr="00CB66CC">
        <w:rPr>
          <w:sz w:val="16"/>
        </w:rPr>
        <w:t xml:space="preserve"> as a direct or indirect result of the conflict, </w:t>
      </w:r>
      <w:r w:rsidRPr="00CB66CC">
        <w:rPr>
          <w:rStyle w:val="StyleUnderline"/>
        </w:rPr>
        <w:t xml:space="preserve">would have </w:t>
      </w:r>
      <w:r w:rsidRPr="00CB66CC">
        <w:rPr>
          <w:rStyle w:val="Emphasis"/>
          <w:highlight w:val="green"/>
        </w:rPr>
        <w:t>cascading impact</w:t>
      </w:r>
      <w:r w:rsidRPr="00CB66CC">
        <w:rPr>
          <w:rStyle w:val="StyleUnderline"/>
        </w:rPr>
        <w:t xml:space="preserve"> across </w:t>
      </w:r>
      <w:r w:rsidRPr="00CB66CC">
        <w:rPr>
          <w:rStyle w:val="Emphasis"/>
        </w:rPr>
        <w:t>South Asia</w:t>
      </w:r>
      <w:r w:rsidRPr="00CB66CC">
        <w:rPr>
          <w:sz w:val="16"/>
        </w:rPr>
        <w:t xml:space="preserve"> and beyond, as well. The very threat of a potential India-Pakistan war of any kind already caused </w:t>
      </w:r>
      <w:hyperlink r:id="rId38" w:tgtFrame="_blank" w:history="1">
        <w:r w:rsidRPr="00CB66CC">
          <w:rPr>
            <w:rStyle w:val="Hyperlink"/>
            <w:color w:val="000000"/>
            <w:sz w:val="16"/>
            <w:u w:val="single"/>
          </w:rPr>
          <w:t>some negative reactions</w:t>
        </w:r>
      </w:hyperlink>
      <w:r w:rsidRPr="00CB66CC">
        <w:rPr>
          <w:sz w:val="16"/>
        </w:rPr>
        <w:t xml:space="preserve"> in regional financial markets. Those </w:t>
      </w:r>
      <w:r w:rsidRPr="00CB66CC">
        <w:rPr>
          <w:rStyle w:val="StyleUnderline"/>
        </w:rPr>
        <w:t xml:space="preserve">markets would </w:t>
      </w:r>
      <w:r w:rsidRPr="00CB66CC">
        <w:rPr>
          <w:rStyle w:val="Emphasis"/>
        </w:rPr>
        <w:t>certainly collapse</w:t>
      </w:r>
      <w:r w:rsidRPr="00CB66CC">
        <w:rPr>
          <w:rStyle w:val="StyleUnderline"/>
        </w:rPr>
        <w:t xml:space="preserve"> after</w:t>
      </w:r>
      <w:r w:rsidRPr="00CB66CC">
        <w:rPr>
          <w:sz w:val="16"/>
        </w:rPr>
        <w:t xml:space="preserve"> an unprecedented </w:t>
      </w:r>
      <w:r w:rsidRPr="00CB66CC">
        <w:rPr>
          <w:rStyle w:val="StyleUnderline"/>
        </w:rPr>
        <w:t>nuclear exchange</w:t>
      </w:r>
      <w:r w:rsidRPr="00CB66CC">
        <w:rPr>
          <w:sz w:val="16"/>
        </w:rPr>
        <w:t xml:space="preserve"> </w:t>
      </w:r>
      <w:proofErr w:type="gramStart"/>
      <w:r w:rsidRPr="00CB66CC">
        <w:rPr>
          <w:sz w:val="16"/>
        </w:rPr>
        <w:t>actually occurred</w:t>
      </w:r>
      <w:proofErr w:type="gramEnd"/>
      <w:r w:rsidRPr="00CB66CC">
        <w:rPr>
          <w:sz w:val="16"/>
        </w:rPr>
        <w:t>, and that is before the long-term physical impacts of such an event would even manifest themselves. </w:t>
      </w:r>
    </w:p>
    <w:p w14:paraId="5BC39EF0" w14:textId="77777777" w:rsidR="006F3CD9" w:rsidRPr="00CB66CC" w:rsidRDefault="006F3CD9" w:rsidP="006F3CD9">
      <w:pPr>
        <w:rPr>
          <w:sz w:val="8"/>
          <w:szCs w:val="8"/>
        </w:rPr>
      </w:pPr>
      <w:r w:rsidRPr="00CB66CC">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AB53321" w14:textId="77777777" w:rsidR="006F3CD9" w:rsidRPr="00CB66CC" w:rsidRDefault="006F3CD9" w:rsidP="006F3CD9">
      <w:pPr>
        <w:rPr>
          <w:sz w:val="8"/>
          <w:szCs w:val="8"/>
        </w:rPr>
      </w:pPr>
      <w:r w:rsidRPr="00CB66CC">
        <w:rPr>
          <w:sz w:val="8"/>
          <w:szCs w:val="8"/>
        </w:rPr>
        <w:t>How great is the risk?</w:t>
      </w:r>
    </w:p>
    <w:p w14:paraId="14775FF1" w14:textId="77777777" w:rsidR="006F3CD9" w:rsidRPr="00CB66CC" w:rsidRDefault="006F3CD9" w:rsidP="006F3CD9">
      <w:pPr>
        <w:rPr>
          <w:sz w:val="8"/>
          <w:szCs w:val="8"/>
        </w:rPr>
      </w:pPr>
      <w:r w:rsidRPr="00CB66CC">
        <w:rPr>
          <w:sz w:val="8"/>
          <w:szCs w:val="8"/>
        </w:rPr>
        <w:t>So far, India and Pakistan have not made any clear indications that the fighting is close to crossing their nuclear thresholds. Pakistan's warnings about the </w:t>
      </w:r>
      <w:hyperlink r:id="rId39" w:tgtFrame="_blank" w:history="1">
        <w:r w:rsidRPr="00CB66CC">
          <w:rPr>
            <w:rStyle w:val="Hyperlink"/>
            <w:sz w:val="8"/>
            <w:szCs w:val="8"/>
          </w:rPr>
          <w:t>risks of escalation</w:t>
        </w:r>
      </w:hyperlink>
      <w:r w:rsidRPr="00CB66CC">
        <w:rPr>
          <w:sz w:val="8"/>
          <w:szCs w:val="8"/>
        </w:rPr>
        <w:t> seem more calculated to try and prompt India to back down.</w:t>
      </w:r>
    </w:p>
    <w:p w14:paraId="42A86A35" w14:textId="77777777" w:rsidR="006F3CD9" w:rsidRPr="00CB66CC" w:rsidRDefault="006F3CD9" w:rsidP="006F3CD9">
      <w:pPr>
        <w:rPr>
          <w:sz w:val="8"/>
          <w:szCs w:val="8"/>
        </w:rPr>
      </w:pPr>
      <w:r w:rsidRPr="00CB66CC">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51FF3BEF" w14:textId="77777777" w:rsidR="006F3CD9" w:rsidRPr="00CB66CC" w:rsidRDefault="006F3CD9" w:rsidP="006F3CD9">
      <w:pPr>
        <w:rPr>
          <w:sz w:val="8"/>
          <w:szCs w:val="8"/>
        </w:rPr>
      </w:pPr>
      <w:r w:rsidRPr="00CB66CC">
        <w:rPr>
          <w:sz w:val="8"/>
          <w:szCs w:val="8"/>
        </w:rPr>
        <w:t>Pakistan, however, does not have a no first use policy and has insisted on its right to employ nuclear weapons to defend itself even in the face of purely conventional threat. Pakistani officials have, in the past, </w:t>
      </w:r>
      <w:hyperlink r:id="rId40" w:tgtFrame="_blank" w:history="1">
        <w:r w:rsidRPr="00CB66CC">
          <w:rPr>
            <w:rStyle w:val="Hyperlink"/>
            <w:sz w:val="8"/>
            <w:szCs w:val="8"/>
          </w:rPr>
          <w:t>specifically cited this policy</w:t>
        </w:r>
      </w:hyperlink>
      <w:r w:rsidRPr="00CB66CC">
        <w:rPr>
          <w:sz w:val="8"/>
          <w:szCs w:val="8"/>
        </w:rPr>
        <w:t> as way of deterring India, which has a much larger and in some cases more advanced conventional force, and preventing larger wars.</w:t>
      </w:r>
    </w:p>
    <w:p w14:paraId="47AB2102" w14:textId="77777777" w:rsidR="006F3CD9" w:rsidRPr="00CB66CC" w:rsidRDefault="006F3CD9" w:rsidP="006F3CD9">
      <w:pPr>
        <w:rPr>
          <w:sz w:val="8"/>
          <w:szCs w:val="8"/>
        </w:rPr>
      </w:pPr>
      <w:r w:rsidRPr="00CB66CC">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0B1E13C2" w14:textId="77777777" w:rsidR="006F3CD9" w:rsidRPr="00CB66CC" w:rsidRDefault="006F3CD9" w:rsidP="006F3CD9">
      <w:pPr>
        <w:rPr>
          <w:sz w:val="16"/>
        </w:rPr>
      </w:pPr>
      <w:r w:rsidRPr="00CB66CC">
        <w:rPr>
          <w:rStyle w:val="StyleUnderline"/>
        </w:rPr>
        <w:t>We can only hope</w:t>
      </w:r>
      <w:r w:rsidRPr="00CB66CC">
        <w:rPr>
          <w:sz w:val="16"/>
        </w:rPr>
        <w:t xml:space="preserve"> that </w:t>
      </w:r>
      <w:r w:rsidRPr="00CB66CC">
        <w:rPr>
          <w:rStyle w:val="StyleUnderline"/>
        </w:rPr>
        <w:t>the two countries</w:t>
      </w:r>
      <w:r w:rsidRPr="00CB66CC">
        <w:rPr>
          <w:sz w:val="16"/>
        </w:rPr>
        <w:t xml:space="preserve"> will </w:t>
      </w:r>
      <w:r w:rsidRPr="00CB66CC">
        <w:rPr>
          <w:rStyle w:val="StyleUnderline"/>
        </w:rPr>
        <w:t>find a diplomatic solution</w:t>
      </w:r>
      <w:r w:rsidRPr="00CB66CC">
        <w:rPr>
          <w:sz w:val="16"/>
        </w:rPr>
        <w:t xml:space="preserve"> to this latest conflict </w:t>
      </w:r>
      <w:r w:rsidRPr="00CB66CC">
        <w:rPr>
          <w:rStyle w:val="StyleUnderline"/>
        </w:rPr>
        <w:t>and avoid any</w:t>
      </w:r>
      <w:r w:rsidRPr="00CB66CC">
        <w:rPr>
          <w:sz w:val="16"/>
        </w:rPr>
        <w:t xml:space="preserve"> further </w:t>
      </w:r>
      <w:r w:rsidRPr="00CB66CC">
        <w:rPr>
          <w:rStyle w:val="StyleUnderline"/>
        </w:rPr>
        <w:t>escalation. If things</w:t>
      </w:r>
      <w:r w:rsidRPr="00CB66CC">
        <w:rPr>
          <w:sz w:val="16"/>
        </w:rPr>
        <w:t xml:space="preserve"> were to </w:t>
      </w:r>
      <w:r w:rsidRPr="00CB66CC">
        <w:rPr>
          <w:rStyle w:val="Emphasis"/>
        </w:rPr>
        <w:t>spiral out of control</w:t>
      </w:r>
      <w:r w:rsidRPr="00CB66CC">
        <w:rPr>
          <w:rStyle w:val="StyleUnderline"/>
        </w:rPr>
        <w:t xml:space="preserve"> and lead to</w:t>
      </w:r>
      <w:r w:rsidRPr="00CB66CC">
        <w:rPr>
          <w:sz w:val="16"/>
        </w:rPr>
        <w:t xml:space="preserve"> the use of </w:t>
      </w:r>
      <w:r w:rsidRPr="00CB66CC">
        <w:rPr>
          <w:rStyle w:val="Emphasis"/>
        </w:rPr>
        <w:t>nuclear weapons</w:t>
      </w:r>
      <w:r w:rsidRPr="00CB66CC">
        <w:rPr>
          <w:rStyle w:val="StyleUnderline"/>
        </w:rPr>
        <w:t>, it would</w:t>
      </w:r>
      <w:r w:rsidRPr="00CB66CC">
        <w:rPr>
          <w:sz w:val="16"/>
        </w:rPr>
        <w:t xml:space="preserve"> be something that would </w:t>
      </w:r>
      <w:r w:rsidRPr="00CB66CC">
        <w:rPr>
          <w:rStyle w:val="StyleUnderline"/>
          <w:highlight w:val="green"/>
        </w:rPr>
        <w:t xml:space="preserve">threaten </w:t>
      </w:r>
      <w:r w:rsidRPr="00CB66CC">
        <w:rPr>
          <w:rStyle w:val="Emphasis"/>
          <w:highlight w:val="green"/>
        </w:rPr>
        <w:t>all of humanity</w:t>
      </w:r>
      <w:r w:rsidRPr="00CB66CC">
        <w:rPr>
          <w:sz w:val="16"/>
        </w:rPr>
        <w:t>.</w:t>
      </w:r>
    </w:p>
    <w:p w14:paraId="1BE8BEA3" w14:textId="77777777" w:rsidR="006F3CD9" w:rsidRPr="00CB66CC" w:rsidRDefault="006F3CD9" w:rsidP="006F3CD9">
      <w:pPr>
        <w:pStyle w:val="Heading4"/>
        <w:rPr>
          <w:rStyle w:val="Style13ptBold"/>
          <w:rFonts w:cs="Calibri"/>
          <w:b/>
          <w:bCs w:val="0"/>
        </w:rPr>
      </w:pPr>
      <w:r w:rsidRPr="00CB66CC">
        <w:rPr>
          <w:rStyle w:val="Style13ptBold"/>
          <w:rFonts w:cs="Calibri"/>
          <w:b/>
          <w:bCs w:val="0"/>
        </w:rPr>
        <w:t>Democracy key to US hegemony</w:t>
      </w:r>
    </w:p>
    <w:p w14:paraId="4AE63FCB" w14:textId="77777777" w:rsidR="006F3CD9" w:rsidRPr="00CB66CC" w:rsidRDefault="006F3CD9" w:rsidP="006F3CD9">
      <w:r w:rsidRPr="00CB66CC">
        <w:rPr>
          <w:rStyle w:val="Style13ptBold"/>
        </w:rPr>
        <w:t>Ashraf 19</w:t>
      </w:r>
      <w:r w:rsidRPr="00CB66CC">
        <w:t xml:space="preserve"> </w:t>
      </w:r>
      <w:proofErr w:type="spellStart"/>
      <w:r w:rsidRPr="00CB66CC">
        <w:t>Nussaiba</w:t>
      </w:r>
      <w:proofErr w:type="spellEnd"/>
      <w:r w:rsidRPr="00CB66CC">
        <w:t xml:space="preserve"> Ashraf, Faculty of Economics and Political Science, Cairo University, Giza, Egypt, “Revisiting international relations legacy on hegemony The decline of American hegemony from comparative perspectives”, 8-18-2019, </w:t>
      </w:r>
      <w:hyperlink r:id="rId41" w:history="1">
        <w:r w:rsidRPr="00CB66CC">
          <w:rPr>
            <w:rStyle w:val="Hyperlink"/>
          </w:rPr>
          <w:t>https://www.emerald.com/insight/content/doi/10.1108/REPS-05-2019-0061/full/pdf?title=revisiting-international-relations-legacy-on-hegemony-the-decline-of-american-hegemony-from-comparative-perspectives</w:t>
        </w:r>
      </w:hyperlink>
      <w:r w:rsidRPr="00CB66CC">
        <w:t xml:space="preserve"> // </w:t>
      </w:r>
      <w:proofErr w:type="spellStart"/>
      <w:r w:rsidRPr="00CB66CC">
        <w:t>ella</w:t>
      </w:r>
      <w:proofErr w:type="spellEnd"/>
    </w:p>
    <w:p w14:paraId="7E2A1AA5" w14:textId="77777777" w:rsidR="006F3CD9" w:rsidRPr="00CB66CC" w:rsidRDefault="006F3CD9" w:rsidP="006F3CD9">
      <w:pPr>
        <w:rPr>
          <w:sz w:val="16"/>
        </w:rPr>
      </w:pPr>
      <w:r w:rsidRPr="00CB66CC">
        <w:rPr>
          <w:sz w:val="16"/>
        </w:rPr>
        <w:t xml:space="preserve">The realist perspective of hegemony </w:t>
      </w:r>
      <w:proofErr w:type="gramStart"/>
      <w:r w:rsidRPr="00CB66CC">
        <w:rPr>
          <w:sz w:val="16"/>
        </w:rPr>
        <w:t>The</w:t>
      </w:r>
      <w:proofErr w:type="gramEnd"/>
      <w:r w:rsidRPr="00CB66CC">
        <w:rPr>
          <w:sz w:val="16"/>
        </w:rPr>
        <w:t xml:space="preserve"> concept of </w:t>
      </w:r>
      <w:r w:rsidRPr="00CB66CC">
        <w:rPr>
          <w:rStyle w:val="StyleUnderline"/>
          <w:highlight w:val="green"/>
        </w:rPr>
        <w:t>hegemony</w:t>
      </w:r>
      <w:r w:rsidRPr="00CB66CC">
        <w:rPr>
          <w:sz w:val="16"/>
        </w:rPr>
        <w:t xml:space="preserve"> in classical realism </w:t>
      </w:r>
      <w:r w:rsidRPr="00CB66CC">
        <w:rPr>
          <w:rStyle w:val="StyleUnderline"/>
          <w:highlight w:val="green"/>
        </w:rPr>
        <w:t>assumes</w:t>
      </w:r>
      <w:r w:rsidRPr="00CB66CC">
        <w:rPr>
          <w:sz w:val="16"/>
        </w:rPr>
        <w:t xml:space="preserve"> a status of power imbalance in the international system. </w:t>
      </w:r>
      <w:r w:rsidRPr="00CB66CC">
        <w:rPr>
          <w:rStyle w:val="StyleUnderline"/>
          <w:highlight w:val="green"/>
        </w:rPr>
        <w:t>One country</w:t>
      </w:r>
      <w:r w:rsidRPr="00CB66CC">
        <w:rPr>
          <w:rStyle w:val="StyleUnderline"/>
        </w:rPr>
        <w:t xml:space="preserve">, defined by its possession of material power, </w:t>
      </w:r>
      <w:r w:rsidRPr="00CB66CC">
        <w:rPr>
          <w:rStyle w:val="StyleUnderline"/>
          <w:highlight w:val="green"/>
        </w:rPr>
        <w:t>has the advantage over the rest</w:t>
      </w:r>
      <w:r w:rsidRPr="00CB66CC">
        <w:rPr>
          <w:rStyle w:val="StyleUnderline"/>
        </w:rPr>
        <w:t xml:space="preserve"> of states, </w:t>
      </w:r>
      <w:r w:rsidRPr="00CB66CC">
        <w:rPr>
          <w:rStyle w:val="StyleUnderline"/>
          <w:highlight w:val="green"/>
        </w:rPr>
        <w:t>enabling</w:t>
      </w:r>
      <w:r w:rsidRPr="00CB66CC">
        <w:rPr>
          <w:rStyle w:val="StyleUnderline"/>
        </w:rPr>
        <w:t xml:space="preserve"> it to exercise leadership or </w:t>
      </w:r>
      <w:r w:rsidRPr="00CB66CC">
        <w:rPr>
          <w:rStyle w:val="StyleUnderline"/>
          <w:highlight w:val="green"/>
        </w:rPr>
        <w:t>domination</w:t>
      </w:r>
      <w:r w:rsidRPr="00CB66CC">
        <w:rPr>
          <w:rStyle w:val="StyleUnderline"/>
        </w:rPr>
        <w:t xml:space="preserve"> over this international system</w:t>
      </w:r>
      <w:r w:rsidRPr="00CB66CC">
        <w:rPr>
          <w:sz w:val="16"/>
        </w:rPr>
        <w:t xml:space="preserve"> (</w:t>
      </w:r>
      <w:proofErr w:type="spellStart"/>
      <w:r w:rsidRPr="00CB66CC">
        <w:rPr>
          <w:sz w:val="16"/>
        </w:rPr>
        <w:t>Giplin</w:t>
      </w:r>
      <w:proofErr w:type="spellEnd"/>
      <w:r w:rsidRPr="00CB66CC">
        <w:rPr>
          <w:sz w:val="16"/>
        </w:rPr>
        <w:t xml:space="preserve">, 1981, War and change in world politics). </w:t>
      </w:r>
      <w:r w:rsidRPr="00CB66CC">
        <w:rPr>
          <w:rStyle w:val="StyleUnderline"/>
        </w:rPr>
        <w:t xml:space="preserve">This inherently </w:t>
      </w:r>
      <w:r w:rsidRPr="00CB66CC">
        <w:rPr>
          <w:rStyle w:val="StyleUnderline"/>
          <w:highlight w:val="green"/>
        </w:rPr>
        <w:t>grants</w:t>
      </w:r>
      <w:r w:rsidRPr="00CB66CC">
        <w:rPr>
          <w:rStyle w:val="StyleUnderline"/>
        </w:rPr>
        <w:t xml:space="preserve"> the hegemonic state a great capacity for coercion, </w:t>
      </w:r>
      <w:proofErr w:type="gramStart"/>
      <w:r w:rsidRPr="00CB66CC">
        <w:rPr>
          <w:rStyle w:val="StyleUnderline"/>
          <w:highlight w:val="green"/>
        </w:rPr>
        <w:t>influence</w:t>
      </w:r>
      <w:proofErr w:type="gramEnd"/>
      <w:r w:rsidRPr="00CB66CC">
        <w:rPr>
          <w:rStyle w:val="StyleUnderline"/>
          <w:highlight w:val="green"/>
        </w:rPr>
        <w:t xml:space="preserve"> and control over the international system</w:t>
      </w:r>
      <w:r w:rsidRPr="00CB66CC">
        <w:rPr>
          <w:rStyle w:val="StyleUnderline"/>
        </w:rPr>
        <w:t xml:space="preserve"> structure and, consequently, the international behavior of its constituent units</w:t>
      </w:r>
      <w:r w:rsidRPr="00CB66CC">
        <w:rPr>
          <w:sz w:val="16"/>
        </w:rPr>
        <w:t xml:space="preserve"> (Goldstone, 1987). </w:t>
      </w:r>
      <w:r w:rsidRPr="00CB66CC">
        <w:rPr>
          <w:rStyle w:val="StyleUnderline"/>
        </w:rPr>
        <w:t>Thus, the unipolar international order defines the system of hegemony for the realists</w:t>
      </w:r>
      <w:r w:rsidRPr="00CB66CC">
        <w:rPr>
          <w:sz w:val="16"/>
        </w:rPr>
        <w:t xml:space="preserve">. </w:t>
      </w:r>
      <w:r w:rsidRPr="00CB66CC">
        <w:rPr>
          <w:rStyle w:val="StyleUnderline"/>
        </w:rPr>
        <w:t>Hegemonic stability is considered one of the most important realist contributions to hegemony analysis</w:t>
      </w:r>
      <w:r w:rsidRPr="00CB66CC">
        <w:rPr>
          <w:sz w:val="16"/>
        </w:rPr>
        <w:t xml:space="preserve">. The theory assumes that the international system is likely to remain stable with the existence of one hegemonic state. </w:t>
      </w:r>
      <w:r w:rsidRPr="00CB66CC">
        <w:rPr>
          <w:rStyle w:val="StyleUnderline"/>
        </w:rPr>
        <w:t>Furthermore, the fall of this hegemonic state or the decline in its hegemony reduces the chances of stability in the international system (</w:t>
      </w:r>
      <w:proofErr w:type="spellStart"/>
      <w:r w:rsidRPr="00CB66CC">
        <w:rPr>
          <w:sz w:val="16"/>
        </w:rPr>
        <w:t>kindelberger</w:t>
      </w:r>
      <w:proofErr w:type="spellEnd"/>
      <w:r w:rsidRPr="00CB66CC">
        <w:rPr>
          <w:sz w:val="16"/>
        </w:rPr>
        <w:t xml:space="preserve">, 1973). </w:t>
      </w:r>
      <w:r w:rsidRPr="00CB66CC">
        <w:rPr>
          <w:rStyle w:val="StyleUnderline"/>
        </w:rPr>
        <w:t xml:space="preserve">The theory of hegemonic stability assumed </w:t>
      </w:r>
      <w:proofErr w:type="gramStart"/>
      <w:r w:rsidRPr="00CB66CC">
        <w:rPr>
          <w:rStyle w:val="StyleUnderline"/>
        </w:rPr>
        <w:t>that,</w:t>
      </w:r>
      <w:proofErr w:type="gramEnd"/>
      <w:r w:rsidRPr="00CB66CC">
        <w:rPr>
          <w:rStyle w:val="StyleUnderline"/>
        </w:rPr>
        <w:t xml:space="preserve"> the decline of hegemonic power would be accompanied by the rise of a new competitor, the prospect of war will increase, and the emergence of a new regime will result from the outbreak of a world war or a hegemonic war between the previous hegemonic state and the rising competitor, creating a new system of hegemony (</w:t>
      </w:r>
      <w:proofErr w:type="spellStart"/>
      <w:r w:rsidRPr="00CB66CC">
        <w:rPr>
          <w:sz w:val="16"/>
        </w:rPr>
        <w:t>Giplin</w:t>
      </w:r>
      <w:proofErr w:type="spellEnd"/>
      <w:r w:rsidRPr="00CB66CC">
        <w:rPr>
          <w:sz w:val="16"/>
        </w:rPr>
        <w:t xml:space="preserve">, 1988, The theory of hegemonic war). The realist analysis of hegemony explained how a state rises to the hegemonic position in the international </w:t>
      </w:r>
      <w:proofErr w:type="gramStart"/>
      <w:r w:rsidRPr="00CB66CC">
        <w:rPr>
          <w:sz w:val="16"/>
        </w:rPr>
        <w:t>system, and</w:t>
      </w:r>
      <w:proofErr w:type="gramEnd"/>
      <w:r w:rsidRPr="00CB66CC">
        <w:rPr>
          <w:sz w:val="16"/>
        </w:rPr>
        <w:t xml:space="preserve"> clarified the mechanisms and relationship between the rising and declining hegemonic powers. </w:t>
      </w:r>
      <w:r w:rsidRPr="00CB66CC">
        <w:rPr>
          <w:rStyle w:val="StyleUnderline"/>
        </w:rPr>
        <w:t>However, realism was heavily criticized for being limited by defining a hegemonic state primarily on a materialistic dimension of power,</w:t>
      </w:r>
      <w:r w:rsidRPr="00CB66CC">
        <w:rPr>
          <w:sz w:val="16"/>
        </w:rPr>
        <w:t xml:space="preserve"> being the sole indicator for a state’s survival as a leader of the international system or its decline. This alienates non-material dimensions of hegemony, such as cultural dimensions, in favor of material ones – particularly military and economic dimensions. In addition, the realistic interpretation of hegemony was criticized for focusing on State – specifically superpowers – as the only actor capable of establishing a hegemonic system. Therefore, neglecting the role of other actors in influencing and building global hegemony. In an attempt to analyze the relationship between system structure and states strategies, Strategic hedging theory (</w:t>
      </w:r>
      <w:proofErr w:type="spellStart"/>
      <w:r w:rsidRPr="00CB66CC">
        <w:rPr>
          <w:sz w:val="16"/>
        </w:rPr>
        <w:t>Tessman</w:t>
      </w:r>
      <w:proofErr w:type="spellEnd"/>
      <w:r w:rsidRPr="00CB66CC">
        <w:rPr>
          <w:sz w:val="16"/>
        </w:rPr>
        <w:t xml:space="preserve"> and Wolfe, 2011; </w:t>
      </w:r>
      <w:proofErr w:type="spellStart"/>
      <w:r w:rsidRPr="00CB66CC">
        <w:rPr>
          <w:sz w:val="16"/>
        </w:rPr>
        <w:t>Tessman</w:t>
      </w:r>
      <w:proofErr w:type="spellEnd"/>
      <w:r w:rsidRPr="00CB66CC">
        <w:rPr>
          <w:sz w:val="16"/>
        </w:rPr>
        <w:t>, 2012; Wolfe, 2013) offered an explanation to the behavior of second tire states -like China and Russia- against the system leader, in cases where the international system witnesses a change in its structure; when the previously unipolar system is going through a process of power de-concentration and the hegemonic power is declining (</w:t>
      </w:r>
      <w:proofErr w:type="spellStart"/>
      <w:r w:rsidRPr="00CB66CC">
        <w:rPr>
          <w:sz w:val="16"/>
        </w:rPr>
        <w:t>Tessman</w:t>
      </w:r>
      <w:proofErr w:type="spellEnd"/>
      <w:r w:rsidRPr="00CB66CC">
        <w:rPr>
          <w:sz w:val="16"/>
        </w:rPr>
        <w:t xml:space="preserve">, 2012). The theory aims at finding a balance between soft and hard balancing by examining the strategies followed by second tire states (the hedging states, which adopt a specific behavior against the system leader where they attempt to improve their competitive ability [military and economic] while avoiding direct confrontation with the system leader, to achieve their own security) (Salman and Geeraerts, 2015)Hegemony and international systems may be complementary, or even to a certain extent, an alternative to each other: both work to make agreements possible and help facilitate compliance with rules (Keohane, 1984). In this context, John </w:t>
      </w:r>
      <w:proofErr w:type="spellStart"/>
      <w:r w:rsidRPr="00CB66CC">
        <w:rPr>
          <w:sz w:val="16"/>
        </w:rPr>
        <w:t>Ikenberry</w:t>
      </w:r>
      <w:proofErr w:type="spellEnd"/>
      <w:r w:rsidRPr="00CB66CC">
        <w:rPr>
          <w:sz w:val="16"/>
        </w:rPr>
        <w:t xml:space="preserve"> emphasized this idea of </w:t>
      </w:r>
      <w:r w:rsidRPr="00CB66CC">
        <w:rPr>
          <w:rStyle w:val="Emphasis"/>
          <w:highlight w:val="green"/>
        </w:rPr>
        <w:t>institutionalism</w:t>
      </w:r>
      <w:r w:rsidRPr="00CB66CC">
        <w:rPr>
          <w:rStyle w:val="Emphasis"/>
        </w:rPr>
        <w:t xml:space="preserve">, </w:t>
      </w:r>
      <w:r w:rsidRPr="00CB66CC">
        <w:rPr>
          <w:sz w:val="16"/>
        </w:rPr>
        <w:t>which</w:t>
      </w:r>
      <w:r w:rsidRPr="00CB66CC">
        <w:rPr>
          <w:rStyle w:val="Emphasis"/>
        </w:rPr>
        <w:t xml:space="preserve"> was </w:t>
      </w:r>
      <w:r w:rsidRPr="00CB66CC">
        <w:rPr>
          <w:rStyle w:val="Emphasis"/>
          <w:highlight w:val="green"/>
        </w:rPr>
        <w:t>based on the liberal and constitutional nature of American hegemony</w:t>
      </w:r>
      <w:r w:rsidRPr="00CB66CC">
        <w:rPr>
          <w:rStyle w:val="Emphasis"/>
        </w:rPr>
        <w:t xml:space="preserve">. The </w:t>
      </w:r>
      <w:r w:rsidRPr="00CB66CC">
        <w:rPr>
          <w:rStyle w:val="Emphasis"/>
          <w:highlight w:val="green"/>
        </w:rPr>
        <w:t>global system governed by America</w:t>
      </w:r>
      <w:r w:rsidRPr="00CB66CC">
        <w:rPr>
          <w:rStyle w:val="Emphasis"/>
        </w:rPr>
        <w:t xml:space="preserve">n-led liberal hegemony, </w:t>
      </w:r>
      <w:r w:rsidRPr="00CB66CC">
        <w:rPr>
          <w:rStyle w:val="Emphasis"/>
          <w:highlight w:val="green"/>
        </w:rPr>
        <w:t>depends on</w:t>
      </w:r>
      <w:r w:rsidRPr="00CB66CC">
        <w:rPr>
          <w:rStyle w:val="Emphasis"/>
        </w:rPr>
        <w:t xml:space="preserve"> a </w:t>
      </w:r>
      <w:r w:rsidRPr="00CB66CC">
        <w:rPr>
          <w:rStyle w:val="Emphasis"/>
          <w:highlight w:val="green"/>
        </w:rPr>
        <w:t>cooperative and diplomatic solution to conflict through institutions governed by international rules and regulations</w:t>
      </w:r>
      <w:r w:rsidRPr="00CB66CC">
        <w:rPr>
          <w:sz w:val="16"/>
        </w:rPr>
        <w:t xml:space="preserve"> (</w:t>
      </w:r>
      <w:proofErr w:type="spellStart"/>
      <w:r w:rsidRPr="00CB66CC">
        <w:rPr>
          <w:sz w:val="16"/>
        </w:rPr>
        <w:t>Ikenberry</w:t>
      </w:r>
      <w:proofErr w:type="spellEnd"/>
      <w:r w:rsidRPr="00CB66CC">
        <w:rPr>
          <w:sz w:val="16"/>
        </w:rPr>
        <w:t xml:space="preserve">, 1998). </w:t>
      </w:r>
      <w:proofErr w:type="gramStart"/>
      <w:r w:rsidRPr="00CB66CC">
        <w:rPr>
          <w:rStyle w:val="StyleUnderline"/>
        </w:rPr>
        <w:t xml:space="preserve">The end of the </w:t>
      </w:r>
      <w:r w:rsidRPr="00CB66CC">
        <w:rPr>
          <w:rStyle w:val="StyleUnderline"/>
          <w:highlight w:val="green"/>
        </w:rPr>
        <w:t>Cold War,</w:t>
      </w:r>
      <w:proofErr w:type="gramEnd"/>
      <w:r w:rsidRPr="00CB66CC">
        <w:rPr>
          <w:rStyle w:val="StyleUnderline"/>
          <w:highlight w:val="green"/>
        </w:rPr>
        <w:t xml:space="preserve"> marked</w:t>
      </w:r>
      <w:r w:rsidRPr="00CB66CC">
        <w:rPr>
          <w:rStyle w:val="StyleUnderline"/>
        </w:rPr>
        <w:t xml:space="preserve"> the </w:t>
      </w:r>
      <w:r w:rsidRPr="00CB66CC">
        <w:rPr>
          <w:rStyle w:val="StyleUnderline"/>
          <w:highlight w:val="green"/>
        </w:rPr>
        <w:t>emergence of</w:t>
      </w:r>
      <w:r w:rsidRPr="00CB66CC">
        <w:rPr>
          <w:rStyle w:val="StyleUnderline"/>
        </w:rPr>
        <w:t xml:space="preserve"> the concept of “</w:t>
      </w:r>
      <w:r w:rsidRPr="00CB66CC">
        <w:rPr>
          <w:rStyle w:val="StyleUnderline"/>
          <w:highlight w:val="green"/>
        </w:rPr>
        <w:t>global governance” to reflect</w:t>
      </w:r>
      <w:r w:rsidRPr="00CB66CC">
        <w:rPr>
          <w:rStyle w:val="StyleUnderline"/>
        </w:rPr>
        <w:t xml:space="preserve"> this international liberal understanding of “</w:t>
      </w:r>
      <w:r w:rsidRPr="00CB66CC">
        <w:rPr>
          <w:rStyle w:val="StyleUnderline"/>
          <w:highlight w:val="green"/>
        </w:rPr>
        <w:t>good hegemony</w:t>
      </w:r>
      <w:r w:rsidRPr="00CB66CC">
        <w:rPr>
          <w:rStyle w:val="StyleUnderline"/>
        </w:rPr>
        <w:t>” coordinated by major powers with the help of supra-national organizations and transnational civil society</w:t>
      </w:r>
      <w:r w:rsidRPr="00CB66CC">
        <w:rPr>
          <w:sz w:val="16"/>
        </w:rPr>
        <w:t xml:space="preserve"> (</w:t>
      </w:r>
      <w:proofErr w:type="spellStart"/>
      <w:r w:rsidRPr="00CB66CC">
        <w:rPr>
          <w:sz w:val="16"/>
        </w:rPr>
        <w:t>Ikenberry</w:t>
      </w:r>
      <w:proofErr w:type="spellEnd"/>
      <w:r w:rsidRPr="00CB66CC">
        <w:rPr>
          <w:sz w:val="16"/>
        </w:rPr>
        <w:t xml:space="preserve">, 1999). </w:t>
      </w:r>
      <w:r w:rsidRPr="00CB66CC">
        <w:rPr>
          <w:rStyle w:val="StyleUnderline"/>
        </w:rPr>
        <w:t xml:space="preserve">Therefore, neo-liberalism has succeeded in shifting the analysis on hegemony from focusing </w:t>
      </w:r>
      <w:proofErr w:type="gramStart"/>
      <w:r w:rsidRPr="00CB66CC">
        <w:rPr>
          <w:rStyle w:val="StyleUnderline"/>
        </w:rPr>
        <w:t>on the subject of hegemony</w:t>
      </w:r>
      <w:proofErr w:type="gramEnd"/>
      <w:r w:rsidRPr="00CB66CC">
        <w:rPr>
          <w:rStyle w:val="StyleUnderline"/>
        </w:rPr>
        <w:t xml:space="preserve"> to analyzing the conditions of hegemony and its mechanisms of action, where global hegemony from a liberal perspective relates to international leadership coordinated through multilateral norms, and institutions</w:t>
      </w:r>
      <w:r w:rsidRPr="00CB66CC">
        <w:rPr>
          <w:sz w:val="16"/>
        </w:rPr>
        <w:t xml:space="preserve">. In this context, direct military and diplomatic coercion can be employed by the hegemonic power, not </w:t>
      </w:r>
      <w:proofErr w:type="gramStart"/>
      <w:r w:rsidRPr="00CB66CC">
        <w:rPr>
          <w:sz w:val="16"/>
        </w:rPr>
        <w:t>as a general rule</w:t>
      </w:r>
      <w:proofErr w:type="gramEnd"/>
      <w:r w:rsidRPr="00CB66CC">
        <w:rPr>
          <w:sz w:val="16"/>
        </w:rPr>
        <w:t xml:space="preserve"> but as an exception.</w:t>
      </w:r>
    </w:p>
    <w:p w14:paraId="304D2C38" w14:textId="77777777" w:rsidR="006F3CD9" w:rsidRPr="00CB66CC" w:rsidRDefault="006F3CD9" w:rsidP="006F3CD9">
      <w:pPr>
        <w:pStyle w:val="Heading4"/>
        <w:rPr>
          <w:rFonts w:cs="Calibri"/>
        </w:rPr>
      </w:pPr>
      <w:r w:rsidRPr="00CB66CC">
        <w:rPr>
          <w:rFonts w:cs="Calibri"/>
        </w:rPr>
        <w:t xml:space="preserve">Leadership ensures military </w:t>
      </w:r>
      <w:proofErr w:type="gramStart"/>
      <w:r w:rsidRPr="00CB66CC">
        <w:rPr>
          <w:rFonts w:cs="Calibri"/>
        </w:rPr>
        <w:t>overmatch</w:t>
      </w:r>
      <w:proofErr w:type="gramEnd"/>
      <w:r w:rsidRPr="00CB66CC">
        <w:rPr>
          <w:rFonts w:cs="Calibri"/>
        </w:rPr>
        <w:t xml:space="preserve"> but decline emboldens rivals and causes </w:t>
      </w:r>
      <w:proofErr w:type="spellStart"/>
      <w:r w:rsidRPr="00CB66CC">
        <w:rPr>
          <w:rFonts w:cs="Calibri"/>
        </w:rPr>
        <w:t>miscalc</w:t>
      </w:r>
      <w:proofErr w:type="spellEnd"/>
      <w:r w:rsidRPr="00CB66CC">
        <w:rPr>
          <w:rFonts w:cs="Calibri"/>
        </w:rPr>
        <w:t xml:space="preserve"> and arms races that escalate.</w:t>
      </w:r>
    </w:p>
    <w:p w14:paraId="1BA638FD" w14:textId="77777777" w:rsidR="006F3CD9" w:rsidRPr="00CB66CC" w:rsidRDefault="006F3CD9" w:rsidP="006F3CD9">
      <w:r w:rsidRPr="00CB66CC">
        <w:rPr>
          <w:rStyle w:val="Style13ptBold"/>
        </w:rPr>
        <w:t>Brands 18</w:t>
      </w:r>
      <w:r w:rsidRPr="00CB66CC">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52E4F0D0" w14:textId="77777777" w:rsidR="006F3CD9" w:rsidRPr="00CB66CC" w:rsidRDefault="006F3CD9" w:rsidP="006F3CD9">
      <w:r w:rsidRPr="00CB66CC">
        <w:rPr>
          <w:rStyle w:val="StyleUnderline"/>
        </w:rPr>
        <w:t xml:space="preserve">Since World War II, the United States has had a military </w:t>
      </w:r>
      <w:r w:rsidRPr="00CB66CC">
        <w:rPr>
          <w:rStyle w:val="Emphasis"/>
        </w:rPr>
        <w:t>second to none</w:t>
      </w:r>
      <w:r w:rsidRPr="00CB66CC">
        <w:t xml:space="preserve">. Since the Cold War, </w:t>
      </w:r>
      <w:r w:rsidRPr="00CB66CC">
        <w:rPr>
          <w:rStyle w:val="StyleUnderline"/>
          <w:highlight w:val="green"/>
        </w:rPr>
        <w:t xml:space="preserve">America </w:t>
      </w:r>
      <w:r w:rsidRPr="00CB66CC">
        <w:rPr>
          <w:rStyle w:val="StyleUnderline"/>
        </w:rPr>
        <w:t xml:space="preserve">has </w:t>
      </w:r>
      <w:r w:rsidRPr="00CB66CC">
        <w:rPr>
          <w:rStyle w:val="Emphasis"/>
          <w:highlight w:val="green"/>
        </w:rPr>
        <w:t>committed</w:t>
      </w:r>
      <w:r w:rsidRPr="00CB66CC">
        <w:rPr>
          <w:rStyle w:val="StyleUnderline"/>
          <w:highlight w:val="green"/>
        </w:rPr>
        <w:t xml:space="preserve"> to</w:t>
      </w:r>
      <w:r w:rsidRPr="00CB66CC">
        <w:rPr>
          <w:rStyle w:val="StyleUnderline"/>
        </w:rPr>
        <w:t xml:space="preserve"> having</w:t>
      </w:r>
      <w:r w:rsidRPr="00CB66CC">
        <w:t xml:space="preserve"> </w:t>
      </w:r>
      <w:r w:rsidRPr="00CB66CC">
        <w:rPr>
          <w:rStyle w:val="Emphasis"/>
          <w:highlight w:val="green"/>
        </w:rPr>
        <w:t>overwhelming</w:t>
      </w:r>
      <w:r w:rsidRPr="00CB66CC">
        <w:rPr>
          <w:rStyle w:val="Emphasis"/>
        </w:rPr>
        <w:t xml:space="preserve"> military </w:t>
      </w:r>
      <w:r w:rsidRPr="00CB66CC">
        <w:rPr>
          <w:rStyle w:val="Emphasis"/>
          <w:highlight w:val="green"/>
        </w:rPr>
        <w:t>primacy</w:t>
      </w:r>
      <w:r w:rsidRPr="00CB66CC">
        <w:t xml:space="preserve">. The idea, as George W. Bush declared in 2002, that America must possess “strengths beyond challenge” has featured in every major U.S. strategy document for a quarter century; it has also been reflected in concrete terms.6 </w:t>
      </w:r>
    </w:p>
    <w:p w14:paraId="33F75087" w14:textId="77777777" w:rsidR="006F3CD9" w:rsidRPr="00CB66CC" w:rsidRDefault="006F3CD9" w:rsidP="006F3CD9">
      <w:pPr>
        <w:rPr>
          <w:rStyle w:val="Emphasis"/>
        </w:rPr>
      </w:pPr>
      <w:r w:rsidRPr="00CB66CC">
        <w:t xml:space="preserve">From the early 1990s, for example, the </w:t>
      </w:r>
      <w:r w:rsidRPr="00CB66CC">
        <w:rPr>
          <w:rStyle w:val="Emphasis"/>
        </w:rPr>
        <w:t>U</w:t>
      </w:r>
      <w:r w:rsidRPr="00CB66CC">
        <w:rPr>
          <w:rStyle w:val="StyleUnderline"/>
        </w:rPr>
        <w:t xml:space="preserve">nited </w:t>
      </w:r>
      <w:r w:rsidRPr="00CB66CC">
        <w:rPr>
          <w:rStyle w:val="Emphasis"/>
        </w:rPr>
        <w:t>S</w:t>
      </w:r>
      <w:r w:rsidRPr="00CB66CC">
        <w:rPr>
          <w:rStyle w:val="StyleUnderline"/>
        </w:rPr>
        <w:t xml:space="preserve">tates consistently accounted for around 35 to 45 percent of world defense spending and </w:t>
      </w:r>
      <w:r w:rsidRPr="00CB66CC">
        <w:rPr>
          <w:rStyle w:val="StyleUnderline"/>
          <w:highlight w:val="green"/>
        </w:rPr>
        <w:t xml:space="preserve">maintained </w:t>
      </w:r>
      <w:r w:rsidRPr="00CB66CC">
        <w:rPr>
          <w:rStyle w:val="Emphasis"/>
          <w:highlight w:val="green"/>
        </w:rPr>
        <w:t xml:space="preserve">peerless </w:t>
      </w:r>
      <w:r w:rsidRPr="00CB66CC">
        <w:rPr>
          <w:rStyle w:val="Emphasis"/>
        </w:rPr>
        <w:t xml:space="preserve">global </w:t>
      </w:r>
      <w:r w:rsidRPr="00CB66CC">
        <w:rPr>
          <w:rStyle w:val="Emphasis"/>
          <w:highlight w:val="green"/>
        </w:rPr>
        <w:t>power-projection</w:t>
      </w:r>
      <w:r w:rsidRPr="00CB66CC">
        <w:rPr>
          <w:rStyle w:val="Emphasis"/>
        </w:rPr>
        <w:t xml:space="preserve"> capabilities</w:t>
      </w:r>
      <w:r w:rsidRPr="00CB66CC">
        <w:t xml:space="preserve">.7 Perhaps more important, U.S. </w:t>
      </w:r>
      <w:r w:rsidRPr="00CB66CC">
        <w:rPr>
          <w:rStyle w:val="StyleUnderline"/>
        </w:rPr>
        <w:t xml:space="preserve">primacy was also </w:t>
      </w:r>
      <w:r w:rsidRPr="00CB66CC">
        <w:rPr>
          <w:rStyle w:val="StyleUnderline"/>
          <w:highlight w:val="green"/>
        </w:rPr>
        <w:t>unrivaled in key</w:t>
      </w:r>
      <w:r w:rsidRPr="00CB66CC">
        <w:rPr>
          <w:rStyle w:val="StyleUnderline"/>
        </w:rPr>
        <w:t xml:space="preserve"> overseas </w:t>
      </w:r>
      <w:r w:rsidRPr="00CB66CC">
        <w:rPr>
          <w:rStyle w:val="Emphasis"/>
        </w:rPr>
        <w:t xml:space="preserve">strategic </w:t>
      </w:r>
      <w:r w:rsidRPr="00CB66CC">
        <w:rPr>
          <w:rStyle w:val="Emphasis"/>
          <w:highlight w:val="green"/>
        </w:rPr>
        <w:t>regions</w:t>
      </w:r>
      <w:r w:rsidRPr="00CB66CC">
        <w:rPr>
          <w:highlight w:val="green"/>
        </w:rPr>
        <w:t>—</w:t>
      </w:r>
      <w:r w:rsidRPr="00CB66CC">
        <w:rPr>
          <w:rStyle w:val="Emphasis"/>
          <w:highlight w:val="green"/>
        </w:rPr>
        <w:t>Europe</w:t>
      </w:r>
      <w:r w:rsidRPr="00CB66CC">
        <w:rPr>
          <w:rStyle w:val="Emphasis"/>
        </w:rPr>
        <w:t xml:space="preserve">, East Asia, the </w:t>
      </w:r>
      <w:r w:rsidRPr="00CB66CC">
        <w:rPr>
          <w:rStyle w:val="Emphasis"/>
          <w:highlight w:val="green"/>
        </w:rPr>
        <w:t>Middle East</w:t>
      </w:r>
      <w:r w:rsidRPr="00CB66CC">
        <w:t xml:space="preserve">. </w:t>
      </w:r>
      <w:r w:rsidRPr="00CB66CC">
        <w:rPr>
          <w:rStyle w:val="StyleUnderline"/>
        </w:rPr>
        <w:t xml:space="preserve">From </w:t>
      </w:r>
      <w:r w:rsidRPr="00CB66CC">
        <w:rPr>
          <w:rStyle w:val="Emphasis"/>
        </w:rPr>
        <w:t>thrashing Saddam</w:t>
      </w:r>
      <w:r w:rsidRPr="00CB66CC">
        <w:t xml:space="preserve"> Hussein’s million-man Iraqi military </w:t>
      </w:r>
      <w:r w:rsidRPr="00CB66CC">
        <w:rPr>
          <w:rStyle w:val="StyleUnderline"/>
        </w:rPr>
        <w:t xml:space="preserve">during Operation Desert Storm, to deploying—with impunity—two carrier strike groups off Taiwan during the </w:t>
      </w:r>
      <w:r w:rsidRPr="00CB66CC">
        <w:rPr>
          <w:rStyle w:val="StyleUnderline"/>
          <w:highlight w:val="green"/>
        </w:rPr>
        <w:t>China-Taiwan</w:t>
      </w:r>
      <w:r w:rsidRPr="00CB66CC">
        <w:rPr>
          <w:rStyle w:val="StyleUnderline"/>
        </w:rPr>
        <w:t xml:space="preserve"> crisis of 1995– 96, Washington has been able to project military power </w:t>
      </w:r>
      <w:r w:rsidRPr="00CB66CC">
        <w:rPr>
          <w:rStyle w:val="Emphasis"/>
        </w:rPr>
        <w:t>superior</w:t>
      </w:r>
      <w:r w:rsidRPr="00CB66CC">
        <w:rPr>
          <w:rStyle w:val="StyleUnderline"/>
        </w:rPr>
        <w:t xml:space="preserve"> to anything a </w:t>
      </w:r>
      <w:r w:rsidRPr="00CB66CC">
        <w:rPr>
          <w:rStyle w:val="Emphasis"/>
        </w:rPr>
        <w:t xml:space="preserve">regional rival </w:t>
      </w:r>
      <w:r w:rsidRPr="00CB66CC">
        <w:rPr>
          <w:rStyle w:val="StyleUnderline"/>
        </w:rPr>
        <w:t xml:space="preserve">could employ even </w:t>
      </w:r>
      <w:r w:rsidRPr="00CB66CC">
        <w:rPr>
          <w:rStyle w:val="Emphasis"/>
        </w:rPr>
        <w:t>on its own geopolitical doorstep.</w:t>
      </w:r>
    </w:p>
    <w:p w14:paraId="31D91346" w14:textId="77777777" w:rsidR="006F3CD9" w:rsidRPr="00CB66CC" w:rsidRDefault="006F3CD9" w:rsidP="006F3CD9">
      <w:r w:rsidRPr="00CB66CC">
        <w:t xml:space="preserve">This </w:t>
      </w:r>
      <w:r w:rsidRPr="00CB66CC">
        <w:rPr>
          <w:rStyle w:val="Emphasis"/>
          <w:highlight w:val="green"/>
        </w:rPr>
        <w:t>military dominance</w:t>
      </w:r>
      <w:r w:rsidRPr="00CB66CC">
        <w:t xml:space="preserve"> </w:t>
      </w:r>
      <w:r w:rsidRPr="00CB66CC">
        <w:rPr>
          <w:rStyle w:val="StyleUnderline"/>
        </w:rPr>
        <w:t xml:space="preserve">has </w:t>
      </w:r>
      <w:r w:rsidRPr="00CB66CC">
        <w:rPr>
          <w:rStyle w:val="StyleUnderline"/>
          <w:highlight w:val="green"/>
        </w:rPr>
        <w:t xml:space="preserve">constituted </w:t>
      </w:r>
      <w:r w:rsidRPr="00CB66CC">
        <w:rPr>
          <w:rStyle w:val="StyleUnderline"/>
        </w:rPr>
        <w:t>the</w:t>
      </w:r>
      <w:r w:rsidRPr="00CB66CC">
        <w:t xml:space="preserve"> </w:t>
      </w:r>
      <w:r w:rsidRPr="00CB66CC">
        <w:rPr>
          <w:rStyle w:val="Emphasis"/>
          <w:highlight w:val="green"/>
        </w:rPr>
        <w:t xml:space="preserve">hard-power backbone </w:t>
      </w:r>
      <w:r w:rsidRPr="00CB66CC">
        <w:rPr>
          <w:rStyle w:val="StyleUnderline"/>
          <w:highlight w:val="green"/>
        </w:rPr>
        <w:t>of</w:t>
      </w:r>
      <w:r w:rsidRPr="00CB66CC">
        <w:rPr>
          <w:rStyle w:val="StyleUnderline"/>
        </w:rPr>
        <w:t xml:space="preserve"> an ambitious </w:t>
      </w:r>
      <w:r w:rsidRPr="00CB66CC">
        <w:rPr>
          <w:rStyle w:val="StyleUnderline"/>
          <w:highlight w:val="green"/>
        </w:rPr>
        <w:t>global strategy</w:t>
      </w:r>
      <w:r w:rsidRPr="00CB66CC">
        <w:rPr>
          <w:rStyle w:val="StyleUnderline"/>
        </w:rPr>
        <w:t xml:space="preserve">. </w:t>
      </w:r>
      <w:r w:rsidRPr="00CB66CC">
        <w:t>After the Cold War, U.S.</w:t>
      </w:r>
      <w:r w:rsidRPr="00CB66CC">
        <w:rPr>
          <w:rStyle w:val="StyleUnderline"/>
        </w:rPr>
        <w:t xml:space="preserve"> policymakers committed to averting a return to the </w:t>
      </w:r>
      <w:r w:rsidRPr="00CB66CC">
        <w:rPr>
          <w:rStyle w:val="Emphasis"/>
        </w:rPr>
        <w:t>unstable multipolarity</w:t>
      </w:r>
      <w:r w:rsidRPr="00CB66CC">
        <w:rPr>
          <w:rStyle w:val="StyleUnderline"/>
        </w:rPr>
        <w:t xml:space="preserve"> of earlier eras, and to perpetuating the more favorable unipolar order.</w:t>
      </w:r>
      <w:r w:rsidRPr="00CB66CC">
        <w:t xml:space="preserve"> </w:t>
      </w:r>
      <w:r w:rsidRPr="00CB66CC">
        <w:rPr>
          <w:rStyle w:val="StyleUnderline"/>
        </w:rPr>
        <w:t xml:space="preserve">They committed to building on the successes of the postwar era by further advancing </w:t>
      </w:r>
      <w:r w:rsidRPr="00CB66CC">
        <w:rPr>
          <w:rStyle w:val="Emphasis"/>
        </w:rPr>
        <w:t>liberal political values</w:t>
      </w:r>
      <w:r w:rsidRPr="00CB66CC">
        <w:rPr>
          <w:rStyle w:val="StyleUnderline"/>
        </w:rPr>
        <w:t xml:space="preserve"> and an open international </w:t>
      </w:r>
      <w:r w:rsidRPr="00CB66CC">
        <w:rPr>
          <w:rStyle w:val="Emphasis"/>
        </w:rPr>
        <w:t>economy</w:t>
      </w:r>
      <w:r w:rsidRPr="00CB66CC">
        <w:rPr>
          <w:rStyle w:val="StyleUnderline"/>
        </w:rPr>
        <w:t xml:space="preserve">, and to </w:t>
      </w:r>
      <w:r w:rsidRPr="00CB66CC">
        <w:rPr>
          <w:rStyle w:val="Emphasis"/>
          <w:highlight w:val="green"/>
        </w:rPr>
        <w:t>suppressing</w:t>
      </w:r>
      <w:r w:rsidRPr="00CB66CC">
        <w:rPr>
          <w:rStyle w:val="StyleUnderline"/>
        </w:rPr>
        <w:t xml:space="preserve"> international scourges such as </w:t>
      </w:r>
      <w:r w:rsidRPr="00CB66CC">
        <w:rPr>
          <w:rStyle w:val="Emphasis"/>
          <w:highlight w:val="green"/>
        </w:rPr>
        <w:t>rogue</w:t>
      </w:r>
      <w:r w:rsidRPr="00CB66CC">
        <w:rPr>
          <w:rStyle w:val="Emphasis"/>
        </w:rPr>
        <w:t xml:space="preserve"> states</w:t>
      </w:r>
      <w:r w:rsidRPr="00CB66CC">
        <w:rPr>
          <w:rStyle w:val="StyleUnderline"/>
        </w:rPr>
        <w:t xml:space="preserve">, </w:t>
      </w:r>
      <w:r w:rsidRPr="00CB66CC">
        <w:rPr>
          <w:rStyle w:val="Emphasis"/>
        </w:rPr>
        <w:t xml:space="preserve">nuclear </w:t>
      </w:r>
      <w:r w:rsidRPr="00CB66CC">
        <w:rPr>
          <w:rStyle w:val="Emphasis"/>
          <w:highlight w:val="green"/>
        </w:rPr>
        <w:t>prolif</w:t>
      </w:r>
      <w:r w:rsidRPr="00CB66CC">
        <w:rPr>
          <w:rStyle w:val="Emphasis"/>
        </w:rPr>
        <w:t>eration</w:t>
      </w:r>
      <w:r w:rsidRPr="00CB66CC">
        <w:rPr>
          <w:rStyle w:val="StyleUnderline"/>
        </w:rPr>
        <w:t xml:space="preserve">, </w:t>
      </w:r>
      <w:r w:rsidRPr="00CB66CC">
        <w:rPr>
          <w:rStyle w:val="StyleUnderline"/>
          <w:highlight w:val="green"/>
        </w:rPr>
        <w:t xml:space="preserve">and </w:t>
      </w:r>
      <w:r w:rsidRPr="00CB66CC">
        <w:rPr>
          <w:rStyle w:val="StyleUnderline"/>
        </w:rPr>
        <w:t xml:space="preserve">catastrophic </w:t>
      </w:r>
      <w:r w:rsidRPr="00CB66CC">
        <w:rPr>
          <w:rStyle w:val="Emphasis"/>
          <w:highlight w:val="green"/>
        </w:rPr>
        <w:t>terror</w:t>
      </w:r>
      <w:r w:rsidRPr="00CB66CC">
        <w:rPr>
          <w:rStyle w:val="Emphasis"/>
        </w:rPr>
        <w:t>ism</w:t>
      </w:r>
      <w:r w:rsidRPr="00CB66CC">
        <w:rPr>
          <w:rStyle w:val="StyleUnderline"/>
        </w:rPr>
        <w:t xml:space="preserve">. </w:t>
      </w:r>
      <w:r w:rsidRPr="00CB66CC">
        <w:t xml:space="preserve">And because they recognized that military force remained the ultima ratio </w:t>
      </w:r>
      <w:proofErr w:type="spellStart"/>
      <w:r w:rsidRPr="00CB66CC">
        <w:t>regum</w:t>
      </w:r>
      <w:proofErr w:type="spellEnd"/>
      <w:r w:rsidRPr="00CB66CC">
        <w:t xml:space="preserve">, </w:t>
      </w:r>
      <w:r w:rsidRPr="00CB66CC">
        <w:rPr>
          <w:rStyle w:val="StyleUnderline"/>
        </w:rPr>
        <w:t>they understood the</w:t>
      </w:r>
      <w:r w:rsidRPr="00CB66CC">
        <w:t xml:space="preserve"> </w:t>
      </w:r>
      <w:r w:rsidRPr="00CB66CC">
        <w:rPr>
          <w:rStyle w:val="Emphasis"/>
        </w:rPr>
        <w:t>centrality</w:t>
      </w:r>
      <w:r w:rsidRPr="00CB66CC">
        <w:t xml:space="preserve"> </w:t>
      </w:r>
      <w:r w:rsidRPr="00CB66CC">
        <w:rPr>
          <w:rStyle w:val="StyleUnderline"/>
        </w:rPr>
        <w:t>of military preponderance</w:t>
      </w:r>
      <w:r w:rsidRPr="00CB66CC">
        <w:t xml:space="preserve">. </w:t>
      </w:r>
    </w:p>
    <w:p w14:paraId="6FC5422A" w14:textId="77777777" w:rsidR="006F3CD9" w:rsidRPr="00CB66CC" w:rsidRDefault="006F3CD9" w:rsidP="006F3CD9">
      <w:pPr>
        <w:rPr>
          <w:rStyle w:val="StyleUnderline"/>
        </w:rPr>
      </w:pPr>
      <w:r w:rsidRPr="00CB66CC">
        <w:rPr>
          <w:rStyle w:val="StyleUnderline"/>
        </w:rPr>
        <w:t xml:space="preserve">Washington would </w:t>
      </w:r>
      <w:r w:rsidRPr="00CB66CC">
        <w:rPr>
          <w:rStyle w:val="Emphasis"/>
        </w:rPr>
        <w:t>need</w:t>
      </w:r>
      <w:r w:rsidRPr="00CB66CC">
        <w:rPr>
          <w:rStyle w:val="StyleUnderline"/>
        </w:rPr>
        <w:t xml:space="preserve"> the </w:t>
      </w:r>
      <w:r w:rsidRPr="00CB66CC">
        <w:rPr>
          <w:rStyle w:val="Emphasis"/>
          <w:highlight w:val="green"/>
        </w:rPr>
        <w:t>military power</w:t>
      </w:r>
      <w:r w:rsidRPr="00CB66CC">
        <w:t xml:space="preserve"> </w:t>
      </w:r>
      <w:r w:rsidRPr="00CB66CC">
        <w:rPr>
          <w:rStyle w:val="StyleUnderline"/>
        </w:rPr>
        <w:t xml:space="preserve">necessary to </w:t>
      </w:r>
      <w:r w:rsidRPr="00CB66CC">
        <w:rPr>
          <w:rStyle w:val="Emphasis"/>
          <w:highlight w:val="green"/>
        </w:rPr>
        <w:t>underwrite</w:t>
      </w:r>
      <w:r w:rsidRPr="00CB66CC">
        <w:rPr>
          <w:rStyle w:val="StyleUnderline"/>
        </w:rPr>
        <w:t xml:space="preserve"> worldwide </w:t>
      </w:r>
      <w:r w:rsidRPr="00CB66CC">
        <w:rPr>
          <w:rStyle w:val="Emphasis"/>
          <w:highlight w:val="green"/>
        </w:rPr>
        <w:t>alliance commitments</w:t>
      </w:r>
      <w:r w:rsidRPr="00CB66CC">
        <w:rPr>
          <w:rStyle w:val="StyleUnderline"/>
          <w:highlight w:val="green"/>
        </w:rPr>
        <w:t xml:space="preserve">. </w:t>
      </w:r>
      <w:r w:rsidRPr="00CB66CC">
        <w:rPr>
          <w:rStyle w:val="StyleUnderline"/>
        </w:rPr>
        <w:t xml:space="preserve">It would have to preserve </w:t>
      </w:r>
      <w:r w:rsidRPr="00CB66CC">
        <w:rPr>
          <w:rStyle w:val="Emphasis"/>
        </w:rPr>
        <w:t>substantial overmatch</w:t>
      </w:r>
      <w:r w:rsidRPr="00CB66CC">
        <w:t xml:space="preserve"> </w:t>
      </w:r>
      <w:r w:rsidRPr="00CB66CC">
        <w:rPr>
          <w:rStyle w:val="StyleUnderline"/>
        </w:rPr>
        <w:t>versus any potential</w:t>
      </w:r>
      <w:r w:rsidRPr="00CB66CC">
        <w:t xml:space="preserve"> </w:t>
      </w:r>
      <w:r w:rsidRPr="00CB66CC">
        <w:rPr>
          <w:rStyle w:val="Emphasis"/>
        </w:rPr>
        <w:t xml:space="preserve">great-power rival. </w:t>
      </w:r>
      <w:r w:rsidRPr="00CB66CC">
        <w:t xml:space="preserve">It must be able to answer the sharpest challenges to the international system, such as Saddam’s invasion of Kuwait in 1990 or jihadist extremism after 9/11. Finally, </w:t>
      </w:r>
      <w:r w:rsidRPr="00CB66CC">
        <w:rPr>
          <w:rStyle w:val="StyleUnderline"/>
        </w:rPr>
        <w:t xml:space="preserve">because prevailing global </w:t>
      </w:r>
      <w:r w:rsidRPr="00CB66CC">
        <w:rPr>
          <w:rStyle w:val="Emphasis"/>
          <w:highlight w:val="green"/>
        </w:rPr>
        <w:t>norms</w:t>
      </w:r>
      <w:r w:rsidRPr="00CB66CC">
        <w:rPr>
          <w:rStyle w:val="StyleUnderline"/>
        </w:rPr>
        <w:t xml:space="preserve"> generally </w:t>
      </w:r>
      <w:r w:rsidRPr="00CB66CC">
        <w:rPr>
          <w:rStyle w:val="StyleUnderline"/>
          <w:highlight w:val="green"/>
        </w:rPr>
        <w:t xml:space="preserve">reflect </w:t>
      </w:r>
      <w:r w:rsidRPr="00CB66CC">
        <w:rPr>
          <w:rStyle w:val="Emphasis"/>
          <w:highlight w:val="green"/>
        </w:rPr>
        <w:t>hard-power realities</w:t>
      </w:r>
      <w:r w:rsidRPr="00CB66CC">
        <w:rPr>
          <w:rStyle w:val="StyleUnderline"/>
        </w:rPr>
        <w:t xml:space="preserve">, America would need the superiority to assure that its own </w:t>
      </w:r>
      <w:r w:rsidRPr="00CB66CC">
        <w:rPr>
          <w:rStyle w:val="Emphasis"/>
        </w:rPr>
        <w:t>values remained ascendant</w:t>
      </w:r>
      <w:r w:rsidRPr="00CB66CC">
        <w:rPr>
          <w:rStyle w:val="StyleUnderline"/>
        </w:rPr>
        <w:t>. It was impolitic to say that U.S.</w:t>
      </w:r>
      <w:r w:rsidRPr="00CB66CC">
        <w:rPr>
          <w:rStyle w:val="StyleUnderline"/>
          <w:highlight w:val="green"/>
        </w:rPr>
        <w:t xml:space="preserve"> strategy</w:t>
      </w:r>
      <w:r w:rsidRPr="00CB66CC">
        <w:rPr>
          <w:rStyle w:val="StyleUnderline"/>
        </w:rPr>
        <w:t xml:space="preserve"> and the international order </w:t>
      </w:r>
      <w:r w:rsidRPr="00CB66CC">
        <w:rPr>
          <w:rStyle w:val="StyleUnderline"/>
          <w:highlight w:val="green"/>
        </w:rPr>
        <w:t>required “</w:t>
      </w:r>
      <w:r w:rsidRPr="00CB66CC">
        <w:rPr>
          <w:rStyle w:val="Emphasis"/>
          <w:highlight w:val="green"/>
        </w:rPr>
        <w:t>strengths beyond challenge</w:t>
      </w:r>
      <w:r w:rsidRPr="00CB66CC">
        <w:rPr>
          <w:rStyle w:val="StyleUnderline"/>
        </w:rPr>
        <w:t>,” but it was not at all inaccurate.</w:t>
      </w:r>
    </w:p>
    <w:p w14:paraId="7D882803" w14:textId="77777777" w:rsidR="006F3CD9" w:rsidRPr="00CB66CC" w:rsidRDefault="006F3CD9" w:rsidP="006F3CD9">
      <w:r w:rsidRPr="00CB66CC">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B73E483" w14:textId="77777777" w:rsidR="006F3CD9" w:rsidRPr="00CB66CC" w:rsidRDefault="006F3CD9" w:rsidP="006F3CD9">
      <w:pPr>
        <w:rPr>
          <w:rStyle w:val="StyleUnderline"/>
        </w:rPr>
      </w:pPr>
      <w:r w:rsidRPr="00CB66CC">
        <w:t xml:space="preserve">Yet U.S. strategy also heeded, at least until recently, </w:t>
      </w:r>
      <w:r w:rsidRPr="00CB66CC">
        <w:rPr>
          <w:rStyle w:val="StyleUnderline"/>
        </w:rPr>
        <w:t xml:space="preserve">the fact that there was a limit to how cheaply that primacy could be had. The American military did shrink significantly during the 1990s, but U.S. officials understood that </w:t>
      </w:r>
      <w:r w:rsidRPr="00CB66CC">
        <w:rPr>
          <w:rStyle w:val="StyleUnderline"/>
          <w:highlight w:val="green"/>
        </w:rPr>
        <w:t>if</w:t>
      </w:r>
      <w:r w:rsidRPr="00CB66CC">
        <w:rPr>
          <w:rStyle w:val="StyleUnderline"/>
        </w:rPr>
        <w:t xml:space="preserve"> Washington cut back too far, its </w:t>
      </w:r>
      <w:r w:rsidRPr="00CB66CC">
        <w:rPr>
          <w:rStyle w:val="StyleUnderline"/>
          <w:highlight w:val="green"/>
        </w:rPr>
        <w:t>primacy</w:t>
      </w:r>
      <w:r w:rsidRPr="00CB66CC">
        <w:rPr>
          <w:rStyle w:val="StyleUnderline"/>
        </w:rPr>
        <w:t xml:space="preserve"> would </w:t>
      </w:r>
      <w:r w:rsidRPr="00CB66CC">
        <w:rPr>
          <w:rStyle w:val="StyleUnderline"/>
          <w:highlight w:val="green"/>
        </w:rPr>
        <w:t>erode</w:t>
      </w:r>
      <w:r w:rsidRPr="00CB66CC">
        <w:rPr>
          <w:rStyle w:val="StyleUnderline"/>
        </w:rPr>
        <w:t xml:space="preserve"> to a point where it ceased to deliver its geopolitical benefits</w:t>
      </w:r>
      <w:r w:rsidRPr="00CB66CC">
        <w:t xml:space="preserve">. </w:t>
      </w:r>
      <w:r w:rsidRPr="00CB66CC">
        <w:rPr>
          <w:rStyle w:val="Emphasis"/>
          <w:highlight w:val="green"/>
        </w:rPr>
        <w:t>Alliances</w:t>
      </w:r>
      <w:r w:rsidRPr="00CB66CC">
        <w:rPr>
          <w:highlight w:val="green"/>
        </w:rPr>
        <w:t xml:space="preserve"> </w:t>
      </w:r>
      <w:r w:rsidRPr="00CB66CC">
        <w:rPr>
          <w:rStyle w:val="StyleUnderline"/>
        </w:rPr>
        <w:t>would</w:t>
      </w:r>
      <w:r w:rsidRPr="00CB66CC">
        <w:t xml:space="preserve"> </w:t>
      </w:r>
      <w:r w:rsidRPr="00CB66CC">
        <w:rPr>
          <w:rStyle w:val="Emphasis"/>
          <w:highlight w:val="green"/>
        </w:rPr>
        <w:t>lose credibility</w:t>
      </w:r>
      <w:r w:rsidRPr="00CB66CC">
        <w:t xml:space="preserve">; </w:t>
      </w:r>
      <w:r w:rsidRPr="00CB66CC">
        <w:rPr>
          <w:rStyle w:val="StyleUnderline"/>
        </w:rPr>
        <w:t>the</w:t>
      </w:r>
      <w:r w:rsidRPr="00CB66CC">
        <w:t xml:space="preserve"> </w:t>
      </w:r>
      <w:r w:rsidRPr="00CB66CC">
        <w:rPr>
          <w:rStyle w:val="StyleUnderline"/>
          <w:highlight w:val="green"/>
        </w:rPr>
        <w:t>stability</w:t>
      </w:r>
      <w:r w:rsidRPr="00CB66CC">
        <w:rPr>
          <w:rStyle w:val="StyleUnderline"/>
        </w:rPr>
        <w:t xml:space="preserve"> of key </w:t>
      </w:r>
      <w:r w:rsidRPr="00CB66CC">
        <w:rPr>
          <w:rStyle w:val="Emphasis"/>
        </w:rPr>
        <w:t>regions</w:t>
      </w:r>
      <w:r w:rsidRPr="00CB66CC">
        <w:rPr>
          <w:rStyle w:val="StyleUnderline"/>
        </w:rPr>
        <w:t xml:space="preserve"> would be </w:t>
      </w:r>
      <w:r w:rsidRPr="00CB66CC">
        <w:rPr>
          <w:rStyle w:val="Emphasis"/>
          <w:highlight w:val="green"/>
        </w:rPr>
        <w:t>eroded</w:t>
      </w:r>
      <w:r w:rsidRPr="00CB66CC">
        <w:rPr>
          <w:highlight w:val="green"/>
        </w:rPr>
        <w:t xml:space="preserve">; </w:t>
      </w:r>
      <w:r w:rsidRPr="00CB66CC">
        <w:rPr>
          <w:rStyle w:val="Emphasis"/>
          <w:highlight w:val="green"/>
        </w:rPr>
        <w:t xml:space="preserve">rivals </w:t>
      </w:r>
      <w:r w:rsidRPr="00CB66CC">
        <w:rPr>
          <w:rStyle w:val="Emphasis"/>
        </w:rPr>
        <w:t xml:space="preserve">would be </w:t>
      </w:r>
      <w:r w:rsidRPr="00CB66CC">
        <w:rPr>
          <w:rStyle w:val="Emphasis"/>
          <w:highlight w:val="green"/>
        </w:rPr>
        <w:t>emboldened</w:t>
      </w:r>
      <w:r w:rsidRPr="00CB66CC">
        <w:t xml:space="preserve">; </w:t>
      </w:r>
      <w:r w:rsidRPr="00CB66CC">
        <w:rPr>
          <w:rStyle w:val="Emphasis"/>
        </w:rPr>
        <w:t xml:space="preserve">international </w:t>
      </w:r>
      <w:r w:rsidRPr="00CB66CC">
        <w:rPr>
          <w:rStyle w:val="Emphasis"/>
          <w:highlight w:val="green"/>
        </w:rPr>
        <w:t xml:space="preserve">crises </w:t>
      </w:r>
      <w:r w:rsidRPr="00CB66CC">
        <w:rPr>
          <w:rStyle w:val="Emphasis"/>
        </w:rPr>
        <w:t xml:space="preserve">would go </w:t>
      </w:r>
      <w:r w:rsidRPr="00CB66CC">
        <w:rPr>
          <w:rStyle w:val="Emphasis"/>
          <w:highlight w:val="green"/>
        </w:rPr>
        <w:t>unaddressed</w:t>
      </w:r>
      <w:r w:rsidRPr="00CB66CC">
        <w:t xml:space="preserve">. American </w:t>
      </w:r>
      <w:r w:rsidRPr="00CB66CC">
        <w:rPr>
          <w:rStyle w:val="StyleUnderline"/>
        </w:rPr>
        <w:t xml:space="preserve">primacy was thus like a </w:t>
      </w:r>
      <w:r w:rsidRPr="00CB66CC">
        <w:rPr>
          <w:rStyle w:val="Emphasis"/>
        </w:rPr>
        <w:t>reasonably priced insurance policy</w:t>
      </w:r>
      <w:r w:rsidRPr="00CB66CC">
        <w:t xml:space="preserve">. </w:t>
      </w:r>
      <w:r w:rsidRPr="00CB66CC">
        <w:rPr>
          <w:rStyle w:val="StyleUnderline"/>
        </w:rPr>
        <w:t xml:space="preserve">It required nontrivial </w:t>
      </w:r>
      <w:proofErr w:type="gramStart"/>
      <w:r w:rsidRPr="00CB66CC">
        <w:rPr>
          <w:rStyle w:val="StyleUnderline"/>
        </w:rPr>
        <w:t>expenditures, but</w:t>
      </w:r>
      <w:proofErr w:type="gramEnd"/>
      <w:r w:rsidRPr="00CB66CC">
        <w:rPr>
          <w:rStyle w:val="StyleUnderline"/>
        </w:rPr>
        <w:t xml:space="preserve"> protected against far costlier outcomes.</w:t>
      </w:r>
      <w:r w:rsidRPr="00CB66CC">
        <w:t>9 Washington paid its insurance premiums for two decades after the Cold War. But more</w:t>
      </w:r>
      <w:r w:rsidRPr="00CB66CC">
        <w:rPr>
          <w:rStyle w:val="StyleUnderline"/>
        </w:rPr>
        <w:t xml:space="preserve"> recently American primacy and strategic solvency have been imperiled.</w:t>
      </w:r>
    </w:p>
    <w:p w14:paraId="5812654F" w14:textId="77777777" w:rsidR="006F3CD9" w:rsidRPr="00CB66CC" w:rsidRDefault="006F3CD9" w:rsidP="006F3CD9">
      <w:r w:rsidRPr="00CB66CC">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CB66CC">
        <w:rPr>
          <w:rStyle w:val="StyleUnderline"/>
        </w:rPr>
        <w:t xml:space="preserve">two decades after the Soviet collapse, the </w:t>
      </w:r>
      <w:r w:rsidRPr="00CB66CC">
        <w:rPr>
          <w:rStyle w:val="StyleUnderline"/>
          <w:highlight w:val="green"/>
        </w:rPr>
        <w:t xml:space="preserve">world was characterized by </w:t>
      </w:r>
      <w:r w:rsidRPr="00CB66CC">
        <w:rPr>
          <w:rStyle w:val="Emphasis"/>
        </w:rPr>
        <w:t xml:space="preserve">remarkably low levels of great-power competition, </w:t>
      </w:r>
      <w:r w:rsidRPr="00CB66CC">
        <w:rPr>
          <w:rStyle w:val="StyleUnderline"/>
          <w:highlight w:val="green"/>
        </w:rPr>
        <w:t xml:space="preserve">high levels of </w:t>
      </w:r>
      <w:r w:rsidRPr="00CB66CC">
        <w:rPr>
          <w:rStyle w:val="Emphasis"/>
          <w:highlight w:val="green"/>
        </w:rPr>
        <w:t>security</w:t>
      </w:r>
      <w:r w:rsidRPr="00CB66CC">
        <w:rPr>
          <w:rStyle w:val="StyleUnderline"/>
          <w:highlight w:val="green"/>
        </w:rPr>
        <w:t xml:space="preserve"> in</w:t>
      </w:r>
      <w:r w:rsidRPr="00CB66CC">
        <w:rPr>
          <w:rStyle w:val="StyleUnderline"/>
        </w:rPr>
        <w:t xml:space="preserve"> key theaters such as </w:t>
      </w:r>
      <w:r w:rsidRPr="00CB66CC">
        <w:rPr>
          <w:rStyle w:val="Emphasis"/>
          <w:highlight w:val="green"/>
        </w:rPr>
        <w:t>Europe</w:t>
      </w:r>
      <w:r w:rsidRPr="00CB66CC">
        <w:rPr>
          <w:rStyle w:val="StyleUnderline"/>
          <w:highlight w:val="green"/>
        </w:rPr>
        <w:t xml:space="preserve"> and </w:t>
      </w:r>
      <w:r w:rsidRPr="00CB66CC">
        <w:rPr>
          <w:rStyle w:val="Emphasis"/>
          <w:highlight w:val="green"/>
        </w:rPr>
        <w:t>East Asia</w:t>
      </w:r>
      <w:r w:rsidRPr="00CB66CC">
        <w:rPr>
          <w:rStyle w:val="StyleUnderline"/>
          <w:highlight w:val="green"/>
        </w:rPr>
        <w:t xml:space="preserve">, and </w:t>
      </w:r>
      <w:r w:rsidRPr="00CB66CC">
        <w:rPr>
          <w:rStyle w:val="StyleUnderline"/>
        </w:rPr>
        <w:t xml:space="preserve">the </w:t>
      </w:r>
      <w:r w:rsidRPr="00CB66CC">
        <w:rPr>
          <w:rStyle w:val="Emphasis"/>
        </w:rPr>
        <w:t xml:space="preserve">comparative </w:t>
      </w:r>
      <w:r w:rsidRPr="00CB66CC">
        <w:rPr>
          <w:rStyle w:val="Emphasis"/>
          <w:highlight w:val="green"/>
        </w:rPr>
        <w:t>weakness</w:t>
      </w:r>
      <w:r w:rsidRPr="00CB66CC">
        <w:rPr>
          <w:rStyle w:val="StyleUnderline"/>
          <w:highlight w:val="green"/>
        </w:rPr>
        <w:t xml:space="preserve"> of</w:t>
      </w:r>
      <w:r w:rsidRPr="00CB66CC">
        <w:rPr>
          <w:rStyle w:val="StyleUnderline"/>
        </w:rPr>
        <w:t xml:space="preserve"> those “</w:t>
      </w:r>
      <w:r w:rsidRPr="00CB66CC">
        <w:rPr>
          <w:rStyle w:val="Emphasis"/>
          <w:highlight w:val="green"/>
        </w:rPr>
        <w:t>rogue” actors</w:t>
      </w:r>
      <w:r w:rsidRPr="00CB66CC">
        <w:rPr>
          <w:rStyle w:val="StyleUnderline"/>
        </w:rPr>
        <w:t>—Iran, Iraq, North Korea, al-Qaeda—who most aggressively challenged American power.</w:t>
      </w:r>
      <w:r w:rsidRPr="00CB66CC">
        <w:t xml:space="preserve"> During the 1990s, some observers even spoke of a “strategic pause,” the idea being that the end of the Cold War had afforded the United States a respite from normal levels of geopolitical danger and competition. Now, however, </w:t>
      </w:r>
      <w:r w:rsidRPr="00CB66CC">
        <w:rPr>
          <w:rStyle w:val="Emphasis"/>
          <w:highlight w:val="green"/>
        </w:rPr>
        <w:t xml:space="preserve">the </w:t>
      </w:r>
      <w:r w:rsidRPr="00CB66CC">
        <w:rPr>
          <w:rStyle w:val="Emphasis"/>
        </w:rPr>
        <w:t xml:space="preserve">strategic </w:t>
      </w:r>
      <w:r w:rsidRPr="00CB66CC">
        <w:rPr>
          <w:rStyle w:val="Emphasis"/>
          <w:highlight w:val="green"/>
        </w:rPr>
        <w:t>horizon is darkening</w:t>
      </w:r>
      <w:r w:rsidRPr="00CB66CC">
        <w:t>, due to four factors.</w:t>
      </w:r>
    </w:p>
    <w:p w14:paraId="54C55AF2" w14:textId="77777777" w:rsidR="006F3CD9" w:rsidRPr="00CB66CC" w:rsidRDefault="006F3CD9" w:rsidP="006F3CD9">
      <w:pPr>
        <w:rPr>
          <w:b/>
          <w:iCs/>
          <w:u w:val="single"/>
        </w:rPr>
      </w:pPr>
      <w:r w:rsidRPr="00CB66CC">
        <w:t xml:space="preserve">First, </w:t>
      </w:r>
      <w:r w:rsidRPr="00CB66CC">
        <w:rPr>
          <w:rStyle w:val="Emphasis"/>
          <w:highlight w:val="green"/>
        </w:rPr>
        <w:t xml:space="preserve">great-power </w:t>
      </w:r>
      <w:r w:rsidRPr="00CB66CC">
        <w:rPr>
          <w:rStyle w:val="Emphasis"/>
        </w:rPr>
        <w:t xml:space="preserve">military </w:t>
      </w:r>
      <w:r w:rsidRPr="00CB66CC">
        <w:rPr>
          <w:rStyle w:val="Emphasis"/>
          <w:highlight w:val="green"/>
        </w:rPr>
        <w:t>competition is back</w:t>
      </w:r>
      <w:r w:rsidRPr="00CB66CC">
        <w:t xml:space="preserve">. </w:t>
      </w:r>
      <w:r w:rsidRPr="00CB66CC">
        <w:rPr>
          <w:rStyle w:val="StyleUnderline"/>
        </w:rPr>
        <w:t>The world’s two leading authoritarian powers</w:t>
      </w:r>
      <w:r w:rsidRPr="00CB66CC">
        <w:t>—</w:t>
      </w:r>
      <w:r w:rsidRPr="00CB66CC">
        <w:rPr>
          <w:rStyle w:val="Emphasis"/>
          <w:highlight w:val="green"/>
        </w:rPr>
        <w:t>China</w:t>
      </w:r>
      <w:r w:rsidRPr="00CB66CC">
        <w:rPr>
          <w:highlight w:val="green"/>
        </w:rPr>
        <w:t xml:space="preserve"> </w:t>
      </w:r>
      <w:r w:rsidRPr="00CB66CC">
        <w:rPr>
          <w:rStyle w:val="StyleUnderline"/>
          <w:highlight w:val="green"/>
        </w:rPr>
        <w:t>and</w:t>
      </w:r>
      <w:r w:rsidRPr="00CB66CC">
        <w:rPr>
          <w:highlight w:val="green"/>
        </w:rPr>
        <w:t xml:space="preserve"> </w:t>
      </w:r>
      <w:r w:rsidRPr="00CB66CC">
        <w:rPr>
          <w:rStyle w:val="Emphasis"/>
          <w:highlight w:val="green"/>
        </w:rPr>
        <w:t>Russia</w:t>
      </w:r>
      <w:r w:rsidRPr="00CB66CC">
        <w:rPr>
          <w:highlight w:val="green"/>
        </w:rPr>
        <w:t>—</w:t>
      </w:r>
      <w:r w:rsidRPr="00CB66CC">
        <w:rPr>
          <w:rStyle w:val="StyleUnderline"/>
          <w:highlight w:val="green"/>
        </w:rPr>
        <w:t xml:space="preserve">are seeking </w:t>
      </w:r>
      <w:r w:rsidRPr="00CB66CC">
        <w:rPr>
          <w:rStyle w:val="Emphasis"/>
          <w:highlight w:val="green"/>
        </w:rPr>
        <w:t>regional hegemony</w:t>
      </w:r>
      <w:r w:rsidRPr="00CB66CC">
        <w:t xml:space="preserve">, </w:t>
      </w:r>
      <w:r w:rsidRPr="00CB66CC">
        <w:rPr>
          <w:rStyle w:val="StyleUnderline"/>
        </w:rPr>
        <w:t xml:space="preserve">contesting global norms such as nonaggression and freedom of navigation, and developing the </w:t>
      </w:r>
      <w:r w:rsidRPr="00CB66CC">
        <w:rPr>
          <w:rStyle w:val="Emphasis"/>
        </w:rPr>
        <w:t>military punch</w:t>
      </w:r>
      <w:r w:rsidRPr="00CB66CC">
        <w:rPr>
          <w:rStyle w:val="StyleUnderline"/>
        </w:rPr>
        <w:t xml:space="preserve"> to underwrite these ambitions</w:t>
      </w:r>
      <w:r w:rsidRPr="00CB66CC">
        <w:t>. Notwithstanding severe economic and demographic problems</w:t>
      </w:r>
      <w:r w:rsidRPr="00CB66CC">
        <w:rPr>
          <w:rStyle w:val="StyleUnderline"/>
        </w:rPr>
        <w:t xml:space="preserve">, </w:t>
      </w:r>
      <w:r w:rsidRPr="00CB66CC">
        <w:rPr>
          <w:rStyle w:val="StyleUnderline"/>
          <w:highlight w:val="green"/>
        </w:rPr>
        <w:t>Russia</w:t>
      </w:r>
      <w:r w:rsidRPr="00CB66CC">
        <w:rPr>
          <w:rStyle w:val="StyleUnderline"/>
        </w:rPr>
        <w:t xml:space="preserve"> has </w:t>
      </w:r>
      <w:r w:rsidRPr="00CB66CC">
        <w:rPr>
          <w:rStyle w:val="StyleUnderline"/>
          <w:highlight w:val="green"/>
        </w:rPr>
        <w:t xml:space="preserve">conducted </w:t>
      </w:r>
      <w:r w:rsidRPr="00CB66CC">
        <w:rPr>
          <w:rStyle w:val="StyleUnderline"/>
        </w:rPr>
        <w:t xml:space="preserve">a major military </w:t>
      </w:r>
      <w:r w:rsidRPr="00CB66CC">
        <w:rPr>
          <w:rStyle w:val="Emphasis"/>
          <w:highlight w:val="green"/>
        </w:rPr>
        <w:t>modernization</w:t>
      </w:r>
      <w:r w:rsidRPr="00CB66CC">
        <w:rPr>
          <w:rStyle w:val="StyleUnderline"/>
          <w:highlight w:val="green"/>
        </w:rPr>
        <w:t xml:space="preserve"> emphasizing </w:t>
      </w:r>
      <w:r w:rsidRPr="00CB66CC">
        <w:rPr>
          <w:rStyle w:val="Emphasis"/>
          <w:highlight w:val="green"/>
        </w:rPr>
        <w:t>nuclear weapons</w:t>
      </w:r>
      <w:r w:rsidRPr="00CB66CC">
        <w:rPr>
          <w:rStyle w:val="StyleUnderline"/>
        </w:rPr>
        <w:t xml:space="preserve">, high-end conventional capabilities, and rapid-deployment and special operations forces— and utilized many of these capabilities in </w:t>
      </w:r>
      <w:r w:rsidRPr="00CB66CC">
        <w:rPr>
          <w:rStyle w:val="StyleUnderline"/>
          <w:highlight w:val="green"/>
        </w:rPr>
        <w:t>conflicts in Ukraine and Syria</w:t>
      </w:r>
      <w:r w:rsidRPr="00CB66CC">
        <w:t xml:space="preserve">.10 </w:t>
      </w:r>
      <w:r w:rsidRPr="00CB66CC">
        <w:rPr>
          <w:rStyle w:val="StyleUnderline"/>
          <w:highlight w:val="green"/>
        </w:rPr>
        <w:t>China</w:t>
      </w:r>
      <w:r w:rsidRPr="00CB66CC">
        <w:t xml:space="preserve">, meanwhile, </w:t>
      </w:r>
      <w:r w:rsidRPr="00CB66CC">
        <w:rPr>
          <w:rStyle w:val="StyleUnderline"/>
        </w:rPr>
        <w:t xml:space="preserve">has carried out a </w:t>
      </w:r>
      <w:r w:rsidRPr="00CB66CC">
        <w:rPr>
          <w:rStyle w:val="Emphasis"/>
          <w:highlight w:val="green"/>
        </w:rPr>
        <w:t xml:space="preserve">buildup of historic </w:t>
      </w:r>
      <w:r w:rsidRPr="00CB66CC">
        <w:rPr>
          <w:rStyle w:val="Emphasis"/>
        </w:rPr>
        <w:t>proportions,</w:t>
      </w:r>
      <w:r w:rsidRPr="00CB66CC">
        <w:t xml:space="preserve"> with constant-dollar defense outlays rising from US$26 billion in 1995 to US$226 billion in 2016.11 Ominously, </w:t>
      </w:r>
      <w:r w:rsidRPr="00CB66CC">
        <w:rPr>
          <w:rStyle w:val="StyleUnderline"/>
        </w:rPr>
        <w:t xml:space="preserve">these expenditures have funded development of </w:t>
      </w:r>
      <w:r w:rsidRPr="00CB66CC">
        <w:rPr>
          <w:rStyle w:val="Emphasis"/>
          <w:highlight w:val="green"/>
        </w:rPr>
        <w:t>power-projection</w:t>
      </w:r>
      <w:r w:rsidRPr="00CB66CC">
        <w:rPr>
          <w:rStyle w:val="StyleUnderline"/>
          <w:highlight w:val="green"/>
        </w:rPr>
        <w:t xml:space="preserve"> and</w:t>
      </w:r>
      <w:r w:rsidRPr="00CB66CC">
        <w:rPr>
          <w:rStyle w:val="StyleUnderline"/>
        </w:rPr>
        <w:t xml:space="preserve"> </w:t>
      </w:r>
      <w:proofErr w:type="spellStart"/>
      <w:r w:rsidRPr="00CB66CC">
        <w:rPr>
          <w:rStyle w:val="StyleUnderline"/>
        </w:rPr>
        <w:t>antiaccess</w:t>
      </w:r>
      <w:proofErr w:type="spellEnd"/>
      <w:r w:rsidRPr="00CB66CC">
        <w:rPr>
          <w:rStyle w:val="StyleUnderline"/>
        </w:rPr>
        <w:t xml:space="preserve">/area denial </w:t>
      </w:r>
      <w:r w:rsidRPr="00CB66CC">
        <w:rPr>
          <w:rStyle w:val="StyleUnderline"/>
          <w:highlight w:val="green"/>
        </w:rPr>
        <w:t>(A2/</w:t>
      </w:r>
      <w:r w:rsidRPr="00CB66CC">
        <w:rPr>
          <w:rStyle w:val="Emphasis"/>
          <w:highlight w:val="green"/>
        </w:rPr>
        <w:t xml:space="preserve">AD) </w:t>
      </w:r>
      <w:r w:rsidRPr="00CB66CC">
        <w:rPr>
          <w:rStyle w:val="Emphasis"/>
        </w:rPr>
        <w:t>tools</w:t>
      </w:r>
      <w:r w:rsidRPr="00CB66CC">
        <w:t xml:space="preserve"> </w:t>
      </w:r>
      <w:r w:rsidRPr="00CB66CC">
        <w:rPr>
          <w:rStyle w:val="StyleUnderline"/>
        </w:rPr>
        <w:t>necessary to threaten China’s neighbors and complicate U.S. intervention on their behalf</w:t>
      </w:r>
      <w:r w:rsidRPr="00CB66CC">
        <w:t xml:space="preserve">. Washington has grown accustomed to having a generational military lead; </w:t>
      </w:r>
      <w:r w:rsidRPr="00CB66CC">
        <w:rPr>
          <w:rStyle w:val="StyleUnderline"/>
        </w:rPr>
        <w:t xml:space="preserve">Russian and Chinese modernization efforts are now creating a </w:t>
      </w:r>
      <w:r w:rsidRPr="00CB66CC">
        <w:rPr>
          <w:rStyle w:val="Emphasis"/>
        </w:rPr>
        <w:t xml:space="preserve">far more competitive environment. </w:t>
      </w:r>
    </w:p>
    <w:p w14:paraId="323EC830" w14:textId="77777777" w:rsidR="006F3CD9" w:rsidRPr="00CB66CC" w:rsidRDefault="006F3CD9" w:rsidP="006F3CD9">
      <w:pPr>
        <w:pStyle w:val="Heading4"/>
        <w:rPr>
          <w:rFonts w:cs="Calibri"/>
        </w:rPr>
      </w:pPr>
      <w:r w:rsidRPr="00CB66CC">
        <w:rPr>
          <w:rFonts w:cs="Calibri"/>
        </w:rPr>
        <w:t xml:space="preserve">The </w:t>
      </w:r>
      <w:r w:rsidRPr="00CB66CC">
        <w:rPr>
          <w:rFonts w:cs="Calibri"/>
          <w:u w:val="single"/>
        </w:rPr>
        <w:t>best</w:t>
      </w:r>
      <w:r w:rsidRPr="00CB66CC">
        <w:rPr>
          <w:rFonts w:cs="Calibri"/>
        </w:rPr>
        <w:t xml:space="preserve"> studies confirm our </w:t>
      </w:r>
      <w:r w:rsidRPr="00CB66CC">
        <w:rPr>
          <w:rFonts w:cs="Calibri"/>
          <w:u w:val="single"/>
        </w:rPr>
        <w:t>impact</w:t>
      </w:r>
      <w:r w:rsidRPr="00CB66CC">
        <w:rPr>
          <w:rFonts w:cs="Calibri"/>
        </w:rPr>
        <w:t xml:space="preserve"> – err on the side of a </w:t>
      </w:r>
      <w:r w:rsidRPr="00CB66CC">
        <w:rPr>
          <w:rFonts w:cs="Calibri"/>
          <w:u w:val="single"/>
        </w:rPr>
        <w:t>consensus</w:t>
      </w:r>
      <w:r w:rsidRPr="00CB66CC">
        <w:rPr>
          <w:rFonts w:cs="Calibri"/>
        </w:rPr>
        <w:t xml:space="preserve"> of </w:t>
      </w:r>
      <w:r w:rsidRPr="00CB66CC">
        <w:rPr>
          <w:rFonts w:cs="Calibri"/>
          <w:u w:val="single"/>
        </w:rPr>
        <w:t>empirical</w:t>
      </w:r>
      <w:r w:rsidRPr="00CB66CC">
        <w:rPr>
          <w:rFonts w:cs="Calibri"/>
        </w:rPr>
        <w:t xml:space="preserve"> research – our evidence assumes </w:t>
      </w:r>
      <w:r w:rsidRPr="00CB66CC">
        <w:rPr>
          <w:rFonts w:cs="Calibri"/>
          <w:u w:val="single"/>
        </w:rPr>
        <w:t>every skeptic</w:t>
      </w:r>
      <w:r w:rsidRPr="00CB66CC">
        <w:rPr>
          <w:rFonts w:cs="Calibri"/>
        </w:rPr>
        <w:t>.</w:t>
      </w:r>
    </w:p>
    <w:p w14:paraId="2D929DD9" w14:textId="77777777" w:rsidR="006F3CD9" w:rsidRPr="00CB66CC" w:rsidRDefault="006F3CD9" w:rsidP="006F3CD9">
      <w:r w:rsidRPr="00CB66CC">
        <w:t>Stephen</w:t>
      </w:r>
      <w:r w:rsidRPr="00CB66CC">
        <w:rPr>
          <w:rStyle w:val="Style13ptBold"/>
        </w:rPr>
        <w:t xml:space="preserve"> Brooks &amp; </w:t>
      </w:r>
      <w:r w:rsidRPr="00CB66CC">
        <w:t>William</w:t>
      </w:r>
      <w:r w:rsidRPr="00CB66CC">
        <w:rPr>
          <w:rStyle w:val="Style13ptBold"/>
        </w:rPr>
        <w:t xml:space="preserve"> </w:t>
      </w:r>
      <w:proofErr w:type="spellStart"/>
      <w:r w:rsidRPr="00CB66CC">
        <w:rPr>
          <w:rStyle w:val="Style13ptBold"/>
        </w:rPr>
        <w:t>Wohlforth</w:t>
      </w:r>
      <w:proofErr w:type="spellEnd"/>
      <w:r w:rsidRPr="00CB66CC">
        <w:rPr>
          <w:rStyle w:val="Style13ptBold"/>
        </w:rPr>
        <w:t xml:space="preserve"> 16</w:t>
      </w:r>
      <w:r w:rsidRPr="00CB66CC">
        <w:t xml:space="preserve">. William, Daniel Webster Professor in the Department of Government at Dartmouth College. Stephen Brooks, Ph. D in Political Science from Yale, Associate Professor of Government at Dartmouth College, Senior Fellow at the </w:t>
      </w:r>
      <w:proofErr w:type="spellStart"/>
      <w:r w:rsidRPr="00CB66CC">
        <w:t>Belfer</w:t>
      </w:r>
      <w:proofErr w:type="spellEnd"/>
      <w:r w:rsidRPr="00CB66CC">
        <w:t xml:space="preserve"> Center for </w:t>
      </w:r>
      <w:proofErr w:type="gramStart"/>
      <w:r w:rsidRPr="00CB66CC">
        <w:t>Science</w:t>
      </w:r>
      <w:proofErr w:type="gramEnd"/>
      <w:r w:rsidRPr="00CB66CC">
        <w:t xml:space="preserve"> and International Affairs at Harvard University. Page 103-108</w:t>
      </w:r>
    </w:p>
    <w:p w14:paraId="6CBE6173" w14:textId="77777777" w:rsidR="006F3CD9" w:rsidRPr="00CB66CC" w:rsidRDefault="006F3CD9" w:rsidP="006F3CD9">
      <w:pPr>
        <w:rPr>
          <w:rStyle w:val="StyleUnderline"/>
        </w:rPr>
      </w:pPr>
      <w:r w:rsidRPr="00CB66CC">
        <w:rPr>
          <w:rStyle w:val="StyleUnderline"/>
        </w:rPr>
        <w:t xml:space="preserve">Consistency with influential relevant theories lends </w:t>
      </w:r>
      <w:r w:rsidRPr="00CB66CC">
        <w:rPr>
          <w:rStyle w:val="Emphasis"/>
        </w:rPr>
        <w:t>credence</w:t>
      </w:r>
      <w:r w:rsidRPr="00CB66CC">
        <w:rPr>
          <w:sz w:val="16"/>
        </w:rPr>
        <w:t xml:space="preserve"> </w:t>
      </w:r>
      <w:r w:rsidRPr="00CB66CC">
        <w:rPr>
          <w:rStyle w:val="StyleUnderline"/>
        </w:rPr>
        <w:t xml:space="preserve">to the expectation that </w:t>
      </w:r>
      <w:r w:rsidRPr="00CB66CC">
        <w:rPr>
          <w:rStyle w:val="Emphasis"/>
        </w:rPr>
        <w:t>US security commitments</w:t>
      </w:r>
      <w:r w:rsidRPr="00CB66CC">
        <w:rPr>
          <w:sz w:val="16"/>
        </w:rPr>
        <w:t xml:space="preserve"> </w:t>
      </w:r>
      <w:proofErr w:type="gramStart"/>
      <w:r w:rsidRPr="00CB66CC">
        <w:rPr>
          <w:rStyle w:val="StyleUnderline"/>
        </w:rPr>
        <w:t>actually can</w:t>
      </w:r>
      <w:proofErr w:type="gramEnd"/>
      <w:r w:rsidRPr="00CB66CC">
        <w:rPr>
          <w:rStyle w:val="StyleUnderline"/>
        </w:rPr>
        <w:t xml:space="preserve"> shape the strategic environment as deep engagement presupposes</w:t>
      </w:r>
      <w:r w:rsidRPr="00CB66CC">
        <w:rPr>
          <w:sz w:val="16"/>
        </w:rPr>
        <w:t xml:space="preserve">. But it is far from conclusive. Not all analysts endorse the theories we discussed in chapter 5. These theories make strong assumptions that states generally act rationally and focus primarily on security. Allowing misperceptions, emotions, domestic politics, desire for status, or concern for honor into the picture might alter the verdict on the strategy’s net expected effects. And </w:t>
      </w:r>
      <w:r w:rsidRPr="00CB66CC">
        <w:rPr>
          <w:rStyle w:val="StyleUnderline"/>
          <w:highlight w:val="green"/>
        </w:rPr>
        <w:t>to model</w:t>
      </w:r>
      <w:r w:rsidRPr="00CB66CC">
        <w:rPr>
          <w:rStyle w:val="StyleUnderline"/>
        </w:rPr>
        <w:t xml:space="preserve"> the strategy’s expected </w:t>
      </w:r>
      <w:r w:rsidRPr="00CB66CC">
        <w:rPr>
          <w:rStyle w:val="StyleUnderline"/>
          <w:highlight w:val="green"/>
        </w:rPr>
        <w:t>effects we</w:t>
      </w:r>
      <w:r w:rsidRPr="00CB66CC">
        <w:rPr>
          <w:rStyle w:val="StyleUnderline"/>
        </w:rPr>
        <w:t xml:space="preserve"> had to </w:t>
      </w:r>
      <w:r w:rsidRPr="00CB66CC">
        <w:rPr>
          <w:rStyle w:val="StyleUnderline"/>
          <w:highlight w:val="green"/>
        </w:rPr>
        <w:t>simplify</w:t>
      </w:r>
      <w:r w:rsidRPr="00CB66CC">
        <w:rPr>
          <w:rStyle w:val="StyleUnderline"/>
        </w:rPr>
        <w:t xml:space="preserve"> things by selecting two mechanisms</w:t>
      </w:r>
      <w:r w:rsidRPr="00CB66CC">
        <w:rPr>
          <w:sz w:val="16"/>
        </w:rPr>
        <w:t xml:space="preserve">— </w:t>
      </w:r>
      <w:r w:rsidRPr="00CB66CC">
        <w:rPr>
          <w:rStyle w:val="Emphasis"/>
          <w:highlight w:val="green"/>
        </w:rPr>
        <w:t>assurance</w:t>
      </w:r>
      <w:r w:rsidRPr="00CB66CC">
        <w:rPr>
          <w:sz w:val="16"/>
          <w:highlight w:val="green"/>
        </w:rPr>
        <w:t xml:space="preserve"> </w:t>
      </w:r>
      <w:r w:rsidRPr="00CB66CC">
        <w:rPr>
          <w:rStyle w:val="StyleUnderline"/>
          <w:highlight w:val="green"/>
        </w:rPr>
        <w:t>and</w:t>
      </w:r>
      <w:r w:rsidRPr="00CB66CC">
        <w:rPr>
          <w:sz w:val="16"/>
          <w:highlight w:val="green"/>
        </w:rPr>
        <w:t xml:space="preserve"> </w:t>
      </w:r>
      <w:r w:rsidRPr="00CB66CC">
        <w:rPr>
          <w:rStyle w:val="Emphasis"/>
          <w:highlight w:val="green"/>
        </w:rPr>
        <w:t>deterrence</w:t>
      </w:r>
      <w:r w:rsidRPr="00CB66CC">
        <w:rPr>
          <w:sz w:val="16"/>
        </w:rPr>
        <w:t xml:space="preserve">— </w:t>
      </w:r>
      <w:r w:rsidRPr="00CB66CC">
        <w:rPr>
          <w:rStyle w:val="StyleUnderline"/>
        </w:rPr>
        <w:t xml:space="preserve">and </w:t>
      </w:r>
      <w:r w:rsidRPr="00CB66CC">
        <w:rPr>
          <w:rStyle w:val="StyleUnderline"/>
          <w:highlight w:val="green"/>
        </w:rPr>
        <w:t xml:space="preserve">examining </w:t>
      </w:r>
      <w:r w:rsidRPr="00CB66CC">
        <w:rPr>
          <w:rStyle w:val="StyleUnderline"/>
        </w:rPr>
        <w:t xml:space="preserve">their </w:t>
      </w:r>
      <w:r w:rsidRPr="00CB66CC">
        <w:rPr>
          <w:rStyle w:val="StyleUnderline"/>
          <w:highlight w:val="green"/>
        </w:rPr>
        <w:t>effects independently</w:t>
      </w:r>
      <w:r w:rsidRPr="00CB66CC">
        <w:rPr>
          <w:rStyle w:val="StyleUnderline"/>
        </w:rPr>
        <w:t xml:space="preserve">, thus </w:t>
      </w:r>
      <w:r w:rsidRPr="00CB66CC">
        <w:rPr>
          <w:rStyle w:val="StyleUnderline"/>
          <w:highlight w:val="green"/>
        </w:rPr>
        <w:t>miss</w:t>
      </w:r>
      <w:r w:rsidRPr="00CB66CC">
        <w:rPr>
          <w:rStyle w:val="StyleUnderline"/>
        </w:rPr>
        <w:t xml:space="preserve">ing potentially </w:t>
      </w:r>
      <w:r w:rsidRPr="00CB66CC">
        <w:rPr>
          <w:rStyle w:val="Emphasis"/>
          <w:highlight w:val="green"/>
        </w:rPr>
        <w:t>powerful</w:t>
      </w:r>
      <w:r w:rsidRPr="00CB66CC">
        <w:rPr>
          <w:rStyle w:val="Emphasis"/>
        </w:rPr>
        <w:t xml:space="preserve"> positive </w:t>
      </w:r>
      <w:r w:rsidRPr="00CB66CC">
        <w:rPr>
          <w:rStyle w:val="Emphasis"/>
          <w:highlight w:val="green"/>
        </w:rPr>
        <w:t>interactions</w:t>
      </w:r>
      <w:r w:rsidRPr="00CB66CC">
        <w:rPr>
          <w:rStyle w:val="StyleUnderline"/>
        </w:rPr>
        <w:t xml:space="preserve"> between them.</w:t>
      </w:r>
    </w:p>
    <w:p w14:paraId="5EAD6DE4" w14:textId="77777777" w:rsidR="006F3CD9" w:rsidRPr="00CB66CC" w:rsidRDefault="006F3CD9" w:rsidP="006F3CD9">
      <w:pPr>
        <w:rPr>
          <w:sz w:val="16"/>
        </w:rPr>
      </w:pPr>
      <w:r w:rsidRPr="00CB66CC">
        <w:rPr>
          <w:sz w:val="16"/>
        </w:rPr>
        <w:t xml:space="preserve">This chapter moves beyond theory to examine patterns of evidence. If the theoretical arguments about the security effects of deep engagement are right, what sort of evidence should we see? Two </w:t>
      </w:r>
      <w:r w:rsidRPr="00CB66CC">
        <w:rPr>
          <w:rStyle w:val="StyleUnderline"/>
        </w:rPr>
        <w:t>major bodies of evidence are most important</w:t>
      </w:r>
      <w:r w:rsidRPr="00CB66CC">
        <w:rPr>
          <w:sz w:val="16"/>
        </w:rPr>
        <w:t xml:space="preserve">: general </w:t>
      </w:r>
      <w:r w:rsidRPr="00CB66CC">
        <w:rPr>
          <w:rStyle w:val="Emphasis"/>
        </w:rPr>
        <w:t>empirical findings</w:t>
      </w:r>
      <w:r w:rsidRPr="00CB66CC">
        <w:rPr>
          <w:sz w:val="16"/>
        </w:rPr>
        <w:t xml:space="preserve"> concerning the strategy’s key mechanisms </w:t>
      </w:r>
      <w:r w:rsidRPr="00CB66CC">
        <w:rPr>
          <w:rStyle w:val="StyleUnderline"/>
        </w:rPr>
        <w:t>and</w:t>
      </w:r>
      <w:r w:rsidRPr="00CB66CC">
        <w:rPr>
          <w:sz w:val="16"/>
        </w:rPr>
        <w:t xml:space="preserve"> </w:t>
      </w:r>
      <w:r w:rsidRPr="00CB66CC">
        <w:rPr>
          <w:rStyle w:val="Emphasis"/>
        </w:rPr>
        <w:t>regionally focused research</w:t>
      </w:r>
      <w:r w:rsidRPr="00CB66CC">
        <w:rPr>
          <w:sz w:val="16"/>
        </w:rPr>
        <w:t>.</w:t>
      </w:r>
    </w:p>
    <w:p w14:paraId="3E5D9A12" w14:textId="77777777" w:rsidR="006F3CD9" w:rsidRPr="00CB66CC" w:rsidRDefault="006F3CD9" w:rsidP="006F3CD9">
      <w:pPr>
        <w:rPr>
          <w:sz w:val="16"/>
          <w:szCs w:val="16"/>
        </w:rPr>
      </w:pPr>
      <w:r w:rsidRPr="00CB66CC">
        <w:rPr>
          <w:sz w:val="16"/>
          <w:szCs w:val="16"/>
        </w:rPr>
        <w:t xml:space="preserve">General Patterns of Evidence Three key questions about US security provision have received the most extensive analysis. First, do alliances such as those sustained by the United States </w:t>
      </w:r>
      <w:proofErr w:type="gramStart"/>
      <w:r w:rsidRPr="00CB66CC">
        <w:rPr>
          <w:sz w:val="16"/>
          <w:szCs w:val="16"/>
        </w:rPr>
        <w:t>actually deter</w:t>
      </w:r>
      <w:proofErr w:type="gramEnd"/>
      <w:r w:rsidRPr="00CB66CC">
        <w:rPr>
          <w:sz w:val="16"/>
          <w:szCs w:val="16"/>
        </w:rPr>
        <w:t xml:space="preserve"> war and increase security? Second, does such security provision </w:t>
      </w:r>
      <w:proofErr w:type="gramStart"/>
      <w:r w:rsidRPr="00CB66CC">
        <w:rPr>
          <w:sz w:val="16"/>
          <w:szCs w:val="16"/>
        </w:rPr>
        <w:t>actually hinder</w:t>
      </w:r>
      <w:proofErr w:type="gramEnd"/>
      <w:r w:rsidRPr="00CB66CC">
        <w:rPr>
          <w:sz w:val="16"/>
          <w:szCs w:val="16"/>
        </w:rPr>
        <w:t xml:space="preserve"> nuclear proliferation? And third, does limiting proliferation </w:t>
      </w:r>
      <w:proofErr w:type="gramStart"/>
      <w:r w:rsidRPr="00CB66CC">
        <w:rPr>
          <w:sz w:val="16"/>
          <w:szCs w:val="16"/>
        </w:rPr>
        <w:t>actually increase</w:t>
      </w:r>
      <w:proofErr w:type="gramEnd"/>
      <w:r w:rsidRPr="00CB66CC">
        <w:rPr>
          <w:sz w:val="16"/>
          <w:szCs w:val="16"/>
        </w:rPr>
        <w:t xml:space="preserve"> security?</w:t>
      </w:r>
    </w:p>
    <w:p w14:paraId="27EC8101" w14:textId="77777777" w:rsidR="006F3CD9" w:rsidRPr="00CB66CC" w:rsidRDefault="006F3CD9" w:rsidP="006F3CD9">
      <w:pPr>
        <w:rPr>
          <w:rStyle w:val="StyleUnderline"/>
        </w:rPr>
      </w:pPr>
      <w:r w:rsidRPr="00CB66CC">
        <w:rPr>
          <w:sz w:val="16"/>
        </w:rPr>
        <w:t xml:space="preserve">Deterrence Effectiveness </w:t>
      </w:r>
      <w:r w:rsidRPr="00CB66CC">
        <w:rPr>
          <w:rStyle w:val="StyleUnderline"/>
        </w:rPr>
        <w:t>The determinants of deterrence success and failure have attracted</w:t>
      </w:r>
      <w:r w:rsidRPr="00CB66CC">
        <w:rPr>
          <w:sz w:val="16"/>
        </w:rPr>
        <w:t xml:space="preserve"> scores of quantitative and </w:t>
      </w:r>
      <w:r w:rsidRPr="00CB66CC">
        <w:rPr>
          <w:rStyle w:val="StyleUnderline"/>
        </w:rPr>
        <w:t>case study tests</w:t>
      </w:r>
      <w:r w:rsidRPr="00CB66CC">
        <w:rPr>
          <w:sz w:val="16"/>
        </w:rPr>
        <w:t xml:space="preserve">. Much of the case study work yields a cautionary finding: that </w:t>
      </w:r>
      <w:r w:rsidRPr="00CB66CC">
        <w:rPr>
          <w:rStyle w:val="StyleUnderline"/>
        </w:rPr>
        <w:t xml:space="preserve">deterrence is much harder in practice than in </w:t>
      </w:r>
      <w:proofErr w:type="gramStart"/>
      <w:r w:rsidRPr="00CB66CC">
        <w:rPr>
          <w:rStyle w:val="StyleUnderline"/>
        </w:rPr>
        <w:t>theory</w:t>
      </w:r>
      <w:r w:rsidRPr="00CB66CC">
        <w:rPr>
          <w:sz w:val="16"/>
        </w:rPr>
        <w:t>, because</w:t>
      </w:r>
      <w:proofErr w:type="gramEnd"/>
      <w:r w:rsidRPr="00CB66CC">
        <w:rPr>
          <w:sz w:val="16"/>
        </w:rPr>
        <w:t xml:space="preserve"> standard models assume away the complexities of human psychology and domestic politics that tend to make some states hard to deter and might cause deterrence policies to backfire. 1 </w:t>
      </w:r>
      <w:r w:rsidRPr="00CB66CC">
        <w:rPr>
          <w:rStyle w:val="StyleUnderline"/>
        </w:rPr>
        <w:t>Many quantitative findings</w:t>
      </w:r>
      <w:r w:rsidRPr="00CB66CC">
        <w:rPr>
          <w:sz w:val="16"/>
        </w:rPr>
        <w:t xml:space="preserve">, mean- while, </w:t>
      </w:r>
      <w:r w:rsidRPr="00CB66CC">
        <w:rPr>
          <w:rStyle w:val="StyleUnderline"/>
        </w:rPr>
        <w:t xml:space="preserve">are mutually contradictory or are clearly not relevant to extended deterrence. But </w:t>
      </w:r>
      <w:r w:rsidRPr="00CB66CC">
        <w:rPr>
          <w:rStyle w:val="Emphasis"/>
          <w:highlight w:val="green"/>
        </w:rPr>
        <w:t>some</w:t>
      </w:r>
      <w:r w:rsidRPr="00CB66CC">
        <w:rPr>
          <w:rStyle w:val="Emphasis"/>
        </w:rPr>
        <w:t xml:space="preserve"> relevant </w:t>
      </w:r>
      <w:r w:rsidRPr="00CB66CC">
        <w:rPr>
          <w:rStyle w:val="Emphasis"/>
          <w:highlight w:val="green"/>
        </w:rPr>
        <w:t>results</w:t>
      </w:r>
      <w:r w:rsidRPr="00CB66CC">
        <w:rPr>
          <w:rStyle w:val="Emphasis"/>
        </w:rPr>
        <w:t xml:space="preserve"> </w:t>
      </w:r>
      <w:r w:rsidRPr="00CB66CC">
        <w:rPr>
          <w:rStyle w:val="Emphasis"/>
          <w:highlight w:val="green"/>
        </w:rPr>
        <w:t>receive broad support:</w:t>
      </w:r>
      <w:r w:rsidRPr="00CB66CC">
        <w:rPr>
          <w:rStyle w:val="StyleUnderline"/>
        </w:rPr>
        <w:t xml:space="preserve"> </w:t>
      </w:r>
    </w:p>
    <w:p w14:paraId="371DBC62" w14:textId="77777777" w:rsidR="006F3CD9" w:rsidRPr="00CB66CC" w:rsidRDefault="006F3CD9" w:rsidP="006F3CD9">
      <w:pPr>
        <w:pStyle w:val="ListParagraph"/>
        <w:numPr>
          <w:ilvl w:val="0"/>
          <w:numId w:val="11"/>
        </w:numPr>
        <w:rPr>
          <w:sz w:val="16"/>
        </w:rPr>
      </w:pPr>
      <w:r w:rsidRPr="00CB66CC">
        <w:rPr>
          <w:rStyle w:val="Emphasis"/>
          <w:highlight w:val="green"/>
        </w:rPr>
        <w:t>Alliances</w:t>
      </w:r>
      <w:r w:rsidRPr="00CB66CC">
        <w:rPr>
          <w:sz w:val="16"/>
        </w:rPr>
        <w:t xml:space="preserve"> generally do </w:t>
      </w:r>
      <w:r w:rsidRPr="00CB66CC">
        <w:rPr>
          <w:rStyle w:val="Emphasis"/>
          <w:highlight w:val="green"/>
        </w:rPr>
        <w:t>have a deterrent</w:t>
      </w:r>
      <w:r w:rsidRPr="00CB66CC">
        <w:rPr>
          <w:rStyle w:val="Emphasis"/>
        </w:rPr>
        <w:t xml:space="preserve"> effect</w:t>
      </w:r>
      <w:r w:rsidRPr="00CB66CC">
        <w:rPr>
          <w:sz w:val="16"/>
        </w:rPr>
        <w:t xml:space="preserve">. </w:t>
      </w:r>
      <w:r w:rsidRPr="00CB66CC">
        <w:rPr>
          <w:rStyle w:val="StyleUnderline"/>
        </w:rPr>
        <w:t xml:space="preserve">In </w:t>
      </w:r>
      <w:r w:rsidRPr="00CB66CC">
        <w:rPr>
          <w:rStyle w:val="StyleUnderline"/>
          <w:highlight w:val="green"/>
        </w:rPr>
        <w:t>a study spanning</w:t>
      </w:r>
      <w:r w:rsidRPr="00CB66CC">
        <w:rPr>
          <w:sz w:val="16"/>
        </w:rPr>
        <w:t xml:space="preserve"> nearly </w:t>
      </w:r>
      <w:r w:rsidRPr="00CB66CC">
        <w:rPr>
          <w:rStyle w:val="Emphasis"/>
          <w:highlight w:val="green"/>
        </w:rPr>
        <w:t>two centuries</w:t>
      </w:r>
      <w:r w:rsidRPr="00CB66CC">
        <w:rPr>
          <w:sz w:val="16"/>
        </w:rPr>
        <w:t xml:space="preserve">, </w:t>
      </w:r>
      <w:r w:rsidRPr="00CB66CC">
        <w:rPr>
          <w:rStyle w:val="Emphasis"/>
        </w:rPr>
        <w:t>Johnson</w:t>
      </w:r>
      <w:r w:rsidRPr="00CB66CC">
        <w:rPr>
          <w:sz w:val="16"/>
        </w:rPr>
        <w:t xml:space="preserve"> </w:t>
      </w:r>
      <w:r w:rsidRPr="00CB66CC">
        <w:rPr>
          <w:rStyle w:val="StyleUnderline"/>
        </w:rPr>
        <w:t>and</w:t>
      </w:r>
      <w:r w:rsidRPr="00CB66CC">
        <w:rPr>
          <w:sz w:val="16"/>
        </w:rPr>
        <w:t xml:space="preserve"> </w:t>
      </w:r>
      <w:r w:rsidRPr="00CB66CC">
        <w:rPr>
          <w:rStyle w:val="Emphasis"/>
        </w:rPr>
        <w:t>Leeds</w:t>
      </w:r>
      <w:r w:rsidRPr="00CB66CC">
        <w:rPr>
          <w:sz w:val="16"/>
        </w:rPr>
        <w:t xml:space="preserve"> </w:t>
      </w:r>
      <w:r w:rsidRPr="00CB66CC">
        <w:rPr>
          <w:rStyle w:val="StyleUnderline"/>
          <w:highlight w:val="green"/>
        </w:rPr>
        <w:t xml:space="preserve">found “support </w:t>
      </w:r>
      <w:r w:rsidRPr="00CB66CC">
        <w:rPr>
          <w:rStyle w:val="StyleUnderline"/>
        </w:rPr>
        <w:t xml:space="preserve">for the hypothesis that defensive alliances deter the </w:t>
      </w:r>
      <w:r w:rsidRPr="00CB66CC">
        <w:rPr>
          <w:rStyle w:val="Emphasis"/>
        </w:rPr>
        <w:t>initiation of disputes</w:t>
      </w:r>
      <w:r w:rsidRPr="00CB66CC">
        <w:rPr>
          <w:sz w:val="16"/>
        </w:rPr>
        <w:t>.” They conclude that “</w:t>
      </w:r>
      <w:r w:rsidRPr="00CB66CC">
        <w:rPr>
          <w:rStyle w:val="StyleUnderline"/>
        </w:rPr>
        <w:t xml:space="preserve">defensive alliances lower the </w:t>
      </w:r>
      <w:r w:rsidRPr="00CB66CC">
        <w:rPr>
          <w:rStyle w:val="Emphasis"/>
        </w:rPr>
        <w:t>probability of international conflict</w:t>
      </w:r>
      <w:r w:rsidRPr="00CB66CC">
        <w:rPr>
          <w:rStyle w:val="StyleUnderline"/>
        </w:rPr>
        <w:t xml:space="preserve"> and are thus a good policy option for states seeking to maintain peace </w:t>
      </w:r>
      <w:r w:rsidRPr="00CB66CC">
        <w:rPr>
          <w:sz w:val="16"/>
        </w:rPr>
        <w:t xml:space="preserve">in the world.” </w:t>
      </w:r>
      <w:proofErr w:type="spellStart"/>
      <w:r w:rsidRPr="00CB66CC">
        <w:rPr>
          <w:sz w:val="16"/>
        </w:rPr>
        <w:t>Sechser</w:t>
      </w:r>
      <w:proofErr w:type="spellEnd"/>
      <w:r w:rsidRPr="00CB66CC">
        <w:rPr>
          <w:sz w:val="16"/>
        </w:rPr>
        <w:t xml:space="preserve"> and </w:t>
      </w:r>
      <w:r w:rsidRPr="00CB66CC">
        <w:rPr>
          <w:rStyle w:val="StyleUnderline"/>
        </w:rPr>
        <w:t>Fuhrmann similarly find that formal defense pacts with nuclear states</w:t>
      </w:r>
      <w:r w:rsidRPr="00CB66CC">
        <w:rPr>
          <w:sz w:val="16"/>
        </w:rPr>
        <w:t xml:space="preserve"> have significant deterrence benefits. 2 3 </w:t>
      </w:r>
    </w:p>
    <w:p w14:paraId="0AD0DE36" w14:textId="77777777" w:rsidR="006F3CD9" w:rsidRPr="00CB66CC" w:rsidRDefault="006F3CD9" w:rsidP="006F3CD9">
      <w:pPr>
        <w:pStyle w:val="ListParagraph"/>
        <w:numPr>
          <w:ilvl w:val="0"/>
          <w:numId w:val="11"/>
        </w:numPr>
        <w:rPr>
          <w:sz w:val="16"/>
        </w:rPr>
      </w:pPr>
      <w:r w:rsidRPr="00CB66CC">
        <w:rPr>
          <w:rStyle w:val="StyleUnderline"/>
        </w:rPr>
        <w:t>The overall balance of military forces</w:t>
      </w:r>
      <w:r w:rsidRPr="00CB66CC">
        <w:rPr>
          <w:sz w:val="16"/>
        </w:rPr>
        <w:t xml:space="preserve"> (including nuclear) between states </w:t>
      </w:r>
      <w:r w:rsidRPr="00CB66CC">
        <w:rPr>
          <w:rStyle w:val="StyleUnderline"/>
        </w:rPr>
        <w:t xml:space="preserve">does not appear to influence deterrence; the </w:t>
      </w:r>
      <w:r w:rsidRPr="00CB66CC">
        <w:rPr>
          <w:rStyle w:val="Emphasis"/>
        </w:rPr>
        <w:t xml:space="preserve">local balance of military forces </w:t>
      </w:r>
      <w:r w:rsidRPr="00CB66CC">
        <w:rPr>
          <w:rStyle w:val="StyleUnderline"/>
        </w:rPr>
        <w:t xml:space="preserve">in the </w:t>
      </w:r>
      <w:r w:rsidRPr="00CB66CC">
        <w:rPr>
          <w:rStyle w:val="Emphasis"/>
        </w:rPr>
        <w:t>specific theater</w:t>
      </w:r>
      <w:r w:rsidRPr="00CB66CC">
        <w:rPr>
          <w:rStyle w:val="StyleUnderline"/>
        </w:rPr>
        <w:t xml:space="preserve"> in which </w:t>
      </w:r>
      <w:r w:rsidRPr="00CB66CC">
        <w:rPr>
          <w:rStyle w:val="Emphasis"/>
        </w:rPr>
        <w:t>deterrence</w:t>
      </w:r>
      <w:r w:rsidRPr="00CB66CC">
        <w:rPr>
          <w:rStyle w:val="StyleUnderline"/>
        </w:rPr>
        <w:t xml:space="preserve"> is </w:t>
      </w:r>
      <w:proofErr w:type="gramStart"/>
      <w:r w:rsidRPr="00CB66CC">
        <w:rPr>
          <w:rStyle w:val="StyleUnderline"/>
        </w:rPr>
        <w:t xml:space="preserve">actually </w:t>
      </w:r>
      <w:r w:rsidRPr="00CB66CC">
        <w:rPr>
          <w:rStyle w:val="Emphasis"/>
        </w:rPr>
        <w:t>practiced</w:t>
      </w:r>
      <w:proofErr w:type="gramEnd"/>
      <w:r w:rsidRPr="00CB66CC">
        <w:rPr>
          <w:rStyle w:val="StyleUnderline"/>
        </w:rPr>
        <w:t xml:space="preserve">, however, </w:t>
      </w:r>
      <w:r w:rsidRPr="00CB66CC">
        <w:rPr>
          <w:rStyle w:val="Emphasis"/>
        </w:rPr>
        <w:t>is key</w:t>
      </w:r>
      <w:r w:rsidRPr="00CB66CC">
        <w:rPr>
          <w:sz w:val="16"/>
        </w:rPr>
        <w:t xml:space="preserve">. 4 </w:t>
      </w:r>
    </w:p>
    <w:p w14:paraId="09E97298" w14:textId="77777777" w:rsidR="006F3CD9" w:rsidRPr="00CB66CC" w:rsidRDefault="006F3CD9" w:rsidP="006F3CD9">
      <w:pPr>
        <w:pStyle w:val="ListParagraph"/>
        <w:numPr>
          <w:ilvl w:val="0"/>
          <w:numId w:val="11"/>
        </w:numPr>
      </w:pPr>
      <w:r w:rsidRPr="00CB66CC">
        <w:rPr>
          <w:rStyle w:val="Emphasis"/>
        </w:rPr>
        <w:t>Forward- deployed troops enhance the deterrent effect</w:t>
      </w:r>
      <w:r w:rsidRPr="00CB66CC">
        <w:t xml:space="preserve"> of alliances with overseas allies. 5 </w:t>
      </w:r>
    </w:p>
    <w:p w14:paraId="5BDDF4CD" w14:textId="77777777" w:rsidR="006F3CD9" w:rsidRPr="00CB66CC" w:rsidRDefault="006F3CD9" w:rsidP="006F3CD9">
      <w:pPr>
        <w:pStyle w:val="ListParagraph"/>
        <w:numPr>
          <w:ilvl w:val="0"/>
          <w:numId w:val="11"/>
        </w:numPr>
        <w:rPr>
          <w:sz w:val="16"/>
        </w:rPr>
      </w:pPr>
      <w:r w:rsidRPr="00CB66CC">
        <w:rPr>
          <w:rStyle w:val="StyleUnderline"/>
        </w:rPr>
        <w:t>Strong mutual interests and ties enhance deterrence</w:t>
      </w:r>
      <w:r w:rsidRPr="00CB66CC">
        <w:rPr>
          <w:sz w:val="16"/>
        </w:rPr>
        <w:t xml:space="preserve">. 6 </w:t>
      </w:r>
    </w:p>
    <w:p w14:paraId="6D055687" w14:textId="77777777" w:rsidR="006F3CD9" w:rsidRPr="00CB66CC" w:rsidRDefault="006F3CD9" w:rsidP="006F3CD9">
      <w:pPr>
        <w:pStyle w:val="ListParagraph"/>
        <w:numPr>
          <w:ilvl w:val="0"/>
          <w:numId w:val="11"/>
        </w:numPr>
        <w:rPr>
          <w:sz w:val="16"/>
        </w:rPr>
      </w:pPr>
      <w:r w:rsidRPr="00CB66CC">
        <w:rPr>
          <w:rStyle w:val="StyleUnderline"/>
        </w:rPr>
        <w:t xml:space="preserve">Case studies </w:t>
      </w:r>
      <w:r w:rsidRPr="00CB66CC">
        <w:rPr>
          <w:rStyle w:val="Emphasis"/>
        </w:rPr>
        <w:t xml:space="preserve">strongly ratify </w:t>
      </w:r>
      <w:r w:rsidRPr="00CB66CC">
        <w:rPr>
          <w:rStyle w:val="StyleUnderline"/>
        </w:rPr>
        <w:t xml:space="preserve">the theoretical expectation that it is easier to </w:t>
      </w:r>
      <w:r w:rsidRPr="00CB66CC">
        <w:rPr>
          <w:rStyle w:val="Emphasis"/>
        </w:rPr>
        <w:t>defend</w:t>
      </w:r>
      <w:r w:rsidRPr="00CB66CC">
        <w:rPr>
          <w:rStyle w:val="StyleUnderline"/>
        </w:rPr>
        <w:t xml:space="preserve"> a given status</w:t>
      </w:r>
      <w:r w:rsidRPr="00CB66CC">
        <w:rPr>
          <w:sz w:val="16"/>
        </w:rPr>
        <w:t xml:space="preserve"> </w:t>
      </w:r>
      <w:r w:rsidRPr="00CB66CC">
        <w:rPr>
          <w:rStyle w:val="StyleUnderline"/>
        </w:rPr>
        <w:t xml:space="preserve">quo than to </w:t>
      </w:r>
      <w:r w:rsidRPr="00CB66CC">
        <w:rPr>
          <w:rStyle w:val="Emphasis"/>
        </w:rPr>
        <w:t>challenge it forcefully</w:t>
      </w:r>
      <w:r w:rsidRPr="00CB66CC">
        <w:rPr>
          <w:sz w:val="16"/>
        </w:rPr>
        <w:t xml:space="preserve">: </w:t>
      </w:r>
      <w:proofErr w:type="spellStart"/>
      <w:r w:rsidRPr="00CB66CC">
        <w:rPr>
          <w:rStyle w:val="StyleUnderline"/>
        </w:rPr>
        <w:t>compellence</w:t>
      </w:r>
      <w:proofErr w:type="spellEnd"/>
      <w:r w:rsidRPr="00CB66CC">
        <w:rPr>
          <w:sz w:val="16"/>
        </w:rPr>
        <w:t xml:space="preserve"> (sometimes termed “coercion” or “coercive diplomacy”) </w:t>
      </w:r>
      <w:r w:rsidRPr="00CB66CC">
        <w:rPr>
          <w:rStyle w:val="StyleUnderline"/>
        </w:rPr>
        <w:t>is extremely hard</w:t>
      </w:r>
      <w:r w:rsidRPr="00CB66CC">
        <w:rPr>
          <w:sz w:val="16"/>
        </w:rPr>
        <w:t>.</w:t>
      </w:r>
    </w:p>
    <w:p w14:paraId="00D57521" w14:textId="77777777" w:rsidR="006F3CD9" w:rsidRPr="00CB66CC" w:rsidRDefault="006F3CD9" w:rsidP="006F3CD9">
      <w:pPr>
        <w:rPr>
          <w:rStyle w:val="StyleUnderline"/>
        </w:rPr>
      </w:pPr>
      <w:r w:rsidRPr="00CB66CC">
        <w:rPr>
          <w:rStyle w:val="StyleUnderline"/>
        </w:rPr>
        <w:t>The most important finding</w:t>
      </w:r>
      <w:r w:rsidRPr="00CB66CC">
        <w:rPr>
          <w:sz w:val="16"/>
        </w:rPr>
        <w:t xml:space="preserve"> to emerge from this voluminous research </w:t>
      </w:r>
      <w:r w:rsidRPr="00CB66CC">
        <w:rPr>
          <w:rStyle w:val="StyleUnderline"/>
        </w:rPr>
        <w:t>is that alliances</w:t>
      </w:r>
      <w:r w:rsidRPr="00CB66CC">
        <w:rPr>
          <w:sz w:val="16"/>
        </w:rPr>
        <w:t xml:space="preserve">— especially </w:t>
      </w:r>
      <w:r w:rsidRPr="00CB66CC">
        <w:rPr>
          <w:rStyle w:val="StyleUnderline"/>
        </w:rPr>
        <w:t>with</w:t>
      </w:r>
      <w:r w:rsidRPr="00CB66CC">
        <w:rPr>
          <w:sz w:val="16"/>
        </w:rPr>
        <w:t xml:space="preserve"> </w:t>
      </w:r>
      <w:r w:rsidRPr="00CB66CC">
        <w:rPr>
          <w:rStyle w:val="Emphasis"/>
        </w:rPr>
        <w:t>nuclear- armed allies</w:t>
      </w:r>
      <w:r w:rsidRPr="00CB66CC">
        <w:rPr>
          <w:sz w:val="16"/>
        </w:rPr>
        <w:t xml:space="preserve"> </w:t>
      </w:r>
      <w:r w:rsidRPr="00CB66CC">
        <w:rPr>
          <w:rStyle w:val="StyleUnderline"/>
        </w:rPr>
        <w:t>like the United States</w:t>
      </w:r>
      <w:r w:rsidRPr="00CB66CC">
        <w:rPr>
          <w:sz w:val="16"/>
        </w:rPr>
        <w:t xml:space="preserve">— </w:t>
      </w:r>
      <w:proofErr w:type="gramStart"/>
      <w:r w:rsidRPr="00CB66CC">
        <w:rPr>
          <w:rStyle w:val="Emphasis"/>
        </w:rPr>
        <w:t>actually work</w:t>
      </w:r>
      <w:proofErr w:type="gramEnd"/>
      <w:r w:rsidRPr="00CB66CC">
        <w:rPr>
          <w:sz w:val="16"/>
        </w:rPr>
        <w:t xml:space="preserve"> </w:t>
      </w:r>
      <w:r w:rsidRPr="00CB66CC">
        <w:rPr>
          <w:rStyle w:val="StyleUnderline"/>
        </w:rPr>
        <w:t>in deterring conflict</w:t>
      </w:r>
      <w:r w:rsidRPr="00CB66CC">
        <w:rPr>
          <w:sz w:val="16"/>
        </w:rPr>
        <w:t xml:space="preserve">. This is </w:t>
      </w:r>
      <w:proofErr w:type="gramStart"/>
      <w:r w:rsidRPr="00CB66CC">
        <w:rPr>
          <w:sz w:val="16"/>
        </w:rPr>
        <w:t>all the more</w:t>
      </w:r>
      <w:proofErr w:type="gramEnd"/>
      <w:r w:rsidRPr="00CB66CC">
        <w:rPr>
          <w:sz w:val="16"/>
        </w:rPr>
        <w:t xml:space="preserve"> striking in view of the fact that what scholars call “</w:t>
      </w:r>
      <w:r w:rsidRPr="00CB66CC">
        <w:rPr>
          <w:rStyle w:val="StyleUnderline"/>
        </w:rPr>
        <w:t>selection bias</w:t>
      </w:r>
      <w:r w:rsidRPr="00CB66CC">
        <w:rPr>
          <w:sz w:val="16"/>
        </w:rPr>
        <w:t xml:space="preserve">” probably </w:t>
      </w:r>
      <w:r w:rsidRPr="00CB66CC">
        <w:rPr>
          <w:rStyle w:val="Emphasis"/>
        </w:rPr>
        <w:t>works against it</w:t>
      </w:r>
      <w:r w:rsidRPr="00CB66CC">
        <w:rPr>
          <w:sz w:val="16"/>
        </w:rPr>
        <w:t xml:space="preserve">. </w:t>
      </w:r>
      <w:r w:rsidRPr="00CB66CC">
        <w:rPr>
          <w:rStyle w:val="StyleUnderline"/>
        </w:rPr>
        <w:t xml:space="preserve">The </w:t>
      </w:r>
      <w:r w:rsidRPr="00CB66CC">
        <w:rPr>
          <w:rStyle w:val="Emphasis"/>
        </w:rPr>
        <w:t>U</w:t>
      </w:r>
      <w:r w:rsidRPr="00CB66CC">
        <w:rPr>
          <w:rStyle w:val="StyleUnderline"/>
        </w:rPr>
        <w:t>nited States is more inclined to offer</w:t>
      </w:r>
      <w:r w:rsidRPr="00CB66CC">
        <w:rPr>
          <w:sz w:val="16"/>
        </w:rPr>
        <w:t xml:space="preserve">— and protégés to seek— </w:t>
      </w:r>
      <w:r w:rsidRPr="00CB66CC">
        <w:rPr>
          <w:rStyle w:val="StyleUnderline"/>
        </w:rPr>
        <w:t xml:space="preserve">alliance </w:t>
      </w:r>
      <w:proofErr w:type="spellStart"/>
      <w:r w:rsidRPr="00CB66CC">
        <w:rPr>
          <w:rStyle w:val="StyleUnderline"/>
        </w:rPr>
        <w:t>rela</w:t>
      </w:r>
      <w:proofErr w:type="spellEnd"/>
      <w:r w:rsidRPr="00CB66CC">
        <w:rPr>
          <w:rStyle w:val="StyleUnderline"/>
        </w:rPr>
        <w:t xml:space="preserve">- </w:t>
      </w:r>
      <w:proofErr w:type="spellStart"/>
      <w:r w:rsidRPr="00CB66CC">
        <w:rPr>
          <w:rStyle w:val="StyleUnderline"/>
        </w:rPr>
        <w:t>tionships</w:t>
      </w:r>
      <w:proofErr w:type="spellEnd"/>
      <w:r w:rsidRPr="00CB66CC">
        <w:rPr>
          <w:rStyle w:val="StyleUnderline"/>
        </w:rPr>
        <w:t xml:space="preserve"> in settings where the </w:t>
      </w:r>
      <w:r w:rsidRPr="00CB66CC">
        <w:rPr>
          <w:rStyle w:val="Emphasis"/>
        </w:rPr>
        <w:t>probability</w:t>
      </w:r>
      <w:r w:rsidRPr="00CB66CC">
        <w:rPr>
          <w:rStyle w:val="StyleUnderline"/>
        </w:rPr>
        <w:t xml:space="preserve"> of military </w:t>
      </w:r>
      <w:r w:rsidRPr="00CB66CC">
        <w:rPr>
          <w:rStyle w:val="Emphasis"/>
        </w:rPr>
        <w:t>conflicts</w:t>
      </w:r>
      <w:r w:rsidRPr="00CB66CC">
        <w:rPr>
          <w:rStyle w:val="StyleUnderline"/>
        </w:rPr>
        <w:t xml:space="preserve"> is </w:t>
      </w:r>
      <w:r w:rsidRPr="00CB66CC">
        <w:rPr>
          <w:rStyle w:val="Emphasis"/>
        </w:rPr>
        <w:t>higher than average</w:t>
      </w:r>
      <w:r w:rsidRPr="00CB66CC">
        <w:rPr>
          <w:sz w:val="16"/>
        </w:rPr>
        <w:t xml:space="preserve">. </w:t>
      </w:r>
      <w:r w:rsidRPr="00CB66CC">
        <w:rPr>
          <w:rStyle w:val="StyleUnderline"/>
        </w:rPr>
        <w:t xml:space="preserve">The fact that alliances work to deter conflict in precisely the situations where </w:t>
      </w:r>
      <w:r w:rsidRPr="00CB66CC">
        <w:rPr>
          <w:rStyle w:val="Emphasis"/>
        </w:rPr>
        <w:t>deterrence</w:t>
      </w:r>
      <w:r w:rsidRPr="00CB66CC">
        <w:rPr>
          <w:rStyle w:val="StyleUnderline"/>
        </w:rPr>
        <w:t xml:space="preserve"> is likely to be </w:t>
      </w:r>
      <w:r w:rsidRPr="00CB66CC">
        <w:rPr>
          <w:rStyle w:val="Emphasis"/>
        </w:rPr>
        <w:t>especially hard</w:t>
      </w:r>
      <w:r w:rsidRPr="00CB66CC">
        <w:rPr>
          <w:rStyle w:val="StyleUnderline"/>
        </w:rPr>
        <w:t xml:space="preserve"> is noteworthy.</w:t>
      </w:r>
    </w:p>
    <w:p w14:paraId="17FB1EAD" w14:textId="77777777" w:rsidR="006F3CD9" w:rsidRPr="00CB66CC" w:rsidRDefault="006F3CD9" w:rsidP="006F3CD9">
      <w:pPr>
        <w:rPr>
          <w:sz w:val="16"/>
        </w:rPr>
      </w:pPr>
      <w:r w:rsidRPr="00CB66CC">
        <w:rPr>
          <w:sz w:val="16"/>
        </w:rPr>
        <w:t xml:space="preserve">More specifically, these findings buttress the key theoretical implication that if </w:t>
      </w:r>
      <w:r w:rsidRPr="00CB66CC">
        <w:rPr>
          <w:rStyle w:val="StyleUnderline"/>
        </w:rPr>
        <w:t>the United States is interested in deterring military challenges</w:t>
      </w:r>
      <w:r w:rsidRPr="00CB66CC">
        <w:rPr>
          <w:sz w:val="16"/>
        </w:rPr>
        <w:t xml:space="preserve"> to the status quo in key regions</w:t>
      </w:r>
      <w:r w:rsidRPr="00CB66CC">
        <w:rPr>
          <w:rStyle w:val="StyleUnderline"/>
        </w:rPr>
        <w:t xml:space="preserve">, relying only on </w:t>
      </w:r>
      <w:r w:rsidRPr="00CB66CC">
        <w:rPr>
          <w:rStyle w:val="Emphasis"/>
        </w:rPr>
        <w:t>latent military capabilities</w:t>
      </w:r>
      <w:r w:rsidRPr="00CB66CC">
        <w:rPr>
          <w:rStyle w:val="StyleUnderline"/>
        </w:rPr>
        <w:t xml:space="preserve"> in the US </w:t>
      </w:r>
      <w:r w:rsidRPr="00CB66CC">
        <w:rPr>
          <w:rStyle w:val="Emphasis"/>
        </w:rPr>
        <w:t>homeland</w:t>
      </w:r>
      <w:r w:rsidRPr="00CB66CC">
        <w:rPr>
          <w:rStyle w:val="StyleUnderline"/>
        </w:rPr>
        <w:t xml:space="preserve"> is likely to be </w:t>
      </w:r>
      <w:r w:rsidRPr="00CB66CC">
        <w:rPr>
          <w:rStyle w:val="Emphasis"/>
        </w:rPr>
        <w:t>far less effective</w:t>
      </w:r>
      <w:r w:rsidRPr="00CB66CC">
        <w:rPr>
          <w:sz w:val="16"/>
        </w:rPr>
        <w:t xml:space="preserve"> </w:t>
      </w:r>
      <w:r w:rsidRPr="00CB66CC">
        <w:rPr>
          <w:rStyle w:val="StyleUnderline"/>
        </w:rPr>
        <w:t xml:space="preserve">than having an </w:t>
      </w:r>
      <w:r w:rsidRPr="00CB66CC">
        <w:rPr>
          <w:rStyle w:val="Emphasis"/>
        </w:rPr>
        <w:t>overseas military posture</w:t>
      </w:r>
      <w:r w:rsidRPr="00CB66CC">
        <w:rPr>
          <w:sz w:val="16"/>
        </w:rPr>
        <w:t xml:space="preserve">. Similarly, they lend support to the general proposition that a </w:t>
      </w:r>
      <w:r w:rsidRPr="00CB66CC">
        <w:rPr>
          <w:rStyle w:val="StyleUnderline"/>
        </w:rPr>
        <w:t>forward deterrence posture is</w:t>
      </w:r>
      <w:r w:rsidRPr="00CB66CC">
        <w:rPr>
          <w:sz w:val="16"/>
        </w:rPr>
        <w:t xml:space="preserve"> </w:t>
      </w:r>
      <w:r w:rsidRPr="00CB66CC">
        <w:rPr>
          <w:rStyle w:val="Emphasis"/>
        </w:rPr>
        <w:t>strongly appealing</w:t>
      </w:r>
      <w:r w:rsidRPr="00CB66CC">
        <w:rPr>
          <w:sz w:val="16"/>
        </w:rPr>
        <w:t xml:space="preserve"> to a status quo power, </w:t>
      </w:r>
      <w:r w:rsidRPr="00CB66CC">
        <w:rPr>
          <w:rStyle w:val="StyleUnderline"/>
        </w:rPr>
        <w:t xml:space="preserve">because defending a given status quo is </w:t>
      </w:r>
      <w:r w:rsidRPr="00CB66CC">
        <w:rPr>
          <w:rStyle w:val="Emphasis"/>
        </w:rPr>
        <w:t>far cheaper than overturning it</w:t>
      </w:r>
      <w:r w:rsidRPr="00CB66CC">
        <w:rPr>
          <w:rStyle w:val="StyleUnderline"/>
        </w:rPr>
        <w:t xml:space="preserve">, and, once a favorable status quo is successfully overturned, </w:t>
      </w:r>
      <w:r w:rsidRPr="00CB66CC">
        <w:rPr>
          <w:rStyle w:val="Emphasis"/>
        </w:rPr>
        <w:t>restoring</w:t>
      </w:r>
      <w:r w:rsidRPr="00CB66CC">
        <w:rPr>
          <w:rStyle w:val="StyleUnderline"/>
        </w:rPr>
        <w:t xml:space="preserve"> the status quo ante can be expected to be </w:t>
      </w:r>
      <w:r w:rsidRPr="00CB66CC">
        <w:rPr>
          <w:rStyle w:val="Emphasis"/>
        </w:rPr>
        <w:t>fearsomely costly</w:t>
      </w:r>
      <w:r w:rsidRPr="00CB66CC">
        <w:rPr>
          <w:sz w:val="16"/>
        </w:rPr>
        <w:t xml:space="preserve">. </w:t>
      </w:r>
      <w:r w:rsidRPr="00CB66CC">
        <w:rPr>
          <w:rStyle w:val="StyleUnderline"/>
        </w:rPr>
        <w:t xml:space="preserve">Recognizing the significance of these </w:t>
      </w:r>
      <w:r w:rsidRPr="00CB66CC">
        <w:rPr>
          <w:rStyle w:val="Emphasis"/>
          <w:highlight w:val="green"/>
        </w:rPr>
        <w:t>findings</w:t>
      </w:r>
      <w:r w:rsidRPr="00CB66CC">
        <w:rPr>
          <w:rStyle w:val="Emphasis"/>
        </w:rPr>
        <w:t xml:space="preserve"> clearly </w:t>
      </w:r>
      <w:r w:rsidRPr="00CB66CC">
        <w:rPr>
          <w:rStyle w:val="Emphasis"/>
          <w:highlight w:val="green"/>
        </w:rPr>
        <w:t>casts doubt</w:t>
      </w:r>
      <w:r w:rsidRPr="00CB66CC">
        <w:rPr>
          <w:rStyle w:val="StyleUnderline"/>
          <w:highlight w:val="green"/>
        </w:rPr>
        <w:t xml:space="preserve"> on</w:t>
      </w:r>
      <w:r w:rsidRPr="00CB66CC">
        <w:rPr>
          <w:rStyle w:val="StyleUnderline"/>
        </w:rPr>
        <w:t xml:space="preserve"> the</w:t>
      </w:r>
      <w:r w:rsidRPr="00CB66CC">
        <w:rPr>
          <w:sz w:val="16"/>
        </w:rPr>
        <w:t xml:space="preserve"> “</w:t>
      </w:r>
      <w:r w:rsidRPr="00CB66CC">
        <w:rPr>
          <w:rStyle w:val="Emphasis"/>
        </w:rPr>
        <w:t>wait on the sidelines and decide whether to intervene later” approach</w:t>
      </w:r>
      <w:r w:rsidRPr="00CB66CC">
        <w:rPr>
          <w:sz w:val="16"/>
        </w:rPr>
        <w:t xml:space="preserve"> that is so strongly </w:t>
      </w:r>
      <w:r w:rsidRPr="00CB66CC">
        <w:rPr>
          <w:rStyle w:val="StyleUnderline"/>
        </w:rPr>
        <w:t xml:space="preserve">favored by </w:t>
      </w:r>
      <w:r w:rsidRPr="00CB66CC">
        <w:rPr>
          <w:rStyle w:val="Emphasis"/>
          <w:highlight w:val="green"/>
        </w:rPr>
        <w:t>retrenchment</w:t>
      </w:r>
      <w:r w:rsidRPr="00CB66CC">
        <w:rPr>
          <w:rStyle w:val="Emphasis"/>
        </w:rPr>
        <w:t xml:space="preserve"> proponents</w:t>
      </w:r>
      <w:r w:rsidRPr="00CB66CC">
        <w:rPr>
          <w:sz w:val="16"/>
        </w:rPr>
        <w:t>.</w:t>
      </w:r>
    </w:p>
    <w:p w14:paraId="17D4825B" w14:textId="77777777" w:rsidR="006F3CD9" w:rsidRPr="00CB66CC" w:rsidRDefault="006F3CD9" w:rsidP="006F3CD9">
      <w:pPr>
        <w:rPr>
          <w:sz w:val="16"/>
        </w:rPr>
      </w:pPr>
      <w:r w:rsidRPr="00CB66CC">
        <w:rPr>
          <w:sz w:val="16"/>
        </w:rPr>
        <w:t xml:space="preserve">The Causes of Nuclear Proliferation Matthew </w:t>
      </w:r>
      <w:proofErr w:type="spellStart"/>
      <w:r w:rsidRPr="00CB66CC">
        <w:rPr>
          <w:sz w:val="16"/>
        </w:rPr>
        <w:t>Kroenig</w:t>
      </w:r>
      <w:proofErr w:type="spellEnd"/>
      <w:r w:rsidRPr="00CB66CC">
        <w:rPr>
          <w:sz w:val="16"/>
        </w:rPr>
        <w:t xml:space="preserve"> highlights a number of reasons why US policymakers seek to limit the spread of nuclear weapons: “</w:t>
      </w:r>
      <w:r w:rsidRPr="00CB66CC">
        <w:rPr>
          <w:rStyle w:val="StyleUnderline"/>
        </w:rPr>
        <w:t xml:space="preserve">Fear that nuclear proliferation might deter [US leaders] from using military </w:t>
      </w:r>
      <w:r w:rsidRPr="00CB66CC">
        <w:rPr>
          <w:rStyle w:val="Emphasis"/>
        </w:rPr>
        <w:t>intervention</w:t>
      </w:r>
      <w:r w:rsidRPr="00CB66CC">
        <w:rPr>
          <w:rStyle w:val="StyleUnderline"/>
        </w:rPr>
        <w:t xml:space="preserve"> to pursue their interests, reduce the effectiveness of their </w:t>
      </w:r>
      <w:r w:rsidRPr="00CB66CC">
        <w:rPr>
          <w:rStyle w:val="Emphasis"/>
        </w:rPr>
        <w:t>coercive diplomacy</w:t>
      </w:r>
      <w:r w:rsidRPr="00CB66CC">
        <w:rPr>
          <w:rStyle w:val="StyleUnderline"/>
        </w:rPr>
        <w:t xml:space="preserve">, trigger </w:t>
      </w:r>
      <w:r w:rsidRPr="00CB66CC">
        <w:rPr>
          <w:rStyle w:val="Emphasis"/>
        </w:rPr>
        <w:t>regional instability</w:t>
      </w:r>
      <w:r w:rsidRPr="00CB66CC">
        <w:rPr>
          <w:rStyle w:val="StyleUnderline"/>
        </w:rPr>
        <w:t xml:space="preserve">, undermine their </w:t>
      </w:r>
      <w:r w:rsidRPr="00CB66CC">
        <w:rPr>
          <w:rStyle w:val="Emphasis"/>
        </w:rPr>
        <w:t>alliance structures</w:t>
      </w:r>
      <w:r w:rsidRPr="00CB66CC">
        <w:rPr>
          <w:rStyle w:val="StyleUnderline"/>
        </w:rPr>
        <w:t xml:space="preserve">, dissipate their strategic attention, and set off </w:t>
      </w:r>
      <w:r w:rsidRPr="00CB66CC">
        <w:rPr>
          <w:rStyle w:val="Emphasis"/>
        </w:rPr>
        <w:t>further nuclear proliferation</w:t>
      </w:r>
      <w:r w:rsidRPr="00CB66CC">
        <w:rPr>
          <w:rStyle w:val="StyleUnderline"/>
        </w:rPr>
        <w:t xml:space="preserve"> within their sphere of influence</w:t>
      </w:r>
      <w:r w:rsidRPr="00CB66CC">
        <w:rPr>
          <w:sz w:val="16"/>
        </w:rPr>
        <w:t xml:space="preserve">.” These are not the only reasons for concern about nuclear proliferation; </w:t>
      </w:r>
      <w:r w:rsidRPr="00CB66CC">
        <w:rPr>
          <w:rStyle w:val="StyleUnderline"/>
        </w:rPr>
        <w:t>also notable are the enhanced prospects of</w:t>
      </w:r>
      <w:r w:rsidRPr="00CB66CC">
        <w:rPr>
          <w:sz w:val="16"/>
        </w:rPr>
        <w:t xml:space="preserve"> </w:t>
      </w:r>
      <w:r w:rsidRPr="00CB66CC">
        <w:rPr>
          <w:rStyle w:val="Emphasis"/>
        </w:rPr>
        <w:t>nuclear accidents</w:t>
      </w:r>
      <w:r w:rsidRPr="00CB66CC">
        <w:rPr>
          <w:sz w:val="16"/>
        </w:rPr>
        <w:t xml:space="preserve"> </w:t>
      </w:r>
      <w:r w:rsidRPr="00CB66CC">
        <w:rPr>
          <w:rStyle w:val="StyleUnderline"/>
        </w:rPr>
        <w:t xml:space="preserve">and the greater risk of </w:t>
      </w:r>
      <w:r w:rsidRPr="00CB66CC">
        <w:rPr>
          <w:rStyle w:val="Emphasis"/>
        </w:rPr>
        <w:t>leakage</w:t>
      </w:r>
      <w:r w:rsidRPr="00CB66CC">
        <w:rPr>
          <w:rStyle w:val="StyleUnderline"/>
        </w:rPr>
        <w:t xml:space="preserve"> of</w:t>
      </w:r>
      <w:r w:rsidRPr="00CB66CC">
        <w:rPr>
          <w:sz w:val="16"/>
        </w:rPr>
        <w:t xml:space="preserve"> </w:t>
      </w:r>
      <w:r w:rsidRPr="00CB66CC">
        <w:rPr>
          <w:rStyle w:val="Emphasis"/>
        </w:rPr>
        <w:t>nuclear material to terrorists</w:t>
      </w:r>
      <w:r w:rsidRPr="00CB66CC">
        <w:rPr>
          <w:sz w:val="16"/>
        </w:rPr>
        <w:t>. 9 8</w:t>
      </w:r>
    </w:p>
    <w:p w14:paraId="4E99A22E" w14:textId="77777777" w:rsidR="006F3CD9" w:rsidRPr="00CB66CC" w:rsidRDefault="006F3CD9" w:rsidP="006F3CD9">
      <w:pPr>
        <w:rPr>
          <w:sz w:val="16"/>
        </w:rPr>
      </w:pPr>
      <w:r w:rsidRPr="00CB66CC">
        <w:rPr>
          <w:rStyle w:val="StyleUnderline"/>
        </w:rPr>
        <w:t>Do</w:t>
      </w:r>
      <w:r w:rsidRPr="00CB66CC">
        <w:rPr>
          <w:sz w:val="16"/>
        </w:rPr>
        <w:t xml:space="preserve"> deep engagement’s </w:t>
      </w:r>
      <w:r w:rsidRPr="00CB66CC">
        <w:rPr>
          <w:rStyle w:val="StyleUnderline"/>
        </w:rPr>
        <w:t>security ties</w:t>
      </w:r>
      <w:r w:rsidRPr="00CB66CC">
        <w:rPr>
          <w:sz w:val="16"/>
        </w:rPr>
        <w:t xml:space="preserve"> </w:t>
      </w:r>
      <w:r w:rsidRPr="00CB66CC">
        <w:rPr>
          <w:rStyle w:val="StyleUnderline"/>
        </w:rPr>
        <w:t>serve to contain t</w:t>
      </w:r>
      <w:r w:rsidRPr="00CB66CC">
        <w:rPr>
          <w:sz w:val="16"/>
        </w:rPr>
        <w:t xml:space="preserve">he spread of </w:t>
      </w:r>
      <w:r w:rsidRPr="00CB66CC">
        <w:rPr>
          <w:rStyle w:val="Emphasis"/>
        </w:rPr>
        <w:t>nuclear weapons</w:t>
      </w:r>
      <w:r w:rsidRPr="00CB66CC">
        <w:rPr>
          <w:sz w:val="16"/>
        </w:rPr>
        <w:t xml:space="preserve">? The literature on the causes of proliferation is massive and faces challenges as great as any in international relations. With few cases to study, severe challenges in gathering evidence about inevitably secretive nuclear programs, and </w:t>
      </w:r>
      <w:proofErr w:type="gramStart"/>
      <w:r w:rsidRPr="00CB66CC">
        <w:rPr>
          <w:sz w:val="16"/>
        </w:rPr>
        <w:t>a large number of</w:t>
      </w:r>
      <w:proofErr w:type="gramEnd"/>
      <w:r w:rsidRPr="00CB66CC">
        <w:rPr>
          <w:sz w:val="16"/>
        </w:rPr>
        <w:t xml:space="preserve"> factors in play on both the demand and the supply sides, </w:t>
      </w:r>
      <w:r w:rsidRPr="00CB66CC">
        <w:rPr>
          <w:rStyle w:val="Emphasis"/>
        </w:rPr>
        <w:t>findings are decidedly mixed</w:t>
      </w:r>
      <w:r w:rsidRPr="00CB66CC">
        <w:rPr>
          <w:rStyle w:val="StyleUnderline"/>
        </w:rPr>
        <w:t>. Alliance relationships are just one piece of this complex puzzle</w:t>
      </w:r>
      <w:r w:rsidRPr="00CB66CC">
        <w:rPr>
          <w:sz w:val="16"/>
        </w:rPr>
        <w:t xml:space="preserve">, one that is hard to isolate from all the other factors in play. And </w:t>
      </w:r>
      <w:r w:rsidRPr="00CB66CC">
        <w:rPr>
          <w:rStyle w:val="StyleUnderline"/>
        </w:rPr>
        <w:t>empirical studies face the same selection bias problem just discussed</w:t>
      </w:r>
      <w:r w:rsidRPr="00CB66CC">
        <w:rPr>
          <w:sz w:val="16"/>
        </w:rPr>
        <w:t xml:space="preserve">: </w:t>
      </w:r>
      <w:proofErr w:type="gramStart"/>
      <w:r w:rsidRPr="00CB66CC">
        <w:rPr>
          <w:sz w:val="16"/>
        </w:rPr>
        <w:t>Nuclear</w:t>
      </w:r>
      <w:proofErr w:type="gramEnd"/>
      <w:r w:rsidRPr="00CB66CC">
        <w:rPr>
          <w:sz w:val="16"/>
        </w:rPr>
        <w:t xml:space="preserve"> powers are more likely to offer security guarantees to states confronting a serious threat and thus facing above- average incentives to acquire nuclear weapons. Indeed, </w:t>
      </w:r>
      <w:r w:rsidRPr="00CB66CC">
        <w:rPr>
          <w:rStyle w:val="StyleUnderline"/>
        </w:rPr>
        <w:t xml:space="preserve">alliance guarantees might be offered to states actively considering the nuclear option precisely </w:t>
      </w:r>
      <w:proofErr w:type="gramStart"/>
      <w:r w:rsidRPr="00CB66CC">
        <w:rPr>
          <w:rStyle w:val="StyleUnderline"/>
        </w:rPr>
        <w:t>in order to</w:t>
      </w:r>
      <w:proofErr w:type="gramEnd"/>
      <w:r w:rsidRPr="00CB66CC">
        <w:rPr>
          <w:rStyle w:val="StyleUnderline"/>
        </w:rPr>
        <w:t xml:space="preserve"> try to forestall that decision</w:t>
      </w:r>
      <w:r w:rsidRPr="00CB66CC">
        <w:rPr>
          <w:sz w:val="16"/>
        </w:rPr>
        <w:t>. Like a strong drug given only to very sick patients, alliances thus may have a powerful effect even if they sometimes fail to work as hoped. 10</w:t>
      </w:r>
    </w:p>
    <w:p w14:paraId="76EF9AFB" w14:textId="77777777" w:rsidR="006F3CD9" w:rsidRPr="00CB66CC" w:rsidRDefault="006F3CD9" w:rsidP="006F3CD9">
      <w:pPr>
        <w:rPr>
          <w:sz w:val="16"/>
        </w:rPr>
      </w:pPr>
      <w:r w:rsidRPr="00CB66CC">
        <w:rPr>
          <w:sz w:val="16"/>
        </w:rPr>
        <w:t xml:space="preserve">Bearing these challenges in mind, </w:t>
      </w:r>
      <w:r w:rsidRPr="00CB66CC">
        <w:rPr>
          <w:rStyle w:val="StyleUnderline"/>
        </w:rPr>
        <w:t xml:space="preserve">the </w:t>
      </w:r>
      <w:r w:rsidRPr="00CB66CC">
        <w:rPr>
          <w:rStyle w:val="Emphasis"/>
        </w:rPr>
        <w:t>most relevant</w:t>
      </w:r>
      <w:r w:rsidRPr="00CB66CC">
        <w:rPr>
          <w:rStyle w:val="StyleUnderline"/>
        </w:rPr>
        <w:t xml:space="preserve"> findings that emerge </w:t>
      </w:r>
      <w:r w:rsidRPr="00CB66CC">
        <w:rPr>
          <w:rStyle w:val="Emphasis"/>
        </w:rPr>
        <w:t>from this literature are</w:t>
      </w:r>
      <w:r w:rsidRPr="00CB66CC">
        <w:rPr>
          <w:sz w:val="16"/>
        </w:rPr>
        <w:t>:</w:t>
      </w:r>
    </w:p>
    <w:p w14:paraId="611996A7" w14:textId="77777777" w:rsidR="006F3CD9" w:rsidRPr="00CB66CC" w:rsidRDefault="006F3CD9" w:rsidP="006F3CD9">
      <w:pPr>
        <w:pStyle w:val="ListParagraph"/>
        <w:numPr>
          <w:ilvl w:val="0"/>
          <w:numId w:val="12"/>
        </w:numPr>
        <w:rPr>
          <w:sz w:val="16"/>
        </w:rPr>
      </w:pPr>
      <w:r w:rsidRPr="00CB66CC">
        <w:rPr>
          <w:rStyle w:val="StyleUnderline"/>
        </w:rPr>
        <w:t>The</w:t>
      </w:r>
      <w:r w:rsidRPr="00CB66CC">
        <w:rPr>
          <w:sz w:val="16"/>
        </w:rPr>
        <w:t xml:space="preserve"> </w:t>
      </w:r>
      <w:r w:rsidRPr="00CB66CC">
        <w:rPr>
          <w:rStyle w:val="Emphasis"/>
        </w:rPr>
        <w:t>most recent statistical analysis</w:t>
      </w:r>
      <w:r w:rsidRPr="00CB66CC">
        <w:rPr>
          <w:sz w:val="16"/>
        </w:rPr>
        <w:t xml:space="preserve"> of the precise question at issue </w:t>
      </w:r>
      <w:r w:rsidRPr="00CB66CC">
        <w:rPr>
          <w:rStyle w:val="StyleUnderline"/>
        </w:rPr>
        <w:t>concludes that “</w:t>
      </w:r>
      <w:r w:rsidRPr="00CB66CC">
        <w:rPr>
          <w:rStyle w:val="StyleUnderline"/>
          <w:highlight w:val="green"/>
        </w:rPr>
        <w:t xml:space="preserve">security guarantees </w:t>
      </w:r>
      <w:r w:rsidRPr="00CB66CC">
        <w:rPr>
          <w:rStyle w:val="Emphasis"/>
        </w:rPr>
        <w:t xml:space="preserve">significantly </w:t>
      </w:r>
      <w:r w:rsidRPr="00CB66CC">
        <w:rPr>
          <w:rStyle w:val="Emphasis"/>
          <w:highlight w:val="green"/>
        </w:rPr>
        <w:t>reduce proliferation</w:t>
      </w:r>
      <w:r w:rsidRPr="00CB66CC">
        <w:rPr>
          <w:sz w:val="16"/>
        </w:rPr>
        <w:t xml:space="preserve"> </w:t>
      </w:r>
      <w:r w:rsidRPr="00CB66CC">
        <w:rPr>
          <w:rStyle w:val="StyleUnderline"/>
        </w:rPr>
        <w:t>proclivity</w:t>
      </w:r>
      <w:r w:rsidRPr="00CB66CC">
        <w:rPr>
          <w:sz w:val="16"/>
        </w:rPr>
        <w:t xml:space="preserve"> among their recipients.” In addition, </w:t>
      </w:r>
      <w:r w:rsidRPr="00CB66CC">
        <w:rPr>
          <w:rStyle w:val="StyleUnderline"/>
        </w:rPr>
        <w:t xml:space="preserve">states with such guarantees are less likely to </w:t>
      </w:r>
      <w:r w:rsidRPr="00CB66CC">
        <w:rPr>
          <w:rStyle w:val="Emphasis"/>
        </w:rPr>
        <w:t>export</w:t>
      </w:r>
      <w:r w:rsidRPr="00CB66CC">
        <w:rPr>
          <w:rStyle w:val="StyleUnderline"/>
        </w:rPr>
        <w:t xml:space="preserve"> sensitive</w:t>
      </w:r>
      <w:r w:rsidRPr="00CB66CC">
        <w:rPr>
          <w:sz w:val="16"/>
        </w:rPr>
        <w:t xml:space="preserve"> </w:t>
      </w:r>
      <w:r w:rsidRPr="00CB66CC">
        <w:rPr>
          <w:rStyle w:val="Emphasis"/>
        </w:rPr>
        <w:t>nuclear material and technology</w:t>
      </w:r>
      <w:r w:rsidRPr="00CB66CC">
        <w:rPr>
          <w:sz w:val="16"/>
        </w:rPr>
        <w:t xml:space="preserve"> to other nonnuclear states. 12 11 </w:t>
      </w:r>
    </w:p>
    <w:p w14:paraId="2DB56E18" w14:textId="77777777" w:rsidR="006F3CD9" w:rsidRPr="00CB66CC" w:rsidRDefault="006F3CD9" w:rsidP="006F3CD9">
      <w:pPr>
        <w:pStyle w:val="ListParagraph"/>
        <w:numPr>
          <w:ilvl w:val="0"/>
          <w:numId w:val="12"/>
        </w:numPr>
      </w:pPr>
      <w:r w:rsidRPr="00CB66CC">
        <w:rPr>
          <w:rStyle w:val="Emphasis"/>
        </w:rPr>
        <w:t>Case study research</w:t>
      </w:r>
      <w:r w:rsidRPr="00CB66CC">
        <w:t xml:space="preserve"> </w:t>
      </w:r>
      <w:r w:rsidRPr="00CB66CC">
        <w:rPr>
          <w:rStyle w:val="StyleUnderline"/>
        </w:rPr>
        <w:t>underscores that the complexity of motivations for acquiring nuclear weapons cannot be reduced to security</w:t>
      </w:r>
      <w:r w:rsidRPr="00CB66CC">
        <w:t xml:space="preserve">: domestic politics, economic interests, and prestige all matter. 13 </w:t>
      </w:r>
    </w:p>
    <w:p w14:paraId="244D5800" w14:textId="77777777" w:rsidR="006F3CD9" w:rsidRPr="00CB66CC" w:rsidRDefault="006F3CD9" w:rsidP="006F3CD9">
      <w:pPr>
        <w:pStyle w:val="ListParagraph"/>
        <w:numPr>
          <w:ilvl w:val="0"/>
          <w:numId w:val="12"/>
        </w:numPr>
        <w:rPr>
          <w:sz w:val="16"/>
        </w:rPr>
      </w:pPr>
      <w:r w:rsidRPr="00CB66CC">
        <w:rPr>
          <w:rStyle w:val="StyleUnderline"/>
        </w:rPr>
        <w:t xml:space="preserve">Multiple </w:t>
      </w:r>
      <w:r w:rsidRPr="00CB66CC">
        <w:rPr>
          <w:rStyle w:val="Emphasis"/>
          <w:highlight w:val="green"/>
        </w:rPr>
        <w:t>independent</w:t>
      </w:r>
      <w:r w:rsidRPr="00CB66CC">
        <w:rPr>
          <w:rStyle w:val="Emphasis"/>
        </w:rPr>
        <w:t>ly conceived</w:t>
      </w:r>
      <w:r w:rsidRPr="00CB66CC">
        <w:rPr>
          <w:rStyle w:val="StyleUnderline"/>
        </w:rPr>
        <w:t xml:space="preserve"> and</w:t>
      </w:r>
      <w:r w:rsidRPr="00CB66CC">
        <w:rPr>
          <w:sz w:val="16"/>
        </w:rPr>
        <w:t xml:space="preserve"> </w:t>
      </w:r>
      <w:r w:rsidRPr="00CB66CC">
        <w:rPr>
          <w:rStyle w:val="Emphasis"/>
        </w:rPr>
        <w:t>executed</w:t>
      </w:r>
      <w:r w:rsidRPr="00CB66CC">
        <w:rPr>
          <w:sz w:val="16"/>
        </w:rPr>
        <w:t xml:space="preserve"> </w:t>
      </w:r>
      <w:r w:rsidRPr="00CB66CC">
        <w:rPr>
          <w:rStyle w:val="StyleUnderline"/>
        </w:rPr>
        <w:t xml:space="preserve">recent case </w:t>
      </w:r>
      <w:r w:rsidRPr="00CB66CC">
        <w:rPr>
          <w:rStyle w:val="StyleUnderline"/>
          <w:highlight w:val="green"/>
        </w:rPr>
        <w:t>studies</w:t>
      </w:r>
      <w:r w:rsidRPr="00CB66CC">
        <w:rPr>
          <w:rStyle w:val="StyleUnderline"/>
        </w:rPr>
        <w:t xml:space="preserve"> nonetheless </w:t>
      </w:r>
      <w:r w:rsidRPr="00CB66CC">
        <w:rPr>
          <w:rStyle w:val="StyleUnderline"/>
          <w:highlight w:val="green"/>
        </w:rPr>
        <w:t>reveal</w:t>
      </w:r>
      <w:r w:rsidRPr="00CB66CC">
        <w:rPr>
          <w:rStyle w:val="StyleUnderline"/>
        </w:rPr>
        <w:t xml:space="preserve"> that </w:t>
      </w:r>
      <w:r w:rsidRPr="00CB66CC">
        <w:rPr>
          <w:rStyle w:val="Emphasis"/>
        </w:rPr>
        <w:t>security alliances</w:t>
      </w:r>
      <w:r w:rsidRPr="00CB66CC">
        <w:rPr>
          <w:sz w:val="16"/>
        </w:rPr>
        <w:t xml:space="preserve"> </w:t>
      </w:r>
      <w:r w:rsidRPr="00CB66CC">
        <w:rPr>
          <w:rStyle w:val="StyleUnderline"/>
        </w:rPr>
        <w:t>help explain numerous allied decisions not to proliferate even when security is not always the main driver of leaders’ interest</w:t>
      </w:r>
      <w:r w:rsidRPr="00CB66CC">
        <w:rPr>
          <w:sz w:val="16"/>
        </w:rPr>
        <w:t xml:space="preserve"> in a nuclear program. As Nuno Monteiro and Alexandre Debs stress, “</w:t>
      </w:r>
      <w:r w:rsidRPr="00CB66CC">
        <w:rPr>
          <w:rStyle w:val="StyleUnderline"/>
          <w:highlight w:val="green"/>
        </w:rPr>
        <w:t>States</w:t>
      </w:r>
      <w:r w:rsidRPr="00CB66CC">
        <w:rPr>
          <w:rStyle w:val="StyleUnderline"/>
        </w:rPr>
        <w:t xml:space="preserve"> whose security goals are subsumed by their sponsors’ own aims have </w:t>
      </w:r>
      <w:r w:rsidRPr="00CB66CC">
        <w:rPr>
          <w:rStyle w:val="Emphasis"/>
        </w:rPr>
        <w:t>never acquired the bomb</w:t>
      </w:r>
      <w:r w:rsidRPr="00CB66CC">
        <w:rPr>
          <w:sz w:val="16"/>
        </w:rPr>
        <w:t xml:space="preserve">. … </w:t>
      </w:r>
      <w:r w:rsidRPr="00CB66CC">
        <w:rPr>
          <w:rStyle w:val="StyleUnderline"/>
        </w:rPr>
        <w:t xml:space="preserve">This finding highlights the role of U.S. security commitments in </w:t>
      </w:r>
      <w:r w:rsidRPr="00CB66CC">
        <w:rPr>
          <w:rStyle w:val="Emphasis"/>
        </w:rPr>
        <w:t>stymieing nuclear proliferation</w:t>
      </w:r>
      <w:r w:rsidRPr="00CB66CC">
        <w:rPr>
          <w:sz w:val="16"/>
        </w:rPr>
        <w:t>: U</w:t>
      </w:r>
      <w:r w:rsidRPr="00CB66CC">
        <w:rPr>
          <w:rStyle w:val="StyleUnderline"/>
        </w:rPr>
        <w:t xml:space="preserve">.S. protégés will only </w:t>
      </w:r>
      <w:r w:rsidRPr="00CB66CC">
        <w:rPr>
          <w:rStyle w:val="Emphasis"/>
          <w:highlight w:val="green"/>
        </w:rPr>
        <w:t>seek the bomb</w:t>
      </w:r>
      <w:r w:rsidRPr="00CB66CC">
        <w:rPr>
          <w:rStyle w:val="StyleUnderline"/>
          <w:highlight w:val="green"/>
        </w:rPr>
        <w:t xml:space="preserve"> if they </w:t>
      </w:r>
      <w:r w:rsidRPr="00CB66CC">
        <w:rPr>
          <w:rStyle w:val="Emphasis"/>
          <w:highlight w:val="green"/>
        </w:rPr>
        <w:t>doubt U.S. protection</w:t>
      </w:r>
      <w:r w:rsidRPr="00CB66CC">
        <w:rPr>
          <w:sz w:val="16"/>
        </w:rPr>
        <w:t xml:space="preserve"> of their core security goals.” 15 14 </w:t>
      </w:r>
    </w:p>
    <w:p w14:paraId="4635C434" w14:textId="77777777" w:rsidR="006F3CD9" w:rsidRPr="00CB66CC" w:rsidRDefault="006F3CD9" w:rsidP="006F3CD9">
      <w:pPr>
        <w:pStyle w:val="ListParagraph"/>
        <w:numPr>
          <w:ilvl w:val="0"/>
          <w:numId w:val="12"/>
        </w:numPr>
        <w:rPr>
          <w:sz w:val="16"/>
        </w:rPr>
      </w:pPr>
      <w:r w:rsidRPr="00CB66CC">
        <w:rPr>
          <w:rStyle w:val="Emphasis"/>
        </w:rPr>
        <w:t>Multiple independently</w:t>
      </w:r>
      <w:r w:rsidRPr="00CB66CC">
        <w:rPr>
          <w:sz w:val="16"/>
        </w:rPr>
        <w:t xml:space="preserve"> conceived and executed recent </w:t>
      </w:r>
      <w:r w:rsidRPr="00CB66CC">
        <w:rPr>
          <w:rStyle w:val="Emphasis"/>
        </w:rPr>
        <w:t>case research</w:t>
      </w:r>
      <w:r w:rsidRPr="00CB66CC">
        <w:rPr>
          <w:sz w:val="16"/>
        </w:rPr>
        <w:t xml:space="preserve"> </w:t>
      </w:r>
      <w:r w:rsidRPr="00CB66CC">
        <w:rPr>
          <w:rStyle w:val="StyleUnderline"/>
        </w:rPr>
        <w:t xml:space="preserve">projects further unpack the conditions that decrease the likelihood of allied proliferation, centering on the </w:t>
      </w:r>
      <w:r w:rsidRPr="00CB66CC">
        <w:rPr>
          <w:rStyle w:val="Emphasis"/>
        </w:rPr>
        <w:t>credibility</w:t>
      </w:r>
      <w:r w:rsidRPr="00CB66CC">
        <w:rPr>
          <w:rStyle w:val="StyleUnderline"/>
        </w:rPr>
        <w:t xml:space="preserve"> of the </w:t>
      </w:r>
      <w:r w:rsidRPr="00CB66CC">
        <w:rPr>
          <w:rStyle w:val="Emphasis"/>
        </w:rPr>
        <w:t xml:space="preserve">alliance commitment. </w:t>
      </w:r>
      <w:r w:rsidRPr="00CB66CC">
        <w:rPr>
          <w:sz w:val="16"/>
        </w:rPr>
        <w:t xml:space="preserve">In addition, </w:t>
      </w:r>
      <w:r w:rsidRPr="00CB66CC">
        <w:rPr>
          <w:rStyle w:val="StyleUnderline"/>
        </w:rPr>
        <w:t>in</w:t>
      </w:r>
      <w:r w:rsidRPr="00CB66CC">
        <w:rPr>
          <w:sz w:val="16"/>
        </w:rPr>
        <w:t xml:space="preserve"> some </w:t>
      </w:r>
      <w:r w:rsidRPr="00CB66CC">
        <w:rPr>
          <w:rStyle w:val="StyleUnderline"/>
        </w:rPr>
        <w:t>cases of prevention failure, the alliances allow the patron to influence the ally’s nuclear program subsequently, decreasing further proliferation risks</w:t>
      </w:r>
      <w:r w:rsidRPr="00CB66CC">
        <w:rPr>
          <w:sz w:val="16"/>
        </w:rPr>
        <w:t xml:space="preserve">. 17 </w:t>
      </w:r>
    </w:p>
    <w:p w14:paraId="17B4CE51" w14:textId="77777777" w:rsidR="006F3CD9" w:rsidRPr="00CB66CC" w:rsidRDefault="006F3CD9" w:rsidP="006F3CD9">
      <w:pPr>
        <w:pStyle w:val="ListParagraph"/>
        <w:numPr>
          <w:ilvl w:val="0"/>
          <w:numId w:val="12"/>
        </w:numPr>
      </w:pPr>
      <w:r w:rsidRPr="00CB66CC">
        <w:rPr>
          <w:rStyle w:val="StyleUnderline"/>
        </w:rPr>
        <w:t xml:space="preserve">Security alliances lower the likelihood of </w:t>
      </w:r>
      <w:r w:rsidRPr="00CB66CC">
        <w:rPr>
          <w:rStyle w:val="Emphasis"/>
        </w:rPr>
        <w:t>proliferation cascades</w:t>
      </w:r>
      <w:r w:rsidRPr="00CB66CC">
        <w:t xml:space="preserve">. To be sure, </w:t>
      </w:r>
      <w:r w:rsidRPr="00CB66CC">
        <w:rPr>
          <w:rStyle w:val="StyleUnderline"/>
        </w:rPr>
        <w:t>many predicted cascades did not occur.</w:t>
      </w:r>
      <w:r w:rsidRPr="00CB66CC">
        <w:t xml:space="preserve"> But </w:t>
      </w:r>
      <w:r w:rsidRPr="00CB66CC">
        <w:rPr>
          <w:rStyle w:val="StyleUnderline"/>
        </w:rPr>
        <w:t xml:space="preserve">security </w:t>
      </w:r>
      <w:r w:rsidRPr="00CB66CC">
        <w:rPr>
          <w:rStyle w:val="Emphasis"/>
        </w:rPr>
        <w:t>provision</w:t>
      </w:r>
      <w:r w:rsidRPr="00CB66CC">
        <w:rPr>
          <w:rStyle w:val="StyleUnderline"/>
        </w:rPr>
        <w:t xml:space="preserve">, mainly by the </w:t>
      </w:r>
      <w:r w:rsidRPr="00CB66CC">
        <w:rPr>
          <w:rStyle w:val="Emphasis"/>
        </w:rPr>
        <w:t>United States</w:t>
      </w:r>
      <w:r w:rsidRPr="00CB66CC">
        <w:rPr>
          <w:rStyle w:val="StyleUnderline"/>
        </w:rPr>
        <w:t xml:space="preserve">, is a </w:t>
      </w:r>
      <w:r w:rsidRPr="00CB66CC">
        <w:rPr>
          <w:rStyle w:val="Emphasis"/>
        </w:rPr>
        <w:t>key</w:t>
      </w:r>
      <w:r w:rsidRPr="00CB66CC">
        <w:rPr>
          <w:rStyle w:val="StyleUnderline"/>
        </w:rPr>
        <w:t xml:space="preserve"> reason why</w:t>
      </w:r>
      <w:r w:rsidRPr="00CB66CC">
        <w:t xml:space="preserve">. </w:t>
      </w:r>
      <w:r w:rsidRPr="00CB66CC">
        <w:rPr>
          <w:rStyle w:val="StyleUnderline"/>
        </w:rPr>
        <w:t xml:space="preserve">The </w:t>
      </w:r>
      <w:r w:rsidRPr="00CB66CC">
        <w:rPr>
          <w:rStyle w:val="Emphasis"/>
        </w:rPr>
        <w:t>most comprehensive statistical analysis</w:t>
      </w:r>
      <w:r w:rsidRPr="00CB66CC">
        <w:t xml:space="preserve"> </w:t>
      </w:r>
      <w:r w:rsidRPr="00CB66CC">
        <w:rPr>
          <w:rStyle w:val="StyleUnderline"/>
        </w:rPr>
        <w:t xml:space="preserve">finds that states are more likely to proliferate in response to neighbors when </w:t>
      </w:r>
      <w:r w:rsidRPr="00CB66CC">
        <w:rPr>
          <w:rStyle w:val="Emphasis"/>
        </w:rPr>
        <w:t>three conditions are met</w:t>
      </w:r>
      <w:r w:rsidRPr="00CB66CC">
        <w:t xml:space="preserve">: (1) </w:t>
      </w:r>
      <w:r w:rsidRPr="00CB66CC">
        <w:rPr>
          <w:rStyle w:val="StyleUnderline"/>
        </w:rPr>
        <w:t xml:space="preserve">there is an </w:t>
      </w:r>
      <w:r w:rsidRPr="00CB66CC">
        <w:rPr>
          <w:rStyle w:val="Emphasis"/>
        </w:rPr>
        <w:t xml:space="preserve">intense security rivalry </w:t>
      </w:r>
      <w:r w:rsidRPr="00CB66CC">
        <w:rPr>
          <w:rStyle w:val="StyleUnderline"/>
        </w:rPr>
        <w:t>between the two countries</w:t>
      </w:r>
      <w:r w:rsidRPr="00CB66CC">
        <w:t xml:space="preserve">; (2) </w:t>
      </w:r>
      <w:r w:rsidRPr="00CB66CC">
        <w:rPr>
          <w:rStyle w:val="StyleUnderline"/>
        </w:rPr>
        <w:t>the</w:t>
      </w:r>
      <w:r w:rsidRPr="00CB66CC">
        <w:t xml:space="preserve"> prospective </w:t>
      </w:r>
      <w:r w:rsidRPr="00CB66CC">
        <w:rPr>
          <w:rStyle w:val="StyleUnderline"/>
        </w:rPr>
        <w:t xml:space="preserve">proliferating state </w:t>
      </w:r>
      <w:r w:rsidRPr="00CB66CC">
        <w:rPr>
          <w:rStyle w:val="Emphasis"/>
        </w:rPr>
        <w:t>does not have a security guarantee</w:t>
      </w:r>
      <w:r w:rsidRPr="00CB66CC">
        <w:rPr>
          <w:rStyle w:val="StyleUnderline"/>
        </w:rPr>
        <w:t xml:space="preserve"> from a </w:t>
      </w:r>
      <w:r w:rsidRPr="00CB66CC">
        <w:rPr>
          <w:rStyle w:val="Emphasis"/>
        </w:rPr>
        <w:t>nuclear</w:t>
      </w:r>
      <w:r w:rsidRPr="00CB66CC">
        <w:rPr>
          <w:rStyle w:val="StyleUnderline"/>
        </w:rPr>
        <w:t xml:space="preserve">- armed </w:t>
      </w:r>
      <w:r w:rsidRPr="00CB66CC">
        <w:rPr>
          <w:rStyle w:val="Emphasis"/>
        </w:rPr>
        <w:t>patron</w:t>
      </w:r>
      <w:r w:rsidRPr="00CB66CC">
        <w:t xml:space="preserve">; </w:t>
      </w:r>
      <w:r w:rsidRPr="00CB66CC">
        <w:rPr>
          <w:rStyle w:val="StyleUnderline"/>
        </w:rPr>
        <w:t>and</w:t>
      </w:r>
      <w:r w:rsidRPr="00CB66CC">
        <w:t xml:space="preserve"> (3) </w:t>
      </w:r>
      <w:r w:rsidRPr="00CB66CC">
        <w:rPr>
          <w:rStyle w:val="StyleUnderline"/>
        </w:rPr>
        <w:t>the potential proliferator has the industrial and technical capacity to launch an indigenous</w:t>
      </w:r>
      <w:r w:rsidRPr="00CB66CC">
        <w:t xml:space="preserve"> nuclear </w:t>
      </w:r>
      <w:r w:rsidRPr="00CB66CC">
        <w:rPr>
          <w:rStyle w:val="StyleUnderline"/>
        </w:rPr>
        <w:t>program</w:t>
      </w:r>
      <w:r w:rsidRPr="00CB66CC">
        <w:t>. 18 19 16</w:t>
      </w:r>
    </w:p>
    <w:p w14:paraId="0E5BC196" w14:textId="77777777" w:rsidR="006F3CD9" w:rsidRPr="00CB66CC" w:rsidRDefault="006F3CD9" w:rsidP="006F3CD9">
      <w:pPr>
        <w:rPr>
          <w:sz w:val="16"/>
        </w:rPr>
      </w:pPr>
      <w:r w:rsidRPr="00CB66CC">
        <w:rPr>
          <w:sz w:val="16"/>
        </w:rPr>
        <w:t>In sum, as Monteiro and Debs note, “Despite grave concerns that more states would seek a nuclear deterrent to counter U.S. power preponderance,” in fact “</w:t>
      </w:r>
      <w:r w:rsidRPr="00CB66CC">
        <w:rPr>
          <w:rStyle w:val="StyleUnderline"/>
        </w:rPr>
        <w:t xml:space="preserve">the </w:t>
      </w:r>
      <w:r w:rsidRPr="00CB66CC">
        <w:rPr>
          <w:rStyle w:val="StyleUnderline"/>
          <w:highlight w:val="green"/>
        </w:rPr>
        <w:t>spread</w:t>
      </w:r>
      <w:r w:rsidRPr="00CB66CC">
        <w:rPr>
          <w:rStyle w:val="StyleUnderline"/>
        </w:rPr>
        <w:t xml:space="preserve"> of nuclear weapons </w:t>
      </w:r>
      <w:r w:rsidRPr="00CB66CC">
        <w:rPr>
          <w:rStyle w:val="Emphasis"/>
          <w:highlight w:val="green"/>
        </w:rPr>
        <w:t>decelerated</w:t>
      </w:r>
      <w:r w:rsidRPr="00CB66CC">
        <w:rPr>
          <w:rStyle w:val="StyleUnderline"/>
          <w:highlight w:val="green"/>
        </w:rPr>
        <w:t xml:space="preserve"> with the </w:t>
      </w:r>
      <w:r w:rsidRPr="00CB66CC">
        <w:rPr>
          <w:rStyle w:val="Emphasis"/>
          <w:highlight w:val="green"/>
        </w:rPr>
        <w:t>end of the Cold War</w:t>
      </w:r>
      <w:r w:rsidRPr="00CB66CC">
        <w:rPr>
          <w:sz w:val="16"/>
        </w:rPr>
        <w:t xml:space="preserve"> in 1989.” </w:t>
      </w:r>
      <w:r w:rsidRPr="00CB66CC">
        <w:rPr>
          <w:rStyle w:val="StyleUnderline"/>
        </w:rPr>
        <w:t xml:space="preserve">Their research, as well as that of </w:t>
      </w:r>
      <w:r w:rsidRPr="00CB66CC">
        <w:rPr>
          <w:rStyle w:val="Emphasis"/>
        </w:rPr>
        <w:t>scores of scholars</w:t>
      </w:r>
      <w:r w:rsidRPr="00CB66CC">
        <w:rPr>
          <w:sz w:val="16"/>
        </w:rPr>
        <w:t xml:space="preserve"> </w:t>
      </w:r>
      <w:r w:rsidRPr="00CB66CC">
        <w:rPr>
          <w:rStyle w:val="StyleUnderline"/>
        </w:rPr>
        <w:t>using</w:t>
      </w:r>
      <w:r w:rsidRPr="00CB66CC">
        <w:rPr>
          <w:sz w:val="16"/>
        </w:rPr>
        <w:t xml:space="preserve"> </w:t>
      </w:r>
      <w:r w:rsidRPr="00CB66CC">
        <w:rPr>
          <w:rStyle w:val="Emphasis"/>
        </w:rPr>
        <w:t>multiple methods</w:t>
      </w:r>
      <w:r w:rsidRPr="00CB66CC">
        <w:rPr>
          <w:sz w:val="16"/>
        </w:rPr>
        <w:t xml:space="preserve"> </w:t>
      </w:r>
      <w:r w:rsidRPr="00CB66CC">
        <w:rPr>
          <w:rStyle w:val="StyleUnderline"/>
        </w:rPr>
        <w:t xml:space="preserve">and representing many </w:t>
      </w:r>
      <w:r w:rsidRPr="00CB66CC">
        <w:rPr>
          <w:rStyle w:val="Emphasis"/>
        </w:rPr>
        <w:t>contrasting theoretical perspectives</w:t>
      </w:r>
      <w:r w:rsidRPr="00CB66CC">
        <w:rPr>
          <w:sz w:val="16"/>
        </w:rPr>
        <w:t xml:space="preserve">, </w:t>
      </w:r>
      <w:r w:rsidRPr="00CB66CC">
        <w:rPr>
          <w:rStyle w:val="StyleUnderline"/>
        </w:rPr>
        <w:t xml:space="preserve">shows that </w:t>
      </w:r>
      <w:r w:rsidRPr="00CB66CC">
        <w:rPr>
          <w:rStyle w:val="StyleUnderline"/>
          <w:highlight w:val="green"/>
        </w:rPr>
        <w:t>US</w:t>
      </w:r>
      <w:r w:rsidRPr="00CB66CC">
        <w:rPr>
          <w:rStyle w:val="StyleUnderline"/>
        </w:rPr>
        <w:t xml:space="preserve"> </w:t>
      </w:r>
      <w:r w:rsidRPr="00CB66CC">
        <w:rPr>
          <w:rStyle w:val="Emphasis"/>
        </w:rPr>
        <w:t xml:space="preserve">security </w:t>
      </w:r>
      <w:r w:rsidRPr="00CB66CC">
        <w:rPr>
          <w:rStyle w:val="Emphasis"/>
          <w:highlight w:val="green"/>
        </w:rPr>
        <w:t>guarantees</w:t>
      </w:r>
      <w:r w:rsidRPr="00CB66CC">
        <w:rPr>
          <w:rStyle w:val="StyleUnderline"/>
        </w:rPr>
        <w:t xml:space="preserve"> and the counter- proliferation policy </w:t>
      </w:r>
      <w:r w:rsidRPr="00CB66CC">
        <w:rPr>
          <w:rStyle w:val="Emphasis"/>
        </w:rPr>
        <w:t>deep engagement</w:t>
      </w:r>
      <w:r w:rsidRPr="00CB66CC">
        <w:rPr>
          <w:sz w:val="16"/>
        </w:rPr>
        <w:t xml:space="preserve"> </w:t>
      </w:r>
      <w:r w:rsidRPr="00CB66CC">
        <w:rPr>
          <w:rStyle w:val="StyleUnderline"/>
        </w:rPr>
        <w:t xml:space="preserve">allows </w:t>
      </w:r>
      <w:r w:rsidRPr="00CB66CC">
        <w:rPr>
          <w:rStyle w:val="StyleUnderline"/>
          <w:highlight w:val="green"/>
        </w:rPr>
        <w:t>are</w:t>
      </w:r>
      <w:r w:rsidRPr="00CB66CC">
        <w:rPr>
          <w:rStyle w:val="StyleUnderline"/>
        </w:rPr>
        <w:t xml:space="preserve"> a </w:t>
      </w:r>
      <w:r w:rsidRPr="00CB66CC">
        <w:rPr>
          <w:rStyle w:val="Emphasis"/>
        </w:rPr>
        <w:t>big part</w:t>
      </w:r>
      <w:r w:rsidRPr="00CB66CC">
        <w:rPr>
          <w:rStyle w:val="StyleUnderline"/>
        </w:rPr>
        <w:t xml:space="preserve"> of the </w:t>
      </w:r>
      <w:r w:rsidRPr="00CB66CC">
        <w:rPr>
          <w:rStyle w:val="Emphasis"/>
        </w:rPr>
        <w:t xml:space="preserve">reason </w:t>
      </w:r>
      <w:r w:rsidRPr="00CB66CC">
        <w:rPr>
          <w:rStyle w:val="Emphasis"/>
          <w:highlight w:val="green"/>
        </w:rPr>
        <w:t>why</w:t>
      </w:r>
      <w:r w:rsidRPr="00CB66CC">
        <w:rPr>
          <w:sz w:val="16"/>
        </w:rPr>
        <w:t>. 20</w:t>
      </w:r>
    </w:p>
    <w:p w14:paraId="711E47E5" w14:textId="77777777" w:rsidR="006F3CD9" w:rsidRPr="00CB66CC" w:rsidRDefault="006F3CD9" w:rsidP="006F3CD9">
      <w:pPr>
        <w:rPr>
          <w:sz w:val="16"/>
        </w:rPr>
      </w:pPr>
      <w:r w:rsidRPr="00CB66CC">
        <w:rPr>
          <w:sz w:val="16"/>
        </w:rPr>
        <w:t xml:space="preserve">The Costs of Nuclear Proliferation General empirical findings thus lend support to the proposition that security alliances impede nuclear proliferation. But is this a net contributor to global security? Most practitioners and policy analysts would probably not even bring this up as a question and would automatically answer yes if it were raised. Yet a small but very prominent group of theorists within the academy reach a different answer: </w:t>
      </w:r>
      <w:r w:rsidRPr="00CB66CC">
        <w:rPr>
          <w:rStyle w:val="StyleUnderline"/>
        </w:rPr>
        <w:t xml:space="preserve">some of the same realist precepts that generate the theoretical prediction that retrenchment would increase demand for nuclear weapons also suggest that proliferation might </w:t>
      </w:r>
      <w:r w:rsidRPr="00CB66CC">
        <w:rPr>
          <w:rStyle w:val="Emphasis"/>
        </w:rPr>
        <w:t>increase security</w:t>
      </w:r>
      <w:r w:rsidRPr="00CB66CC">
        <w:rPr>
          <w:sz w:val="16"/>
        </w:rPr>
        <w:t xml:space="preserve"> such that the net effect of retrenchment could be neutral. Most notably, “</w:t>
      </w:r>
      <w:r w:rsidRPr="00CB66CC">
        <w:rPr>
          <w:rStyle w:val="Emphasis"/>
        </w:rPr>
        <w:t>nuclear optimists</w:t>
      </w:r>
      <w:r w:rsidRPr="00CB66CC">
        <w:rPr>
          <w:sz w:val="16"/>
        </w:rPr>
        <w:t xml:space="preserve">” </w:t>
      </w:r>
      <w:r w:rsidRPr="00CB66CC">
        <w:rPr>
          <w:rStyle w:val="StyleUnderline"/>
        </w:rPr>
        <w:t>like</w:t>
      </w:r>
      <w:r w:rsidRPr="00CB66CC">
        <w:rPr>
          <w:sz w:val="16"/>
        </w:rPr>
        <w:t xml:space="preserve"> Kenneth </w:t>
      </w:r>
      <w:r w:rsidRPr="00CB66CC">
        <w:rPr>
          <w:rStyle w:val="Emphasis"/>
        </w:rPr>
        <w:t>Waltz</w:t>
      </w:r>
      <w:r w:rsidRPr="00CB66CC">
        <w:rPr>
          <w:sz w:val="16"/>
        </w:rPr>
        <w:t xml:space="preserve"> </w:t>
      </w:r>
      <w:r w:rsidRPr="00CB66CC">
        <w:rPr>
          <w:rStyle w:val="StyleUnderline"/>
        </w:rPr>
        <w:t xml:space="preserve">contend that </w:t>
      </w:r>
      <w:r w:rsidRPr="00CB66CC">
        <w:rPr>
          <w:rStyle w:val="Emphasis"/>
        </w:rPr>
        <w:t>deterrence</w:t>
      </w:r>
      <w:r w:rsidRPr="00CB66CC">
        <w:rPr>
          <w:rStyle w:val="StyleUnderline"/>
        </w:rPr>
        <w:t xml:space="preserve"> essentially solves the security problem for all </w:t>
      </w:r>
      <w:r w:rsidRPr="00CB66CC">
        <w:rPr>
          <w:rStyle w:val="Emphasis"/>
        </w:rPr>
        <w:t>nuclear- armed states</w:t>
      </w:r>
      <w:r w:rsidRPr="00CB66CC">
        <w:rPr>
          <w:sz w:val="16"/>
        </w:rPr>
        <w:t xml:space="preserve">, </w:t>
      </w:r>
      <w:r w:rsidRPr="00CB66CC">
        <w:rPr>
          <w:rStyle w:val="StyleUnderline"/>
        </w:rPr>
        <w:t xml:space="preserve">largely eliminating the direct use of force </w:t>
      </w:r>
      <w:r w:rsidRPr="00CB66CC">
        <w:rPr>
          <w:sz w:val="16"/>
        </w:rPr>
        <w:t xml:space="preserve">among them. It follows that </w:t>
      </w:r>
      <w:r w:rsidRPr="00CB66CC">
        <w:rPr>
          <w:rStyle w:val="StyleUnderline"/>
        </w:rPr>
        <w:t xml:space="preserve">US retrenchment might generate an initial decrease in security followed by an </w:t>
      </w:r>
      <w:r w:rsidRPr="00CB66CC">
        <w:rPr>
          <w:rStyle w:val="Emphasis"/>
        </w:rPr>
        <w:t>increase as insecure states acquire nuclear capabilities</w:t>
      </w:r>
      <w:r w:rsidRPr="00CB66CC">
        <w:rPr>
          <w:sz w:val="16"/>
        </w:rPr>
        <w:t xml:space="preserve">, </w:t>
      </w:r>
      <w:r w:rsidRPr="00CB66CC">
        <w:rPr>
          <w:rStyle w:val="StyleUnderline"/>
        </w:rPr>
        <w:t>ultimately leaving no net effect on international security</w:t>
      </w:r>
      <w:r w:rsidRPr="00CB66CC">
        <w:rPr>
          <w:sz w:val="16"/>
        </w:rPr>
        <w:t>. 21</w:t>
      </w:r>
    </w:p>
    <w:p w14:paraId="31B90312" w14:textId="77777777" w:rsidR="006F3CD9" w:rsidRPr="00CB66CC" w:rsidRDefault="006F3CD9" w:rsidP="006F3CD9">
      <w:pPr>
        <w:rPr>
          <w:sz w:val="16"/>
        </w:rPr>
      </w:pPr>
      <w:r w:rsidRPr="00CB66CC">
        <w:rPr>
          <w:rStyle w:val="StyleUnderline"/>
        </w:rPr>
        <w:t xml:space="preserve">This perspective is countered by </w:t>
      </w:r>
      <w:r w:rsidRPr="00CB66CC">
        <w:rPr>
          <w:sz w:val="16"/>
        </w:rPr>
        <w:t>“</w:t>
      </w:r>
      <w:r w:rsidRPr="00CB66CC">
        <w:rPr>
          <w:rStyle w:val="Emphasis"/>
        </w:rPr>
        <w:t>nuclear pessimists</w:t>
      </w:r>
      <w:r w:rsidRPr="00CB66CC">
        <w:rPr>
          <w:sz w:val="16"/>
        </w:rPr>
        <w:t xml:space="preserve">” such as Scott Sagan. Reaching outside realism to organization theory and other bodies of social science research, </w:t>
      </w:r>
      <w:r w:rsidRPr="00CB66CC">
        <w:rPr>
          <w:rStyle w:val="StyleUnderline"/>
        </w:rPr>
        <w:t xml:space="preserve">they see </w:t>
      </w:r>
      <w:r w:rsidRPr="00CB66CC">
        <w:rPr>
          <w:rStyle w:val="StyleUnderline"/>
          <w:highlight w:val="green"/>
        </w:rPr>
        <w:t>major</w:t>
      </w:r>
      <w:r w:rsidRPr="00CB66CC">
        <w:rPr>
          <w:rStyle w:val="StyleUnderline"/>
        </w:rPr>
        <w:t xml:space="preserve"> security </w:t>
      </w:r>
      <w:r w:rsidRPr="00CB66CC">
        <w:rPr>
          <w:rStyle w:val="StyleUnderline"/>
          <w:highlight w:val="green"/>
        </w:rPr>
        <w:t xml:space="preserve">downsides from </w:t>
      </w:r>
      <w:r w:rsidRPr="00CB66CC">
        <w:rPr>
          <w:rStyle w:val="Emphasis"/>
          <w:highlight w:val="green"/>
        </w:rPr>
        <w:t>new nuclear states</w:t>
      </w:r>
      <w:r w:rsidRPr="00CB66CC">
        <w:rPr>
          <w:rStyle w:val="StyleUnderline"/>
        </w:rPr>
        <w:t xml:space="preserve">. </w:t>
      </w:r>
      <w:r w:rsidRPr="00CB66CC">
        <w:rPr>
          <w:rStyle w:val="Emphasis"/>
        </w:rPr>
        <w:t>Copious research</w:t>
      </w:r>
      <w:r w:rsidRPr="00CB66CC">
        <w:rPr>
          <w:sz w:val="16"/>
        </w:rPr>
        <w:t xml:space="preserve"> produced by Sagan and </w:t>
      </w:r>
      <w:proofErr w:type="gramStart"/>
      <w:r w:rsidRPr="00CB66CC">
        <w:rPr>
          <w:sz w:val="16"/>
        </w:rPr>
        <w:t>others</w:t>
      </w:r>
      <w:proofErr w:type="gramEnd"/>
      <w:r w:rsidRPr="00CB66CC">
        <w:rPr>
          <w:sz w:val="16"/>
        </w:rPr>
        <w:t xml:space="preserve"> </w:t>
      </w:r>
      <w:r w:rsidRPr="00CB66CC">
        <w:rPr>
          <w:rStyle w:val="StyleUnderline"/>
        </w:rPr>
        <w:t xml:space="preserve">casts doubt on the expectation that </w:t>
      </w:r>
      <w:r w:rsidRPr="00CB66CC">
        <w:rPr>
          <w:rStyle w:val="Emphasis"/>
        </w:rPr>
        <w:t>governments</w:t>
      </w:r>
      <w:r w:rsidRPr="00CB66CC">
        <w:rPr>
          <w:rStyle w:val="StyleUnderline"/>
        </w:rPr>
        <w:t xml:space="preserve"> can be </w:t>
      </w:r>
      <w:r w:rsidRPr="00CB66CC">
        <w:rPr>
          <w:rStyle w:val="Emphasis"/>
        </w:rPr>
        <w:t>relied upon</w:t>
      </w:r>
      <w:r w:rsidRPr="00CB66CC">
        <w:rPr>
          <w:rStyle w:val="StyleUnderline"/>
        </w:rPr>
        <w:t xml:space="preserve"> to create </w:t>
      </w:r>
      <w:r w:rsidRPr="00CB66CC">
        <w:rPr>
          <w:rStyle w:val="Emphasis"/>
        </w:rPr>
        <w:t>secure</w:t>
      </w:r>
      <w:r w:rsidRPr="00CB66CC">
        <w:rPr>
          <w:rStyle w:val="StyleUnderline"/>
        </w:rPr>
        <w:t xml:space="preserve"> and </w:t>
      </w:r>
      <w:r w:rsidRPr="00CB66CC">
        <w:rPr>
          <w:rStyle w:val="Emphasis"/>
        </w:rPr>
        <w:t>controlled</w:t>
      </w:r>
      <w:r w:rsidRPr="00CB66CC">
        <w:rPr>
          <w:rStyle w:val="StyleUnderline"/>
        </w:rPr>
        <w:t xml:space="preserve"> </w:t>
      </w:r>
      <w:r w:rsidRPr="00CB66CC">
        <w:rPr>
          <w:rStyle w:val="Emphasis"/>
        </w:rPr>
        <w:t>nuclear forces</w:t>
      </w:r>
      <w:r w:rsidRPr="00CB66CC">
        <w:rPr>
          <w:rStyle w:val="StyleUnderline"/>
        </w:rPr>
        <w:t xml:space="preserve">. The more nuclear states there are, the </w:t>
      </w:r>
      <w:r w:rsidRPr="00CB66CC">
        <w:rPr>
          <w:rStyle w:val="StyleUnderline"/>
          <w:highlight w:val="green"/>
        </w:rPr>
        <w:t>higher</w:t>
      </w:r>
      <w:r w:rsidRPr="00CB66CC">
        <w:rPr>
          <w:rStyle w:val="StyleUnderline"/>
        </w:rPr>
        <w:t xml:space="preserve"> the </w:t>
      </w:r>
      <w:r w:rsidRPr="00CB66CC">
        <w:rPr>
          <w:rStyle w:val="StyleUnderline"/>
          <w:highlight w:val="green"/>
        </w:rPr>
        <w:t>probability</w:t>
      </w:r>
      <w:r w:rsidRPr="00CB66CC">
        <w:rPr>
          <w:rStyle w:val="StyleUnderline"/>
        </w:rPr>
        <w:t xml:space="preserve"> that the organizational, psychological, and civil- military pathologies Sagan identifies will turn an episode like one of the numerous “</w:t>
      </w:r>
      <w:r w:rsidRPr="00CB66CC">
        <w:rPr>
          <w:rStyle w:val="Emphasis"/>
        </w:rPr>
        <w:t>near misses” he uncovers</w:t>
      </w:r>
      <w:r w:rsidRPr="00CB66CC">
        <w:rPr>
          <w:sz w:val="16"/>
        </w:rPr>
        <w:t xml:space="preserve"> into actual nuclear use. As Campbell Craig warns, “</w:t>
      </w:r>
      <w:r w:rsidRPr="00CB66CC">
        <w:rPr>
          <w:rStyle w:val="StyleUnderline"/>
        </w:rPr>
        <w:t xml:space="preserve">One day a </w:t>
      </w:r>
      <w:r w:rsidRPr="00CB66CC">
        <w:rPr>
          <w:rStyle w:val="Emphasis"/>
          <w:highlight w:val="green"/>
        </w:rPr>
        <w:t>warning system</w:t>
      </w:r>
      <w:r w:rsidRPr="00CB66CC">
        <w:rPr>
          <w:rStyle w:val="Emphasis"/>
        </w:rPr>
        <w:t xml:space="preserve"> will </w:t>
      </w:r>
      <w:r w:rsidRPr="00CB66CC">
        <w:rPr>
          <w:rStyle w:val="Emphasis"/>
          <w:highlight w:val="green"/>
        </w:rPr>
        <w:t>fail</w:t>
      </w:r>
      <w:r w:rsidRPr="00CB66CC">
        <w:rPr>
          <w:sz w:val="16"/>
        </w:rPr>
        <w:t xml:space="preserve">, or </w:t>
      </w:r>
      <w:r w:rsidRPr="00CB66CC">
        <w:rPr>
          <w:rStyle w:val="Emphasis"/>
        </w:rPr>
        <w:t xml:space="preserve">an </w:t>
      </w:r>
      <w:r w:rsidRPr="00CB66CC">
        <w:rPr>
          <w:rStyle w:val="Emphasis"/>
          <w:highlight w:val="green"/>
        </w:rPr>
        <w:t>official will panic</w:t>
      </w:r>
      <w:r w:rsidRPr="00CB66CC">
        <w:rPr>
          <w:sz w:val="16"/>
        </w:rPr>
        <w:t xml:space="preserve">, </w:t>
      </w:r>
      <w:r w:rsidRPr="00CB66CC">
        <w:rPr>
          <w:rStyle w:val="StyleUnderline"/>
        </w:rPr>
        <w:t xml:space="preserve">or a terrorist </w:t>
      </w:r>
      <w:r w:rsidRPr="00CB66CC">
        <w:rPr>
          <w:rStyle w:val="Emphasis"/>
          <w:highlight w:val="green"/>
        </w:rPr>
        <w:t>attack will be misconstrued</w:t>
      </w:r>
      <w:r w:rsidRPr="00CB66CC">
        <w:rPr>
          <w:rStyle w:val="StyleUnderline"/>
        </w:rPr>
        <w:t xml:space="preserve">, and </w:t>
      </w:r>
      <w:r w:rsidRPr="00CB66CC">
        <w:rPr>
          <w:rStyle w:val="Emphasis"/>
        </w:rPr>
        <w:t xml:space="preserve">the </w:t>
      </w:r>
      <w:r w:rsidRPr="00CB66CC">
        <w:rPr>
          <w:rStyle w:val="Emphasis"/>
          <w:highlight w:val="green"/>
        </w:rPr>
        <w:t>missiles will fly</w:t>
      </w:r>
      <w:r w:rsidRPr="00CB66CC">
        <w:rPr>
          <w:rStyle w:val="StyleUnderline"/>
        </w:rPr>
        <w:t>.</w:t>
      </w:r>
      <w:r w:rsidRPr="00CB66CC">
        <w:rPr>
          <w:sz w:val="16"/>
        </w:rPr>
        <w:t>” 22 23</w:t>
      </w:r>
    </w:p>
    <w:p w14:paraId="21B78C27" w14:textId="77777777" w:rsidR="006F3CD9" w:rsidRPr="00CB66CC" w:rsidRDefault="006F3CD9" w:rsidP="006F3CD9">
      <w:pPr>
        <w:rPr>
          <w:sz w:val="16"/>
        </w:rPr>
      </w:pPr>
      <w:proofErr w:type="gramStart"/>
      <w:r w:rsidRPr="00CB66CC">
        <w:rPr>
          <w:sz w:val="16"/>
        </w:rPr>
        <w:t>Looking beyond these kinds of factors, it</w:t>
      </w:r>
      <w:proofErr w:type="gramEnd"/>
      <w:r w:rsidRPr="00CB66CC">
        <w:rPr>
          <w:sz w:val="16"/>
        </w:rPr>
        <w:t xml:space="preserve"> is notable that </w:t>
      </w:r>
      <w:r w:rsidRPr="00CB66CC">
        <w:rPr>
          <w:rStyle w:val="StyleUnderline"/>
        </w:rPr>
        <w:t>powerful reasons to question the assessment of proliferation optimists also emerge even if one assumes, as they do, that states are rational and seek only to maximize their security</w:t>
      </w:r>
      <w:r w:rsidRPr="00CB66CC">
        <w:rPr>
          <w:sz w:val="16"/>
        </w:rPr>
        <w:t xml:space="preserve">. First, </w:t>
      </w:r>
      <w:r w:rsidRPr="00CB66CC">
        <w:rPr>
          <w:rStyle w:val="StyleUnderline"/>
        </w:rPr>
        <w:t xml:space="preserve">nuclear deterrence can only work by </w:t>
      </w:r>
      <w:r w:rsidRPr="00CB66CC">
        <w:rPr>
          <w:rStyle w:val="Emphasis"/>
        </w:rPr>
        <w:t>raising the risk of nuclear war</w:t>
      </w:r>
      <w:r w:rsidRPr="00CB66CC">
        <w:rPr>
          <w:rStyle w:val="StyleUnderline"/>
        </w:rPr>
        <w:t xml:space="preserve">. For deterrence to be </w:t>
      </w:r>
      <w:r w:rsidRPr="00CB66CC">
        <w:rPr>
          <w:rStyle w:val="Emphasis"/>
        </w:rPr>
        <w:t>credible</w:t>
      </w:r>
      <w:r w:rsidRPr="00CB66CC">
        <w:rPr>
          <w:sz w:val="16"/>
        </w:rPr>
        <w:t xml:space="preserve">, </w:t>
      </w:r>
      <w:r w:rsidRPr="00CB66CC">
        <w:rPr>
          <w:rStyle w:val="StyleUnderline"/>
        </w:rPr>
        <w:t xml:space="preserve">there </w:t>
      </w:r>
      <w:proofErr w:type="gramStart"/>
      <w:r w:rsidRPr="00CB66CC">
        <w:rPr>
          <w:rStyle w:val="StyleUnderline"/>
        </w:rPr>
        <w:t>has to</w:t>
      </w:r>
      <w:proofErr w:type="gramEnd"/>
      <w:r w:rsidRPr="00CB66CC">
        <w:rPr>
          <w:rStyle w:val="StyleUnderline"/>
        </w:rPr>
        <w:t xml:space="preserve"> be a</w:t>
      </w:r>
      <w:r w:rsidRPr="00CB66CC">
        <w:rPr>
          <w:sz w:val="16"/>
        </w:rPr>
        <w:t xml:space="preserve"> </w:t>
      </w:r>
      <w:r w:rsidRPr="00CB66CC">
        <w:rPr>
          <w:rStyle w:val="Emphasis"/>
        </w:rPr>
        <w:t xml:space="preserve">nonzero chance </w:t>
      </w:r>
      <w:r w:rsidRPr="00CB66CC">
        <w:rPr>
          <w:rStyle w:val="StyleUnderline"/>
        </w:rPr>
        <w:t>of nuclear use</w:t>
      </w:r>
      <w:r w:rsidRPr="00CB66CC">
        <w:rPr>
          <w:sz w:val="16"/>
        </w:rPr>
        <w:t xml:space="preserve">. </w:t>
      </w:r>
      <w:r w:rsidRPr="00CB66CC">
        <w:rPr>
          <w:rStyle w:val="StyleUnderline"/>
        </w:rPr>
        <w:t xml:space="preserve">If nuclear use is </w:t>
      </w:r>
      <w:r w:rsidRPr="00CB66CC">
        <w:rPr>
          <w:rStyle w:val="Emphasis"/>
        </w:rPr>
        <w:t>impossible</w:t>
      </w:r>
      <w:r w:rsidRPr="00CB66CC">
        <w:rPr>
          <w:rStyle w:val="StyleUnderline"/>
        </w:rPr>
        <w:t xml:space="preserve">, </w:t>
      </w:r>
      <w:r w:rsidRPr="00CB66CC">
        <w:rPr>
          <w:rStyle w:val="Emphasis"/>
        </w:rPr>
        <w:t>deterrence cannot be credible</w:t>
      </w:r>
      <w:r w:rsidRPr="00CB66CC">
        <w:rPr>
          <w:sz w:val="16"/>
        </w:rPr>
        <w:t xml:space="preserve">. It follows that </w:t>
      </w:r>
      <w:r w:rsidRPr="00CB66CC">
        <w:rPr>
          <w:rStyle w:val="StyleUnderline"/>
        </w:rPr>
        <w:t>every nuclear deterrence relationship depends on some probability</w:t>
      </w:r>
      <w:r w:rsidRPr="00CB66CC">
        <w:rPr>
          <w:sz w:val="16"/>
        </w:rPr>
        <w:t xml:space="preserve"> of 24 nuclear use. </w:t>
      </w:r>
      <w:r w:rsidRPr="00CB66CC">
        <w:rPr>
          <w:rStyle w:val="StyleUnderline"/>
        </w:rPr>
        <w:t>The more such relationships there are</w:t>
      </w:r>
      <w:r w:rsidRPr="00CB66CC">
        <w:rPr>
          <w:sz w:val="16"/>
        </w:rPr>
        <w:t xml:space="preserve">, </w:t>
      </w:r>
      <w:r w:rsidRPr="00CB66CC">
        <w:rPr>
          <w:rStyle w:val="Emphasis"/>
        </w:rPr>
        <w:t>the greater the risk of nuclear war</w:t>
      </w:r>
      <w:r w:rsidRPr="00CB66CC">
        <w:rPr>
          <w:sz w:val="16"/>
        </w:rPr>
        <w:t xml:space="preserve">. Proliferation therefore increases the chances of nuclear war even in a perfectly rationalist world. Proliferation optimists cannot logically deny that nuclear spread increases the risk of nuclear war. Their argument must be that the security gains of nuclear spread outweigh this enhanced risk. </w:t>
      </w:r>
    </w:p>
    <w:p w14:paraId="19887A01" w14:textId="77777777" w:rsidR="006F3CD9" w:rsidRPr="00CB66CC" w:rsidRDefault="006F3CD9" w:rsidP="006F3CD9">
      <w:pPr>
        <w:rPr>
          <w:sz w:val="16"/>
        </w:rPr>
      </w:pPr>
      <w:r w:rsidRPr="00CB66CC">
        <w:rPr>
          <w:sz w:val="16"/>
        </w:rPr>
        <w:t xml:space="preserve">Estimating that risk is not simply a matter of pondering the conditions under which leaders will choose to unleash nuclear war. Rather, as Schelling established, the question is whether states will run the risk of using nuclear weapons. </w:t>
      </w:r>
      <w:r w:rsidRPr="00CB66CC">
        <w:rPr>
          <w:rStyle w:val="StyleUnderline"/>
        </w:rPr>
        <w:t>Nuclear crisis bargaining is about a “</w:t>
      </w:r>
      <w:r w:rsidRPr="00CB66CC">
        <w:rPr>
          <w:rStyle w:val="Emphasis"/>
        </w:rPr>
        <w:t>competition in risk taking</w:t>
      </w:r>
      <w:r w:rsidRPr="00CB66CC">
        <w:rPr>
          <w:sz w:val="16"/>
        </w:rPr>
        <w:t xml:space="preserve">.” </w:t>
      </w:r>
      <w:proofErr w:type="spellStart"/>
      <w:r w:rsidRPr="00CB66CC">
        <w:rPr>
          <w:rStyle w:val="StyleUnderline"/>
        </w:rPr>
        <w:t>Kroenig</w:t>
      </w:r>
      <w:proofErr w:type="spellEnd"/>
      <w:r w:rsidRPr="00CB66CC">
        <w:rPr>
          <w:rStyle w:val="StyleUnderline"/>
        </w:rPr>
        <w:t xml:space="preserve"> counts some twenty cases in which states</w:t>
      </w:r>
      <w:r w:rsidRPr="00CB66CC">
        <w:rPr>
          <w:sz w:val="16"/>
        </w:rPr>
        <w:t>—including prominently the United States—</w:t>
      </w:r>
      <w:r w:rsidRPr="00CB66CC">
        <w:rPr>
          <w:rStyle w:val="StyleUnderline"/>
        </w:rPr>
        <w:t xml:space="preserve">ran real risks of nuclear war </w:t>
      </w:r>
      <w:proofErr w:type="gramStart"/>
      <w:r w:rsidRPr="00CB66CC">
        <w:rPr>
          <w:rStyle w:val="StyleUnderline"/>
        </w:rPr>
        <w:t>in order to</w:t>
      </w:r>
      <w:proofErr w:type="gramEnd"/>
      <w:r w:rsidRPr="00CB66CC">
        <w:rPr>
          <w:rStyle w:val="StyleUnderline"/>
        </w:rPr>
        <w:t xml:space="preserve"> prevail in crises</w:t>
      </w:r>
      <w:r w:rsidRPr="00CB66CC">
        <w:rPr>
          <w:sz w:val="16"/>
        </w:rPr>
        <w:t xml:space="preserve">. As </w:t>
      </w:r>
      <w:proofErr w:type="spellStart"/>
      <w:r w:rsidRPr="00CB66CC">
        <w:rPr>
          <w:sz w:val="16"/>
        </w:rPr>
        <w:t>Kroenig</w:t>
      </w:r>
      <w:proofErr w:type="spellEnd"/>
      <w:r w:rsidRPr="00CB66CC">
        <w:rPr>
          <w:sz w:val="16"/>
        </w:rPr>
        <w:t xml:space="preserve"> notes</w:t>
      </w:r>
      <w:r w:rsidRPr="00CB66CC">
        <w:rPr>
          <w:rStyle w:val="StyleUnderline"/>
        </w:rPr>
        <w:t xml:space="preserve">, “By asking whether states can be deterred or not … proliferation optimists are </w:t>
      </w:r>
      <w:r w:rsidRPr="00CB66CC">
        <w:rPr>
          <w:rStyle w:val="Emphasis"/>
        </w:rPr>
        <w:t>asking the wrong question</w:t>
      </w:r>
      <w:r w:rsidRPr="00CB66CC">
        <w:rPr>
          <w:rStyle w:val="StyleUnderline"/>
        </w:rPr>
        <w:t>.</w:t>
      </w:r>
      <w:r w:rsidRPr="00CB66CC">
        <w:rPr>
          <w:sz w:val="16"/>
        </w:rPr>
        <w:t xml:space="preserve"> </w:t>
      </w:r>
      <w:r w:rsidRPr="00CB66CC">
        <w:rPr>
          <w:rStyle w:val="StyleUnderline"/>
        </w:rPr>
        <w:t xml:space="preserve">The right question to ask is: </w:t>
      </w:r>
      <w:r w:rsidRPr="00CB66CC">
        <w:rPr>
          <w:rStyle w:val="Emphasis"/>
        </w:rPr>
        <w:t>what risk of nuclear war</w:t>
      </w:r>
      <w:r w:rsidRPr="00CB66CC">
        <w:rPr>
          <w:sz w:val="16"/>
        </w:rPr>
        <w:t xml:space="preserve"> </w:t>
      </w:r>
      <w:r w:rsidRPr="00CB66CC">
        <w:rPr>
          <w:rStyle w:val="StyleUnderline"/>
        </w:rPr>
        <w:t xml:space="preserve">is a specific state willing to run against a </w:t>
      </w:r>
      <w:r w:rsidRPr="00CB66CC">
        <w:rPr>
          <w:rStyle w:val="Emphasis"/>
        </w:rPr>
        <w:t>particular opponent</w:t>
      </w:r>
      <w:r w:rsidRPr="00CB66CC">
        <w:rPr>
          <w:rStyle w:val="StyleUnderline"/>
        </w:rPr>
        <w:t xml:space="preserve"> </w:t>
      </w:r>
      <w:proofErr w:type="gramStart"/>
      <w:r w:rsidRPr="00CB66CC">
        <w:rPr>
          <w:rStyle w:val="StyleUnderline"/>
        </w:rPr>
        <w:t>in a</w:t>
      </w:r>
      <w:r w:rsidRPr="00CB66CC">
        <w:rPr>
          <w:sz w:val="16"/>
        </w:rPr>
        <w:t xml:space="preserve"> </w:t>
      </w:r>
      <w:r w:rsidRPr="00CB66CC">
        <w:rPr>
          <w:rStyle w:val="Emphasis"/>
        </w:rPr>
        <w:t>given</w:t>
      </w:r>
      <w:proofErr w:type="gramEnd"/>
      <w:r w:rsidRPr="00CB66CC">
        <w:rPr>
          <w:rStyle w:val="Emphasis"/>
        </w:rPr>
        <w:t xml:space="preserve"> crisis</w:t>
      </w:r>
      <w:r w:rsidRPr="00CB66CC">
        <w:rPr>
          <w:sz w:val="16"/>
        </w:rPr>
        <w:t xml:space="preserve">?” </w:t>
      </w:r>
      <w:r w:rsidRPr="00CB66CC">
        <w:rPr>
          <w:rStyle w:val="StyleUnderline"/>
        </w:rPr>
        <w:t xml:space="preserve">The more nuclear- armed states there are, the more the opportunities for such risk- taking and the </w:t>
      </w:r>
      <w:r w:rsidRPr="00CB66CC">
        <w:rPr>
          <w:rStyle w:val="Emphasis"/>
        </w:rPr>
        <w:t>greater the probability of nuclear use</w:t>
      </w:r>
      <w:r w:rsidRPr="00CB66CC">
        <w:rPr>
          <w:sz w:val="16"/>
        </w:rPr>
        <w:t>. 27 26 25</w:t>
      </w:r>
    </w:p>
    <w:p w14:paraId="23BD36EE" w14:textId="77777777" w:rsidR="006F3CD9" w:rsidRPr="00CB66CC" w:rsidRDefault="006F3CD9" w:rsidP="006F3CD9">
      <w:pPr>
        <w:rPr>
          <w:sz w:val="16"/>
        </w:rPr>
      </w:pPr>
    </w:p>
    <w:p w14:paraId="2CF115A3" w14:textId="77777777" w:rsidR="006F3CD9" w:rsidRPr="00CB66CC" w:rsidRDefault="006F3CD9" w:rsidP="006F3CD9">
      <w:pPr>
        <w:pStyle w:val="Heading4"/>
        <w:rPr>
          <w:rFonts w:cs="Calibri"/>
        </w:rPr>
      </w:pPr>
      <w:r w:rsidRPr="00CB66CC">
        <w:rPr>
          <w:rFonts w:cs="Calibri"/>
        </w:rPr>
        <w:t xml:space="preserve">Pursuit inevitable – decline causes </w:t>
      </w:r>
      <w:r w:rsidRPr="00CB66CC">
        <w:rPr>
          <w:rFonts w:cs="Calibri"/>
          <w:u w:val="single"/>
        </w:rPr>
        <w:t>global war.</w:t>
      </w:r>
    </w:p>
    <w:p w14:paraId="37D7EB80" w14:textId="77777777" w:rsidR="006F3CD9" w:rsidRPr="00CB66CC" w:rsidRDefault="006F3CD9" w:rsidP="006F3CD9">
      <w:r w:rsidRPr="00CB66CC">
        <w:t>Michael</w:t>
      </w:r>
      <w:r w:rsidRPr="00CB66CC">
        <w:rPr>
          <w:rStyle w:val="Style13ptBold"/>
        </w:rPr>
        <w:t xml:space="preserve"> Beckley 15.</w:t>
      </w:r>
      <w:r w:rsidRPr="00CB66CC">
        <w:t xml:space="preserve"> Michael Beckley is a research fellow in the International Security Program at Harvard Kennedy School’s </w:t>
      </w:r>
      <w:proofErr w:type="spellStart"/>
      <w:r w:rsidRPr="00CB66CC">
        <w:t>Belfer</w:t>
      </w:r>
      <w:proofErr w:type="spellEnd"/>
      <w:r w:rsidRPr="00CB66CC">
        <w:t xml:space="preserve"> Center for Science and International Affairs., “The Myth of Entangling Alliances Michael Beckley Reassessing the Security Risks of U.S. Defense Pacts”, </w:t>
      </w:r>
      <w:hyperlink r:id="rId42" w:history="1">
        <w:r w:rsidRPr="00CB66CC">
          <w:rPr>
            <w:rStyle w:val="Hyperlink"/>
            <w:color w:val="000000"/>
            <w:u w:val="single"/>
          </w:rPr>
          <w:t>http://live.belfercenter.org/files/IS3904_pp007-048.pdf</w:t>
        </w:r>
      </w:hyperlink>
    </w:p>
    <w:p w14:paraId="71726CCE" w14:textId="77777777" w:rsidR="006F3CD9" w:rsidRPr="00CB66CC" w:rsidRDefault="006F3CD9" w:rsidP="006F3CD9">
      <w:pPr>
        <w:rPr>
          <w:rStyle w:val="Emphasis"/>
        </w:rPr>
      </w:pPr>
      <w:r w:rsidRPr="00CB66CC">
        <w:rPr>
          <w:rStyle w:val="StyleUnderline"/>
        </w:rPr>
        <w:t>The finding that</w:t>
      </w:r>
      <w:r w:rsidRPr="00CB66CC">
        <w:rPr>
          <w:sz w:val="16"/>
        </w:rPr>
        <w:t xml:space="preserve"> U.S. </w:t>
      </w:r>
      <w:r w:rsidRPr="00CB66CC">
        <w:rPr>
          <w:rStyle w:val="StyleUnderline"/>
          <w:highlight w:val="green"/>
        </w:rPr>
        <w:t>entanglement is rare</w:t>
      </w:r>
      <w:r w:rsidRPr="00CB66CC">
        <w:rPr>
          <w:rStyle w:val="Emphasis"/>
        </w:rPr>
        <w:t xml:space="preserve"> has important implications for international relations scholarship</w:t>
      </w:r>
      <w:r w:rsidRPr="00CB66CC">
        <w:rPr>
          <w:sz w:val="16"/>
        </w:rPr>
        <w:t xml:space="preserve"> and U.S. foreign policy. For scholars, </w:t>
      </w:r>
      <w:r w:rsidRPr="00CB66CC">
        <w:rPr>
          <w:rStyle w:val="Emphasis"/>
        </w:rPr>
        <w:t>it casts doubt on classic theories of imperial overstretch</w:t>
      </w:r>
      <w:r w:rsidRPr="00CB66CC">
        <w:rPr>
          <w:sz w:val="16"/>
        </w:rPr>
        <w:t xml:space="preserve"> in which great powers exhaust their resources by accumulating allies that free ride on their protection and embroil them in military quagmires.22 </w:t>
      </w:r>
      <w:r w:rsidRPr="00CB66CC">
        <w:rPr>
          <w:rStyle w:val="StyleUnderline"/>
        </w:rPr>
        <w:t xml:space="preserve">The U.S. experience instead suggests that </w:t>
      </w:r>
      <w:r w:rsidRPr="00CB66CC">
        <w:rPr>
          <w:rStyle w:val="Emphasis"/>
          <w:highlight w:val="green"/>
        </w:rPr>
        <w:t>great</w:t>
      </w:r>
      <w:r w:rsidRPr="00CB66CC">
        <w:rPr>
          <w:rStyle w:val="Emphasis"/>
        </w:rPr>
        <w:t xml:space="preserve"> </w:t>
      </w:r>
      <w:r w:rsidRPr="00CB66CC">
        <w:rPr>
          <w:rStyle w:val="Emphasis"/>
          <w:highlight w:val="green"/>
        </w:rPr>
        <w:t>powers can dictate the terms of</w:t>
      </w:r>
      <w:r w:rsidRPr="00CB66CC">
        <w:rPr>
          <w:rStyle w:val="Emphasis"/>
        </w:rPr>
        <w:t xml:space="preserve"> their </w:t>
      </w:r>
      <w:r w:rsidRPr="00CB66CC">
        <w:rPr>
          <w:rStyle w:val="Emphasis"/>
          <w:highlight w:val="green"/>
        </w:rPr>
        <w:t>security</w:t>
      </w:r>
      <w:r w:rsidRPr="00CB66CC">
        <w:rPr>
          <w:rStyle w:val="Emphasis"/>
        </w:rPr>
        <w:t xml:space="preserve"> commitments </w:t>
      </w:r>
      <w:r w:rsidRPr="00CB66CC">
        <w:rPr>
          <w:rStyle w:val="Emphasis"/>
          <w:highlight w:val="green"/>
        </w:rPr>
        <w:t>and</w:t>
      </w:r>
      <w:r w:rsidRPr="00CB66CC">
        <w:rPr>
          <w:rStyle w:val="Emphasis"/>
        </w:rPr>
        <w:t xml:space="preserve"> that </w:t>
      </w:r>
      <w:r w:rsidRPr="00CB66CC">
        <w:rPr>
          <w:rStyle w:val="Emphasis"/>
          <w:highlight w:val="green"/>
        </w:rPr>
        <w:t>allies</w:t>
      </w:r>
      <w:r w:rsidRPr="00CB66CC">
        <w:rPr>
          <w:rStyle w:val="Emphasis"/>
        </w:rPr>
        <w:t xml:space="preserve"> often </w:t>
      </w:r>
      <w:r w:rsidRPr="00CB66CC">
        <w:rPr>
          <w:rStyle w:val="Emphasis"/>
          <w:highlight w:val="green"/>
        </w:rPr>
        <w:t>help</w:t>
      </w:r>
      <w:r w:rsidRPr="00CB66CC">
        <w:rPr>
          <w:rStyle w:val="Emphasis"/>
        </w:rPr>
        <w:t xml:space="preserve"> their great power protectors </w:t>
      </w:r>
      <w:r w:rsidRPr="00CB66CC">
        <w:rPr>
          <w:rStyle w:val="Emphasis"/>
          <w:highlight w:val="green"/>
        </w:rPr>
        <w:t>avoid</w:t>
      </w:r>
      <w:r w:rsidRPr="00CB66CC">
        <w:rPr>
          <w:rStyle w:val="Emphasis"/>
        </w:rPr>
        <w:t xml:space="preserve"> strategic </w:t>
      </w:r>
      <w:r w:rsidRPr="00CB66CC">
        <w:rPr>
          <w:rStyle w:val="Emphasis"/>
          <w:highlight w:val="green"/>
        </w:rPr>
        <w:t>overextension</w:t>
      </w:r>
      <w:r w:rsidRPr="00CB66CC">
        <w:rPr>
          <w:rStyle w:val="Emphasis"/>
        </w:rPr>
        <w:t>.</w:t>
      </w:r>
    </w:p>
    <w:p w14:paraId="4DC51CD6" w14:textId="77777777" w:rsidR="006F3CD9" w:rsidRPr="00CB66CC" w:rsidRDefault="006F3CD9" w:rsidP="006F3CD9">
      <w:pPr>
        <w:rPr>
          <w:rStyle w:val="StyleUnderline"/>
        </w:rPr>
      </w:pPr>
      <w:r w:rsidRPr="00CB66CC">
        <w:rPr>
          <w:sz w:val="12"/>
        </w:rPr>
        <w:t xml:space="preserve">For policy, </w:t>
      </w:r>
      <w:r w:rsidRPr="00CB66CC">
        <w:rPr>
          <w:rStyle w:val="StyleUnderline"/>
        </w:rPr>
        <w:t xml:space="preserve">the </w:t>
      </w:r>
      <w:r w:rsidRPr="00CB66CC">
        <w:rPr>
          <w:rStyle w:val="StyleUnderline"/>
          <w:highlight w:val="green"/>
        </w:rPr>
        <w:t>rarity of</w:t>
      </w:r>
      <w:r w:rsidRPr="00CB66CC">
        <w:rPr>
          <w:rStyle w:val="StyleUnderline"/>
        </w:rPr>
        <w:t xml:space="preserve"> U.S. </w:t>
      </w:r>
      <w:r w:rsidRPr="00CB66CC">
        <w:rPr>
          <w:rStyle w:val="StyleUnderline"/>
          <w:highlight w:val="green"/>
        </w:rPr>
        <w:t>entanglement</w:t>
      </w:r>
      <w:r w:rsidRPr="00CB66CC">
        <w:rPr>
          <w:rStyle w:val="StyleUnderline"/>
        </w:rPr>
        <w:t xml:space="preserve"> </w:t>
      </w:r>
      <w:r w:rsidRPr="00CB66CC">
        <w:rPr>
          <w:rStyle w:val="StyleUnderline"/>
          <w:highlight w:val="green"/>
        </w:rPr>
        <w:t>suggests</w:t>
      </w:r>
      <w:r w:rsidRPr="00CB66CC">
        <w:rPr>
          <w:rStyle w:val="StyleUnderline"/>
        </w:rPr>
        <w:t xml:space="preserve"> that the United States’ current grand strategy of </w:t>
      </w:r>
      <w:r w:rsidRPr="00CB66CC">
        <w:rPr>
          <w:rStyle w:val="StyleUnderline"/>
          <w:highlight w:val="green"/>
        </w:rPr>
        <w:t>deep engagement</w:t>
      </w:r>
      <w:r w:rsidRPr="00CB66CC">
        <w:rPr>
          <w:sz w:val="12"/>
        </w:rPr>
        <w:t xml:space="preserve">, which is centered on a network of standing alliances, does not preclude, and </w:t>
      </w:r>
      <w:r w:rsidRPr="00CB66CC">
        <w:rPr>
          <w:rStyle w:val="StyleUnderline"/>
          <w:highlight w:val="green"/>
        </w:rPr>
        <w:t>may</w:t>
      </w:r>
      <w:r w:rsidRPr="00CB66CC">
        <w:rPr>
          <w:sz w:val="12"/>
        </w:rPr>
        <w:t xml:space="preserve"> even </w:t>
      </w:r>
      <w:r w:rsidRPr="00CB66CC">
        <w:rPr>
          <w:rStyle w:val="StyleUnderline"/>
          <w:highlight w:val="green"/>
        </w:rPr>
        <w:t>facilitate</w:t>
      </w:r>
      <w:r w:rsidRPr="00CB66CC">
        <w:rPr>
          <w:sz w:val="12"/>
        </w:rPr>
        <w:t xml:space="preserve">, U.S. </w:t>
      </w:r>
      <w:r w:rsidRPr="00CB66CC">
        <w:rPr>
          <w:rStyle w:val="Emphasis"/>
          <w:highlight w:val="green"/>
        </w:rPr>
        <w:t>military restraint</w:t>
      </w:r>
      <w:r w:rsidRPr="00CB66CC">
        <w:rPr>
          <w:sz w:val="12"/>
        </w:rPr>
        <w:t xml:space="preserve">. Since 1945 the United States has been, by some measures, the most militarily active state in the world. </w:t>
      </w:r>
      <w:r w:rsidRPr="00CB66CC">
        <w:rPr>
          <w:rStyle w:val="StyleUnderline"/>
          <w:highlight w:val="green"/>
        </w:rPr>
        <w:t>The most egregious cases of</w:t>
      </w:r>
      <w:r w:rsidRPr="00CB66CC">
        <w:rPr>
          <w:rStyle w:val="StyleUnderline"/>
        </w:rPr>
        <w:t xml:space="preserve"> U.S. </w:t>
      </w:r>
      <w:r w:rsidRPr="00CB66CC">
        <w:rPr>
          <w:rStyle w:val="StyleUnderline"/>
          <w:highlight w:val="green"/>
        </w:rPr>
        <w:t>overreach</w:t>
      </w:r>
      <w:r w:rsidRPr="00CB66CC">
        <w:rPr>
          <w:sz w:val="12"/>
        </w:rPr>
        <w:t xml:space="preserve">, however, </w:t>
      </w:r>
      <w:r w:rsidRPr="00CB66CC">
        <w:rPr>
          <w:rStyle w:val="Emphasis"/>
          <w:highlight w:val="green"/>
        </w:rPr>
        <w:t>have stemmed</w:t>
      </w:r>
      <w:r w:rsidRPr="00CB66CC">
        <w:rPr>
          <w:rStyle w:val="Emphasis"/>
        </w:rPr>
        <w:t xml:space="preserve"> </w:t>
      </w:r>
      <w:r w:rsidRPr="00CB66CC">
        <w:rPr>
          <w:rStyle w:val="Emphasis"/>
          <w:highlight w:val="green"/>
        </w:rPr>
        <w:t>not from</w:t>
      </w:r>
      <w:r w:rsidRPr="00CB66CC">
        <w:rPr>
          <w:rStyle w:val="Emphasis"/>
        </w:rPr>
        <w:t xml:space="preserve"> </w:t>
      </w:r>
      <w:r w:rsidRPr="00CB66CC">
        <w:rPr>
          <w:rStyle w:val="Emphasis"/>
          <w:highlight w:val="green"/>
        </w:rPr>
        <w:t>entangling</w:t>
      </w:r>
      <w:r w:rsidRPr="00CB66CC">
        <w:rPr>
          <w:rStyle w:val="Emphasis"/>
        </w:rPr>
        <w:t xml:space="preserve"> </w:t>
      </w:r>
      <w:r w:rsidRPr="00CB66CC">
        <w:rPr>
          <w:sz w:val="12"/>
        </w:rPr>
        <w:t xml:space="preserve">alliances, </w:t>
      </w:r>
      <w:r w:rsidRPr="00CB66CC">
        <w:rPr>
          <w:rStyle w:val="StyleUnderline"/>
          <w:highlight w:val="green"/>
        </w:rPr>
        <w:t>but from</w:t>
      </w:r>
      <w:r w:rsidRPr="00CB66CC">
        <w:rPr>
          <w:rStyle w:val="StyleUnderline"/>
        </w:rPr>
        <w:t xml:space="preserve"> </w:t>
      </w:r>
      <w:r w:rsidRPr="00CB66CC">
        <w:rPr>
          <w:rStyle w:val="StyleUnderline"/>
          <w:highlight w:val="green"/>
        </w:rPr>
        <w:t xml:space="preserve">the penchant of </w:t>
      </w:r>
      <w:r w:rsidRPr="00CB66CC">
        <w:rPr>
          <w:rStyle w:val="StyleUnderline"/>
        </w:rPr>
        <w:t xml:space="preserve">American </w:t>
      </w:r>
      <w:r w:rsidRPr="00CB66CC">
        <w:rPr>
          <w:rStyle w:val="StyleUnderline"/>
          <w:highlight w:val="green"/>
        </w:rPr>
        <w:t>leaders</w:t>
      </w:r>
      <w:r w:rsidRPr="00CB66CC">
        <w:rPr>
          <w:rStyle w:val="StyleUnderline"/>
        </w:rPr>
        <w:t xml:space="preserve"> </w:t>
      </w:r>
      <w:r w:rsidRPr="00CB66CC">
        <w:rPr>
          <w:rStyle w:val="Emphasis"/>
          <w:highlight w:val="green"/>
        </w:rPr>
        <w:t>to define national interests expansively</w:t>
      </w:r>
      <w:r w:rsidRPr="00CB66CC">
        <w:rPr>
          <w:rStyle w:val="StyleUnderline"/>
        </w:rPr>
        <w:t xml:space="preserve">, </w:t>
      </w:r>
      <w:r w:rsidRPr="00CB66CC">
        <w:rPr>
          <w:sz w:val="12"/>
        </w:rPr>
        <w:t xml:space="preserve">to overestimate the magnitude of foreign threats, and to underestimate the costs of military intervention. Scrapping alliances will not correct these bad habits. In fact, </w:t>
      </w:r>
      <w:r w:rsidRPr="00CB66CC">
        <w:rPr>
          <w:rStyle w:val="StyleUnderline"/>
          <w:highlight w:val="green"/>
        </w:rPr>
        <w:t>disengaging</w:t>
      </w:r>
      <w:r w:rsidRPr="00CB66CC">
        <w:rPr>
          <w:rStyle w:val="StyleUnderline"/>
        </w:rPr>
        <w:t xml:space="preserve"> from alliances </w:t>
      </w:r>
      <w:r w:rsidRPr="00CB66CC">
        <w:rPr>
          <w:rStyle w:val="StyleUnderline"/>
          <w:highlight w:val="green"/>
        </w:rPr>
        <w:t>may unleash the</w:t>
      </w:r>
      <w:r w:rsidRPr="00CB66CC">
        <w:rPr>
          <w:rStyle w:val="StyleUnderline"/>
        </w:rPr>
        <w:t xml:space="preserve"> </w:t>
      </w:r>
      <w:r w:rsidRPr="00CB66CC">
        <w:rPr>
          <w:rStyle w:val="Emphasis"/>
          <w:highlight w:val="green"/>
        </w:rPr>
        <w:t>U</w:t>
      </w:r>
      <w:r w:rsidRPr="00CB66CC">
        <w:rPr>
          <w:sz w:val="12"/>
        </w:rPr>
        <w:t xml:space="preserve">nited </w:t>
      </w:r>
      <w:r w:rsidRPr="00CB66CC">
        <w:rPr>
          <w:rStyle w:val="Emphasis"/>
          <w:highlight w:val="green"/>
        </w:rPr>
        <w:t>S</w:t>
      </w:r>
      <w:r w:rsidRPr="00CB66CC">
        <w:rPr>
          <w:sz w:val="12"/>
        </w:rPr>
        <w:t xml:space="preserve">tates </w:t>
      </w:r>
      <w:r w:rsidRPr="00CB66CC">
        <w:rPr>
          <w:rStyle w:val="Emphasis"/>
          <w:highlight w:val="green"/>
        </w:rPr>
        <w:t>to intervene recklessly</w:t>
      </w:r>
      <w:r w:rsidRPr="00CB66CC">
        <w:rPr>
          <w:sz w:val="12"/>
        </w:rPr>
        <w:t xml:space="preserve"> abroad </w:t>
      </w:r>
      <w:r w:rsidRPr="00CB66CC">
        <w:rPr>
          <w:rStyle w:val="StyleUnderline"/>
        </w:rPr>
        <w:t xml:space="preserve">while </w:t>
      </w:r>
      <w:r w:rsidRPr="00CB66CC">
        <w:rPr>
          <w:rStyle w:val="Emphasis"/>
          <w:highlight w:val="green"/>
        </w:rPr>
        <w:t>leaving it without partners</w:t>
      </w:r>
      <w:r w:rsidRPr="00CB66CC">
        <w:rPr>
          <w:rStyle w:val="StyleUnderline"/>
        </w:rPr>
        <w:t xml:space="preserve"> to share the burden </w:t>
      </w:r>
      <w:r w:rsidRPr="00CB66CC">
        <w:rPr>
          <w:rStyle w:val="Emphasis"/>
          <w:highlight w:val="green"/>
        </w:rPr>
        <w:t>when those interventions go awry</w:t>
      </w:r>
      <w:r w:rsidRPr="00CB66CC">
        <w:rPr>
          <w:rStyle w:val="StyleUnderline"/>
        </w:rPr>
        <w:t>.</w:t>
      </w:r>
    </w:p>
    <w:p w14:paraId="1DF01D47" w14:textId="77777777" w:rsidR="006F3CD9" w:rsidRPr="00CB66CC" w:rsidRDefault="006F3CD9" w:rsidP="006F3CD9">
      <w:pPr>
        <w:rPr>
          <w:rStyle w:val="StyleUnderline"/>
        </w:rPr>
      </w:pPr>
    </w:p>
    <w:p w14:paraId="1F9FF6F9" w14:textId="77777777" w:rsidR="006F3CD9" w:rsidRPr="00CB66CC" w:rsidRDefault="006F3CD9" w:rsidP="006F3CD9">
      <w:pPr>
        <w:pStyle w:val="Heading4"/>
        <w:rPr>
          <w:rFonts w:cs="Calibri"/>
          <w:u w:val="single"/>
        </w:rPr>
      </w:pPr>
      <w:r w:rsidRPr="00CB66CC">
        <w:rPr>
          <w:rFonts w:cs="Calibri"/>
        </w:rPr>
        <w:t xml:space="preserve">For them to win an impact turn, they need to defend and robustly define their alternative to US primacy—the LIO is the </w:t>
      </w:r>
      <w:r w:rsidRPr="00CB66CC">
        <w:rPr>
          <w:rFonts w:cs="Calibri"/>
          <w:u w:val="single"/>
        </w:rPr>
        <w:t>best possible system</w:t>
      </w:r>
    </w:p>
    <w:p w14:paraId="56D2818D" w14:textId="77777777" w:rsidR="006F3CD9" w:rsidRPr="00CB66CC" w:rsidRDefault="006F3CD9" w:rsidP="006F3CD9">
      <w:r w:rsidRPr="00CB66CC">
        <w:rPr>
          <w:rStyle w:val="Style13ptBold"/>
        </w:rPr>
        <w:t xml:space="preserve">Kagan 18 </w:t>
      </w:r>
      <w:r w:rsidRPr="00CB66CC">
        <w:t>- Stephen &amp; Barbara Friedman Senior Fellow with the Project on International Order and Strategy in the Foreign Policy program at Brookings</w:t>
      </w:r>
    </w:p>
    <w:p w14:paraId="64C0E8EB" w14:textId="77777777" w:rsidR="006F3CD9" w:rsidRPr="00CB66CC" w:rsidRDefault="006F3CD9" w:rsidP="006F3CD9">
      <w:r w:rsidRPr="00CB66CC">
        <w:t xml:space="preserve">Robert Kagan, “The World America Made—and Trump Wants to Unmake,” POLITICO Magazine, September 28, 2018, </w:t>
      </w:r>
      <w:hyperlink r:id="rId43" w:history="1">
        <w:r w:rsidRPr="00CB66CC">
          <w:rPr>
            <w:rStyle w:val="Hyperlink"/>
          </w:rPr>
          <w:t>https://politi.co/2zB3qCg</w:t>
        </w:r>
      </w:hyperlink>
      <w:r w:rsidRPr="00CB66CC">
        <w:t>.</w:t>
      </w:r>
    </w:p>
    <w:p w14:paraId="57B47263" w14:textId="77777777" w:rsidR="006F3CD9" w:rsidRPr="00CB66CC" w:rsidRDefault="006F3CD9" w:rsidP="006F3CD9">
      <w:pPr>
        <w:rPr>
          <w:rStyle w:val="StyleUnderline"/>
        </w:rPr>
      </w:pPr>
      <w:bookmarkStart w:id="0" w:name="_Hlk25326386"/>
      <w:r w:rsidRPr="00CB66CC">
        <w:rPr>
          <w:sz w:val="16"/>
        </w:rPr>
        <w:t xml:space="preserve">So, </w:t>
      </w:r>
      <w:r w:rsidRPr="00CB66CC">
        <w:rPr>
          <w:rStyle w:val="StyleUnderline"/>
        </w:rPr>
        <w:t>yes, the liberal order has been flawed, with its share of failure and hypocrisy</w:t>
      </w:r>
      <w:r w:rsidRPr="00CB66CC">
        <w:rPr>
          <w:sz w:val="16"/>
        </w:rPr>
        <w:t xml:space="preserve">. Liberal goals have sometimes been pursued by illiberal means. Power, </w:t>
      </w:r>
      <w:proofErr w:type="gramStart"/>
      <w:r w:rsidRPr="00CB66CC">
        <w:rPr>
          <w:sz w:val="16"/>
        </w:rPr>
        <w:t>coercion</w:t>
      </w:r>
      <w:proofErr w:type="gramEnd"/>
      <w:r w:rsidRPr="00CB66CC">
        <w:rPr>
          <w:sz w:val="16"/>
        </w:rPr>
        <w:t xml:space="preserve"> and violence have played a big part. The order has been the product of American hegemony and it has also served to reinforce that hegemony. But </w:t>
      </w:r>
      <w:r w:rsidRPr="00CB66CC">
        <w:rPr>
          <w:rStyle w:val="Emphasis"/>
        </w:rPr>
        <w:t>to note these facts is hardly to condemn the order</w:t>
      </w:r>
      <w:r w:rsidRPr="00CB66CC">
        <w:rPr>
          <w:sz w:val="16"/>
        </w:rPr>
        <w:t xml:space="preserve">. </w:t>
      </w:r>
      <w:r w:rsidRPr="00CB66CC">
        <w:rPr>
          <w:rStyle w:val="Emphasis"/>
        </w:rPr>
        <w:t xml:space="preserve">No order </w:t>
      </w:r>
      <w:r w:rsidRPr="00CB66CC">
        <w:rPr>
          <w:sz w:val="16"/>
        </w:rPr>
        <w:t xml:space="preserve">of any kind </w:t>
      </w:r>
      <w:r w:rsidRPr="00CB66CC">
        <w:rPr>
          <w:rStyle w:val="Emphasis"/>
        </w:rPr>
        <w:t>can exist without some element of hegemony.</w:t>
      </w:r>
      <w:r w:rsidRPr="00CB66CC">
        <w:rPr>
          <w:sz w:val="16"/>
        </w:rPr>
        <w:t xml:space="preserve"> The Roman order was based on the hegemony of Rome; the British order of the 18th and 19th centuries was based on the hegemony of the Royal Navy; such order as existed briefly in Europe after the defeat of Napoleon—the so-called Concert of Europe—rested on the collective hegemony of the four victorious great powers. </w:t>
      </w:r>
      <w:r w:rsidRPr="00CB66CC">
        <w:rPr>
          <w:rStyle w:val="Emphasis"/>
        </w:rPr>
        <w:t xml:space="preserve">The idea of </w:t>
      </w:r>
      <w:r w:rsidRPr="00CB66CC">
        <w:rPr>
          <w:rStyle w:val="Emphasis"/>
          <w:highlight w:val="green"/>
        </w:rPr>
        <w:t>a peaceful, stable multipolar world</w:t>
      </w:r>
      <w:r w:rsidRPr="00CB66CC">
        <w:rPr>
          <w:rStyle w:val="StyleUnderline"/>
        </w:rPr>
        <w:t xml:space="preserve"> where no power or powers enjoy predominance </w:t>
      </w:r>
      <w:r w:rsidRPr="00CB66CC">
        <w:rPr>
          <w:rStyle w:val="Emphasis"/>
          <w:highlight w:val="green"/>
        </w:rPr>
        <w:t>is a dream that exists only in the minds of</w:t>
      </w:r>
      <w:r w:rsidRPr="00CB66CC">
        <w:rPr>
          <w:rStyle w:val="StyleUnderline"/>
        </w:rPr>
        <w:t xml:space="preserve"> one-world </w:t>
      </w:r>
      <w:r w:rsidRPr="00CB66CC">
        <w:rPr>
          <w:rStyle w:val="Emphasis"/>
          <w:highlight w:val="green"/>
        </w:rPr>
        <w:t>idealists</w:t>
      </w:r>
      <w:r w:rsidRPr="00CB66CC">
        <w:rPr>
          <w:rStyle w:val="Emphasis"/>
        </w:rPr>
        <w:t xml:space="preserve"> and</w:t>
      </w:r>
      <w:r w:rsidRPr="00CB66CC">
        <w:rPr>
          <w:rStyle w:val="StyleUnderline"/>
        </w:rPr>
        <w:t xml:space="preserve"> international relations </w:t>
      </w:r>
      <w:r w:rsidRPr="00CB66CC">
        <w:rPr>
          <w:rStyle w:val="Emphasis"/>
        </w:rPr>
        <w:t>theorists</w:t>
      </w:r>
      <w:r w:rsidRPr="00CB66CC">
        <w:rPr>
          <w:rStyle w:val="StyleUnderline"/>
        </w:rPr>
        <w:t>.</w:t>
      </w:r>
    </w:p>
    <w:p w14:paraId="409512D6" w14:textId="77777777" w:rsidR="006F3CD9" w:rsidRPr="00CB66CC" w:rsidRDefault="006F3CD9" w:rsidP="006F3CD9">
      <w:pPr>
        <w:rPr>
          <w:sz w:val="16"/>
        </w:rPr>
      </w:pPr>
      <w:r w:rsidRPr="00CB66CC">
        <w:rPr>
          <w:rStyle w:val="StyleUnderline"/>
        </w:rPr>
        <w:t>The same is true of those who would condemn the liberal world order because of the persistence of violence, coercion, hypocrisy, selfishness, stupidity and all the other evils and foibles endemic to human nature</w:t>
      </w:r>
      <w:r w:rsidRPr="00CB66CC">
        <w:rPr>
          <w:sz w:val="16"/>
        </w:rPr>
        <w:t xml:space="preserve">. </w:t>
      </w:r>
      <w:r w:rsidRPr="00CB66CC">
        <w:rPr>
          <w:rStyle w:val="Emphasis"/>
        </w:rPr>
        <w:t>Perhaps in the confines of academia it is possible to imagine a system</w:t>
      </w:r>
      <w:r w:rsidRPr="00CB66CC">
        <w:rPr>
          <w:sz w:val="16"/>
        </w:rPr>
        <w:t xml:space="preserve"> of international relations </w:t>
      </w:r>
      <w:r w:rsidRPr="00CB66CC">
        <w:rPr>
          <w:rStyle w:val="Emphasis"/>
        </w:rPr>
        <w:t>where</w:t>
      </w:r>
      <w:r w:rsidRPr="00CB66CC">
        <w:rPr>
          <w:sz w:val="16"/>
        </w:rPr>
        <w:t xml:space="preserve"> our </w:t>
      </w:r>
      <w:r w:rsidRPr="00CB66CC">
        <w:rPr>
          <w:rStyle w:val="Emphasis"/>
        </w:rPr>
        <w:t>deeply flawed humanness is removed</w:t>
      </w:r>
      <w:r w:rsidRPr="00CB66CC">
        <w:rPr>
          <w:sz w:val="16"/>
        </w:rPr>
        <w:t xml:space="preserve"> from the equation. </w:t>
      </w:r>
      <w:r w:rsidRPr="00CB66CC">
        <w:rPr>
          <w:rStyle w:val="Emphasis"/>
        </w:rPr>
        <w:t xml:space="preserve">But </w:t>
      </w:r>
      <w:r w:rsidRPr="00CB66CC">
        <w:rPr>
          <w:rStyle w:val="Emphasis"/>
          <w:highlight w:val="green"/>
        </w:rPr>
        <w:t>in the real world</w:t>
      </w:r>
      <w:r w:rsidRPr="00CB66CC">
        <w:rPr>
          <w:sz w:val="16"/>
          <w:highlight w:val="green"/>
        </w:rPr>
        <w:t xml:space="preserve">, </w:t>
      </w:r>
      <w:r w:rsidRPr="00CB66CC">
        <w:rPr>
          <w:rStyle w:val="Emphasis"/>
          <w:highlight w:val="green"/>
        </w:rPr>
        <w:t>even the best</w:t>
      </w:r>
      <w:r w:rsidRPr="00CB66CC">
        <w:rPr>
          <w:rStyle w:val="Emphasis"/>
        </w:rPr>
        <w:t xml:space="preserve"> and most moral of international </w:t>
      </w:r>
      <w:r w:rsidRPr="00CB66CC">
        <w:rPr>
          <w:rStyle w:val="Emphasis"/>
          <w:highlight w:val="green"/>
        </w:rPr>
        <w:t>arrangements are going to have</w:t>
      </w:r>
      <w:r w:rsidRPr="00CB66CC">
        <w:rPr>
          <w:rStyle w:val="Emphasis"/>
        </w:rPr>
        <w:t xml:space="preserve"> their dark, </w:t>
      </w:r>
      <w:r w:rsidRPr="00CB66CC">
        <w:rPr>
          <w:rStyle w:val="Emphasis"/>
          <w:highlight w:val="green"/>
        </w:rPr>
        <w:t>immoral aspects</w:t>
      </w:r>
      <w:r w:rsidRPr="00CB66CC">
        <w:rPr>
          <w:rStyle w:val="Emphasis"/>
        </w:rPr>
        <w:t>.</w:t>
      </w:r>
    </w:p>
    <w:p w14:paraId="32007189" w14:textId="77777777" w:rsidR="006F3CD9" w:rsidRPr="00CB66CC" w:rsidRDefault="006F3CD9" w:rsidP="006F3CD9">
      <w:pPr>
        <w:rPr>
          <w:rStyle w:val="Emphasis"/>
        </w:rPr>
      </w:pPr>
      <w:r w:rsidRPr="00CB66CC">
        <w:rPr>
          <w:rStyle w:val="Emphasis"/>
          <w:highlight w:val="green"/>
        </w:rPr>
        <w:t>The question is</w:t>
      </w:r>
      <w:r w:rsidRPr="00CB66CC">
        <w:rPr>
          <w:rStyle w:val="StyleUnderline"/>
        </w:rPr>
        <w:t xml:space="preserve">, as always, </w:t>
      </w:r>
      <w:r w:rsidRPr="00CB66CC">
        <w:rPr>
          <w:rStyle w:val="Emphasis"/>
          <w:highlight w:val="green"/>
        </w:rPr>
        <w:t>compared to what?</w:t>
      </w:r>
      <w:r w:rsidRPr="00CB66CC">
        <w:rPr>
          <w:sz w:val="16"/>
        </w:rPr>
        <w:t xml:space="preserve"> Patrick Porter, the author of a widely discussed critique of the liberal world order, acknowledges that “if there was to be a superpower emerging from the rubble of world war in midcentury, we should be grateful it was the United States, given the totalitarian alternatives on offer. Under America’s aegis, there were islands of liberty where prosperous markets and democracies grew.” Indeed, that would seem to be the key point. </w:t>
      </w:r>
      <w:r w:rsidRPr="00CB66CC">
        <w:rPr>
          <w:rStyle w:val="Emphasis"/>
        </w:rPr>
        <w:t xml:space="preserve">At any given </w:t>
      </w:r>
      <w:proofErr w:type="gramStart"/>
      <w:r w:rsidRPr="00CB66CC">
        <w:rPr>
          <w:rStyle w:val="Emphasis"/>
        </w:rPr>
        <w:t>time</w:t>
      </w:r>
      <w:proofErr w:type="gramEnd"/>
      <w:r w:rsidRPr="00CB66CC">
        <w:rPr>
          <w:rStyle w:val="Emphasis"/>
        </w:rPr>
        <w:t xml:space="preserve"> there are only so many alternatives, and </w:t>
      </w:r>
      <w:r w:rsidRPr="00CB66CC">
        <w:rPr>
          <w:rStyle w:val="Emphasis"/>
          <w:highlight w:val="green"/>
        </w:rPr>
        <w:t>usually the choice is between the bad and the worse.</w:t>
      </w:r>
    </w:p>
    <w:p w14:paraId="56106DC9" w14:textId="77777777" w:rsidR="006F3CD9" w:rsidRPr="00CB66CC" w:rsidRDefault="006F3CD9" w:rsidP="006F3CD9">
      <w:pPr>
        <w:rPr>
          <w:sz w:val="16"/>
        </w:rPr>
      </w:pPr>
      <w:r w:rsidRPr="00CB66CC">
        <w:rPr>
          <w:rStyle w:val="StyleUnderline"/>
        </w:rPr>
        <w:t>Are the alternatives on offer so much better now?</w:t>
      </w:r>
      <w:r w:rsidRPr="00CB66CC">
        <w:rPr>
          <w:sz w:val="16"/>
        </w:rPr>
        <w:t xml:space="preserve"> Graham Allison, dismissing any return to the “imagined past” when the United States shaped an international liberal order, proposes that we instead make the world “safe for diversity” and accommodate ourselves to “the reality that other countries have contrary views about governance and seek to establish their own international orders governed by their own rules.” Others, such as Peter Beinart, similarly argue that we should accommodate Russian and Chinese demands for their own spheres of interest, even if that entails the sacrifice of sovereign peoples such as Ukrainians and Taiwanese. This wonderfully diverse world would presumably be run partly by Xi Jinping, partly by Vladimir Putin, and partly, too, by the Ayatollah Khamenei and by Kim Jong Un, who would also like to establish orders governed by their own rules. We have not enjoyed such diversity since the world was run partly by Hitler, </w:t>
      </w:r>
      <w:proofErr w:type="gramStart"/>
      <w:r w:rsidRPr="00CB66CC">
        <w:rPr>
          <w:sz w:val="16"/>
        </w:rPr>
        <w:t>Stalin</w:t>
      </w:r>
      <w:proofErr w:type="gramEnd"/>
      <w:r w:rsidRPr="00CB66CC">
        <w:rPr>
          <w:sz w:val="16"/>
        </w:rPr>
        <w:t xml:space="preserve"> and Mussolini.</w:t>
      </w:r>
    </w:p>
    <w:p w14:paraId="4F5089C4" w14:textId="77777777" w:rsidR="006F3CD9" w:rsidRPr="00CB66CC" w:rsidRDefault="006F3CD9" w:rsidP="006F3CD9">
      <w:pPr>
        <w:rPr>
          <w:sz w:val="16"/>
        </w:rPr>
      </w:pPr>
      <w:r w:rsidRPr="00CB66CC">
        <w:rPr>
          <w:sz w:val="16"/>
        </w:rPr>
        <w:t xml:space="preserve">The idea that this is the solution to our problems is laughable. Porter points out American policy has led to “multiplying foreign conflicts” and put the United States “on a collision course with rivals.” Setting aside the fact that multiplying foreign conflicts and collisions between rivals is the natural state of international relations in any era, </w:t>
      </w:r>
      <w:r w:rsidRPr="00CB66CC">
        <w:rPr>
          <w:rStyle w:val="StyleUnderline"/>
        </w:rPr>
        <w:t>it is hard for any student of history to imagine that these problems would lessen if only we returned to the competitive multipolar world of the 19th and early 20th centuries</w:t>
      </w:r>
      <w:r w:rsidRPr="00CB66CC">
        <w:rPr>
          <w:sz w:val="16"/>
        </w:rPr>
        <w:t xml:space="preserve">. </w:t>
      </w:r>
      <w:r w:rsidRPr="00CB66CC">
        <w:rPr>
          <w:rStyle w:val="Emphasis"/>
        </w:rPr>
        <w:t>To suggest that there could be a world with no collisions and no foreign conflicts</w:t>
      </w:r>
      <w:r w:rsidRPr="00CB66CC">
        <w:rPr>
          <w:sz w:val="16"/>
        </w:rPr>
        <w:t xml:space="preserve">, if only the United States would pursue an intelligent policy, </w:t>
      </w:r>
      <w:r w:rsidRPr="00CB66CC">
        <w:rPr>
          <w:rStyle w:val="Emphasis"/>
        </w:rPr>
        <w:t>is the very opposite of realism</w:t>
      </w:r>
      <w:r w:rsidRPr="00CB66CC">
        <w:rPr>
          <w:sz w:val="16"/>
        </w:rPr>
        <w:t>.</w:t>
      </w:r>
    </w:p>
    <w:p w14:paraId="5FC2048F" w14:textId="77777777" w:rsidR="006F3CD9" w:rsidRPr="00CB66CC" w:rsidRDefault="006F3CD9" w:rsidP="006F3CD9">
      <w:pPr>
        <w:rPr>
          <w:sz w:val="16"/>
        </w:rPr>
      </w:pPr>
      <w:r w:rsidRPr="00CB66CC">
        <w:rPr>
          <w:rStyle w:val="Emphasis"/>
          <w:highlight w:val="green"/>
        </w:rPr>
        <w:t>Strikingly absent</w:t>
      </w:r>
      <w:r w:rsidRPr="00CB66CC">
        <w:rPr>
          <w:sz w:val="16"/>
          <w:highlight w:val="green"/>
        </w:rPr>
        <w:t xml:space="preserve"> </w:t>
      </w:r>
      <w:r w:rsidRPr="00CB66CC">
        <w:rPr>
          <w:rStyle w:val="Emphasis"/>
          <w:highlight w:val="green"/>
        </w:rPr>
        <w:t>from</w:t>
      </w:r>
      <w:r w:rsidRPr="00CB66CC">
        <w:rPr>
          <w:sz w:val="16"/>
        </w:rPr>
        <w:t xml:space="preserve"> all these </w:t>
      </w:r>
      <w:r w:rsidRPr="00CB66CC">
        <w:rPr>
          <w:rStyle w:val="Emphasis"/>
          <w:highlight w:val="green"/>
        </w:rPr>
        <w:t>critiques</w:t>
      </w:r>
      <w:r w:rsidRPr="00CB66CC">
        <w:rPr>
          <w:sz w:val="16"/>
        </w:rPr>
        <w:t xml:space="preserve"> of the liberal world order, too, </w:t>
      </w:r>
      <w:r w:rsidRPr="00CB66CC">
        <w:rPr>
          <w:rStyle w:val="Emphasis"/>
          <w:highlight w:val="green"/>
        </w:rPr>
        <w:t>is any suggestion of an alternative</w:t>
      </w:r>
      <w:r w:rsidRPr="00CB66CC">
        <w:rPr>
          <w:rStyle w:val="Emphasis"/>
        </w:rPr>
        <w:t xml:space="preserve"> approach</w:t>
      </w:r>
      <w:r w:rsidRPr="00CB66CC">
        <w:rPr>
          <w:sz w:val="16"/>
        </w:rPr>
        <w:t xml:space="preserve">. The </w:t>
      </w:r>
      <w:r w:rsidRPr="00CB66CC">
        <w:rPr>
          <w:rStyle w:val="Emphasis"/>
          <w:highlight w:val="green"/>
        </w:rPr>
        <w:t>critiques end with</w:t>
      </w:r>
      <w:r w:rsidRPr="00CB66CC">
        <w:rPr>
          <w:rStyle w:val="Emphasis"/>
        </w:rPr>
        <w:t xml:space="preserve"> lists of </w:t>
      </w:r>
      <w:r w:rsidRPr="00CB66CC">
        <w:rPr>
          <w:rStyle w:val="Emphasis"/>
          <w:highlight w:val="green"/>
        </w:rPr>
        <w:t>questions</w:t>
      </w:r>
      <w:r w:rsidRPr="00CB66CC">
        <w:rPr>
          <w:sz w:val="16"/>
        </w:rPr>
        <w:t xml:space="preserve"> that need to be answered. Allison calls for a “surge of strategic thinking.” Others call for “new thinking” about “difficult trade-offs.” Some critics even complain that so long as people continue to talk about a U.S.-dominated liberal order, it will be “impossible for us to construct a reasonable alternative for the future.”</w:t>
      </w:r>
    </w:p>
    <w:p w14:paraId="3135D26B" w14:textId="77777777" w:rsidR="006F3CD9" w:rsidRPr="00CB66CC" w:rsidRDefault="006F3CD9" w:rsidP="006F3CD9">
      <w:pPr>
        <w:rPr>
          <w:sz w:val="16"/>
        </w:rPr>
      </w:pPr>
      <w:r w:rsidRPr="00CB66CC">
        <w:rPr>
          <w:rStyle w:val="Emphasis"/>
          <w:highlight w:val="green"/>
        </w:rPr>
        <w:t>The most the critiques will offer are</w:t>
      </w:r>
      <w:r w:rsidRPr="00CB66CC">
        <w:rPr>
          <w:rStyle w:val="Emphasis"/>
        </w:rPr>
        <w:t xml:space="preserve"> suggestions that sound more like </w:t>
      </w:r>
      <w:r w:rsidRPr="00CB66CC">
        <w:rPr>
          <w:rStyle w:val="Emphasis"/>
          <w:highlight w:val="green"/>
        </w:rPr>
        <w:t>attitudes</w:t>
      </w:r>
      <w:r w:rsidRPr="00CB66CC">
        <w:rPr>
          <w:rStyle w:val="Emphasis"/>
        </w:rPr>
        <w:t xml:space="preserve"> than policies</w:t>
      </w:r>
      <w:r w:rsidRPr="00CB66CC">
        <w:rPr>
          <w:sz w:val="16"/>
        </w:rPr>
        <w:t xml:space="preserve">. They throw around words like “realism,” “restraint” and “retrenchment.” Allison proposes that the United States “limit its efforts to ensuring sufficient order abroad.” Beinart comes closest to offering an alternative, but he clearly has not yet thought it through fully. He wants </w:t>
      </w:r>
      <w:r w:rsidRPr="00CB66CC">
        <w:rPr>
          <w:rStyle w:val="StyleUnderline"/>
          <w:highlight w:val="green"/>
        </w:rPr>
        <w:t>to grant other powers</w:t>
      </w:r>
      <w:r w:rsidRPr="00CB66CC">
        <w:rPr>
          <w:rStyle w:val="StyleUnderline"/>
        </w:rPr>
        <w:t xml:space="preserve"> their </w:t>
      </w:r>
      <w:r w:rsidRPr="00CB66CC">
        <w:rPr>
          <w:rStyle w:val="StyleUnderline"/>
          <w:highlight w:val="green"/>
        </w:rPr>
        <w:t>spheres of interest</w:t>
      </w:r>
      <w:r w:rsidRPr="00CB66CC">
        <w:rPr>
          <w:sz w:val="16"/>
        </w:rPr>
        <w:t xml:space="preserve">, for instance, but he mentions only Russia and China. Does this mean Russia should be granted full sway in, say, Ukraine, the Balkans, the </w:t>
      </w:r>
      <w:proofErr w:type="gramStart"/>
      <w:r w:rsidRPr="00CB66CC">
        <w:rPr>
          <w:sz w:val="16"/>
        </w:rPr>
        <w:t>Baltics</w:t>
      </w:r>
      <w:proofErr w:type="gramEnd"/>
      <w:r w:rsidRPr="00CB66CC">
        <w:rPr>
          <w:sz w:val="16"/>
        </w:rPr>
        <w:t xml:space="preserve"> and the Caucuses? Should China be able to impose its will on the Philippines and Vietnam?</w:t>
      </w:r>
    </w:p>
    <w:p w14:paraId="78D61EFF" w14:textId="77777777" w:rsidR="006F3CD9" w:rsidRPr="00CB66CC" w:rsidRDefault="006F3CD9" w:rsidP="006F3CD9">
      <w:pPr>
        <w:rPr>
          <w:sz w:val="16"/>
        </w:rPr>
      </w:pPr>
      <w:r w:rsidRPr="00CB66CC">
        <w:rPr>
          <w:sz w:val="16"/>
        </w:rPr>
        <w:t xml:space="preserve">And what of the other great powers? Does Japan get its own sphere of interest? Does India? Do Germany, </w:t>
      </w:r>
      <w:proofErr w:type="gramStart"/>
      <w:r w:rsidRPr="00CB66CC">
        <w:rPr>
          <w:sz w:val="16"/>
        </w:rPr>
        <w:t>France</w:t>
      </w:r>
      <w:proofErr w:type="gramEnd"/>
      <w:r w:rsidRPr="00CB66CC">
        <w:rPr>
          <w:sz w:val="16"/>
        </w:rPr>
        <w:t xml:space="preserve"> and Britain? They all had their spheres a century ago, and of course it was the clashes over those inevitably overlapping spheres that led to all the great wars. Is Beinart suggesting we should return to that past?</w:t>
      </w:r>
    </w:p>
    <w:p w14:paraId="49700B75" w14:textId="77777777" w:rsidR="006F3CD9" w:rsidRPr="00CB66CC" w:rsidRDefault="006F3CD9" w:rsidP="006F3CD9">
      <w:pPr>
        <w:rPr>
          <w:sz w:val="16"/>
        </w:rPr>
      </w:pPr>
      <w:r w:rsidRPr="00CB66CC">
        <w:rPr>
          <w:sz w:val="16"/>
        </w:rPr>
        <w:t xml:space="preserve">Of course, we may be moving toward that world, anyway. That is the implication of Trump’s “America First” foreign policy philosophy, his attacks on “globalism” and his recent suggestion that all nations look out strictly for themselves. Trump’s speech at the U.N. was an invitation to global anarchy, a struggle of all against all. His boasting about American power put the world on notice that the United States was turning from supporter of a liberal order to rogue superpower. </w:t>
      </w:r>
      <w:r w:rsidRPr="00CB66CC">
        <w:rPr>
          <w:rStyle w:val="StyleUnderline"/>
        </w:rPr>
        <w:t>This breakdown may be our future, but it seems odd to choose that course as a deliberate strategy</w:t>
      </w:r>
      <w:r w:rsidRPr="00CB66CC">
        <w:rPr>
          <w:sz w:val="16"/>
        </w:rPr>
        <w:t xml:space="preserve">, as Allison and others seem to do. </w:t>
      </w:r>
      <w:r w:rsidRPr="00CB66CC">
        <w:rPr>
          <w:rStyle w:val="Emphasis"/>
        </w:rPr>
        <w:t>Little wonder</w:t>
      </w:r>
      <w:r w:rsidRPr="00CB66CC">
        <w:rPr>
          <w:rStyle w:val="StyleUnderline"/>
        </w:rPr>
        <w:t xml:space="preserve"> that </w:t>
      </w:r>
      <w:r w:rsidRPr="00CB66CC">
        <w:rPr>
          <w:rStyle w:val="Emphasis"/>
        </w:rPr>
        <w:t>they</w:t>
      </w:r>
      <w:r w:rsidRPr="00CB66CC">
        <w:rPr>
          <w:rStyle w:val="StyleUnderline"/>
        </w:rPr>
        <w:t xml:space="preserve"> </w:t>
      </w:r>
      <w:r w:rsidRPr="00CB66CC">
        <w:rPr>
          <w:rStyle w:val="Emphasis"/>
        </w:rPr>
        <w:t>don’t wish to spell out the details of their alternative but prefer to carp at the inevitable failures and imperfections of the liberal world we have</w:t>
      </w:r>
      <w:r w:rsidRPr="00CB66CC">
        <w:rPr>
          <w:sz w:val="16"/>
        </w:rPr>
        <w:t>. As John Hay once remarked, “Our good friends are wiser when they abuse us for what we do, than when they try to say what ought to be done.”</w:t>
      </w:r>
    </w:p>
    <w:p w14:paraId="6A7453DB" w14:textId="77777777" w:rsidR="006F3CD9" w:rsidRPr="00CB66CC" w:rsidRDefault="006F3CD9" w:rsidP="006F3CD9">
      <w:pPr>
        <w:rPr>
          <w:rStyle w:val="Emphasis"/>
        </w:rPr>
      </w:pPr>
      <w:r w:rsidRPr="00CB66CC">
        <w:rPr>
          <w:rStyle w:val="StyleUnderline"/>
        </w:rPr>
        <w:t>No honest person would deny that the liberal world order has been flawed and will continue to be flawed</w:t>
      </w:r>
      <w:r w:rsidRPr="00CB66CC">
        <w:rPr>
          <w:sz w:val="16"/>
        </w:rPr>
        <w:t xml:space="preserve"> in the future. The League of Nations was also flawed, as was Woodrow Wilson’s vision of collective security. Yet the world would have been better had the United States joined in upholding it, given the genuine alternative. </w:t>
      </w:r>
      <w:r w:rsidRPr="00CB66CC">
        <w:rPr>
          <w:rStyle w:val="Emphasis"/>
        </w:rPr>
        <w:t>The enduring truth about the liberal world order is that</w:t>
      </w:r>
      <w:r w:rsidRPr="00CB66CC">
        <w:rPr>
          <w:sz w:val="16"/>
        </w:rPr>
        <w:t xml:space="preserve">, like Churchill’s comment about democracy, </w:t>
      </w:r>
      <w:r w:rsidRPr="00CB66CC">
        <w:rPr>
          <w:rStyle w:val="Emphasis"/>
        </w:rPr>
        <w:t>it is the worst system—except for all the others.</w:t>
      </w:r>
    </w:p>
    <w:p w14:paraId="0BC1D5EC" w14:textId="77777777" w:rsidR="006F3CD9" w:rsidRPr="00CB66CC" w:rsidRDefault="006F3CD9" w:rsidP="006F3CD9">
      <w:pPr>
        <w:rPr>
          <w:rStyle w:val="Emphasis"/>
        </w:rPr>
      </w:pPr>
    </w:p>
    <w:bookmarkEnd w:id="0"/>
    <w:p w14:paraId="26387EA6" w14:textId="77777777" w:rsidR="006F3CD9" w:rsidRPr="00CB66CC" w:rsidRDefault="006F3CD9" w:rsidP="006F3CD9">
      <w:pPr>
        <w:pStyle w:val="Heading3"/>
        <w:rPr>
          <w:rFonts w:cs="Calibri"/>
        </w:rPr>
      </w:pPr>
      <w:r w:rsidRPr="00CB66CC">
        <w:rPr>
          <w:rFonts w:cs="Calibri"/>
        </w:rPr>
        <w:t>Solvency</w:t>
      </w:r>
    </w:p>
    <w:p w14:paraId="605F7DD2" w14:textId="77777777" w:rsidR="006F3CD9" w:rsidRPr="00CB66CC" w:rsidRDefault="006F3CD9" w:rsidP="006F3CD9">
      <w:pPr>
        <w:pStyle w:val="Heading4"/>
        <w:rPr>
          <w:rFonts w:cs="Calibri"/>
        </w:rPr>
      </w:pPr>
      <w:r w:rsidRPr="00CB66CC">
        <w:rPr>
          <w:rFonts w:cs="Calibri"/>
        </w:rPr>
        <w:t>Thus, the plan: In the Republic of India, a free press ought to prioritize objectivity over advocacy.</w:t>
      </w:r>
    </w:p>
    <w:p w14:paraId="4A6AC11F" w14:textId="77777777" w:rsidR="006F3CD9" w:rsidRPr="00CB66CC" w:rsidRDefault="006F3CD9" w:rsidP="006F3CD9">
      <w:pPr>
        <w:rPr>
          <w:sz w:val="14"/>
        </w:rPr>
      </w:pPr>
    </w:p>
    <w:p w14:paraId="7C7FA850" w14:textId="77777777" w:rsidR="006F3CD9" w:rsidRPr="00CB66CC" w:rsidRDefault="006F3CD9" w:rsidP="006F3CD9">
      <w:pPr>
        <w:pStyle w:val="Heading4"/>
        <w:rPr>
          <w:rFonts w:cs="Calibri"/>
        </w:rPr>
      </w:pPr>
      <w:r w:rsidRPr="00CB66CC">
        <w:rPr>
          <w:rFonts w:cs="Calibri"/>
        </w:rPr>
        <w:t>Indian press should prioritize the principle of objectivity- here’s what that looks like</w:t>
      </w:r>
    </w:p>
    <w:p w14:paraId="4868EE09" w14:textId="77777777" w:rsidR="006F3CD9" w:rsidRPr="00CB66CC" w:rsidRDefault="006F3CD9" w:rsidP="006F3CD9">
      <w:r w:rsidRPr="00CB66CC">
        <w:rPr>
          <w:rFonts w:eastAsiaTheme="majorEastAsia"/>
          <w:b/>
          <w:iCs/>
          <w:sz w:val="26"/>
        </w:rPr>
        <w:t>Sharma</w:t>
      </w:r>
      <w:r w:rsidRPr="00CB66CC">
        <w:t>, M. (</w:t>
      </w:r>
      <w:r w:rsidRPr="00CB66CC">
        <w:rPr>
          <w:rFonts w:eastAsiaTheme="majorEastAsia"/>
          <w:b/>
          <w:iCs/>
          <w:sz w:val="26"/>
        </w:rPr>
        <w:t>2020</w:t>
      </w:r>
      <w:r w:rsidRPr="00CB66CC">
        <w:t xml:space="preserve">, May 2). </w:t>
      </w:r>
      <w:r w:rsidRPr="00CB66CC">
        <w:rPr>
          <w:i/>
          <w:iCs/>
          <w:sz w:val="16"/>
          <w:szCs w:val="16"/>
        </w:rPr>
        <w:t>Opinion: Journalism, the crumbling pillar of Indian democracy</w:t>
      </w:r>
      <w:r w:rsidRPr="00CB66CC">
        <w:rPr>
          <w:sz w:val="16"/>
          <w:szCs w:val="16"/>
        </w:rPr>
        <w:t xml:space="preserve">. Youth Ki </w:t>
      </w:r>
      <w:proofErr w:type="spellStart"/>
      <w:r w:rsidRPr="00CB66CC">
        <w:rPr>
          <w:sz w:val="16"/>
          <w:szCs w:val="16"/>
        </w:rPr>
        <w:t>Awaaz</w:t>
      </w:r>
      <w:proofErr w:type="spellEnd"/>
      <w:r w:rsidRPr="00CB66CC">
        <w:rPr>
          <w:sz w:val="16"/>
          <w:szCs w:val="16"/>
        </w:rPr>
        <w:t xml:space="preserve">. Retrieved March 5, 2022, from </w:t>
      </w:r>
      <w:proofErr w:type="gramStart"/>
      <w:r w:rsidRPr="00CB66CC">
        <w:rPr>
          <w:sz w:val="16"/>
          <w:szCs w:val="16"/>
        </w:rPr>
        <w:t>https://www.youthkiawaaz.com/2020/04/journalism-the-crumbling-pillar-of-indian-democracy/  /</w:t>
      </w:r>
      <w:proofErr w:type="gramEnd"/>
      <w:r w:rsidRPr="00CB66CC">
        <w:rPr>
          <w:sz w:val="16"/>
          <w:szCs w:val="16"/>
        </w:rPr>
        <w:t xml:space="preserve">/ </w:t>
      </w:r>
      <w:proofErr w:type="spellStart"/>
      <w:r w:rsidRPr="00CB66CC">
        <w:rPr>
          <w:sz w:val="16"/>
          <w:szCs w:val="16"/>
        </w:rPr>
        <w:t>sosa</w:t>
      </w:r>
      <w:proofErr w:type="spellEnd"/>
    </w:p>
    <w:p w14:paraId="7C80BB8A" w14:textId="77777777" w:rsidR="006F3CD9" w:rsidRPr="00CB66CC" w:rsidRDefault="006F3CD9" w:rsidP="006F3CD9">
      <w:pPr>
        <w:rPr>
          <w:sz w:val="14"/>
        </w:rPr>
      </w:pPr>
      <w:r w:rsidRPr="00CB66CC">
        <w:rPr>
          <w:sz w:val="14"/>
        </w:rPr>
        <w:t xml:space="preserve">Print journalism </w:t>
      </w:r>
      <w:proofErr w:type="gramStart"/>
      <w:r w:rsidRPr="00CB66CC">
        <w:rPr>
          <w:sz w:val="14"/>
        </w:rPr>
        <w:t>dates back to</w:t>
      </w:r>
      <w:proofErr w:type="gramEnd"/>
      <w:r w:rsidRPr="00CB66CC">
        <w:rPr>
          <w:sz w:val="14"/>
        </w:rPr>
        <w:t xml:space="preserve"> 17th Century Germany, but the practice of the distribution of news was practiced in the Roman era in 59 B.C. where it was recorded in Acta </w:t>
      </w:r>
      <w:proofErr w:type="spellStart"/>
      <w:r w:rsidRPr="00CB66CC">
        <w:rPr>
          <w:sz w:val="14"/>
        </w:rPr>
        <w:t>Diurna</w:t>
      </w:r>
      <w:proofErr w:type="spellEnd"/>
      <w:r w:rsidRPr="00CB66CC">
        <w:rPr>
          <w:sz w:val="14"/>
        </w:rPr>
        <w:t xml:space="preserve"> through which news was hung in the city center every day for the consumption of the people. </w:t>
      </w:r>
      <w:proofErr w:type="gramStart"/>
      <w:r w:rsidRPr="00CB66CC">
        <w:rPr>
          <w:sz w:val="14"/>
        </w:rPr>
        <w:t>In this day and age</w:t>
      </w:r>
      <w:proofErr w:type="gramEnd"/>
      <w:r w:rsidRPr="00CB66CC">
        <w:rPr>
          <w:sz w:val="14"/>
        </w:rPr>
        <w:t xml:space="preserve"> of capitalism and Information Technology, commercialization of journalism and </w:t>
      </w:r>
      <w:r w:rsidRPr="00CB66CC">
        <w:rPr>
          <w:rStyle w:val="StyleUnderline"/>
        </w:rPr>
        <w:t xml:space="preserve">the </w:t>
      </w:r>
      <w:r w:rsidRPr="00CB66CC">
        <w:rPr>
          <w:rStyle w:val="StyleUnderline"/>
          <w:highlight w:val="green"/>
        </w:rPr>
        <w:t>abundance of fake and unreliable information are</w:t>
      </w:r>
      <w:r w:rsidRPr="00CB66CC">
        <w:rPr>
          <w:sz w:val="14"/>
        </w:rPr>
        <w:t xml:space="preserve"> some of the </w:t>
      </w:r>
      <w:r w:rsidRPr="00CB66CC">
        <w:rPr>
          <w:rStyle w:val="StyleUnderline"/>
          <w:highlight w:val="green"/>
        </w:rPr>
        <w:t xml:space="preserve">predominant issues eroding </w:t>
      </w:r>
      <w:r w:rsidRPr="00CB66CC">
        <w:rPr>
          <w:rStyle w:val="StyleUnderline"/>
        </w:rPr>
        <w:t>the industry in</w:t>
      </w:r>
      <w:r w:rsidRPr="00CB66CC">
        <w:rPr>
          <w:rStyle w:val="StyleUnderline"/>
          <w:highlight w:val="green"/>
        </w:rPr>
        <w:t xml:space="preserve"> India.</w:t>
      </w:r>
    </w:p>
    <w:p w14:paraId="71A78907" w14:textId="77777777" w:rsidR="006F3CD9" w:rsidRPr="00CB66CC" w:rsidRDefault="006F3CD9" w:rsidP="006F3CD9">
      <w:pPr>
        <w:rPr>
          <w:sz w:val="14"/>
        </w:rPr>
      </w:pPr>
      <w:r w:rsidRPr="00CB66CC">
        <w:rPr>
          <w:rStyle w:val="Emphasis"/>
        </w:rPr>
        <w:t xml:space="preserve">The principle of </w:t>
      </w:r>
      <w:r w:rsidRPr="00CB66CC">
        <w:rPr>
          <w:rStyle w:val="Emphasis"/>
          <w:highlight w:val="green"/>
        </w:rPr>
        <w:t>‘</w:t>
      </w:r>
      <w:hyperlink r:id="rId44" w:tgtFrame="_blank" w:history="1">
        <w:r w:rsidRPr="00CB66CC">
          <w:rPr>
            <w:rStyle w:val="Emphasis"/>
            <w:highlight w:val="green"/>
          </w:rPr>
          <w:t>objectivity</w:t>
        </w:r>
      </w:hyperlink>
      <w:r w:rsidRPr="00CB66CC">
        <w:rPr>
          <w:rStyle w:val="Emphasis"/>
          <w:highlight w:val="green"/>
        </w:rPr>
        <w:t>‘</w:t>
      </w:r>
      <w:r w:rsidRPr="00CB66CC">
        <w:rPr>
          <w:sz w:val="14"/>
        </w:rPr>
        <w:t xml:space="preserve"> </w:t>
      </w:r>
      <w:r w:rsidRPr="00CB66CC">
        <w:rPr>
          <w:rStyle w:val="StyleUnderline"/>
          <w:highlight w:val="green"/>
        </w:rPr>
        <w:t>is</w:t>
      </w:r>
      <w:r w:rsidRPr="00CB66CC">
        <w:rPr>
          <w:sz w:val="14"/>
        </w:rPr>
        <w:t xml:space="preserve"> one of the foremost lessons in journalism, and it was considered of </w:t>
      </w:r>
      <w:r w:rsidRPr="00CB66CC">
        <w:rPr>
          <w:rStyle w:val="StyleUnderline"/>
          <w:highlight w:val="green"/>
        </w:rPr>
        <w:t xml:space="preserve">prime </w:t>
      </w:r>
      <w:r w:rsidRPr="00CB66CC">
        <w:rPr>
          <w:rStyle w:val="StyleUnderline"/>
        </w:rPr>
        <w:t xml:space="preserve">importance </w:t>
      </w:r>
      <w:r w:rsidRPr="00CB66CC">
        <w:rPr>
          <w:sz w:val="14"/>
        </w:rPr>
        <w:t xml:space="preserve">by Lichtenberg (1996:225) especially </w:t>
      </w:r>
      <w:r w:rsidRPr="00CB66CC">
        <w:rPr>
          <w:rStyle w:val="StyleUnderline"/>
          <w:highlight w:val="green"/>
        </w:rPr>
        <w:t>in</w:t>
      </w:r>
      <w:r w:rsidRPr="00CB66CC">
        <w:rPr>
          <w:sz w:val="14"/>
        </w:rPr>
        <w:t xml:space="preserve"> liberal </w:t>
      </w:r>
      <w:r w:rsidRPr="00CB66CC">
        <w:rPr>
          <w:rStyle w:val="StyleUnderline"/>
          <w:highlight w:val="green"/>
        </w:rPr>
        <w:t>democracies</w:t>
      </w:r>
      <w:r w:rsidRPr="00CB66CC">
        <w:rPr>
          <w:sz w:val="14"/>
        </w:rPr>
        <w:t xml:space="preserve">. </w:t>
      </w:r>
      <w:r w:rsidRPr="00CB66CC">
        <w:rPr>
          <w:rStyle w:val="StyleUnderline"/>
        </w:rPr>
        <w:t xml:space="preserve">The term ‘objectivity’ is </w:t>
      </w:r>
      <w:r w:rsidRPr="00CB66CC">
        <w:rPr>
          <w:rStyle w:val="StyleUnderline"/>
          <w:highlight w:val="green"/>
        </w:rPr>
        <w:t xml:space="preserve">a comprehensive term and implies a ‘rational’ </w:t>
      </w:r>
      <w:r w:rsidRPr="00CB66CC">
        <w:rPr>
          <w:rStyle w:val="StyleUnderline"/>
        </w:rPr>
        <w:t>perspective on any given situation</w:t>
      </w:r>
      <w:r w:rsidRPr="00CB66CC">
        <w:rPr>
          <w:sz w:val="14"/>
        </w:rPr>
        <w:t xml:space="preserve">, and </w:t>
      </w:r>
      <w:proofErr w:type="spellStart"/>
      <w:r w:rsidRPr="00CB66CC">
        <w:rPr>
          <w:sz w:val="14"/>
        </w:rPr>
        <w:t>Westerstahl’s</w:t>
      </w:r>
      <w:proofErr w:type="spellEnd"/>
      <w:r w:rsidRPr="00CB66CC">
        <w:rPr>
          <w:sz w:val="14"/>
        </w:rPr>
        <w:t xml:space="preserve"> model defines it to </w:t>
      </w:r>
      <w:r w:rsidRPr="00CB66CC">
        <w:rPr>
          <w:rStyle w:val="StyleUnderline"/>
          <w:highlight w:val="green"/>
        </w:rPr>
        <w:t xml:space="preserve">include </w:t>
      </w:r>
      <w:r w:rsidRPr="00CB66CC">
        <w:rPr>
          <w:rStyle w:val="StyleUnderline"/>
        </w:rPr>
        <w:t xml:space="preserve">several components like </w:t>
      </w:r>
      <w:r w:rsidRPr="00CB66CC">
        <w:rPr>
          <w:rStyle w:val="StyleUnderline"/>
          <w:highlight w:val="green"/>
        </w:rPr>
        <w:t xml:space="preserve">truth, facts, and impartiality </w:t>
      </w:r>
      <w:r w:rsidRPr="00CB66CC">
        <w:rPr>
          <w:rStyle w:val="StyleUnderline"/>
        </w:rPr>
        <w:t>as well</w:t>
      </w:r>
      <w:r w:rsidRPr="00CB66CC">
        <w:rPr>
          <w:sz w:val="14"/>
        </w:rPr>
        <w:t xml:space="preserve">. Objectivity and truth are always </w:t>
      </w:r>
      <w:r w:rsidRPr="00CB66CC">
        <w:rPr>
          <w:rStyle w:val="StyleUnderline"/>
        </w:rPr>
        <w:t xml:space="preserve">considered </w:t>
      </w:r>
      <w:r w:rsidRPr="00CB66CC">
        <w:rPr>
          <w:rStyle w:val="StyleUnderline"/>
          <w:highlight w:val="green"/>
        </w:rPr>
        <w:t xml:space="preserve">at the top of </w:t>
      </w:r>
      <w:r w:rsidRPr="00CB66CC">
        <w:rPr>
          <w:rStyle w:val="StyleUnderline"/>
        </w:rPr>
        <w:t xml:space="preserve">the </w:t>
      </w:r>
      <w:r w:rsidRPr="00CB66CC">
        <w:rPr>
          <w:rStyle w:val="StyleUnderline"/>
          <w:highlight w:val="green"/>
        </w:rPr>
        <w:t>journalistic ethos</w:t>
      </w:r>
      <w:r w:rsidRPr="00CB66CC">
        <w:rPr>
          <w:sz w:val="14"/>
        </w:rPr>
        <w:t>.</w:t>
      </w:r>
    </w:p>
    <w:p w14:paraId="4340C0F6" w14:textId="77777777" w:rsidR="006F3CD9" w:rsidRPr="00CB66CC" w:rsidRDefault="006F3CD9" w:rsidP="006F3CD9">
      <w:pPr>
        <w:rPr>
          <w:sz w:val="14"/>
        </w:rPr>
      </w:pPr>
      <w:r w:rsidRPr="00CB66CC">
        <w:rPr>
          <w:sz w:val="14"/>
        </w:rPr>
        <w:t xml:space="preserve">In addition, </w:t>
      </w:r>
      <w:r w:rsidRPr="00CB66CC">
        <w:rPr>
          <w:rStyle w:val="StyleUnderline"/>
          <w:highlight w:val="green"/>
        </w:rPr>
        <w:t xml:space="preserve">autonomy and neutrality </w:t>
      </w:r>
      <w:r w:rsidRPr="00CB66CC">
        <w:rPr>
          <w:rStyle w:val="StyleUnderline"/>
        </w:rPr>
        <w:t xml:space="preserve">have become </w:t>
      </w:r>
      <w:r w:rsidRPr="00CB66CC">
        <w:rPr>
          <w:rStyle w:val="StyleUnderline"/>
          <w:highlight w:val="green"/>
        </w:rPr>
        <w:t xml:space="preserve">equally important </w:t>
      </w:r>
      <w:r w:rsidRPr="00CB66CC">
        <w:rPr>
          <w:rStyle w:val="StyleUnderline"/>
        </w:rPr>
        <w:t>to reiterate the first principle of objectivity</w:t>
      </w:r>
      <w:r w:rsidRPr="00CB66CC">
        <w:rPr>
          <w:sz w:val="14"/>
        </w:rPr>
        <w:t xml:space="preserve"> and truth. If a media house is not autonomous, it would eventually end up losing objectivity for either political or commercial gains. </w:t>
      </w:r>
      <w:proofErr w:type="gramStart"/>
      <w:r w:rsidRPr="00CB66CC">
        <w:rPr>
          <w:sz w:val="14"/>
        </w:rPr>
        <w:t>In light of</w:t>
      </w:r>
      <w:proofErr w:type="gramEnd"/>
      <w:r w:rsidRPr="00CB66CC">
        <w:rPr>
          <w:sz w:val="14"/>
        </w:rPr>
        <w:t xml:space="preserve"> these events, neutrality and autonomy became two very important pillars of the industry. Commercialization along with political pressures has threatened the freedom and autonomy of the industry in this era of capitalism.</w:t>
      </w:r>
    </w:p>
    <w:p w14:paraId="26377B1B" w14:textId="77777777" w:rsidR="006F3CD9" w:rsidRPr="00CB66CC" w:rsidRDefault="006F3CD9" w:rsidP="006F3CD9">
      <w:pPr>
        <w:rPr>
          <w:rStyle w:val="StyleUnderline"/>
        </w:rPr>
      </w:pPr>
      <w:r w:rsidRPr="00CB66CC">
        <w:rPr>
          <w:sz w:val="14"/>
        </w:rPr>
        <w:t xml:space="preserve">While these threats were non-existent during the nascent stage of the industry, there was immense political pressure which prevented newspapers or journalists from reporting on parliamentary actions, criticism of the king/government/ruler, and any form of rebellious speech or language. It was with the onset and dissemination of the enlightenment principles of Liberty, Equality, and Fraternity that the industry became much </w:t>
      </w:r>
      <w:proofErr w:type="gramStart"/>
      <w:r w:rsidRPr="00CB66CC">
        <w:rPr>
          <w:sz w:val="14"/>
        </w:rPr>
        <w:t>more autonomous and free</w:t>
      </w:r>
      <w:proofErr w:type="gramEnd"/>
      <w:r w:rsidRPr="00CB66CC">
        <w:rPr>
          <w:sz w:val="14"/>
        </w:rPr>
        <w:t xml:space="preserve"> of the political shackles. Today, </w:t>
      </w:r>
      <w:hyperlink r:id="rId45" w:tgtFrame="_blank" w:history="1">
        <w:r w:rsidRPr="00CB66CC">
          <w:rPr>
            <w:rStyle w:val="StyleUnderline"/>
            <w:highlight w:val="green"/>
          </w:rPr>
          <w:t>freedom</w:t>
        </w:r>
      </w:hyperlink>
      <w:r w:rsidRPr="00CB66CC">
        <w:rPr>
          <w:rStyle w:val="StyleUnderline"/>
          <w:highlight w:val="green"/>
        </w:rPr>
        <w:t xml:space="preserve"> is one </w:t>
      </w:r>
      <w:r w:rsidRPr="00CB66CC">
        <w:rPr>
          <w:rStyle w:val="StyleUnderline"/>
        </w:rPr>
        <w:t xml:space="preserve">of the </w:t>
      </w:r>
      <w:r w:rsidRPr="00CB66CC">
        <w:rPr>
          <w:rStyle w:val="StyleUnderline"/>
          <w:highlight w:val="green"/>
        </w:rPr>
        <w:t>inevitable prerequisite</w:t>
      </w:r>
      <w:r w:rsidRPr="00CB66CC">
        <w:rPr>
          <w:rStyle w:val="StyleUnderline"/>
        </w:rPr>
        <w:t xml:space="preserve">s </w:t>
      </w:r>
      <w:r w:rsidRPr="00CB66CC">
        <w:rPr>
          <w:rStyle w:val="StyleUnderline"/>
          <w:highlight w:val="green"/>
        </w:rPr>
        <w:t xml:space="preserve">for </w:t>
      </w:r>
      <w:r w:rsidRPr="00CB66CC">
        <w:rPr>
          <w:rStyle w:val="StyleUnderline"/>
        </w:rPr>
        <w:t xml:space="preserve">practicing </w:t>
      </w:r>
      <w:r w:rsidRPr="00CB66CC">
        <w:rPr>
          <w:rStyle w:val="StyleUnderline"/>
          <w:highlight w:val="green"/>
        </w:rPr>
        <w:t>serious and substantial journalism.</w:t>
      </w:r>
    </w:p>
    <w:p w14:paraId="397A7734" w14:textId="77777777" w:rsidR="006F3CD9" w:rsidRPr="00CB66CC" w:rsidRDefault="006F3CD9" w:rsidP="006F3CD9">
      <w:pPr>
        <w:rPr>
          <w:u w:val="single"/>
        </w:rPr>
      </w:pPr>
      <w:r w:rsidRPr="00CB66CC">
        <w:rPr>
          <w:sz w:val="14"/>
        </w:rPr>
        <w:t>Over the last 5 centuries, journalism has become a medium to change the world</w:t>
      </w:r>
      <w:r w:rsidRPr="00CB66CC">
        <w:rPr>
          <w:rStyle w:val="StyleUnderline"/>
        </w:rPr>
        <w:t>, a medium to share knowledge, ideas,</w:t>
      </w:r>
      <w:r w:rsidRPr="00CB66CC">
        <w:rPr>
          <w:sz w:val="14"/>
        </w:rPr>
        <w:t xml:space="preserve"> and has played an extraordinary role in revolutions </w:t>
      </w:r>
      <w:r w:rsidRPr="00CB66CC">
        <w:rPr>
          <w:rStyle w:val="StyleUnderline"/>
        </w:rPr>
        <w:t>and movements</w:t>
      </w:r>
      <w:r w:rsidRPr="00CB66CC">
        <w:rPr>
          <w:sz w:val="14"/>
        </w:rPr>
        <w:t xml:space="preserve"> across the world. To rejig our memories, it is important we understand journalism through the most effective outcomes that have been achieved in different parts of the world </w:t>
      </w:r>
      <w:r w:rsidRPr="00CB66CC">
        <w:rPr>
          <w:rStyle w:val="StyleUnderline"/>
        </w:rPr>
        <w:t>where journalism challenged and even changed the status quo.</w:t>
      </w:r>
    </w:p>
    <w:p w14:paraId="2A3BC8CE" w14:textId="77777777" w:rsidR="006F3CD9" w:rsidRPr="00CB66CC" w:rsidRDefault="006F3CD9" w:rsidP="006F3CD9">
      <w:pPr>
        <w:pStyle w:val="Heading4"/>
        <w:rPr>
          <w:rFonts w:cs="Calibri"/>
        </w:rPr>
      </w:pPr>
      <w:r w:rsidRPr="00CB66CC">
        <w:rPr>
          <w:rFonts w:cs="Calibri"/>
        </w:rPr>
        <w:t>An</w:t>
      </w:r>
      <w:r w:rsidRPr="00CB66CC">
        <w:rPr>
          <w:rFonts w:cs="Calibri"/>
          <w:u w:val="single"/>
        </w:rPr>
        <w:t xml:space="preserve"> objective press </w:t>
      </w:r>
      <w:r w:rsidRPr="00CB66CC">
        <w:rPr>
          <w:rFonts w:cs="Calibri"/>
        </w:rPr>
        <w:t xml:space="preserve">overcomes the </w:t>
      </w:r>
      <w:r w:rsidRPr="00CB66CC">
        <w:rPr>
          <w:rFonts w:cs="Calibri"/>
          <w:u w:val="single"/>
        </w:rPr>
        <w:t>barriers</w:t>
      </w:r>
      <w:r w:rsidRPr="00CB66CC">
        <w:rPr>
          <w:rFonts w:cs="Calibri"/>
        </w:rPr>
        <w:t xml:space="preserve"> and leads to </w:t>
      </w:r>
      <w:r w:rsidRPr="00CB66CC">
        <w:rPr>
          <w:rFonts w:cs="Calibri"/>
          <w:u w:val="single"/>
        </w:rPr>
        <w:t>democratic reforms</w:t>
      </w:r>
    </w:p>
    <w:p w14:paraId="5293422E" w14:textId="77777777" w:rsidR="006F3CD9" w:rsidRPr="00CB66CC" w:rsidRDefault="006F3CD9" w:rsidP="006F3CD9">
      <w:r w:rsidRPr="00CB66CC">
        <w:rPr>
          <w:rStyle w:val="Style13ptBold"/>
        </w:rPr>
        <w:t>Jha 16</w:t>
      </w:r>
      <w:r w:rsidRPr="00CB66CC">
        <w:t xml:space="preserve"> Ravi Jha, Toronto-based senior Public Policy &amp; Governance Administrator, journalist and member of a free press advocacy group, 6-22-2016, "India's Free Press Problem: Politics and Corporate Interests Invade Journalism," CJFE | Canadian Journalists for Free Expression, </w:t>
      </w:r>
      <w:hyperlink r:id="rId46" w:history="1">
        <w:r w:rsidRPr="00CB66CC">
          <w:rPr>
            <w:rStyle w:val="Hyperlink"/>
          </w:rPr>
          <w:t>https://www.cjfe.org/indias_free_press_problem //</w:t>
        </w:r>
      </w:hyperlink>
      <w:r w:rsidRPr="00CB66CC">
        <w:t xml:space="preserve"> </w:t>
      </w:r>
      <w:proofErr w:type="spellStart"/>
      <w:r w:rsidRPr="00CB66CC">
        <w:t>ella</w:t>
      </w:r>
      <w:proofErr w:type="spellEnd"/>
    </w:p>
    <w:p w14:paraId="765EB327" w14:textId="77777777" w:rsidR="006F3CD9" w:rsidRPr="00CB66CC" w:rsidRDefault="006F3CD9" w:rsidP="006F3CD9">
      <w:pPr>
        <w:rPr>
          <w:rStyle w:val="Emphasis"/>
        </w:rPr>
      </w:pPr>
      <w:r w:rsidRPr="00CB66CC">
        <w:rPr>
          <w:sz w:val="14"/>
        </w:rPr>
        <w:t xml:space="preserve">The </w:t>
      </w:r>
      <w:r w:rsidRPr="00CB66CC">
        <w:rPr>
          <w:rStyle w:val="Emphasis"/>
          <w:highlight w:val="green"/>
        </w:rPr>
        <w:t>media in</w:t>
      </w:r>
      <w:r w:rsidRPr="00CB66CC">
        <w:rPr>
          <w:rStyle w:val="Emphasis"/>
        </w:rPr>
        <w:t xml:space="preserve"> South Asian countries like </w:t>
      </w:r>
      <w:r w:rsidRPr="00CB66CC">
        <w:rPr>
          <w:rStyle w:val="Emphasis"/>
          <w:highlight w:val="green"/>
        </w:rPr>
        <w:t>India</w:t>
      </w:r>
      <w:r w:rsidRPr="00CB66CC">
        <w:rPr>
          <w:sz w:val="14"/>
        </w:rPr>
        <w:t xml:space="preserve">, Pakistan and Bangladesh </w:t>
      </w:r>
      <w:r w:rsidRPr="00CB66CC">
        <w:rPr>
          <w:rStyle w:val="Emphasis"/>
        </w:rPr>
        <w:t xml:space="preserve">has </w:t>
      </w:r>
      <w:r w:rsidRPr="00CB66CC">
        <w:rPr>
          <w:rStyle w:val="Emphasis"/>
          <w:highlight w:val="green"/>
        </w:rPr>
        <w:t>never</w:t>
      </w:r>
      <w:r w:rsidRPr="00CB66CC">
        <w:rPr>
          <w:rStyle w:val="Emphasis"/>
        </w:rPr>
        <w:t xml:space="preserve"> been </w:t>
      </w:r>
      <w:r w:rsidRPr="00CB66CC">
        <w:rPr>
          <w:rStyle w:val="Emphasis"/>
          <w:highlight w:val="green"/>
        </w:rPr>
        <w:t xml:space="preserve">more obedient to corporate and political forces as </w:t>
      </w:r>
      <w:r w:rsidRPr="00CB66CC">
        <w:rPr>
          <w:rStyle w:val="Emphasis"/>
        </w:rPr>
        <w:t xml:space="preserve">it is </w:t>
      </w:r>
      <w:r w:rsidRPr="00CB66CC">
        <w:rPr>
          <w:rStyle w:val="Emphasis"/>
          <w:highlight w:val="green"/>
        </w:rPr>
        <w:t>today</w:t>
      </w:r>
      <w:r w:rsidRPr="00CB66CC">
        <w:rPr>
          <w:sz w:val="14"/>
        </w:rPr>
        <w:t xml:space="preserve">. As these </w:t>
      </w:r>
      <w:r w:rsidRPr="00CB66CC">
        <w:rPr>
          <w:rStyle w:val="StyleUnderline"/>
        </w:rPr>
        <w:t xml:space="preserve">countries are scrutinized for human rights violations and atrocities committed against minority groups, </w:t>
      </w:r>
      <w:r w:rsidRPr="00CB66CC">
        <w:rPr>
          <w:sz w:val="14"/>
        </w:rPr>
        <w:t xml:space="preserve">the </w:t>
      </w:r>
      <w:r w:rsidRPr="00CB66CC">
        <w:rPr>
          <w:rStyle w:val="Emphasis"/>
          <w:highlight w:val="green"/>
        </w:rPr>
        <w:t xml:space="preserve">freedom of journalists to objectively report </w:t>
      </w:r>
      <w:r w:rsidRPr="00CB66CC">
        <w:rPr>
          <w:rStyle w:val="Emphasis"/>
        </w:rPr>
        <w:t xml:space="preserve">is </w:t>
      </w:r>
      <w:r w:rsidRPr="00CB66CC">
        <w:rPr>
          <w:rStyle w:val="Emphasis"/>
          <w:highlight w:val="green"/>
        </w:rPr>
        <w:t>ceasing to exist</w:t>
      </w:r>
      <w:r w:rsidRPr="00CB66CC">
        <w:rPr>
          <w:rStyle w:val="Emphasis"/>
        </w:rPr>
        <w:t>,</w:t>
      </w:r>
      <w:r w:rsidRPr="00CB66CC">
        <w:rPr>
          <w:sz w:val="14"/>
        </w:rPr>
        <w:t xml:space="preserve"> with governments and legal systems failing to protect or rescue them. </w:t>
      </w:r>
      <w:r w:rsidRPr="00CB66CC">
        <w:rPr>
          <w:rStyle w:val="StyleUnderline"/>
        </w:rPr>
        <w:t xml:space="preserve">Every day, journalists battle for autonomy, fight for their rights to speak out freely, protect media pluralism and counter the ills of monopolies. </w:t>
      </w:r>
      <w:r w:rsidRPr="00CB66CC">
        <w:rPr>
          <w:sz w:val="14"/>
        </w:rPr>
        <w:t xml:space="preserve">While Pakistan and Bangladesh have been well-known press freedom battlefields in recent years, with many journalists and bloggers killed, </w:t>
      </w:r>
      <w:proofErr w:type="gramStart"/>
      <w:r w:rsidRPr="00CB66CC">
        <w:rPr>
          <w:sz w:val="14"/>
        </w:rPr>
        <w:t>wounded</w:t>
      </w:r>
      <w:proofErr w:type="gramEnd"/>
      <w:r w:rsidRPr="00CB66CC">
        <w:rPr>
          <w:sz w:val="14"/>
        </w:rPr>
        <w:t xml:space="preserve"> or sued for speaking the truth, the surprising entry to this list is </w:t>
      </w:r>
      <w:r w:rsidRPr="00CB66CC">
        <w:rPr>
          <w:rStyle w:val="StyleUnderline"/>
        </w:rPr>
        <w:t xml:space="preserve">India. This is a country of 1.2 billion people where the media was until recently deemed “free [and] fair with equal access”—a Fourth Estate to </w:t>
      </w:r>
      <w:r w:rsidRPr="00CB66CC">
        <w:rPr>
          <w:rStyle w:val="Emphasis"/>
          <w:highlight w:val="green"/>
        </w:rPr>
        <w:t>the world’s largest democracy</w:t>
      </w:r>
      <w:r w:rsidRPr="00CB66CC">
        <w:rPr>
          <w:rStyle w:val="Emphasis"/>
        </w:rPr>
        <w:t xml:space="preserve">. </w:t>
      </w:r>
      <w:r w:rsidRPr="00CB66CC">
        <w:rPr>
          <w:rStyle w:val="StyleUnderline"/>
        </w:rPr>
        <w:t>Today, prominent Indian politicians and corporate entities are making increasingly underhanded investments in news media</w:t>
      </w:r>
      <w:r w:rsidRPr="00CB66CC">
        <w:rPr>
          <w:sz w:val="14"/>
        </w:rPr>
        <w:t xml:space="preserve">, and </w:t>
      </w:r>
      <w:r w:rsidRPr="00CB66CC">
        <w:rPr>
          <w:rStyle w:val="Emphasis"/>
        </w:rPr>
        <w:t xml:space="preserve">the </w:t>
      </w:r>
      <w:r w:rsidRPr="00CB66CC">
        <w:rPr>
          <w:rStyle w:val="Emphasis"/>
          <w:highlight w:val="green"/>
        </w:rPr>
        <w:t xml:space="preserve">press </w:t>
      </w:r>
      <w:r w:rsidRPr="00CB66CC">
        <w:rPr>
          <w:rStyle w:val="Emphasis"/>
        </w:rPr>
        <w:t xml:space="preserve">is </w:t>
      </w:r>
      <w:r w:rsidRPr="00CB66CC">
        <w:rPr>
          <w:rStyle w:val="Emphasis"/>
          <w:highlight w:val="green"/>
        </w:rPr>
        <w:t xml:space="preserve">failing </w:t>
      </w:r>
      <w:r w:rsidRPr="00CB66CC">
        <w:rPr>
          <w:rStyle w:val="Emphasis"/>
        </w:rPr>
        <w:t xml:space="preserve">to serve </w:t>
      </w:r>
      <w:r w:rsidRPr="00CB66CC">
        <w:rPr>
          <w:rStyle w:val="Emphasis"/>
          <w:highlight w:val="green"/>
        </w:rPr>
        <w:t xml:space="preserve">as </w:t>
      </w:r>
      <w:r w:rsidRPr="00CB66CC">
        <w:rPr>
          <w:rStyle w:val="Emphasis"/>
        </w:rPr>
        <w:t xml:space="preserve">a potent, </w:t>
      </w:r>
      <w:r w:rsidRPr="00CB66CC">
        <w:rPr>
          <w:rStyle w:val="Emphasis"/>
          <w:highlight w:val="green"/>
        </w:rPr>
        <w:t xml:space="preserve">unbiased </w:t>
      </w:r>
      <w:r w:rsidRPr="00CB66CC">
        <w:rPr>
          <w:rStyle w:val="Emphasis"/>
        </w:rPr>
        <w:t>tool to inform public perception.</w:t>
      </w:r>
      <w:r w:rsidRPr="00CB66CC">
        <w:rPr>
          <w:sz w:val="14"/>
        </w:rPr>
        <w:t xml:space="preserve"> In this way, </w:t>
      </w:r>
      <w:r w:rsidRPr="00CB66CC">
        <w:rPr>
          <w:rStyle w:val="StyleUnderline"/>
        </w:rPr>
        <w:t xml:space="preserve">it is also increasingly unable to provide an arena for public debates where issues of shared interest can be represented and discussed. </w:t>
      </w:r>
      <w:r w:rsidRPr="00CB66CC">
        <w:rPr>
          <w:rStyle w:val="Emphasis"/>
        </w:rPr>
        <w:t>Unlike many democracies</w:t>
      </w:r>
      <w:r w:rsidRPr="00CB66CC">
        <w:rPr>
          <w:rStyle w:val="StyleUnderline"/>
        </w:rPr>
        <w:t xml:space="preserve">, where political and corporate entities are ostensibly supposed to be prohibited from holding news media broadcasting and publishing rights, </w:t>
      </w:r>
      <w:r w:rsidRPr="00CB66CC">
        <w:rPr>
          <w:rStyle w:val="Emphasis"/>
        </w:rPr>
        <w:t>media outlets in India are openly owned and controlled by political and business conglomerates</w:t>
      </w:r>
      <w:r w:rsidRPr="00CB66CC">
        <w:rPr>
          <w:sz w:val="14"/>
        </w:rPr>
        <w:t xml:space="preserve">, </w:t>
      </w:r>
      <w:r w:rsidRPr="00CB66CC">
        <w:rPr>
          <w:rStyle w:val="StyleUnderline"/>
        </w:rPr>
        <w:t xml:space="preserve">which are using the media to undermine the relevance of their opponents with scant regard for overall national interest. </w:t>
      </w:r>
      <w:r w:rsidRPr="00CB66CC">
        <w:rPr>
          <w:sz w:val="14"/>
        </w:rPr>
        <w:t xml:space="preserve">The </w:t>
      </w:r>
      <w:r w:rsidRPr="00CB66CC">
        <w:rPr>
          <w:rStyle w:val="Emphasis"/>
          <w:highlight w:val="green"/>
        </w:rPr>
        <w:t>main casualty</w:t>
      </w:r>
      <w:r w:rsidRPr="00CB66CC">
        <w:rPr>
          <w:rStyle w:val="Emphasis"/>
        </w:rPr>
        <w:t xml:space="preserve"> has been the </w:t>
      </w:r>
      <w:r w:rsidRPr="00CB66CC">
        <w:rPr>
          <w:rStyle w:val="Emphasis"/>
          <w:highlight w:val="green"/>
        </w:rPr>
        <w:t>ability</w:t>
      </w:r>
      <w:r w:rsidRPr="00CB66CC">
        <w:rPr>
          <w:rStyle w:val="Emphasis"/>
        </w:rPr>
        <w:t xml:space="preserve"> of the citizen </w:t>
      </w:r>
      <w:r w:rsidRPr="00CB66CC">
        <w:rPr>
          <w:rStyle w:val="Emphasis"/>
          <w:highlight w:val="green"/>
        </w:rPr>
        <w:t>to find</w:t>
      </w:r>
      <w:r w:rsidRPr="00CB66CC">
        <w:rPr>
          <w:rStyle w:val="Emphasis"/>
        </w:rPr>
        <w:t xml:space="preserve"> out the </w:t>
      </w:r>
      <w:r w:rsidRPr="00CB66CC">
        <w:rPr>
          <w:rStyle w:val="Emphasis"/>
          <w:highlight w:val="green"/>
        </w:rPr>
        <w:t>objective truth</w:t>
      </w:r>
      <w:r w:rsidRPr="00CB66CC">
        <w:rPr>
          <w:sz w:val="14"/>
        </w:rPr>
        <w:t xml:space="preserve">, as different media outlets divide into camps on any major issue, polarizing the reporting and their readerships. This has become </w:t>
      </w:r>
      <w:r w:rsidRPr="00CB66CC">
        <w:rPr>
          <w:rStyle w:val="StyleUnderline"/>
        </w:rPr>
        <w:t>so evident that in a report to the government, India’s regulatory body, Telecom Regulatory Authority of India (</w:t>
      </w:r>
      <w:r w:rsidRPr="00CB66CC">
        <w:rPr>
          <w:rStyle w:val="Emphasis"/>
          <w:highlight w:val="green"/>
        </w:rPr>
        <w:t>TRAI), recommended legislation to empower journalists</w:t>
      </w:r>
      <w:r w:rsidRPr="00CB66CC">
        <w:rPr>
          <w:rStyle w:val="Emphasis"/>
        </w:rPr>
        <w:t xml:space="preserve"> for free and fair expression. </w:t>
      </w:r>
      <w:r w:rsidRPr="00CB66CC">
        <w:rPr>
          <w:sz w:val="14"/>
        </w:rPr>
        <w:t xml:space="preserve">“Instances of irresponsible reporting and </w:t>
      </w:r>
      <w:proofErr w:type="spellStart"/>
      <w:r w:rsidRPr="00CB66CC">
        <w:rPr>
          <w:sz w:val="14"/>
        </w:rPr>
        <w:t>sensationalization</w:t>
      </w:r>
      <w:proofErr w:type="spellEnd"/>
      <w:r w:rsidRPr="00CB66CC">
        <w:rPr>
          <w:sz w:val="14"/>
        </w:rPr>
        <w:t xml:space="preserve"> are common these days when controversial news stories are bandied in the public domain through media outlets,” the report reads. It suggests </w:t>
      </w:r>
      <w:r w:rsidRPr="00CB66CC">
        <w:rPr>
          <w:rStyle w:val="Emphasis"/>
        </w:rPr>
        <w:t xml:space="preserve">Indian journalism, with its lack of freedom and self-regulation, cannot be trusted now—it is currently known for manipulation and bias. </w:t>
      </w:r>
      <w:proofErr w:type="spellStart"/>
      <w:r w:rsidRPr="00CB66CC">
        <w:rPr>
          <w:sz w:val="14"/>
        </w:rPr>
        <w:t>Subir</w:t>
      </w:r>
      <w:proofErr w:type="spellEnd"/>
      <w:r w:rsidRPr="00CB66CC">
        <w:rPr>
          <w:sz w:val="14"/>
        </w:rPr>
        <w:t xml:space="preserve"> Ghosh, co-author of Sue </w:t>
      </w:r>
      <w:proofErr w:type="gramStart"/>
      <w:r w:rsidRPr="00CB66CC">
        <w:rPr>
          <w:sz w:val="14"/>
        </w:rPr>
        <w:t>The</w:t>
      </w:r>
      <w:proofErr w:type="gramEnd"/>
      <w:r w:rsidRPr="00CB66CC">
        <w:rPr>
          <w:sz w:val="14"/>
        </w:rPr>
        <w:t xml:space="preserve"> Messenger, a book about how corporate ownership and legal harassment by powerful business houses are shackling reportage and undermining democracy, states, “</w:t>
      </w:r>
      <w:r w:rsidRPr="00CB66CC">
        <w:rPr>
          <w:rStyle w:val="Emphasis"/>
          <w:highlight w:val="green"/>
        </w:rPr>
        <w:t>If</w:t>
      </w:r>
      <w:r w:rsidRPr="00CB66CC">
        <w:rPr>
          <w:rStyle w:val="Emphasis"/>
        </w:rPr>
        <w:t xml:space="preserve"> writing and </w:t>
      </w:r>
      <w:r w:rsidRPr="00CB66CC">
        <w:rPr>
          <w:rStyle w:val="Emphasis"/>
          <w:highlight w:val="green"/>
        </w:rPr>
        <w:t>reportage</w:t>
      </w:r>
      <w:r w:rsidRPr="00CB66CC">
        <w:rPr>
          <w:rStyle w:val="Emphasis"/>
        </w:rPr>
        <w:t xml:space="preserve"> are </w:t>
      </w:r>
      <w:r w:rsidRPr="00CB66CC">
        <w:rPr>
          <w:rStyle w:val="Emphasis"/>
          <w:highlight w:val="green"/>
        </w:rPr>
        <w:t>shackled</w:t>
      </w:r>
      <w:r w:rsidRPr="00CB66CC">
        <w:rPr>
          <w:rStyle w:val="Emphasis"/>
        </w:rPr>
        <w:t xml:space="preserve">, it is </w:t>
      </w:r>
      <w:r w:rsidRPr="00CB66CC">
        <w:rPr>
          <w:rStyle w:val="Emphasis"/>
          <w:highlight w:val="green"/>
        </w:rPr>
        <w:t>democracy</w:t>
      </w:r>
      <w:r w:rsidRPr="00CB66CC">
        <w:rPr>
          <w:rStyle w:val="Emphasis"/>
        </w:rPr>
        <w:t xml:space="preserve"> which </w:t>
      </w:r>
      <w:r w:rsidRPr="00CB66CC">
        <w:rPr>
          <w:rStyle w:val="Emphasis"/>
          <w:highlight w:val="green"/>
        </w:rPr>
        <w:t>gets undermined</w:t>
      </w:r>
      <w:r w:rsidRPr="00CB66CC">
        <w:rPr>
          <w:sz w:val="14"/>
        </w:rPr>
        <w:t xml:space="preserve">. </w:t>
      </w:r>
      <w:r w:rsidRPr="00CB66CC">
        <w:rPr>
          <w:rStyle w:val="StyleUnderline"/>
        </w:rPr>
        <w:t>It is the people who lose their unfettered right to know.”</w:t>
      </w:r>
      <w:r w:rsidRPr="00CB66CC">
        <w:rPr>
          <w:sz w:val="14"/>
        </w:rPr>
        <w:t xml:space="preserve"> Ghosh said the reality on the ground is that the editorial policies of most media outlets are affected by corporate entities, either through influence or by the heft commanded by advertising and revenue generation. Leading Indian newspapers like the Times of India are increasingly market-</w:t>
      </w:r>
      <w:proofErr w:type="gramStart"/>
      <w:r w:rsidRPr="00CB66CC">
        <w:rPr>
          <w:sz w:val="14"/>
        </w:rPr>
        <w:t>driven</w:t>
      </w:r>
      <w:r w:rsidRPr="00CB66CC">
        <w:rPr>
          <w:rStyle w:val="StyleUnderline"/>
        </w:rPr>
        <w:t>, and</w:t>
      </w:r>
      <w:proofErr w:type="gramEnd"/>
      <w:r w:rsidRPr="00CB66CC">
        <w:rPr>
          <w:rStyle w:val="StyleUnderline"/>
        </w:rPr>
        <w:t xml:space="preserve"> have long diluted editorial authority. </w:t>
      </w:r>
      <w:r w:rsidRPr="00CB66CC">
        <w:rPr>
          <w:sz w:val="14"/>
        </w:rPr>
        <w:t xml:space="preserve">India’s biggest TV network, CNN-IBN and the Eenadu group of regional language channels, is directly controlled by one of the world’s richest business tycoons, Mukesh Ambani. Ambani is the chairman, managing director and largest shareholder of Reliance Industries Limited (RIL), a US $100 billion asset and Fortune Global 500 company with interests in energy, petrochemicals, textiles, natural resources, </w:t>
      </w:r>
      <w:proofErr w:type="gramStart"/>
      <w:r w:rsidRPr="00CB66CC">
        <w:rPr>
          <w:sz w:val="14"/>
        </w:rPr>
        <w:t>retail</w:t>
      </w:r>
      <w:proofErr w:type="gramEnd"/>
      <w:r w:rsidRPr="00CB66CC">
        <w:rPr>
          <w:sz w:val="14"/>
        </w:rPr>
        <w:t xml:space="preserve"> and telecommunications. RIL, which owns businesses across India, also has stakes in several other media entities. Ambani’s brother Anil runs Reliance Big Broadcasting and has stakes in numerous publications and TV channels, including American film production label DreamWorks. Other prominent media houses—New Delhi Television (NDTV) and India Today, for instance—also have corporate investments, which are significantly influenced by political preferences. TRAI points out that </w:t>
      </w:r>
      <w:r w:rsidRPr="00CB66CC">
        <w:rPr>
          <w:rStyle w:val="StyleUnderline"/>
        </w:rPr>
        <w:t>the primary motivation for a media company to have a presence in multiple media segments</w:t>
      </w:r>
      <w:r w:rsidRPr="00CB66CC">
        <w:rPr>
          <w:sz w:val="14"/>
        </w:rPr>
        <w:t xml:space="preserve">, </w:t>
      </w:r>
      <w:proofErr w:type="gramStart"/>
      <w:r w:rsidRPr="00CB66CC">
        <w:rPr>
          <w:sz w:val="14"/>
        </w:rPr>
        <w:t>i.e.</w:t>
      </w:r>
      <w:proofErr w:type="gramEnd"/>
      <w:r w:rsidRPr="00CB66CC">
        <w:rPr>
          <w:sz w:val="14"/>
        </w:rPr>
        <w:t xml:space="preserve"> to have cross media holdings, </w:t>
      </w:r>
      <w:r w:rsidRPr="00CB66CC">
        <w:rPr>
          <w:rStyle w:val="StyleUnderline"/>
        </w:rPr>
        <w:t>is to maximize its reach to consumers in different demographics with varying media consumption patterns.</w:t>
      </w:r>
      <w:r w:rsidRPr="00CB66CC">
        <w:rPr>
          <w:sz w:val="14"/>
        </w:rPr>
        <w:t xml:space="preserve"> This translates into higher economic gains for these media owners. “Media pluralism is getting restricted with entities having cross media holdings occupying dominant positions in different media sectors,” said journalist Naveen Upadhyay, a political editor with a Delhi-based Indian English language daily. Ghosh also writes that readers need to understand that </w:t>
      </w:r>
      <w:r w:rsidRPr="00CB66CC">
        <w:rPr>
          <w:rStyle w:val="Emphasis"/>
          <w:highlight w:val="green"/>
        </w:rPr>
        <w:t>persecution</w:t>
      </w:r>
      <w:r w:rsidRPr="00CB66CC">
        <w:rPr>
          <w:rStyle w:val="Emphasis"/>
        </w:rPr>
        <w:t xml:space="preserve"> is fast </w:t>
      </w:r>
      <w:r w:rsidRPr="00CB66CC">
        <w:rPr>
          <w:rStyle w:val="Emphasis"/>
          <w:highlight w:val="green"/>
        </w:rPr>
        <w:t>becoming the norm</w:t>
      </w:r>
      <w:r w:rsidRPr="00CB66CC">
        <w:rPr>
          <w:rStyle w:val="Emphasis"/>
        </w:rPr>
        <w:t xml:space="preserve"> for Indian journalists. </w:t>
      </w:r>
      <w:r w:rsidRPr="00CB66CC">
        <w:rPr>
          <w:sz w:val="14"/>
        </w:rPr>
        <w:t xml:space="preserve">“What was earlier intermittent is now increasingly taking the shape of a distinct trend in the targeting of journalists. While </w:t>
      </w:r>
      <w:r w:rsidRPr="00CB66CC">
        <w:rPr>
          <w:rStyle w:val="Emphasis"/>
        </w:rPr>
        <w:t xml:space="preserve">more </w:t>
      </w:r>
      <w:r w:rsidRPr="00CB66CC">
        <w:rPr>
          <w:rStyle w:val="Emphasis"/>
          <w:highlight w:val="green"/>
        </w:rPr>
        <w:t>journalists want to expose corporate corruption and crony capitalism</w:t>
      </w:r>
      <w:r w:rsidRPr="00CB66CC">
        <w:rPr>
          <w:rStyle w:val="Emphasis"/>
        </w:rPr>
        <w:t xml:space="preserve">, it is increasingly being seen that </w:t>
      </w:r>
      <w:r w:rsidRPr="00CB66CC">
        <w:rPr>
          <w:rStyle w:val="Emphasis"/>
          <w:highlight w:val="green"/>
        </w:rPr>
        <w:t>corporations</w:t>
      </w:r>
      <w:r w:rsidRPr="00CB66CC">
        <w:rPr>
          <w:rStyle w:val="Emphasis"/>
        </w:rPr>
        <w:t xml:space="preserve"> are </w:t>
      </w:r>
      <w:r w:rsidRPr="00CB66CC">
        <w:rPr>
          <w:rStyle w:val="Emphasis"/>
          <w:highlight w:val="green"/>
        </w:rPr>
        <w:t>openly intimidating</w:t>
      </w:r>
      <w:r w:rsidRPr="00CB66CC">
        <w:rPr>
          <w:rStyle w:val="Emphasis"/>
        </w:rPr>
        <w:t xml:space="preserve"> writers and journalists.” In this environment, how can journalists not be forced</w:t>
      </w:r>
      <w:r w:rsidRPr="00CB66CC">
        <w:rPr>
          <w:rStyle w:val="StyleUnderline"/>
        </w:rPr>
        <w:t xml:space="preserve">—or feel compelled for the sake of job security—to report in ways that reflect the political opinions and corporate interests of shareholders? </w:t>
      </w:r>
      <w:r w:rsidRPr="00CB66CC">
        <w:rPr>
          <w:sz w:val="14"/>
        </w:rPr>
        <w:t xml:space="preserve">This trend of interference </w:t>
      </w:r>
      <w:r w:rsidRPr="00CB66CC">
        <w:rPr>
          <w:rStyle w:val="Emphasis"/>
        </w:rPr>
        <w:t xml:space="preserve">also </w:t>
      </w:r>
      <w:r w:rsidRPr="00CB66CC">
        <w:rPr>
          <w:rStyle w:val="Emphasis"/>
          <w:highlight w:val="green"/>
        </w:rPr>
        <w:t>extends to political actors</w:t>
      </w:r>
      <w:r w:rsidRPr="00CB66CC">
        <w:rPr>
          <w:rStyle w:val="Emphasis"/>
        </w:rPr>
        <w:t xml:space="preserve"> </w:t>
      </w:r>
      <w:r w:rsidRPr="00CB66CC">
        <w:rPr>
          <w:sz w:val="14"/>
          <w:szCs w:val="18"/>
        </w:rPr>
        <w:t xml:space="preserve">having close ties to news media. For example, News 24 is owned by </w:t>
      </w:r>
      <w:proofErr w:type="spellStart"/>
      <w:r w:rsidRPr="00CB66CC">
        <w:rPr>
          <w:sz w:val="14"/>
          <w:szCs w:val="18"/>
        </w:rPr>
        <w:t>Annuradha</w:t>
      </w:r>
      <w:proofErr w:type="spellEnd"/>
      <w:r w:rsidRPr="00CB66CC">
        <w:rPr>
          <w:sz w:val="14"/>
          <w:szCs w:val="18"/>
        </w:rPr>
        <w:t xml:space="preserve"> Prasad, the wife of opposition Congress Party leader Rajeev Shukla, whose name surfaced in corruption and spot-fixing scandals in the Indian Premier League. </w:t>
      </w:r>
      <w:r w:rsidRPr="00CB66CC">
        <w:rPr>
          <w:rStyle w:val="StyleUnderline"/>
          <w:sz w:val="18"/>
          <w:szCs w:val="18"/>
        </w:rPr>
        <w:t xml:space="preserve">As </w:t>
      </w:r>
      <w:r w:rsidRPr="00CB66CC">
        <w:rPr>
          <w:rStyle w:val="Emphasis"/>
          <w:sz w:val="18"/>
          <w:szCs w:val="18"/>
        </w:rPr>
        <w:t>journalists are intimidated for attempting to expose corruption</w:t>
      </w:r>
      <w:r w:rsidRPr="00CB66CC">
        <w:rPr>
          <w:rStyle w:val="StyleUnderline"/>
          <w:sz w:val="18"/>
          <w:szCs w:val="18"/>
        </w:rPr>
        <w:t xml:space="preserve">, it is extremely worrisome when politicians accused of corruption have such close and personal ties to those in charge of the media. </w:t>
      </w:r>
      <w:r w:rsidRPr="00CB66CC">
        <w:rPr>
          <w:sz w:val="14"/>
          <w:szCs w:val="18"/>
        </w:rPr>
        <w:t xml:space="preserve">TRAI, in addition to recommending the need for regulations of media ownership, has stated that “media influences ideas and therefore can swing opinions. It is, therefore, important that an arm’s length distance is ensured between the media and organs of governance, political institutions and other entities which have a profound sway over public opinion. It is, thus, essential in the public interest, as a guarantee of the plurality and diversity of opinion.” </w:t>
      </w:r>
      <w:r w:rsidRPr="00CB66CC">
        <w:rPr>
          <w:rStyle w:val="StyleUnderline"/>
          <w:sz w:val="18"/>
          <w:szCs w:val="18"/>
        </w:rPr>
        <w:t>Such alarming observations about corporate and political interference are made when several top Indian journalists are themselves becoming politically active, queuing up to become Members of Parliament in the Upper House and lobbying for political parties that often make compromises to serve their own interests</w:t>
      </w:r>
      <w:r w:rsidRPr="00CB66CC">
        <w:rPr>
          <w:sz w:val="14"/>
          <w:szCs w:val="18"/>
        </w:rPr>
        <w:t xml:space="preserve">. In one instance, Zee News editor Sudhir Chaudhary was arrested in 2012 for allegedly trying to extort US $15 million from former Congress MP and industrialist Naveen Jindal. And not long ago, NDTV’s top editor </w:t>
      </w:r>
      <w:proofErr w:type="spellStart"/>
      <w:r w:rsidRPr="00CB66CC">
        <w:rPr>
          <w:sz w:val="14"/>
          <w:szCs w:val="18"/>
        </w:rPr>
        <w:t>Barkha</w:t>
      </w:r>
      <w:proofErr w:type="spellEnd"/>
      <w:r w:rsidRPr="00CB66CC">
        <w:rPr>
          <w:sz w:val="14"/>
          <w:szCs w:val="18"/>
        </w:rPr>
        <w:t xml:space="preserve"> </w:t>
      </w:r>
      <w:proofErr w:type="spellStart"/>
      <w:r w:rsidRPr="00CB66CC">
        <w:rPr>
          <w:sz w:val="14"/>
          <w:szCs w:val="18"/>
        </w:rPr>
        <w:t>Dutt</w:t>
      </w:r>
      <w:proofErr w:type="spellEnd"/>
      <w:r w:rsidRPr="00CB66CC">
        <w:rPr>
          <w:sz w:val="14"/>
          <w:szCs w:val="18"/>
        </w:rPr>
        <w:t xml:space="preserve">, along with many other journalists like former Hindustan Times editor </w:t>
      </w:r>
      <w:proofErr w:type="spellStart"/>
      <w:r w:rsidRPr="00CB66CC">
        <w:rPr>
          <w:sz w:val="14"/>
          <w:szCs w:val="18"/>
        </w:rPr>
        <w:t>Vir</w:t>
      </w:r>
      <w:proofErr w:type="spellEnd"/>
      <w:r w:rsidRPr="00CB66CC">
        <w:rPr>
          <w:sz w:val="14"/>
          <w:szCs w:val="18"/>
        </w:rPr>
        <w:t xml:space="preserve"> Sanghvi, were caught “political lobbying” in the infamous </w:t>
      </w:r>
      <w:proofErr w:type="spellStart"/>
      <w:r w:rsidRPr="00CB66CC">
        <w:rPr>
          <w:sz w:val="14"/>
          <w:szCs w:val="18"/>
        </w:rPr>
        <w:t>Nira</w:t>
      </w:r>
      <w:proofErr w:type="spellEnd"/>
      <w:r w:rsidRPr="00CB66CC">
        <w:rPr>
          <w:sz w:val="14"/>
          <w:szCs w:val="18"/>
        </w:rPr>
        <w:t xml:space="preserve"> Radia tapes controversy, when conversations allegedly between Radia, an influence peddler and journalists were recorded, revealing their intention of promoting money laundering and tax evasion. Writing about the controversy, TV commentator Rajdeep </w:t>
      </w:r>
      <w:proofErr w:type="spellStart"/>
      <w:r w:rsidRPr="00CB66CC">
        <w:rPr>
          <w:sz w:val="14"/>
          <w:szCs w:val="18"/>
        </w:rPr>
        <w:t>Sardesai</w:t>
      </w:r>
      <w:proofErr w:type="spellEnd"/>
      <w:r w:rsidRPr="00CB66CC">
        <w:rPr>
          <w:sz w:val="14"/>
          <w:szCs w:val="18"/>
        </w:rPr>
        <w:t xml:space="preserve"> said, “The robust Indian tradition of adversarial journalism has been mortgaged at the altar of cozy networks.” This scandal revealed that these journalists served as power brokers for a deal considered to be among India’s biggest ever political scams. Where else has the line between journalism and politics been blurred? Jaya TV in southern India is controlled by Tamil Nadu State Chief Minister Jayalalithaa Jayaram. Sun TV is led by former </w:t>
      </w:r>
      <w:proofErr w:type="spellStart"/>
      <w:r w:rsidRPr="00CB66CC">
        <w:rPr>
          <w:sz w:val="14"/>
          <w:szCs w:val="18"/>
        </w:rPr>
        <w:t>TeleCommunications</w:t>
      </w:r>
      <w:proofErr w:type="spellEnd"/>
      <w:r w:rsidRPr="00CB66CC">
        <w:rPr>
          <w:sz w:val="14"/>
          <w:szCs w:val="18"/>
        </w:rPr>
        <w:t xml:space="preserve"> Minister Dayanidhi Maran. </w:t>
      </w:r>
      <w:proofErr w:type="spellStart"/>
      <w:r w:rsidRPr="00CB66CC">
        <w:rPr>
          <w:sz w:val="14"/>
          <w:szCs w:val="18"/>
        </w:rPr>
        <w:t>Shobhna</w:t>
      </w:r>
      <w:proofErr w:type="spellEnd"/>
      <w:r w:rsidRPr="00CB66CC">
        <w:rPr>
          <w:sz w:val="14"/>
          <w:szCs w:val="18"/>
        </w:rPr>
        <w:t xml:space="preserve"> </w:t>
      </w:r>
      <w:proofErr w:type="spellStart"/>
      <w:r w:rsidRPr="00CB66CC">
        <w:rPr>
          <w:sz w:val="14"/>
          <w:szCs w:val="18"/>
        </w:rPr>
        <w:t>Bhartia</w:t>
      </w:r>
      <w:proofErr w:type="spellEnd"/>
      <w:r w:rsidRPr="00CB66CC">
        <w:rPr>
          <w:sz w:val="14"/>
          <w:szCs w:val="18"/>
        </w:rPr>
        <w:t xml:space="preserve">, Chairperson and Editorial Director of the Hindustan Times, was a Congress Party Parliamentary member. A popular national TV news channel is owned by editor Rajat Sharma, who is open about his lobbying interests and support for the ruling political party </w:t>
      </w:r>
      <w:proofErr w:type="spellStart"/>
      <w:r w:rsidRPr="00CB66CC">
        <w:rPr>
          <w:sz w:val="14"/>
          <w:szCs w:val="18"/>
        </w:rPr>
        <w:t>Bharatiya</w:t>
      </w:r>
      <w:proofErr w:type="spellEnd"/>
      <w:r w:rsidRPr="00CB66CC">
        <w:rPr>
          <w:sz w:val="14"/>
          <w:szCs w:val="18"/>
        </w:rPr>
        <w:t xml:space="preserve"> Janata Party (BJP). Chandan Mitra, the editor of Pioneer newspaper in Delhi, and veteran Indian journalist and author M. J. Akbar, are members of BJP. Arun Shourie, former editor of the Indian Express newspaper, is a public BJP sympathizer. Journalists are free to pursue political careers and actions, but the potential for conflicts of interest are high, with </w:t>
      </w:r>
      <w:r w:rsidRPr="00CB66CC">
        <w:rPr>
          <w:rStyle w:val="StyleUnderline"/>
          <w:sz w:val="18"/>
          <w:szCs w:val="18"/>
        </w:rPr>
        <w:t>no regulations to prevent them from using their positions in the media to promote personal political agendas</w:t>
      </w:r>
      <w:r w:rsidRPr="00CB66CC">
        <w:rPr>
          <w:rStyle w:val="StyleUnderline"/>
        </w:rPr>
        <w:t>.</w:t>
      </w:r>
      <w:r w:rsidRPr="00CB66CC">
        <w:rPr>
          <w:sz w:val="14"/>
        </w:rPr>
        <w:t xml:space="preserve"> </w:t>
      </w:r>
      <w:r w:rsidRPr="00CB66CC">
        <w:rPr>
          <w:rStyle w:val="Emphasis"/>
          <w:highlight w:val="green"/>
        </w:rPr>
        <w:t>For a truly free press, they must ensure</w:t>
      </w:r>
      <w:r w:rsidRPr="00CB66CC">
        <w:rPr>
          <w:rStyle w:val="Emphasis"/>
        </w:rPr>
        <w:t xml:space="preserve"> that </w:t>
      </w:r>
      <w:r w:rsidRPr="00CB66CC">
        <w:rPr>
          <w:rStyle w:val="Emphasis"/>
          <w:highlight w:val="green"/>
        </w:rPr>
        <w:t>political aspirations do not affect</w:t>
      </w:r>
      <w:r w:rsidRPr="00CB66CC">
        <w:rPr>
          <w:rStyle w:val="Emphasis"/>
        </w:rPr>
        <w:t xml:space="preserve"> their </w:t>
      </w:r>
      <w:r w:rsidRPr="00CB66CC">
        <w:rPr>
          <w:rStyle w:val="Emphasis"/>
          <w:highlight w:val="green"/>
        </w:rPr>
        <w:t>objective</w:t>
      </w:r>
      <w:r w:rsidRPr="00CB66CC">
        <w:rPr>
          <w:rStyle w:val="Emphasis"/>
        </w:rPr>
        <w:t xml:space="preserve"> news </w:t>
      </w:r>
      <w:r w:rsidRPr="00CB66CC">
        <w:rPr>
          <w:rStyle w:val="Emphasis"/>
          <w:highlight w:val="green"/>
        </w:rPr>
        <w:t>reporting</w:t>
      </w:r>
      <w:r w:rsidRPr="00CB66CC">
        <w:rPr>
          <w:rStyle w:val="Emphasis"/>
        </w:rPr>
        <w:t xml:space="preserve"> in the meantime.</w:t>
      </w:r>
    </w:p>
    <w:p w14:paraId="5DB52194" w14:textId="77777777" w:rsidR="006F3CD9" w:rsidRPr="00CB66CC" w:rsidRDefault="006F3CD9" w:rsidP="006F3CD9">
      <w:pPr>
        <w:pStyle w:val="Heading3"/>
        <w:rPr>
          <w:rFonts w:cs="Calibri"/>
        </w:rPr>
      </w:pPr>
      <w:r w:rsidRPr="00CB66CC">
        <w:rPr>
          <w:rFonts w:cs="Calibri"/>
        </w:rPr>
        <w:t>Framework</w:t>
      </w:r>
    </w:p>
    <w:p w14:paraId="19A83C33" w14:textId="77777777" w:rsidR="00320ACC" w:rsidRPr="000F0A6D" w:rsidRDefault="00320ACC" w:rsidP="00320ACC">
      <w:pPr>
        <w:pStyle w:val="Heading4"/>
      </w:pPr>
      <w:r>
        <w:t xml:space="preserve">The standard is </w:t>
      </w:r>
      <w:r>
        <w:rPr>
          <w:u w:val="single"/>
        </w:rPr>
        <w:t>maximizing expected well-being</w:t>
      </w:r>
      <w:r>
        <w:t>:</w:t>
      </w:r>
    </w:p>
    <w:p w14:paraId="661A310A" w14:textId="7889D0A2" w:rsidR="00320ACC" w:rsidRPr="00F81E13" w:rsidRDefault="00320ACC" w:rsidP="00320ACC">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009E6A9B">
        <w:rPr>
          <w:rFonts w:asciiTheme="minorHAnsi" w:hAnsiTheme="minorHAnsi" w:cstheme="minorHAnsi"/>
          <w:u w:val="single"/>
        </w:rPr>
        <w:t>outweighs</w:t>
      </w:r>
      <w:r w:rsidRPr="00F81E13">
        <w:rPr>
          <w:rFonts w:asciiTheme="minorHAnsi" w:hAnsiTheme="minorHAnsi" w:cstheme="minorHAnsi"/>
        </w:rPr>
        <w:t xml:space="preserve"> </w:t>
      </w:r>
    </w:p>
    <w:p w14:paraId="15D83589" w14:textId="77777777" w:rsidR="00320ACC" w:rsidRPr="00F81E13" w:rsidRDefault="00320ACC" w:rsidP="00320ACC">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7"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228A87A3" w14:textId="77777777" w:rsidR="00320ACC" w:rsidRPr="00AD509D" w:rsidRDefault="00320ACC" w:rsidP="00320ACC">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w:t>
      </w:r>
      <w:proofErr w:type="gramStart"/>
      <w:r w:rsidRPr="00AD509D">
        <w:rPr>
          <w:sz w:val="8"/>
        </w:rPr>
        <w:t>So</w:t>
      </w:r>
      <w:proofErr w:type="gramEnd"/>
      <w:r w:rsidRPr="00AD509D">
        <w:rPr>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37823AE7" w14:textId="77777777" w:rsidR="00320ACC" w:rsidRDefault="00320ACC" w:rsidP="00320ACC"/>
    <w:p w14:paraId="78651092" w14:textId="77777777" w:rsidR="00320ACC" w:rsidRPr="00F81E13" w:rsidRDefault="00320ACC" w:rsidP="00320ACC">
      <w:pPr>
        <w:pStyle w:val="Heading4"/>
        <w:rPr>
          <w:rFonts w:asciiTheme="minorHAnsi" w:hAnsiTheme="minorHAnsi" w:cstheme="minorHAnsi"/>
        </w:rPr>
      </w:pPr>
      <w:r w:rsidRPr="00F81E13">
        <w:rPr>
          <w:rFonts w:asciiTheme="minorHAnsi" w:hAnsiTheme="minorHAnsi" w:cstheme="minorHAnsi"/>
        </w:rPr>
        <w:t>Foreign policy experts are good – take in more information and clash to create self-correcting outcomes</w:t>
      </w:r>
    </w:p>
    <w:p w14:paraId="5839A40E" w14:textId="77777777" w:rsidR="00320ACC" w:rsidRPr="00F81E13" w:rsidRDefault="00320ACC" w:rsidP="00320ACC">
      <w:pPr>
        <w:rPr>
          <w:rFonts w:asciiTheme="minorHAnsi" w:hAnsiTheme="minorHAnsi" w:cstheme="minorHAnsi"/>
        </w:rPr>
      </w:pPr>
      <w:r w:rsidRPr="00F81E13">
        <w:rPr>
          <w:rFonts w:asciiTheme="minorHAnsi" w:eastAsiaTheme="majorEastAsia" w:hAnsiTheme="minorHAnsi" w:cstheme="minorHAnsi"/>
          <w:b/>
          <w:iCs/>
          <w:sz w:val="26"/>
        </w:rPr>
        <w:t xml:space="preserve">Brands </w:t>
      </w:r>
      <w:r w:rsidRPr="00F81E13">
        <w:rPr>
          <w:rFonts w:asciiTheme="minorHAnsi" w:hAnsiTheme="minorHAnsi" w:cstheme="minorHAnsi"/>
        </w:rPr>
        <w:t>et. al</w:t>
      </w:r>
      <w:r w:rsidRPr="00F81E13">
        <w:rPr>
          <w:rFonts w:asciiTheme="minorHAnsi" w:eastAsiaTheme="majorEastAsia" w:hAnsiTheme="minorHAnsi" w:cstheme="minorHAnsi"/>
          <w:b/>
          <w:iCs/>
          <w:sz w:val="26"/>
        </w:rPr>
        <w:t xml:space="preserve"> 20</w:t>
      </w:r>
      <w:r w:rsidRPr="00F81E13">
        <w:rPr>
          <w:rFonts w:asciiTheme="minorHAnsi" w:hAnsiTheme="minorHAnsi" w:cstheme="minorHAnsi"/>
        </w:rPr>
        <w:t xml:space="preserve"> [HAL BRANDS, the Henry A. Kissinger Distinguished Professor of Global Affairs at the Johns Hopkins School of Advanced International </w:t>
      </w:r>
      <w:proofErr w:type="gramStart"/>
      <w:r w:rsidRPr="00F81E13">
        <w:rPr>
          <w:rFonts w:asciiTheme="minorHAnsi" w:hAnsiTheme="minorHAnsi" w:cstheme="minorHAnsi"/>
        </w:rPr>
        <w:t>Studies</w:t>
      </w:r>
      <w:proofErr w:type="gramEnd"/>
      <w:r w:rsidRPr="00F81E13">
        <w:rPr>
          <w:rFonts w:asciiTheme="minorHAnsi" w:hAnsiTheme="minorHAnsi" w:cstheme="minorHAnsi"/>
        </w:rPr>
        <w:t xml:space="preserve"> and a scholar at the American Enterprise Institute, served as Special Assistant to the Secretary of Defense in 2015-2016. PETER FEAVER, Professor of Political Science and Public Policy at Duke University, served as special adviser for strategic planning and institutional reform at the National Security Council staff in 2005-2007 and as director for defense policy and arms control in 1993-1994. WILLIAM INBODEN, William Powers, Jr., Executive Director of the Clements Center for National Security and an Associate Professor at the LBJ School of Public Affairs at the University of Texas at Austin, served at the State Department in 2002-2005 and as senior director for strategic planning on the National Security Council staff in 2005-2007, “In Defense of the Blob”, April 29</w:t>
      </w:r>
      <w:r w:rsidRPr="00F81E13">
        <w:rPr>
          <w:rFonts w:asciiTheme="minorHAnsi" w:hAnsiTheme="minorHAnsi" w:cstheme="minorHAnsi"/>
          <w:vertAlign w:val="superscript"/>
        </w:rPr>
        <w:t>th</w:t>
      </w:r>
      <w:r w:rsidRPr="00F81E13">
        <w:rPr>
          <w:rFonts w:asciiTheme="minorHAnsi" w:hAnsiTheme="minorHAnsi" w:cstheme="minorHAnsi"/>
        </w:rPr>
        <w:t xml:space="preserve">, </w:t>
      </w:r>
      <w:hyperlink r:id="rId48" w:history="1">
        <w:r w:rsidRPr="00F81E13">
          <w:rPr>
            <w:rStyle w:val="Hyperlink"/>
            <w:rFonts w:asciiTheme="minorHAnsi" w:hAnsiTheme="minorHAnsi" w:cstheme="minorHAnsi"/>
          </w:rPr>
          <w:t>https://www.foreignaffairs.com/articles/united-states/2020-04-29/defense-blob</w:t>
        </w:r>
      </w:hyperlink>
      <w:r w:rsidRPr="00F81E13">
        <w:rPr>
          <w:rFonts w:asciiTheme="minorHAnsi" w:hAnsiTheme="minorHAnsi" w:cstheme="minorHAnsi"/>
        </w:rPr>
        <w:t>]</w:t>
      </w:r>
    </w:p>
    <w:p w14:paraId="36578008" w14:textId="77777777" w:rsidR="00320ACC" w:rsidRPr="00F81E13" w:rsidRDefault="00320ACC" w:rsidP="00320ACC">
      <w:pPr>
        <w:pStyle w:val="ListParagraph"/>
        <w:numPr>
          <w:ilvl w:val="0"/>
          <w:numId w:val="13"/>
        </w:numPr>
        <w:rPr>
          <w:rFonts w:asciiTheme="minorHAnsi" w:hAnsiTheme="minorHAnsi" w:cstheme="minorHAnsi"/>
        </w:rPr>
      </w:pPr>
      <w:r w:rsidRPr="00F81E13">
        <w:rPr>
          <w:rFonts w:asciiTheme="minorHAnsi" w:hAnsiTheme="minorHAnsi" w:cstheme="minorHAnsi"/>
        </w:rPr>
        <w:t xml:space="preserve">Any offense they win is </w:t>
      </w:r>
      <w:r w:rsidRPr="00F81E13">
        <w:rPr>
          <w:rFonts w:asciiTheme="minorHAnsi" w:hAnsiTheme="minorHAnsi" w:cstheme="minorHAnsi"/>
          <w:u w:val="single"/>
        </w:rPr>
        <w:t>solved</w:t>
      </w:r>
      <w:r w:rsidRPr="00F81E13">
        <w:rPr>
          <w:rFonts w:asciiTheme="minorHAnsi" w:hAnsiTheme="minorHAnsi" w:cstheme="minorHAnsi"/>
        </w:rPr>
        <w:t xml:space="preserve"> by doubling down and committing to status quo foreign policy – rejecting foreign policy expertise makes everything worse so any offense they win against primacy is </w:t>
      </w:r>
      <w:r w:rsidRPr="00F81E13">
        <w:rPr>
          <w:rFonts w:asciiTheme="minorHAnsi" w:hAnsiTheme="minorHAnsi" w:cstheme="minorHAnsi"/>
          <w:u w:val="single"/>
        </w:rPr>
        <w:t>offense against the alt</w:t>
      </w:r>
      <w:r w:rsidRPr="00F81E13">
        <w:rPr>
          <w:rFonts w:asciiTheme="minorHAnsi" w:hAnsiTheme="minorHAnsi" w:cstheme="minorHAnsi"/>
        </w:rPr>
        <w:t xml:space="preserve"> because expertise </w:t>
      </w:r>
      <w:proofErr w:type="gramStart"/>
      <w:r w:rsidRPr="00F81E13">
        <w:rPr>
          <w:rFonts w:asciiTheme="minorHAnsi" w:hAnsiTheme="minorHAnsi" w:cstheme="minorHAnsi"/>
        </w:rPr>
        <w:t>solves</w:t>
      </w:r>
      <w:proofErr w:type="gramEnd"/>
      <w:r w:rsidRPr="00F81E13">
        <w:rPr>
          <w:rFonts w:asciiTheme="minorHAnsi" w:hAnsiTheme="minorHAnsi" w:cstheme="minorHAnsi"/>
        </w:rPr>
        <w:t xml:space="preserve"> and rejection makes it worse</w:t>
      </w:r>
    </w:p>
    <w:p w14:paraId="55D78FAB" w14:textId="77777777" w:rsidR="00320ACC" w:rsidRPr="00F81E13" w:rsidRDefault="00320ACC" w:rsidP="00320ACC">
      <w:pPr>
        <w:pStyle w:val="ListParagraph"/>
        <w:numPr>
          <w:ilvl w:val="0"/>
          <w:numId w:val="13"/>
        </w:numPr>
        <w:rPr>
          <w:rFonts w:asciiTheme="minorHAnsi" w:hAnsiTheme="minorHAnsi" w:cstheme="minorHAnsi"/>
        </w:rPr>
      </w:pPr>
      <w:r w:rsidRPr="00F81E13">
        <w:rPr>
          <w:rFonts w:asciiTheme="minorHAnsi" w:hAnsiTheme="minorHAnsi" w:cstheme="minorHAnsi"/>
        </w:rPr>
        <w:t>Turns interventions – they’re politically toxic which discourages them, but lack of expertise makes them more common</w:t>
      </w:r>
    </w:p>
    <w:p w14:paraId="49AF6804" w14:textId="77777777" w:rsidR="00320ACC" w:rsidRPr="00F81E13" w:rsidRDefault="00320ACC" w:rsidP="00320ACC">
      <w:pPr>
        <w:pStyle w:val="ListParagraph"/>
        <w:numPr>
          <w:ilvl w:val="0"/>
          <w:numId w:val="13"/>
        </w:numPr>
        <w:rPr>
          <w:rFonts w:asciiTheme="minorHAnsi" w:hAnsiTheme="minorHAnsi" w:cstheme="minorHAnsi"/>
        </w:rPr>
      </w:pPr>
      <w:r w:rsidRPr="00F81E13">
        <w:rPr>
          <w:rFonts w:asciiTheme="minorHAnsi" w:hAnsiTheme="minorHAnsi" w:cstheme="minorHAnsi"/>
        </w:rPr>
        <w:t xml:space="preserve">Answers general foreign policy Ks --- </w:t>
      </w:r>
      <w:proofErr w:type="spellStart"/>
      <w:r w:rsidRPr="00F81E13">
        <w:rPr>
          <w:rFonts w:asciiTheme="minorHAnsi" w:hAnsiTheme="minorHAnsi" w:cstheme="minorHAnsi"/>
        </w:rPr>
        <w:t>american</w:t>
      </w:r>
      <w:proofErr w:type="spellEnd"/>
      <w:r w:rsidRPr="00F81E13">
        <w:rPr>
          <w:rFonts w:asciiTheme="minorHAnsi" w:hAnsiTheme="minorHAnsi" w:cstheme="minorHAnsi"/>
        </w:rPr>
        <w:t xml:space="preserve"> foreign policy is not monolithic or closed off to alternative perspectives --- your perspective is just wrong</w:t>
      </w:r>
    </w:p>
    <w:p w14:paraId="69363393" w14:textId="77777777" w:rsidR="00320ACC" w:rsidRPr="00F81E13" w:rsidRDefault="00320ACC" w:rsidP="00320ACC">
      <w:pPr>
        <w:pStyle w:val="ListParagraph"/>
        <w:numPr>
          <w:ilvl w:val="0"/>
          <w:numId w:val="13"/>
        </w:numPr>
        <w:rPr>
          <w:rFonts w:asciiTheme="minorHAnsi" w:hAnsiTheme="minorHAnsi" w:cstheme="minorHAnsi"/>
        </w:rPr>
      </w:pPr>
      <w:r w:rsidRPr="00F81E13">
        <w:rPr>
          <w:rFonts w:asciiTheme="minorHAnsi" w:hAnsiTheme="minorHAnsi" w:cstheme="minorHAnsi"/>
        </w:rPr>
        <w:t xml:space="preserve">Assume the K is wrong because a century of foreign policy expertise has concluded the LIO is best </w:t>
      </w:r>
    </w:p>
    <w:p w14:paraId="5F656B3D" w14:textId="77777777" w:rsidR="00320ACC" w:rsidRPr="00F81E13" w:rsidRDefault="00320ACC" w:rsidP="00320ACC">
      <w:pPr>
        <w:rPr>
          <w:rStyle w:val="StyleUnderline"/>
          <w:rFonts w:asciiTheme="minorHAnsi" w:hAnsiTheme="minorHAnsi" w:cstheme="minorHAnsi"/>
        </w:rPr>
      </w:pPr>
      <w:r w:rsidRPr="00382417">
        <w:rPr>
          <w:rStyle w:val="StyleUnderline"/>
          <w:rFonts w:asciiTheme="minorHAnsi" w:hAnsiTheme="minorHAnsi" w:cstheme="minorHAnsi"/>
          <w:highlight w:val="green"/>
        </w:rPr>
        <w:t>Blob theorists view the establishment as a club of</w:t>
      </w:r>
      <w:r w:rsidRPr="00F81E13">
        <w:rPr>
          <w:rStyle w:val="StyleUnderline"/>
          <w:rFonts w:asciiTheme="minorHAnsi" w:hAnsiTheme="minorHAnsi" w:cstheme="minorHAnsi"/>
        </w:rPr>
        <w:t xml:space="preserve"> like-minded </w:t>
      </w:r>
      <w:r w:rsidRPr="00382417">
        <w:rPr>
          <w:rStyle w:val="StyleUnderline"/>
          <w:rFonts w:asciiTheme="minorHAnsi" w:hAnsiTheme="minorHAnsi" w:cstheme="minorHAnsi"/>
          <w:highlight w:val="green"/>
        </w:rPr>
        <w:t>elite</w:t>
      </w:r>
      <w:r w:rsidRPr="00F81E13">
        <w:rPr>
          <w:rStyle w:val="StyleUnderline"/>
          <w:rFonts w:asciiTheme="minorHAnsi" w:hAnsiTheme="minorHAnsi" w:cstheme="minorHAnsi"/>
        </w:rPr>
        <w:t xml:space="preserve"> insiders who control everything, take care of one another, and brush off challenges to conventional wisdom. </w:t>
      </w:r>
      <w:proofErr w:type="gramStart"/>
      <w:r w:rsidRPr="00382417">
        <w:rPr>
          <w:rStyle w:val="StyleUnderline"/>
          <w:rFonts w:asciiTheme="minorHAnsi" w:hAnsiTheme="minorHAnsi" w:cstheme="minorHAnsi"/>
          <w:highlight w:val="green"/>
        </w:rPr>
        <w:t>In reality</w:t>
      </w:r>
      <w:r w:rsidRPr="00F81E13">
        <w:rPr>
          <w:rStyle w:val="StyleUnderline"/>
          <w:rFonts w:asciiTheme="minorHAnsi" w:hAnsiTheme="minorHAnsi" w:cstheme="minorHAnsi"/>
        </w:rPr>
        <w:t>, the</w:t>
      </w:r>
      <w:proofErr w:type="gramEnd"/>
      <w:r w:rsidRPr="00F81E13">
        <w:rPr>
          <w:rStyle w:val="StyleUnderline"/>
          <w:rFonts w:asciiTheme="minorHAnsi" w:hAnsiTheme="minorHAnsi" w:cstheme="minorHAnsi"/>
        </w:rPr>
        <w:t xml:space="preserve"> United States actually has a </w:t>
      </w:r>
      <w:r w:rsidRPr="00382417">
        <w:rPr>
          <w:rStyle w:val="Emphasis"/>
          <w:rFonts w:asciiTheme="minorHAnsi" w:hAnsiTheme="minorHAnsi" w:cstheme="minorHAnsi"/>
          <w:highlight w:val="green"/>
        </w:rPr>
        <w:t>healthy marketplace</w:t>
      </w:r>
      <w:r w:rsidRPr="00382417">
        <w:rPr>
          <w:rStyle w:val="StyleUnderline"/>
          <w:rFonts w:asciiTheme="minorHAnsi" w:hAnsiTheme="minorHAnsi" w:cstheme="minorHAnsi"/>
          <w:highlight w:val="green"/>
        </w:rPr>
        <w:t xml:space="preserve"> of fo</w:t>
      </w:r>
      <w:r w:rsidRPr="00F81E13">
        <w:rPr>
          <w:rStyle w:val="StyleUnderline"/>
          <w:rFonts w:asciiTheme="minorHAnsi" w:hAnsiTheme="minorHAnsi" w:cstheme="minorHAnsi"/>
        </w:rPr>
        <w:t xml:space="preserve">reign </w:t>
      </w:r>
      <w:r w:rsidRPr="00382417">
        <w:rPr>
          <w:rStyle w:val="StyleUnderline"/>
          <w:rFonts w:asciiTheme="minorHAnsi" w:hAnsiTheme="minorHAnsi" w:cstheme="minorHAnsi"/>
          <w:highlight w:val="green"/>
        </w:rPr>
        <w:t>po</w:t>
      </w:r>
      <w:r w:rsidRPr="00F81E13">
        <w:rPr>
          <w:rStyle w:val="StyleUnderline"/>
          <w:rFonts w:asciiTheme="minorHAnsi" w:hAnsiTheme="minorHAnsi" w:cstheme="minorHAnsi"/>
        </w:rPr>
        <w:t xml:space="preserve">licy </w:t>
      </w:r>
      <w:r w:rsidRPr="00382417">
        <w:rPr>
          <w:rStyle w:val="StyleUnderline"/>
          <w:rFonts w:asciiTheme="minorHAnsi" w:hAnsiTheme="minorHAnsi" w:cstheme="minorHAnsi"/>
          <w:highlight w:val="green"/>
        </w:rPr>
        <w:t>ideas</w:t>
      </w:r>
      <w:r w:rsidRPr="00F81E13">
        <w:rPr>
          <w:rStyle w:val="StyleUnderline"/>
          <w:rFonts w:asciiTheme="minorHAnsi" w:hAnsiTheme="minorHAnsi" w:cstheme="minorHAnsi"/>
        </w:rPr>
        <w:t>.</w:t>
      </w:r>
      <w:r w:rsidRPr="00F81E13">
        <w:rPr>
          <w:rFonts w:asciiTheme="minorHAnsi" w:hAnsiTheme="minorHAnsi" w:cstheme="minorHAnsi"/>
          <w:sz w:val="16"/>
        </w:rPr>
        <w:t xml:space="preserve"> </w:t>
      </w:r>
      <w:r w:rsidRPr="00382417">
        <w:rPr>
          <w:rStyle w:val="StyleUnderline"/>
          <w:rFonts w:asciiTheme="minorHAnsi" w:hAnsiTheme="minorHAnsi" w:cstheme="minorHAnsi"/>
          <w:highlight w:val="green"/>
        </w:rPr>
        <w:t>Discussion</w:t>
      </w:r>
      <w:r w:rsidRPr="00F81E13">
        <w:rPr>
          <w:rStyle w:val="StyleUnderline"/>
          <w:rFonts w:asciiTheme="minorHAnsi" w:hAnsiTheme="minorHAnsi" w:cstheme="minorHAnsi"/>
        </w:rPr>
        <w:t xml:space="preserve"> over American foreign policy is loud, contentious, diverse, and generally </w:t>
      </w:r>
      <w:r w:rsidRPr="00382417">
        <w:rPr>
          <w:rStyle w:val="StyleUnderline"/>
          <w:rFonts w:asciiTheme="minorHAnsi" w:hAnsiTheme="minorHAnsi" w:cstheme="minorHAnsi"/>
          <w:highlight w:val="green"/>
        </w:rPr>
        <w:t>pragmatic</w:t>
      </w:r>
      <w:r w:rsidRPr="00F81E13">
        <w:rPr>
          <w:rStyle w:val="StyleUnderline"/>
          <w:rFonts w:asciiTheme="minorHAnsi" w:hAnsiTheme="minorHAnsi" w:cstheme="minorHAnsi"/>
        </w:rPr>
        <w:t xml:space="preserve">—and as a result, the </w:t>
      </w:r>
      <w:r w:rsidRPr="00382417">
        <w:rPr>
          <w:rStyle w:val="StyleUnderline"/>
          <w:rFonts w:asciiTheme="minorHAnsi" w:hAnsiTheme="minorHAnsi" w:cstheme="minorHAnsi"/>
          <w:highlight w:val="green"/>
        </w:rPr>
        <w:t>nation</w:t>
      </w:r>
      <w:r w:rsidRPr="00F81E13">
        <w:rPr>
          <w:rStyle w:val="StyleUnderline"/>
          <w:rFonts w:asciiTheme="minorHAnsi" w:hAnsiTheme="minorHAnsi" w:cstheme="minorHAnsi"/>
        </w:rPr>
        <w:t xml:space="preserve"> gets the opportunity to </w:t>
      </w:r>
      <w:r w:rsidRPr="00382417">
        <w:rPr>
          <w:rStyle w:val="Emphasis"/>
          <w:rFonts w:asciiTheme="minorHAnsi" w:hAnsiTheme="minorHAnsi" w:cstheme="minorHAnsi"/>
          <w:highlight w:val="green"/>
        </w:rPr>
        <w:t>learn from its mistakes</w:t>
      </w:r>
      <w:r w:rsidRPr="00F81E13">
        <w:rPr>
          <w:rStyle w:val="StyleUnderline"/>
          <w:rFonts w:asciiTheme="minorHAnsi" w:hAnsiTheme="minorHAnsi" w:cstheme="minorHAnsi"/>
        </w:rPr>
        <w:t xml:space="preserve">, build on its successes, and </w:t>
      </w:r>
      <w:r w:rsidRPr="00382417">
        <w:rPr>
          <w:rStyle w:val="StyleUnderline"/>
          <w:rFonts w:asciiTheme="minorHAnsi" w:hAnsiTheme="minorHAnsi" w:cstheme="minorHAnsi"/>
          <w:highlight w:val="green"/>
        </w:rPr>
        <w:t xml:space="preserve">improve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performance over time</w:t>
      </w:r>
      <w:r w:rsidRPr="00F81E13">
        <w:rPr>
          <w:rStyle w:val="StyleUnderline"/>
          <w:rFonts w:asciiTheme="minorHAnsi" w:hAnsiTheme="minorHAnsi" w:cstheme="minorHAnsi"/>
        </w:rPr>
        <w:t>.</w:t>
      </w:r>
    </w:p>
    <w:p w14:paraId="50CFDF06" w14:textId="77777777" w:rsidR="00320ACC" w:rsidRPr="00F81E13" w:rsidRDefault="00320ACC" w:rsidP="00320ACC">
      <w:pPr>
        <w:rPr>
          <w:rFonts w:asciiTheme="minorHAnsi" w:hAnsiTheme="minorHAnsi" w:cstheme="minorHAnsi"/>
          <w:sz w:val="16"/>
        </w:rPr>
      </w:pPr>
      <w:r w:rsidRPr="00F81E13">
        <w:rPr>
          <w:rFonts w:asciiTheme="minorHAnsi" w:hAnsiTheme="minorHAnsi" w:cstheme="minorHAnsi"/>
          <w:sz w:val="16"/>
        </w:rPr>
        <w:t xml:space="preserve">In both absolute and relative terms, </w:t>
      </w:r>
      <w:r w:rsidRPr="00F81E13">
        <w:rPr>
          <w:rStyle w:val="StyleUnderline"/>
          <w:rFonts w:asciiTheme="minorHAnsi" w:hAnsiTheme="minorHAnsi" w:cstheme="minorHAnsi"/>
        </w:rPr>
        <w:t xml:space="preserve">the </w:t>
      </w:r>
      <w:r w:rsidRPr="00382417">
        <w:rPr>
          <w:rStyle w:val="StyleUnderline"/>
          <w:rFonts w:asciiTheme="minorHAnsi" w:hAnsiTheme="minorHAnsi" w:cstheme="minorHAnsi"/>
          <w:highlight w:val="green"/>
        </w:rPr>
        <w:t>expert community</w:t>
      </w:r>
      <w:r w:rsidRPr="00F81E13">
        <w:rPr>
          <w:rStyle w:val="StyleUnderline"/>
          <w:rFonts w:asciiTheme="minorHAnsi" w:hAnsiTheme="minorHAnsi" w:cstheme="minorHAnsi"/>
        </w:rPr>
        <w:t xml:space="preserve"> dealing with foreign policy and national security in the United States is remarkably </w:t>
      </w:r>
      <w:r w:rsidRPr="00382417">
        <w:rPr>
          <w:rStyle w:val="StyleUnderline"/>
          <w:rFonts w:asciiTheme="minorHAnsi" w:hAnsiTheme="minorHAnsi" w:cstheme="minorHAnsi"/>
          <w:highlight w:val="green"/>
        </w:rPr>
        <w:t>large</w:t>
      </w:r>
      <w:r w:rsidRPr="00F81E13">
        <w:rPr>
          <w:rStyle w:val="StyleUnderline"/>
          <w:rFonts w:asciiTheme="minorHAnsi" w:hAnsiTheme="minorHAnsi" w:cstheme="minorHAnsi"/>
        </w:rPr>
        <w:t xml:space="preserve"> and </w:t>
      </w:r>
      <w:r w:rsidRPr="00382417">
        <w:rPr>
          <w:rStyle w:val="StyleUnderline"/>
          <w:rFonts w:asciiTheme="minorHAnsi" w:hAnsiTheme="minorHAnsi" w:cstheme="minorHAnsi"/>
          <w:highlight w:val="green"/>
        </w:rPr>
        <w:t>heterogeneous</w:t>
      </w:r>
      <w:r w:rsidRPr="00F81E13">
        <w:rPr>
          <w:rStyle w:val="StyleUnderline"/>
          <w:rFonts w:asciiTheme="minorHAnsi" w:hAnsiTheme="minorHAnsi" w:cstheme="minorHAnsi"/>
        </w:rPr>
        <w:t xml:space="preserve">. Inside government, cadres of professionals make vast amounts of technocratic knowledge and institutional memory available to policymakers. Every department and agency with an international role </w:t>
      </w:r>
      <w:proofErr w:type="gramStart"/>
      <w:r w:rsidRPr="00F81E13">
        <w:rPr>
          <w:rStyle w:val="StyleUnderline"/>
          <w:rFonts w:asciiTheme="minorHAnsi" w:hAnsiTheme="minorHAnsi" w:cstheme="minorHAnsi"/>
        </w:rPr>
        <w:t>has</w:t>
      </w:r>
      <w:proofErr w:type="gramEnd"/>
      <w:r w:rsidRPr="00F81E13">
        <w:rPr>
          <w:rStyle w:val="StyleUnderline"/>
          <w:rFonts w:asciiTheme="minorHAnsi" w:hAnsiTheme="minorHAnsi" w:cstheme="minorHAnsi"/>
        </w:rPr>
        <w:t xml:space="preserve"> distinctive regional or functional expertise it can bring to bear. This </w:t>
      </w:r>
      <w:r w:rsidRPr="00382417">
        <w:rPr>
          <w:rStyle w:val="StyleUnderline"/>
          <w:rFonts w:asciiTheme="minorHAnsi" w:hAnsiTheme="minorHAnsi" w:cstheme="minorHAnsi"/>
          <w:highlight w:val="green"/>
        </w:rPr>
        <w:t>in-house knowledge</w:t>
      </w:r>
      <w:r w:rsidRPr="00F81E13">
        <w:rPr>
          <w:rStyle w:val="StyleUnderline"/>
          <w:rFonts w:asciiTheme="minorHAnsi" w:hAnsiTheme="minorHAnsi" w:cstheme="minorHAnsi"/>
        </w:rPr>
        <w:t xml:space="preserve"> is </w:t>
      </w:r>
      <w:r w:rsidRPr="00382417">
        <w:rPr>
          <w:rStyle w:val="StyleUnderline"/>
          <w:rFonts w:asciiTheme="minorHAnsi" w:hAnsiTheme="minorHAnsi" w:cstheme="minorHAnsi"/>
          <w:highlight w:val="green"/>
        </w:rPr>
        <w:t>complemented by</w:t>
      </w:r>
      <w:r w:rsidRPr="00F81E13">
        <w:rPr>
          <w:rStyle w:val="StyleUnderline"/>
          <w:rFonts w:asciiTheme="minorHAnsi" w:hAnsiTheme="minorHAnsi" w:cstheme="minorHAnsi"/>
        </w:rPr>
        <w:t xml:space="preserve"> an even larger and more diverse network of experts in the many hundreds of </w:t>
      </w:r>
      <w:r w:rsidRPr="00382417">
        <w:rPr>
          <w:rStyle w:val="StyleUnderline"/>
          <w:rFonts w:asciiTheme="minorHAnsi" w:hAnsiTheme="minorHAnsi" w:cstheme="minorHAnsi"/>
          <w:highlight w:val="green"/>
        </w:rPr>
        <w:t>think tanks</w:t>
      </w:r>
      <w:r w:rsidRPr="00F81E13">
        <w:rPr>
          <w:rStyle w:val="StyleUnderline"/>
          <w:rFonts w:asciiTheme="minorHAnsi" w:hAnsiTheme="minorHAnsi" w:cstheme="minorHAnsi"/>
        </w:rPr>
        <w:t xml:space="preserve"> and contract </w:t>
      </w:r>
      <w:r w:rsidRPr="00382417">
        <w:rPr>
          <w:rStyle w:val="StyleUnderline"/>
          <w:rFonts w:asciiTheme="minorHAnsi" w:hAnsiTheme="minorHAnsi" w:cstheme="minorHAnsi"/>
          <w:highlight w:val="green"/>
        </w:rPr>
        <w:t>research institutions</w:t>
      </w:r>
      <w:r w:rsidRPr="00F81E13">
        <w:rPr>
          <w:rStyle w:val="StyleUnderline"/>
          <w:rFonts w:asciiTheme="minorHAnsi" w:hAnsiTheme="minorHAnsi" w:cstheme="minorHAnsi"/>
        </w:rPr>
        <w:t xml:space="preserve"> that surround the government and </w:t>
      </w:r>
      <w:r w:rsidRPr="00382417">
        <w:rPr>
          <w:rStyle w:val="StyleUnderline"/>
          <w:rFonts w:asciiTheme="minorHAnsi" w:hAnsiTheme="minorHAnsi" w:cstheme="minorHAnsi"/>
          <w:highlight w:val="green"/>
        </w:rPr>
        <w:t>offer views ranging</w:t>
      </w:r>
      <w:r w:rsidRPr="00F81E13">
        <w:rPr>
          <w:rStyle w:val="StyleUnderline"/>
          <w:rFonts w:asciiTheme="minorHAnsi" w:hAnsiTheme="minorHAnsi" w:cstheme="minorHAnsi"/>
        </w:rPr>
        <w:t xml:space="preserve"> from right to left, hawk to dove, free trader to protectionist, technocratic to ideological. Pick any policy issue and you can put together a </w:t>
      </w:r>
      <w:r w:rsidRPr="00F81E13">
        <w:rPr>
          <w:rStyle w:val="Emphasis"/>
          <w:rFonts w:asciiTheme="minorHAnsi" w:hAnsiTheme="minorHAnsi" w:cstheme="minorHAnsi"/>
        </w:rPr>
        <w:t>lively debate with ease</w:t>
      </w:r>
      <w:r w:rsidRPr="00F81E13">
        <w:rPr>
          <w:rFonts w:asciiTheme="minorHAnsi" w:hAnsiTheme="minorHAnsi" w:cstheme="minorHAnsi"/>
          <w:sz w:val="16"/>
        </w:rPr>
        <w:t>. Should the United States engage with China or contain it? Negotiate with Iran or squeeze it? Withdraw from the Middle East or redouble its efforts? Reasoned arguments on all sides are widely available, in any form you want—all supplied from within the supposedly monolithic establishment.</w:t>
      </w:r>
    </w:p>
    <w:p w14:paraId="51ABB72E" w14:textId="77777777" w:rsidR="00320ACC" w:rsidRPr="00F81E13" w:rsidRDefault="00320ACC" w:rsidP="00320ACC">
      <w:pPr>
        <w:rPr>
          <w:rFonts w:asciiTheme="minorHAnsi" w:hAnsiTheme="minorHAnsi" w:cstheme="minorHAnsi"/>
          <w:sz w:val="16"/>
        </w:rPr>
      </w:pPr>
      <w:r w:rsidRPr="00F81E13">
        <w:rPr>
          <w:rFonts w:asciiTheme="minorHAnsi" w:hAnsiTheme="minorHAnsi" w:cstheme="minorHAnsi"/>
          <w:sz w:val="16"/>
        </w:rPr>
        <w:t xml:space="preserve">Moreover, unlike such communities in other leading powers, </w:t>
      </w:r>
      <w:r w:rsidRPr="00F81E13">
        <w:rPr>
          <w:rStyle w:val="StyleUnderline"/>
          <w:rFonts w:asciiTheme="minorHAnsi" w:hAnsiTheme="minorHAnsi" w:cstheme="minorHAnsi"/>
        </w:rPr>
        <w:t xml:space="preserve">the American foreign policy establishment is </w:t>
      </w:r>
      <w:r w:rsidRPr="00382417">
        <w:rPr>
          <w:rStyle w:val="Emphasis"/>
          <w:rFonts w:asciiTheme="minorHAnsi" w:hAnsiTheme="minorHAnsi" w:cstheme="minorHAnsi"/>
          <w:highlight w:val="green"/>
        </w:rPr>
        <w:t>connected to society</w:t>
      </w:r>
      <w:r w:rsidRPr="00382417">
        <w:rPr>
          <w:rStyle w:val="StyleUnderline"/>
          <w:rFonts w:asciiTheme="minorHAnsi" w:hAnsiTheme="minorHAnsi" w:cstheme="minorHAnsi"/>
          <w:highlight w:val="green"/>
        </w:rPr>
        <w:t xml:space="preserve"> rather than cut off</w:t>
      </w:r>
      <w:r w:rsidRPr="00F81E13">
        <w:rPr>
          <w:rStyle w:val="StyleUnderline"/>
          <w:rFonts w:asciiTheme="minorHAnsi" w:hAnsiTheme="minorHAnsi" w:cstheme="minorHAnsi"/>
        </w:rPr>
        <w:t xml:space="preserve"> from it, because the </w:t>
      </w:r>
      <w:r w:rsidRPr="00382417">
        <w:rPr>
          <w:rStyle w:val="StyleUnderline"/>
          <w:rFonts w:asciiTheme="minorHAnsi" w:hAnsiTheme="minorHAnsi" w:cstheme="minorHAnsi"/>
          <w:highlight w:val="green"/>
        </w:rPr>
        <w:t>top</w:t>
      </w:r>
      <w:r w:rsidRPr="00F81E13">
        <w:rPr>
          <w:rStyle w:val="StyleUnderline"/>
          <w:rFonts w:asciiTheme="minorHAnsi" w:hAnsiTheme="minorHAnsi" w:cstheme="minorHAnsi"/>
        </w:rPr>
        <w:t xml:space="preserve"> several </w:t>
      </w:r>
      <w:r w:rsidRPr="00382417">
        <w:rPr>
          <w:rStyle w:val="StyleUnderline"/>
          <w:rFonts w:asciiTheme="minorHAnsi" w:hAnsiTheme="minorHAnsi" w:cstheme="minorHAnsi"/>
          <w:highlight w:val="green"/>
        </w:rPr>
        <w:t>layers</w:t>
      </w:r>
      <w:r w:rsidRPr="00F81E13">
        <w:rPr>
          <w:rStyle w:val="StyleUnderline"/>
          <w:rFonts w:asciiTheme="minorHAnsi" w:hAnsiTheme="minorHAnsi" w:cstheme="minorHAnsi"/>
        </w:rPr>
        <w:t xml:space="preserve"> of U.S. national security bureaucracies are </w:t>
      </w:r>
      <w:r w:rsidRPr="00382417">
        <w:rPr>
          <w:rStyle w:val="StyleUnderline"/>
          <w:rFonts w:asciiTheme="minorHAnsi" w:hAnsiTheme="minorHAnsi" w:cstheme="minorHAnsi"/>
          <w:highlight w:val="green"/>
        </w:rPr>
        <w:t>staffed by political appointees</w:t>
      </w:r>
      <w:r w:rsidRPr="00F81E13">
        <w:rPr>
          <w:rStyle w:val="StyleUnderline"/>
          <w:rFonts w:asciiTheme="minorHAnsi" w:hAnsiTheme="minorHAnsi" w:cstheme="minorHAnsi"/>
        </w:rPr>
        <w:t xml:space="preserve"> rather than civil servants. The Blob </w:t>
      </w:r>
      <w:r w:rsidRPr="00382417">
        <w:rPr>
          <w:rStyle w:val="StyleUnderline"/>
          <w:rFonts w:asciiTheme="minorHAnsi" w:hAnsiTheme="minorHAnsi" w:cstheme="minorHAnsi"/>
          <w:highlight w:val="green"/>
        </w:rPr>
        <w:t>comprises gov</w:t>
      </w:r>
      <w:r w:rsidRPr="00F81E13">
        <w:rPr>
          <w:rStyle w:val="StyleUnderline"/>
          <w:rFonts w:asciiTheme="minorHAnsi" w:hAnsiTheme="minorHAnsi" w:cstheme="minorHAnsi"/>
        </w:rPr>
        <w:t xml:space="preserve">ernment </w:t>
      </w:r>
      <w:r w:rsidRPr="00382417">
        <w:rPr>
          <w:rStyle w:val="StyleUnderline"/>
          <w:rFonts w:asciiTheme="minorHAnsi" w:hAnsiTheme="minorHAnsi" w:cstheme="minorHAnsi"/>
          <w:highlight w:val="green"/>
        </w:rPr>
        <w:t>officials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outside experts</w:t>
      </w:r>
      <w:r w:rsidRPr="00F81E13">
        <w:rPr>
          <w:rStyle w:val="StyleUnderline"/>
          <w:rFonts w:asciiTheme="minorHAnsi" w:hAnsiTheme="minorHAnsi" w:cstheme="minorHAnsi"/>
        </w:rPr>
        <w:t>, and many people who go back and forth between the two. Insiders know how government works and what is practical. Outsiders think independently. And in</w:t>
      </w:r>
      <w:r w:rsidRPr="00382417">
        <w:rPr>
          <w:rStyle w:val="StyleUnderline"/>
          <w:rFonts w:asciiTheme="minorHAnsi" w:hAnsiTheme="minorHAnsi" w:cstheme="minorHAnsi"/>
          <w:highlight w:val="green"/>
        </w:rPr>
        <w:t>-and-outers bridge the gaps</w:t>
      </w:r>
      <w:r w:rsidRPr="00F81E13">
        <w:rPr>
          <w:rFonts w:asciiTheme="minorHAnsi" w:hAnsiTheme="minorHAnsi" w:cstheme="minorHAnsi"/>
          <w:sz w:val="16"/>
        </w:rPr>
        <w:t>. Other countries simply do not have comparably large, diverse, permeable, expert communities that encourage vigorous debate over national policy—which is why, say, the caliber of U.S. debate about nuclear policy is more nuanced and better informed than in other nuclear powers, and which is why other countries would love to have such a Blob of their own.</w:t>
      </w:r>
    </w:p>
    <w:p w14:paraId="439F3CEC" w14:textId="77777777" w:rsidR="00320ACC" w:rsidRPr="00F81E13" w:rsidRDefault="00320ACC" w:rsidP="00320ACC">
      <w:pPr>
        <w:rPr>
          <w:rFonts w:asciiTheme="minorHAnsi" w:hAnsiTheme="minorHAnsi" w:cstheme="minorHAnsi"/>
          <w:sz w:val="16"/>
        </w:rPr>
      </w:pPr>
      <w:r w:rsidRPr="00F81E13">
        <w:rPr>
          <w:rStyle w:val="StyleUnderline"/>
          <w:rFonts w:asciiTheme="minorHAnsi" w:hAnsiTheme="minorHAnsi" w:cstheme="minorHAnsi"/>
        </w:rPr>
        <w:t xml:space="preserve">The American foreign policy establishment, finally, is </w:t>
      </w:r>
      <w:r w:rsidRPr="00382417">
        <w:rPr>
          <w:rStyle w:val="StyleUnderline"/>
          <w:rFonts w:asciiTheme="minorHAnsi" w:hAnsiTheme="minorHAnsi" w:cstheme="minorHAnsi"/>
          <w:highlight w:val="green"/>
        </w:rPr>
        <w:t xml:space="preserve">generally </w:t>
      </w:r>
      <w:r w:rsidRPr="00382417">
        <w:rPr>
          <w:rStyle w:val="Emphasis"/>
          <w:rFonts w:asciiTheme="minorHAnsi" w:hAnsiTheme="minorHAnsi" w:cstheme="minorHAnsi"/>
          <w:highlight w:val="green"/>
        </w:rPr>
        <w:t>more pragmatic than ideological</w:t>
      </w:r>
      <w:r w:rsidRPr="00F81E13">
        <w:rPr>
          <w:rFonts w:asciiTheme="minorHAnsi" w:hAnsiTheme="minorHAnsi" w:cstheme="minorHAnsi"/>
          <w:sz w:val="16"/>
        </w:rPr>
        <w:t xml:space="preserve">. It values prudence and security over novelty and creativity. </w:t>
      </w:r>
      <w:r w:rsidRPr="00F81E13">
        <w:rPr>
          <w:rStyle w:val="StyleUnderline"/>
          <w:rFonts w:asciiTheme="minorHAnsi" w:hAnsiTheme="minorHAnsi" w:cstheme="minorHAnsi"/>
        </w:rPr>
        <w:t xml:space="preserve">It knows that thinking outside the box may be useful in testing policy assumptions, but the box is usually there for a reason, and so reflexively </w:t>
      </w:r>
      <w:r w:rsidRPr="00382417">
        <w:rPr>
          <w:rStyle w:val="Emphasis"/>
          <w:rFonts w:asciiTheme="minorHAnsi" w:hAnsiTheme="minorHAnsi" w:cstheme="minorHAnsi"/>
          <w:highlight w:val="green"/>
        </w:rPr>
        <w:t>embracing</w:t>
      </w:r>
      <w:r w:rsidRPr="00F81E13">
        <w:rPr>
          <w:rStyle w:val="Emphasis"/>
          <w:rFonts w:asciiTheme="minorHAnsi" w:hAnsiTheme="minorHAnsi" w:cstheme="minorHAnsi"/>
        </w:rPr>
        <w:t xml:space="preserve"> the </w:t>
      </w:r>
      <w:r w:rsidRPr="00382417">
        <w:rPr>
          <w:rStyle w:val="Emphasis"/>
          <w:rFonts w:asciiTheme="minorHAnsi" w:hAnsiTheme="minorHAnsi" w:cstheme="minorHAnsi"/>
          <w:highlight w:val="green"/>
        </w:rPr>
        <w:t>far-out option</w:t>
      </w:r>
      <w:r w:rsidRPr="00F81E13">
        <w:rPr>
          <w:rStyle w:val="Emphasis"/>
          <w:rFonts w:asciiTheme="minorHAnsi" w:hAnsiTheme="minorHAnsi" w:cstheme="minorHAnsi"/>
        </w:rPr>
        <w:t xml:space="preserve"> is </w:t>
      </w:r>
      <w:r w:rsidRPr="00382417">
        <w:rPr>
          <w:rStyle w:val="Emphasis"/>
          <w:rFonts w:asciiTheme="minorHAnsi" w:hAnsiTheme="minorHAnsi" w:cstheme="minorHAnsi"/>
          <w:highlight w:val="green"/>
        </w:rPr>
        <w:t>dangerous</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members</w:t>
      </w:r>
      <w:r w:rsidRPr="00F81E13">
        <w:rPr>
          <w:rStyle w:val="StyleUnderline"/>
          <w:rFonts w:asciiTheme="minorHAnsi" w:hAnsiTheme="minorHAnsi" w:cstheme="minorHAnsi"/>
        </w:rPr>
        <w:t xml:space="preserve"> have </w:t>
      </w:r>
      <w:r w:rsidRPr="00382417">
        <w:rPr>
          <w:rStyle w:val="StyleUnderline"/>
          <w:rFonts w:asciiTheme="minorHAnsi" w:hAnsiTheme="minorHAnsi" w:cstheme="minorHAnsi"/>
          <w:highlight w:val="green"/>
        </w:rPr>
        <w:t>made</w:t>
      </w:r>
      <w:r w:rsidRPr="00F81E13">
        <w:rPr>
          <w:rStyle w:val="StyleUnderline"/>
          <w:rFonts w:asciiTheme="minorHAnsi" w:hAnsiTheme="minorHAnsi" w:cstheme="minorHAnsi"/>
        </w:rPr>
        <w:t xml:space="preserve"> many </w:t>
      </w:r>
      <w:r w:rsidRPr="00382417">
        <w:rPr>
          <w:rStyle w:val="StyleUnderline"/>
          <w:rFonts w:asciiTheme="minorHAnsi" w:hAnsiTheme="minorHAnsi" w:cstheme="minorHAnsi"/>
          <w:highlight w:val="green"/>
        </w:rPr>
        <w:t>mistakes</w:t>
      </w:r>
      <w:r w:rsidRPr="00F81E13">
        <w:rPr>
          <w:rStyle w:val="StyleUnderline"/>
          <w:rFonts w:asciiTheme="minorHAnsi" w:hAnsiTheme="minorHAnsi" w:cstheme="minorHAnsi"/>
        </w:rPr>
        <w:t xml:space="preserve">, individually and collectively, but several features of </w:t>
      </w:r>
      <w:r w:rsidRPr="00382417">
        <w:rPr>
          <w:rStyle w:val="StyleUnderline"/>
          <w:rFonts w:asciiTheme="minorHAnsi" w:hAnsiTheme="minorHAnsi" w:cstheme="minorHAnsi"/>
          <w:highlight w:val="green"/>
        </w:rPr>
        <w:t xml:space="preserve">the system enforce </w:t>
      </w:r>
      <w:r w:rsidRPr="00382417">
        <w:rPr>
          <w:rStyle w:val="Emphasis"/>
          <w:rFonts w:asciiTheme="minorHAnsi" w:hAnsiTheme="minorHAnsi" w:cstheme="minorHAnsi"/>
          <w:highlight w:val="green"/>
        </w:rPr>
        <w:t>accountability</w:t>
      </w:r>
      <w:r w:rsidRPr="00F81E13">
        <w:rPr>
          <w:rStyle w:val="StyleUnderline"/>
          <w:rFonts w:asciiTheme="minorHAnsi" w:hAnsiTheme="minorHAnsi" w:cstheme="minorHAnsi"/>
        </w:rPr>
        <w:t xml:space="preserve"> over time. </w:t>
      </w:r>
      <w:r w:rsidRPr="00382417">
        <w:rPr>
          <w:rStyle w:val="StyleUnderline"/>
          <w:rFonts w:asciiTheme="minorHAnsi" w:hAnsiTheme="minorHAnsi" w:cstheme="minorHAnsi"/>
          <w:highlight w:val="green"/>
        </w:rPr>
        <w:t>Foreign policy failures</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 xml:space="preserve">are </w:t>
      </w:r>
      <w:r w:rsidRPr="00382417">
        <w:rPr>
          <w:rStyle w:val="Emphasis"/>
          <w:rFonts w:asciiTheme="minorHAnsi" w:hAnsiTheme="minorHAnsi" w:cstheme="minorHAnsi"/>
          <w:highlight w:val="green"/>
        </w:rPr>
        <w:t>politically toxic</w:t>
      </w:r>
      <w:r w:rsidRPr="00F81E13">
        <w:rPr>
          <w:rStyle w:val="Emphasis"/>
          <w:rFonts w:asciiTheme="minorHAnsi" w:hAnsiTheme="minorHAnsi" w:cstheme="minorHAnsi"/>
        </w:rPr>
        <w:t xml:space="preserve"> and often </w:t>
      </w:r>
      <w:r w:rsidRPr="00382417">
        <w:rPr>
          <w:rStyle w:val="Emphasis"/>
          <w:rFonts w:asciiTheme="minorHAnsi" w:hAnsiTheme="minorHAnsi" w:cstheme="minorHAnsi"/>
          <w:highlight w:val="green"/>
        </w:rPr>
        <w:t>spur</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positive change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The monumental intelligence failures that allowed the </w:t>
      </w:r>
      <w:r w:rsidRPr="00382417">
        <w:rPr>
          <w:rStyle w:val="StyleUnderline"/>
          <w:rFonts w:asciiTheme="minorHAnsi" w:hAnsiTheme="minorHAnsi" w:cstheme="minorHAnsi"/>
          <w:highlight w:val="green"/>
        </w:rPr>
        <w:t>September 11</w:t>
      </w:r>
      <w:r w:rsidRPr="00F81E13">
        <w:rPr>
          <w:rStyle w:val="StyleUnderline"/>
          <w:rFonts w:asciiTheme="minorHAnsi" w:hAnsiTheme="minorHAnsi" w:cstheme="minorHAnsi"/>
        </w:rPr>
        <w:t xml:space="preserve"> attacks to happen were </w:t>
      </w:r>
      <w:r w:rsidRPr="00382417">
        <w:rPr>
          <w:rStyle w:val="StyleUnderline"/>
          <w:rFonts w:asciiTheme="minorHAnsi" w:hAnsiTheme="minorHAnsi" w:cstheme="minorHAnsi"/>
          <w:highlight w:val="green"/>
        </w:rPr>
        <w:t>followed by</w:t>
      </w:r>
      <w:r w:rsidRPr="00F81E13">
        <w:rPr>
          <w:rStyle w:val="StyleUnderline"/>
          <w:rFonts w:asciiTheme="minorHAnsi" w:hAnsiTheme="minorHAnsi" w:cstheme="minorHAnsi"/>
        </w:rPr>
        <w:t xml:space="preserve"> policy and institutional </w:t>
      </w:r>
      <w:r w:rsidRPr="00382417">
        <w:rPr>
          <w:rStyle w:val="StyleUnderline"/>
          <w:rFonts w:asciiTheme="minorHAnsi" w:hAnsiTheme="minorHAnsi" w:cstheme="minorHAnsi"/>
          <w:highlight w:val="green"/>
        </w:rPr>
        <w:t>reforms</w:t>
      </w:r>
      <w:r w:rsidRPr="00F81E13">
        <w:rPr>
          <w:rStyle w:val="StyleUnderline"/>
          <w:rFonts w:asciiTheme="minorHAnsi" w:hAnsiTheme="minorHAnsi" w:cstheme="minorHAnsi"/>
        </w:rPr>
        <w:t xml:space="preserve"> that have helped </w:t>
      </w:r>
      <w:r w:rsidRPr="00382417">
        <w:rPr>
          <w:rStyle w:val="StyleUnderline"/>
          <w:rFonts w:asciiTheme="minorHAnsi" w:hAnsiTheme="minorHAnsi" w:cstheme="minorHAnsi"/>
          <w:highlight w:val="green"/>
        </w:rPr>
        <w:t>prevent other</w:t>
      </w:r>
      <w:r w:rsidRPr="00F81E13">
        <w:rPr>
          <w:rStyle w:val="StyleUnderline"/>
          <w:rFonts w:asciiTheme="minorHAnsi" w:hAnsiTheme="minorHAnsi" w:cstheme="minorHAnsi"/>
        </w:rPr>
        <w:t xml:space="preserve"> mass-casualty </w:t>
      </w:r>
      <w:r w:rsidRPr="00382417">
        <w:rPr>
          <w:rStyle w:val="StyleUnderline"/>
          <w:rFonts w:asciiTheme="minorHAnsi" w:hAnsiTheme="minorHAnsi" w:cstheme="minorHAnsi"/>
          <w:highlight w:val="green"/>
        </w:rPr>
        <w:t>terrorist attacks</w:t>
      </w:r>
      <w:r w:rsidRPr="00F81E13">
        <w:rPr>
          <w:rStyle w:val="StyleUnderline"/>
          <w:rFonts w:asciiTheme="minorHAnsi" w:hAnsiTheme="minorHAnsi" w:cstheme="minorHAnsi"/>
        </w:rPr>
        <w:t xml:space="preserve"> on U.S. targets for almost two decades. Early </w:t>
      </w:r>
      <w:r w:rsidRPr="00382417">
        <w:rPr>
          <w:rStyle w:val="StyleUnderline"/>
          <w:rFonts w:asciiTheme="minorHAnsi" w:hAnsiTheme="minorHAnsi" w:cstheme="minorHAnsi"/>
          <w:highlight w:val="green"/>
        </w:rPr>
        <w:t>misjudgments in</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Iraq</w:t>
      </w:r>
      <w:r w:rsidRPr="00F81E13">
        <w:rPr>
          <w:rStyle w:val="StyleUnderline"/>
          <w:rFonts w:asciiTheme="minorHAnsi" w:hAnsiTheme="minorHAnsi" w:cstheme="minorHAnsi"/>
        </w:rPr>
        <w:t xml:space="preserve"> war </w:t>
      </w:r>
      <w:r w:rsidRPr="00382417">
        <w:rPr>
          <w:rStyle w:val="StyleUnderline"/>
          <w:rFonts w:asciiTheme="minorHAnsi" w:hAnsiTheme="minorHAnsi" w:cstheme="minorHAnsi"/>
          <w:highlight w:val="green"/>
        </w:rPr>
        <w:t>led to</w:t>
      </w:r>
      <w:r w:rsidRPr="00F81E13">
        <w:rPr>
          <w:rStyle w:val="StyleUnderline"/>
          <w:rFonts w:asciiTheme="minorHAnsi" w:hAnsiTheme="minorHAnsi" w:cstheme="minorHAnsi"/>
        </w:rPr>
        <w:t xml:space="preserve"> the adoption of a new counterinsurgency strategy that </w:t>
      </w:r>
      <w:r w:rsidRPr="00382417">
        <w:rPr>
          <w:rStyle w:val="Emphasis"/>
          <w:rFonts w:asciiTheme="minorHAnsi" w:hAnsiTheme="minorHAnsi" w:cstheme="minorHAnsi"/>
          <w:highlight w:val="green"/>
        </w:rPr>
        <w:t>restored stability</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at least for a while. </w:t>
      </w:r>
      <w:r w:rsidRPr="00F81E13">
        <w:rPr>
          <w:rStyle w:val="StyleUnderline"/>
          <w:rFonts w:asciiTheme="minorHAnsi" w:hAnsiTheme="minorHAnsi" w:cstheme="minorHAnsi"/>
        </w:rPr>
        <w:t xml:space="preserve">The international economic imbalances and financial procedures that led to the </w:t>
      </w:r>
      <w:r w:rsidRPr="00382417">
        <w:rPr>
          <w:rStyle w:val="StyleUnderline"/>
          <w:rFonts w:asciiTheme="minorHAnsi" w:hAnsiTheme="minorHAnsi" w:cstheme="minorHAnsi"/>
          <w:highlight w:val="green"/>
        </w:rPr>
        <w:t>2008</w:t>
      </w:r>
      <w:r w:rsidRPr="00F81E13">
        <w:rPr>
          <w:rStyle w:val="StyleUnderline"/>
          <w:rFonts w:asciiTheme="minorHAnsi" w:hAnsiTheme="minorHAnsi" w:cstheme="minorHAnsi"/>
        </w:rPr>
        <w:t xml:space="preserve"> global financial crisis were </w:t>
      </w:r>
      <w:r w:rsidRPr="00382417">
        <w:rPr>
          <w:rStyle w:val="StyleUnderline"/>
          <w:rFonts w:asciiTheme="minorHAnsi" w:hAnsiTheme="minorHAnsi" w:cstheme="minorHAnsi"/>
          <w:highlight w:val="green"/>
        </w:rPr>
        <w:t>addressed by policies</w:t>
      </w:r>
      <w:r w:rsidRPr="00F81E13">
        <w:rPr>
          <w:rStyle w:val="StyleUnderline"/>
          <w:rFonts w:asciiTheme="minorHAnsi" w:hAnsiTheme="minorHAnsi" w:cstheme="minorHAnsi"/>
        </w:rPr>
        <w:t xml:space="preserve"> that contributed to a </w:t>
      </w:r>
      <w:r w:rsidRPr="00382417">
        <w:rPr>
          <w:rStyle w:val="Emphasis"/>
          <w:rFonts w:asciiTheme="minorHAnsi" w:hAnsiTheme="minorHAnsi" w:cstheme="minorHAnsi"/>
          <w:highlight w:val="green"/>
        </w:rPr>
        <w:t>decade-long recovery</w:t>
      </w:r>
      <w:r w:rsidRPr="00F81E13">
        <w:rPr>
          <w:rFonts w:asciiTheme="minorHAnsi" w:hAnsiTheme="minorHAnsi" w:cstheme="minorHAnsi"/>
          <w:sz w:val="16"/>
        </w:rPr>
        <w:t>.</w:t>
      </w:r>
    </w:p>
    <w:p w14:paraId="4EF10213" w14:textId="77777777" w:rsidR="00320ACC" w:rsidRPr="00F81E13" w:rsidRDefault="00320ACC" w:rsidP="00320ACC">
      <w:pPr>
        <w:rPr>
          <w:rFonts w:asciiTheme="minorHAnsi" w:hAnsiTheme="minorHAnsi" w:cstheme="minorHAnsi"/>
          <w:sz w:val="16"/>
        </w:rPr>
      </w:pPr>
      <w:r w:rsidRPr="00F81E13">
        <w:rPr>
          <w:rFonts w:asciiTheme="minorHAnsi" w:hAnsiTheme="minorHAnsi" w:cstheme="minorHAnsi"/>
          <w:sz w:val="16"/>
        </w:rPr>
        <w:t xml:space="preserve">Taken together, </w:t>
      </w:r>
      <w:r w:rsidRPr="00F81E13">
        <w:rPr>
          <w:rStyle w:val="StyleUnderline"/>
          <w:rFonts w:asciiTheme="minorHAnsi" w:hAnsiTheme="minorHAnsi" w:cstheme="minorHAnsi"/>
        </w:rPr>
        <w:t xml:space="preserve">these virtues reinforce one another and help the United States </w:t>
      </w:r>
      <w:r w:rsidRPr="00F81E13">
        <w:rPr>
          <w:rStyle w:val="Emphasis"/>
          <w:rFonts w:asciiTheme="minorHAnsi" w:hAnsiTheme="minorHAnsi" w:cstheme="minorHAnsi"/>
        </w:rPr>
        <w:t>tackle the countless national and global challenges</w:t>
      </w:r>
      <w:r w:rsidRPr="00F81E13">
        <w:rPr>
          <w:rStyle w:val="StyleUnderline"/>
          <w:rFonts w:asciiTheme="minorHAnsi" w:hAnsiTheme="minorHAnsi" w:cstheme="minorHAnsi"/>
        </w:rPr>
        <w:t xml:space="preserve"> that confront a superpower</w:t>
      </w:r>
      <w:r w:rsidRPr="00F81E13">
        <w:rPr>
          <w:rFonts w:asciiTheme="minorHAnsi" w:hAnsiTheme="minorHAnsi" w:cstheme="minorHAnsi"/>
          <w:sz w:val="16"/>
        </w:rPr>
        <w:t xml:space="preserve">. Blob critics claim there are no meaningful arguments over U.S. foreign policy. But this is just not true. Intense disputes over the Korean War, the Vietnam War, détente and arms control, the opening to China, and policies in Central America and the Middle East were followed by battles over the Gulf War, NATO expansion, military interventions in Haiti, Somalia, and the Balkans, and the wars in Afghanistan and Iraq—not to mention heated arguments over positions toward China, Iran, North Korea, Russia, and other issues today. It is true that beneath all this controversy </w:t>
      </w:r>
      <w:r w:rsidRPr="00F81E13">
        <w:rPr>
          <w:rStyle w:val="StyleUnderline"/>
          <w:rFonts w:asciiTheme="minorHAnsi" w:hAnsiTheme="minorHAnsi" w:cstheme="minorHAnsi"/>
        </w:rPr>
        <w:t xml:space="preserve">lies a relatively stable consensus on the value of power, alliances, and constructive global engagement. </w:t>
      </w:r>
      <w:r w:rsidRPr="00F81E13">
        <w:rPr>
          <w:rFonts w:asciiTheme="minorHAnsi" w:hAnsiTheme="minorHAnsi" w:cstheme="minorHAnsi"/>
          <w:sz w:val="16"/>
        </w:rPr>
        <w:t xml:space="preserve">Most members of the establishment believe that global problems usually improve when the United States engages responsibly and worsen when the United States retreats. Yet </w:t>
      </w:r>
      <w:r w:rsidRPr="00F81E13">
        <w:rPr>
          <w:rStyle w:val="StyleUnderline"/>
          <w:rFonts w:asciiTheme="minorHAnsi" w:hAnsiTheme="minorHAnsi" w:cstheme="minorHAnsi"/>
        </w:rPr>
        <w:t xml:space="preserve">that reflects not some nefarious groupthink but the </w:t>
      </w:r>
      <w:r w:rsidRPr="00F81E13">
        <w:rPr>
          <w:rStyle w:val="Emphasis"/>
          <w:rFonts w:asciiTheme="minorHAnsi" w:hAnsiTheme="minorHAnsi" w:cstheme="minorHAnsi"/>
        </w:rPr>
        <w:t>wisdom of professional crowds</w:t>
      </w:r>
      <w:r w:rsidRPr="00F81E13">
        <w:rPr>
          <w:rStyle w:val="StyleUnderline"/>
          <w:rFonts w:asciiTheme="minorHAnsi" w:hAnsiTheme="minorHAnsi" w:cstheme="minorHAnsi"/>
        </w:rPr>
        <w:t>, arrived at through painful trial and error over more than a century</w:t>
      </w:r>
      <w:r w:rsidRPr="00F81E13">
        <w:rPr>
          <w:rFonts w:asciiTheme="minorHAnsi" w:hAnsiTheme="minorHAnsi" w:cstheme="minorHAnsi"/>
          <w:sz w:val="16"/>
        </w:rPr>
        <w:t>.</w:t>
      </w:r>
    </w:p>
    <w:p w14:paraId="0EE972AA" w14:textId="77777777" w:rsidR="00320ACC" w:rsidRPr="00F81E13" w:rsidRDefault="00320ACC" w:rsidP="00320ACC">
      <w:pPr>
        <w:rPr>
          <w:rFonts w:asciiTheme="minorHAnsi" w:hAnsiTheme="minorHAnsi" w:cstheme="minorHAnsi"/>
          <w:sz w:val="16"/>
        </w:rPr>
      </w:pPr>
      <w:r w:rsidRPr="00F81E13">
        <w:rPr>
          <w:rFonts w:asciiTheme="minorHAnsi" w:hAnsiTheme="minorHAnsi" w:cstheme="minorHAnsi"/>
          <w:sz w:val="16"/>
        </w:rPr>
        <w:t>WHAT MIGHT HAVE BEEN</w:t>
      </w:r>
    </w:p>
    <w:p w14:paraId="2CE09C7B" w14:textId="77777777" w:rsidR="00320ACC" w:rsidRPr="00F81E13" w:rsidRDefault="00320ACC" w:rsidP="00320ACC">
      <w:pPr>
        <w:rPr>
          <w:rStyle w:val="StyleUnderline"/>
          <w:rFonts w:asciiTheme="minorHAnsi" w:hAnsiTheme="minorHAnsi" w:cstheme="minorHAnsi"/>
        </w:rPr>
      </w:pPr>
      <w:r w:rsidRPr="00F81E13">
        <w:rPr>
          <w:rFonts w:asciiTheme="minorHAnsi" w:hAnsiTheme="minorHAnsi" w:cstheme="minorHAnsi"/>
          <w:sz w:val="16"/>
        </w:rPr>
        <w:t xml:space="preserve">If the Blob is not a cabal, neither is its record one of dismal failure. </w:t>
      </w:r>
      <w:r w:rsidRPr="00F81E13">
        <w:rPr>
          <w:rStyle w:val="StyleUnderline"/>
          <w:rFonts w:asciiTheme="minorHAnsi" w:hAnsiTheme="minorHAnsi" w:cstheme="minorHAnsi"/>
        </w:rPr>
        <w:t>Critics argue that the United States entered the 1990s in a position of great power and prestige and squandered that legacy through misguided wars and interventions</w:t>
      </w:r>
      <w:r w:rsidRPr="00F81E13">
        <w:rPr>
          <w:rFonts w:asciiTheme="minorHAnsi" w:hAnsiTheme="minorHAnsi" w:cstheme="minorHAnsi"/>
          <w:sz w:val="16"/>
        </w:rPr>
        <w:t xml:space="preserve">, geopolitical hubris, and the aggressive pursuit of a global liberal order at the expense of the nation’s economic and security interests. But </w:t>
      </w:r>
      <w:r w:rsidRPr="00F81E13">
        <w:rPr>
          <w:rStyle w:val="Emphasis"/>
          <w:rFonts w:asciiTheme="minorHAnsi" w:hAnsiTheme="minorHAnsi" w:cstheme="minorHAnsi"/>
        </w:rPr>
        <w:t xml:space="preserve">the story they tell doesn’t match what </w:t>
      </w:r>
      <w:proofErr w:type="gramStart"/>
      <w:r w:rsidRPr="00F81E13">
        <w:rPr>
          <w:rStyle w:val="Emphasis"/>
          <w:rFonts w:asciiTheme="minorHAnsi" w:hAnsiTheme="minorHAnsi" w:cstheme="minorHAnsi"/>
        </w:rPr>
        <w:t>actually happened</w:t>
      </w:r>
      <w:proofErr w:type="gramEnd"/>
      <w:r w:rsidRPr="00F81E13">
        <w:rPr>
          <w:rStyle w:val="StyleUnderline"/>
          <w:rFonts w:asciiTheme="minorHAnsi" w:hAnsiTheme="minorHAnsi" w:cstheme="minorHAnsi"/>
        </w:rPr>
        <w:t>. American grand strategy did not change radically after the Cold War, because it was developed not just as a response to the Soviet challenge but to the foreign policy disasters of the 1930s and 1940s. After World War II, U.S. officials decided to maintain the nation’s primacy, thwart dangerous aggressors, and build a secure, prosperous international order in which the United States could thrive. After the Cold War, they decided to keep this strategy going, even in the absence of an immediate peer competitor.</w:t>
      </w:r>
    </w:p>
    <w:p w14:paraId="3FDFE16B" w14:textId="77777777" w:rsidR="00320ACC" w:rsidRPr="00F81E13" w:rsidRDefault="00320ACC" w:rsidP="00320ACC">
      <w:pPr>
        <w:rPr>
          <w:rFonts w:asciiTheme="minorHAnsi" w:hAnsiTheme="minorHAnsi" w:cstheme="minorHAnsi"/>
          <w:sz w:val="16"/>
        </w:rPr>
      </w:pPr>
      <w:r w:rsidRPr="00F81E13">
        <w:rPr>
          <w:rStyle w:val="StyleUnderline"/>
          <w:rFonts w:asciiTheme="minorHAnsi" w:hAnsiTheme="minorHAnsi" w:cstheme="minorHAnsi"/>
        </w:rPr>
        <w:t>From George H. W. Bush to Barack Obama, post–Cold War presidents worked hard to further the efforts their predecessors started,</w:t>
      </w:r>
      <w:r w:rsidRPr="00F81E13">
        <w:rPr>
          <w:rFonts w:asciiTheme="minorHAnsi" w:hAnsiTheme="minorHAnsi" w:cstheme="minorHAnsi"/>
          <w:sz w:val="16"/>
        </w:rPr>
        <w:t xml:space="preserve"> shaping an environment conducive to American interests and ideas. </w:t>
      </w:r>
      <w:r w:rsidRPr="00F81E13">
        <w:rPr>
          <w:rStyle w:val="StyleUnderline"/>
          <w:rFonts w:asciiTheme="minorHAnsi" w:hAnsiTheme="minorHAnsi" w:cstheme="minorHAnsi"/>
        </w:rPr>
        <w:t xml:space="preserve">They promoted free trade and globalization, </w:t>
      </w:r>
      <w:proofErr w:type="gramStart"/>
      <w:r w:rsidRPr="00F81E13">
        <w:rPr>
          <w:rStyle w:val="StyleUnderline"/>
          <w:rFonts w:asciiTheme="minorHAnsi" w:hAnsiTheme="minorHAnsi" w:cstheme="minorHAnsi"/>
        </w:rPr>
        <w:t>maintained</w:t>
      </w:r>
      <w:proofErr w:type="gramEnd"/>
      <w:r w:rsidRPr="00F81E13">
        <w:rPr>
          <w:rStyle w:val="StyleUnderline"/>
          <w:rFonts w:asciiTheme="minorHAnsi" w:hAnsiTheme="minorHAnsi" w:cstheme="minorHAnsi"/>
        </w:rPr>
        <w:t xml:space="preserve"> and even expanded the country’s global network of alliances and military bases, policed the global commons, and tried to stabilize regional conflicts and promote human rights</w:t>
      </w:r>
      <w:r w:rsidRPr="00F81E13">
        <w:rPr>
          <w:rFonts w:asciiTheme="minorHAnsi" w:hAnsiTheme="minorHAnsi" w:cstheme="minorHAnsi"/>
          <w:sz w:val="16"/>
        </w:rPr>
        <w:t xml:space="preserve">. Unchecked by great-power rivals, Washington did become more willing to use military force in the periphery on behalf of national ideals. But even then, </w:t>
      </w:r>
      <w:r w:rsidRPr="00F81E13">
        <w:rPr>
          <w:rStyle w:val="StyleUnderline"/>
          <w:rFonts w:asciiTheme="minorHAnsi" w:hAnsiTheme="minorHAnsi" w:cstheme="minorHAnsi"/>
        </w:rPr>
        <w:t xml:space="preserve">it </w:t>
      </w:r>
      <w:r w:rsidRPr="00382417">
        <w:rPr>
          <w:rStyle w:val="StyleUnderline"/>
          <w:rFonts w:asciiTheme="minorHAnsi" w:hAnsiTheme="minorHAnsi" w:cstheme="minorHAnsi"/>
          <w:highlight w:val="green"/>
        </w:rPr>
        <w:t>hardly ran amok</w:t>
      </w:r>
      <w:r w:rsidRPr="00F81E13">
        <w:rPr>
          <w:rStyle w:val="StyleUnderline"/>
          <w:rFonts w:asciiTheme="minorHAnsi" w:hAnsiTheme="minorHAnsi" w:cstheme="minorHAnsi"/>
        </w:rPr>
        <w:t xml:space="preserve"> in search of monsters to destroy, </w:t>
      </w:r>
      <w:r w:rsidRPr="00382417">
        <w:rPr>
          <w:rStyle w:val="Emphasis"/>
          <w:rFonts w:asciiTheme="minorHAnsi" w:hAnsiTheme="minorHAnsi" w:cstheme="minorHAnsi"/>
          <w:highlight w:val="green"/>
        </w:rPr>
        <w:t>abstaining from interventions</w:t>
      </w:r>
      <w:r w:rsidRPr="00F81E13">
        <w:rPr>
          <w:rStyle w:val="StyleUnderline"/>
          <w:rFonts w:asciiTheme="minorHAnsi" w:hAnsiTheme="minorHAnsi" w:cstheme="minorHAnsi"/>
        </w:rPr>
        <w:t xml:space="preserve"> in Rwanda, the African Great Lakes, Sudan, the Caucasus, Ukraine, Myanmar, and other potential cases. </w:t>
      </w:r>
      <w:r w:rsidRPr="00F81E13">
        <w:rPr>
          <w:rFonts w:asciiTheme="minorHAnsi" w:hAnsiTheme="minorHAnsi" w:cstheme="minorHAnsi"/>
          <w:sz w:val="16"/>
        </w:rPr>
        <w:t xml:space="preserve">The basic outlines of recent American strategy would be recognizable to officials stretching back </w:t>
      </w:r>
      <w:proofErr w:type="gramStart"/>
      <w:r w:rsidRPr="00F81E13">
        <w:rPr>
          <w:rFonts w:asciiTheme="minorHAnsi" w:hAnsiTheme="minorHAnsi" w:cstheme="minorHAnsi"/>
          <w:sz w:val="16"/>
        </w:rPr>
        <w:t>generations, because</w:t>
      </w:r>
      <w:proofErr w:type="gramEnd"/>
      <w:r w:rsidRPr="00F81E13">
        <w:rPr>
          <w:rFonts w:asciiTheme="minorHAnsi" w:hAnsiTheme="minorHAnsi" w:cstheme="minorHAnsi"/>
          <w:sz w:val="16"/>
        </w:rPr>
        <w:t xml:space="preserve"> its goal has remained constant: fostering a world guided by American leadership, rooted in American values, and protected by American power.</w:t>
      </w:r>
    </w:p>
    <w:p w14:paraId="0AD78B55" w14:textId="77777777" w:rsidR="00320ACC" w:rsidRDefault="00320ACC" w:rsidP="00320ACC">
      <w:pPr>
        <w:rPr>
          <w:rFonts w:asciiTheme="minorHAnsi" w:hAnsiTheme="minorHAnsi" w:cstheme="minorHAnsi"/>
        </w:rPr>
      </w:pPr>
    </w:p>
    <w:p w14:paraId="0A08FDF8" w14:textId="77777777" w:rsidR="00320ACC" w:rsidRDefault="00320ACC" w:rsidP="00320ACC">
      <w:pPr>
        <w:rPr>
          <w:rFonts w:asciiTheme="minorHAnsi" w:hAnsiTheme="minorHAnsi" w:cstheme="minorHAnsi"/>
          <w:sz w:val="12"/>
        </w:rPr>
      </w:pPr>
    </w:p>
    <w:p w14:paraId="1603CE84" w14:textId="77777777" w:rsidR="00320ACC" w:rsidRPr="00F81E13" w:rsidRDefault="00320ACC" w:rsidP="00320ACC">
      <w:pPr>
        <w:pStyle w:val="Heading4"/>
        <w:rPr>
          <w:rFonts w:asciiTheme="minorHAnsi" w:hAnsiTheme="minorHAnsi" w:cstheme="minorHAnsi"/>
        </w:rPr>
      </w:pP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w:t>
      </w:r>
      <w:r w:rsidRPr="00F45B61">
        <w:rPr>
          <w:rFonts w:asciiTheme="minorHAnsi" w:hAnsiTheme="minorHAnsi" w:cstheme="minorHAnsi"/>
          <w:color w:val="FF0000"/>
        </w:rPr>
        <w:t xml:space="preserve">necessary for </w:t>
      </w:r>
      <w:r w:rsidRPr="00F45B61">
        <w:rPr>
          <w:rFonts w:asciiTheme="minorHAnsi" w:hAnsiTheme="minorHAnsi" w:cstheme="minorHAnsi"/>
          <w:color w:val="FF0000"/>
          <w:u w:val="single"/>
        </w:rPr>
        <w:t>every model</w:t>
      </w:r>
      <w:r w:rsidRPr="00F45B61">
        <w:rPr>
          <w:rFonts w:asciiTheme="minorHAnsi" w:hAnsiTheme="minorHAnsi" w:cstheme="minorHAnsi"/>
          <w:color w:val="FF0000"/>
        </w:rPr>
        <w:t xml:space="preserve"> of politics – the </w:t>
      </w:r>
      <w:r w:rsidRPr="00F45B61">
        <w:rPr>
          <w:rFonts w:asciiTheme="minorHAnsi" w:hAnsiTheme="minorHAnsi" w:cstheme="minorHAnsi"/>
          <w:color w:val="FF0000"/>
          <w:u w:val="single"/>
        </w:rPr>
        <w:t>process</w:t>
      </w:r>
      <w:r w:rsidRPr="00F45B61">
        <w:rPr>
          <w:rFonts w:asciiTheme="minorHAnsi" w:hAnsiTheme="minorHAnsi" w:cstheme="minorHAnsi"/>
          <w:color w:val="FF0000"/>
        </w:rPr>
        <w:t xml:space="preserve"> of sifting through </w:t>
      </w:r>
      <w:r w:rsidRPr="00F45B61">
        <w:rPr>
          <w:rFonts w:asciiTheme="minorHAnsi" w:hAnsiTheme="minorHAnsi" w:cstheme="minorHAnsi"/>
          <w:color w:val="FF0000"/>
          <w:u w:val="single"/>
        </w:rPr>
        <w:t>evidence</w:t>
      </w:r>
      <w:r w:rsidRPr="00F45B61">
        <w:rPr>
          <w:rFonts w:asciiTheme="minorHAnsi" w:hAnsiTheme="minorHAnsi" w:cstheme="minorHAnsi"/>
          <w:color w:val="FF0000"/>
        </w:rPr>
        <w:t xml:space="preserve"> and </w:t>
      </w:r>
      <w:r w:rsidRPr="00F45B61">
        <w:rPr>
          <w:rFonts w:asciiTheme="minorHAnsi" w:hAnsiTheme="minorHAnsi" w:cstheme="minorHAnsi"/>
          <w:color w:val="FF0000"/>
          <w:u w:val="single"/>
        </w:rPr>
        <w:t>subjecting positions</w:t>
      </w:r>
      <w:r w:rsidRPr="00F45B61">
        <w:rPr>
          <w:rFonts w:asciiTheme="minorHAnsi" w:hAnsiTheme="minorHAnsi" w:cstheme="minorHAnsi"/>
          <w:color w:val="FF0000"/>
        </w:rPr>
        <w:t xml:space="preserve"> to researched scrutiny is </w:t>
      </w:r>
      <w:r w:rsidRPr="00F45B61">
        <w:rPr>
          <w:rFonts w:asciiTheme="minorHAnsi" w:hAnsiTheme="minorHAnsi" w:cstheme="minorHAnsi"/>
          <w:color w:val="FF0000"/>
          <w:u w:val="single"/>
        </w:rPr>
        <w:t>essential</w:t>
      </w:r>
      <w:r w:rsidRPr="00F45B61">
        <w:rPr>
          <w:rFonts w:asciiTheme="minorHAnsi" w:hAnsiTheme="minorHAnsi" w:cstheme="minorHAnsi"/>
          <w:color w:val="FF0000"/>
        </w:rPr>
        <w:t xml:space="preserve"> to managing </w:t>
      </w:r>
      <w:r w:rsidRPr="00F45B61">
        <w:rPr>
          <w:rFonts w:asciiTheme="minorHAnsi" w:hAnsiTheme="minorHAnsi" w:cstheme="minorHAnsi"/>
          <w:color w:val="FF0000"/>
          <w:u w:val="single"/>
        </w:rPr>
        <w:t>emerging crises</w:t>
      </w:r>
      <w:r w:rsidRPr="00F45B61">
        <w:rPr>
          <w:rFonts w:asciiTheme="minorHAnsi" w:hAnsiTheme="minorHAnsi" w:cstheme="minorHAnsi"/>
          <w:color w:val="FF0000"/>
        </w:rPr>
        <w:t xml:space="preserve"> and </w:t>
      </w:r>
      <w:r w:rsidRPr="00F45B61">
        <w:rPr>
          <w:rFonts w:asciiTheme="minorHAnsi" w:hAnsiTheme="minorHAnsi" w:cstheme="minorHAnsi"/>
          <w:color w:val="FF0000"/>
          <w:u w:val="single"/>
        </w:rPr>
        <w:t>information overload</w:t>
      </w:r>
      <w:r w:rsidRPr="00F45B61">
        <w:rPr>
          <w:rFonts w:asciiTheme="minorHAnsi" w:hAnsiTheme="minorHAnsi" w:cstheme="minorHAnsi"/>
          <w:color w:val="FF0000"/>
        </w:rPr>
        <w:t xml:space="preserve"> </w:t>
      </w:r>
    </w:p>
    <w:p w14:paraId="2B165301" w14:textId="77777777" w:rsidR="00320ACC" w:rsidRPr="00F81E13" w:rsidRDefault="00320ACC" w:rsidP="00320ACC">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04434CDD" w14:textId="12041F3C" w:rsidR="00256B5A" w:rsidRPr="00415BF8" w:rsidRDefault="00320ACC" w:rsidP="00415BF8">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 xml:space="preserve">is </w:t>
      </w:r>
      <w:proofErr w:type="gramStart"/>
      <w:r w:rsidRPr="00382417">
        <w:rPr>
          <w:rStyle w:val="StyleUnderline"/>
          <w:rFonts w:asciiTheme="minorHAnsi" w:hAnsiTheme="minorHAnsi" w:cstheme="minorHAnsi"/>
          <w:highlight w:val="green"/>
        </w:rPr>
        <w:t>needed</w:t>
      </w:r>
      <w:r w:rsidRPr="00F81E13">
        <w:rPr>
          <w:rFonts w:asciiTheme="minorHAnsi" w:hAnsiTheme="minorHAnsi" w:cstheme="minorHAnsi"/>
          <w:sz w:val="16"/>
        </w:rPr>
        <w:t xml:space="preserve"> ,</w:t>
      </w:r>
      <w:proofErr w:type="gramEnd"/>
      <w:r w:rsidRPr="00F81E13">
        <w:rPr>
          <w:rFonts w:asciiTheme="minorHAnsi" w:hAnsiTheme="minorHAnsi" w:cstheme="minorHAnsi"/>
          <w:sz w:val="16"/>
        </w:rPr>
        <w:t xml:space="preserve">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F81E13">
        <w:rPr>
          <w:rFonts w:asciiTheme="minorHAnsi" w:hAnsiTheme="minorHAnsi" w:cstheme="minorHAnsi"/>
          <w:sz w:val="16"/>
        </w:rPr>
        <w:t>knowl</w:t>
      </w:r>
      <w:proofErr w:type="spellEnd"/>
      <w:r w:rsidRPr="00F81E13">
        <w:rPr>
          <w:rFonts w:asciiTheme="minorHAnsi" w:hAnsiTheme="minorHAnsi" w:cstheme="minorHAnsi"/>
          <w:sz w:val="16"/>
        </w:rPr>
        <w:t xml:space="preserve">- edge-building power, such as those articulated by </w:t>
      </w:r>
      <w:proofErr w:type="spellStart"/>
      <w:r w:rsidRPr="00F81E13">
        <w:rPr>
          <w:rFonts w:asciiTheme="minorHAnsi" w:hAnsiTheme="minorHAnsi" w:cstheme="minorHAnsi"/>
          <w:sz w:val="16"/>
        </w:rPr>
        <w:t>Eby</w:t>
      </w:r>
      <w:proofErr w:type="spellEnd"/>
      <w:r w:rsidRPr="00F81E13">
        <w:rPr>
          <w:rFonts w:asciiTheme="minorHAnsi" w:hAnsiTheme="minorHAnsi" w:cstheme="minorHAnsi"/>
          <w:sz w:val="16"/>
        </w:rPr>
        <w:t xml:space="preserve"> (1998) and Colby (2008), are </w:t>
      </w:r>
      <w:proofErr w:type="spellStart"/>
      <w:r w:rsidRPr="00F81E13">
        <w:rPr>
          <w:rFonts w:asciiTheme="minorHAnsi" w:hAnsiTheme="minorHAnsi" w:cstheme="minorHAnsi"/>
          <w:sz w:val="16"/>
        </w:rPr>
        <w:t>chal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lenging</w:t>
      </w:r>
      <w:proofErr w:type="spellEnd"/>
      <w:r w:rsidRPr="00F81E13">
        <w:rPr>
          <w:rFonts w:asciiTheme="minorHAnsi" w:hAnsiTheme="minorHAnsi" w:cstheme="minorHAnsi"/>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w:t>
      </w:r>
      <w:proofErr w:type="gramStart"/>
      <w:r w:rsidRPr="00F81E13">
        <w:rPr>
          <w:rFonts w:asciiTheme="minorHAnsi" w:hAnsiTheme="minorHAnsi" w:cstheme="minorHAnsi"/>
          <w:sz w:val="16"/>
        </w:rPr>
        <w:t>an especially</w:t>
      </w:r>
      <w:proofErr w:type="gramEnd"/>
      <w:r w:rsidRPr="00F81E13">
        <w:rPr>
          <w:rFonts w:asciiTheme="minorHAnsi" w:hAnsiTheme="minorHAnsi" w:cstheme="minorHAnsi"/>
          <w:sz w:val="16"/>
        </w:rPr>
        <w:t xml:space="preserve">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Dybvig</w:t>
      </w:r>
      <w:proofErr w:type="spellEnd"/>
      <w:r w:rsidRPr="00F81E13">
        <w:rPr>
          <w:rFonts w:asciiTheme="minorHAnsi" w:hAnsiTheme="minorHAnsi" w:cstheme="minorHAnsi"/>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F81E13">
        <w:rPr>
          <w:rFonts w:asciiTheme="minorHAnsi" w:hAnsiTheme="minorHAnsi" w:cstheme="minorHAnsi"/>
          <w:sz w:val="16"/>
        </w:rPr>
        <w:t>Scoble</w:t>
      </w:r>
      <w:proofErr w:type="spellEnd"/>
      <w:r w:rsidRPr="00F81E13">
        <w:rPr>
          <w:rFonts w:asciiTheme="minorHAnsi" w:hAnsiTheme="minorHAnsi" w:cstheme="minorHAnsi"/>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w:t>
      </w:r>
      <w:proofErr w:type="gramStart"/>
      <w:r w:rsidRPr="00F81E13">
        <w:rPr>
          <w:rFonts w:asciiTheme="minorHAnsi" w:hAnsiTheme="minorHAnsi" w:cstheme="minorHAnsi"/>
          <w:sz w:val="16"/>
        </w:rPr>
        <w:t>in order to</w:t>
      </w:r>
      <w:proofErr w:type="gramEnd"/>
      <w:r w:rsidRPr="00F81E13">
        <w:rPr>
          <w:rFonts w:asciiTheme="minorHAnsi" w:hAnsiTheme="minorHAnsi" w:cstheme="minorHAnsi"/>
          <w:sz w:val="16"/>
        </w:rPr>
        <w:t xml:space="preserve">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F81E13">
        <w:rPr>
          <w:rFonts w:asciiTheme="minorHAnsi" w:hAnsiTheme="minorHAnsi" w:cstheme="minorHAnsi"/>
          <w:sz w:val="16"/>
        </w:rPr>
        <w:t>ment</w:t>
      </w:r>
      <w:proofErr w:type="spellEnd"/>
      <w:r w:rsidRPr="00F81E13">
        <w:rPr>
          <w:rFonts w:asciiTheme="minorHAnsi" w:hAnsiTheme="minorHAnsi" w:cstheme="minorHAnsi"/>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w:t>
      </w:r>
      <w:r w:rsidRPr="004642E6">
        <w:rPr>
          <w:rFonts w:asciiTheme="minorHAnsi" w:hAnsiTheme="minorHAnsi" w:cstheme="minorHAnsi"/>
          <w:sz w:val="16"/>
        </w:rPr>
        <w:t xml:space="preserve">extends beyond elections into </w:t>
      </w:r>
      <w:proofErr w:type="gramStart"/>
      <w:r w:rsidRPr="004642E6">
        <w:rPr>
          <w:rFonts w:asciiTheme="minorHAnsi" w:hAnsiTheme="minorHAnsi" w:cstheme="minorHAnsi"/>
          <w:sz w:val="16"/>
        </w:rPr>
        <w:t>policy-making</w:t>
      </w:r>
      <w:proofErr w:type="gramEnd"/>
      <w:r w:rsidRPr="004642E6">
        <w:rPr>
          <w:rFonts w:asciiTheme="minorHAnsi" w:hAnsiTheme="minorHAnsi" w:cstheme="minorHAnsi"/>
          <w:sz w:val="16"/>
        </w:rPr>
        <w:t xml:space="preserve">, especially as younger generations continue to revise their notions of citizenship away from institutional politics towards more social forms of activism (Bennett, Wells, &amp; Freelon, 2011). For </w:t>
      </w:r>
      <w:proofErr w:type="spellStart"/>
      <w:r w:rsidRPr="004642E6">
        <w:rPr>
          <w:rFonts w:asciiTheme="minorHAnsi" w:hAnsiTheme="minorHAnsi" w:cstheme="minorHAnsi"/>
          <w:sz w:val="16"/>
        </w:rPr>
        <w:t>stu</w:t>
      </w:r>
      <w:proofErr w:type="spellEnd"/>
      <w:r w:rsidRPr="004642E6">
        <w:rPr>
          <w:rFonts w:asciiTheme="minorHAnsi" w:hAnsiTheme="minorHAnsi" w:cstheme="minorHAnsi"/>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4642E6">
        <w:rPr>
          <w:rFonts w:asciiTheme="minorHAnsi" w:hAnsiTheme="minorHAnsi" w:cstheme="minorHAnsi"/>
          <w:sz w:val="16"/>
        </w:rPr>
        <w:t>motiv</w:t>
      </w:r>
      <w:proofErr w:type="spellEnd"/>
      <w:r w:rsidRPr="004642E6">
        <w:rPr>
          <w:rFonts w:asciiTheme="minorHAnsi" w:hAnsiTheme="minorHAnsi" w:cstheme="minorHAnsi"/>
          <w:sz w:val="16"/>
        </w:rPr>
        <w:t xml:space="preserve">- </w:t>
      </w:r>
      <w:proofErr w:type="spellStart"/>
      <w:r w:rsidRPr="004642E6">
        <w:rPr>
          <w:rFonts w:asciiTheme="minorHAnsi" w:hAnsiTheme="minorHAnsi" w:cstheme="minorHAnsi"/>
          <w:sz w:val="16"/>
        </w:rPr>
        <w:t>ation</w:t>
      </w:r>
      <w:proofErr w:type="spellEnd"/>
      <w:r w:rsidRPr="004642E6">
        <w:rPr>
          <w:rFonts w:asciiTheme="minorHAnsi" w:hAnsiTheme="minorHAnsi" w:cstheme="minorHAnsi"/>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4642E6">
        <w:rPr>
          <w:rFonts w:asciiTheme="minorHAnsi" w:hAnsiTheme="minorHAnsi" w:cstheme="minorHAnsi"/>
          <w:sz w:val="16"/>
        </w:rPr>
        <w:t>In</w:t>
      </w:r>
      <w:proofErr w:type="gramEnd"/>
      <w:r w:rsidRPr="004642E6">
        <w:rPr>
          <w:rFonts w:asciiTheme="minorHAnsi" w:hAnsiTheme="minorHAnsi" w:cstheme="minorHAnsi"/>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4642E6">
        <w:rPr>
          <w:rFonts w:asciiTheme="minorHAnsi" w:hAnsiTheme="minorHAnsi" w:cstheme="minorHAnsi"/>
          <w:sz w:val="16"/>
        </w:rPr>
        <w:t>Klumpp</w:t>
      </w:r>
      <w:proofErr w:type="spellEnd"/>
      <w:r w:rsidRPr="004642E6">
        <w:rPr>
          <w:rFonts w:asciiTheme="minorHAnsi" w:hAnsiTheme="minorHAnsi" w:cstheme="minorHAnsi"/>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4642E6">
        <w:rPr>
          <w:rFonts w:asciiTheme="minorHAnsi" w:hAnsiTheme="minorHAnsi" w:cstheme="minorHAnsi"/>
          <w:sz w:val="16"/>
        </w:rPr>
        <w:t>Klumpp</w:t>
      </w:r>
      <w:proofErr w:type="spellEnd"/>
      <w:r w:rsidRPr="004642E6">
        <w:rPr>
          <w:rFonts w:asciiTheme="minorHAnsi" w:hAnsiTheme="minorHAnsi" w:cstheme="minorHAnsi"/>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4642E6">
        <w:rPr>
          <w:rStyle w:val="StyleUnderline"/>
          <w:rFonts w:asciiTheme="minorHAnsi" w:hAnsiTheme="minorHAnsi" w:cstheme="minorHAnsi"/>
        </w:rPr>
        <w:t xml:space="preserve">while shared values are often quickly agreed upon, differences over fact are more </w:t>
      </w:r>
      <w:r w:rsidRPr="004642E6">
        <w:rPr>
          <w:rStyle w:val="Emphasis"/>
          <w:rFonts w:asciiTheme="minorHAnsi" w:hAnsiTheme="minorHAnsi" w:cstheme="minorHAnsi"/>
        </w:rPr>
        <w:t>difficult</w:t>
      </w:r>
      <w:r w:rsidRPr="004642E6">
        <w:rPr>
          <w:rStyle w:val="StyleUnderline"/>
          <w:rFonts w:asciiTheme="minorHAnsi" w:hAnsiTheme="minorHAnsi" w:cstheme="minorHAnsi"/>
        </w:rPr>
        <w:t xml:space="preserve"> to resolve. Without </w:t>
      </w:r>
      <w:r w:rsidRPr="004642E6">
        <w:rPr>
          <w:rStyle w:val="Emphasis"/>
          <w:rFonts w:asciiTheme="minorHAnsi" w:hAnsiTheme="minorHAnsi" w:cstheme="minorHAnsi"/>
        </w:rPr>
        <w:t>credible institutions</w:t>
      </w:r>
      <w:r w:rsidRPr="004642E6">
        <w:rPr>
          <w:rStyle w:val="StyleUnderline"/>
          <w:rFonts w:asciiTheme="minorHAnsi" w:hAnsiTheme="minorHAnsi" w:cstheme="minorHAnsi"/>
        </w:rPr>
        <w:t xml:space="preserve"> of authority that can disseminate facts, public deliberation requires more </w:t>
      </w:r>
      <w:r w:rsidRPr="004642E6">
        <w:rPr>
          <w:rStyle w:val="Emphasis"/>
          <w:rFonts w:asciiTheme="minorHAnsi" w:hAnsiTheme="minorHAnsi" w:cstheme="minorHAnsi"/>
        </w:rPr>
        <w:t>time</w:t>
      </w:r>
      <w:r w:rsidRPr="004642E6">
        <w:rPr>
          <w:rStyle w:val="StyleUnderline"/>
          <w:rFonts w:asciiTheme="minorHAnsi" w:hAnsiTheme="minorHAnsi" w:cstheme="minorHAnsi"/>
        </w:rPr>
        <w:t xml:space="preserve">, information-gathering, evaluation, and reasoning. The Bush administration’s decision to take military action in </w:t>
      </w:r>
      <w:r w:rsidRPr="004642E6">
        <w:rPr>
          <w:rStyle w:val="Emphasis"/>
          <w:rFonts w:asciiTheme="minorHAnsi" w:hAnsiTheme="minorHAnsi" w:cstheme="minorHAnsi"/>
        </w:rPr>
        <w:t>Iraq</w:t>
      </w:r>
      <w:r w:rsidRPr="004642E6">
        <w:rPr>
          <w:rStyle w:val="StyleUnderline"/>
          <w:rFonts w:asciiTheme="minorHAnsi" w:hAnsiTheme="minorHAnsi" w:cstheme="minorHAnsi"/>
        </w:rPr>
        <w:t>, for example, was presumably based on the “</w:t>
      </w:r>
      <w:r w:rsidRPr="004642E6">
        <w:rPr>
          <w:rStyle w:val="Emphasis"/>
          <w:rFonts w:asciiTheme="minorHAnsi" w:hAnsiTheme="minorHAnsi" w:cstheme="minorHAnsi"/>
        </w:rPr>
        <w:t>fact</w:t>
      </w:r>
      <w:r w:rsidRPr="004642E6">
        <w:rPr>
          <w:rStyle w:val="StyleUnderline"/>
          <w:rFonts w:asciiTheme="minorHAnsi" w:hAnsiTheme="minorHAnsi" w:cstheme="minorHAnsi"/>
        </w:rPr>
        <w:t xml:space="preserve">” that Saddam Hussein had acquired weapons </w:t>
      </w:r>
      <w:r w:rsidRPr="004642E6">
        <w:rPr>
          <w:rFonts w:asciiTheme="minorHAnsi" w:hAnsiTheme="minorHAnsi" w:cstheme="minorHAnsi"/>
          <w:sz w:val="16"/>
        </w:rPr>
        <w:t xml:space="preserve">of mass destruction. This has now become a classic example of poor </w:t>
      </w:r>
      <w:proofErr w:type="gramStart"/>
      <w:r w:rsidRPr="004642E6">
        <w:rPr>
          <w:rFonts w:asciiTheme="minorHAnsi" w:hAnsiTheme="minorHAnsi" w:cstheme="minorHAnsi"/>
          <w:sz w:val="16"/>
        </w:rPr>
        <w:t>policy-making</w:t>
      </w:r>
      <w:proofErr w:type="gramEnd"/>
      <w:r w:rsidRPr="004642E6">
        <w:rPr>
          <w:rFonts w:asciiTheme="minorHAnsi" w:hAnsiTheme="minorHAnsi" w:cstheme="minorHAnsi"/>
          <w:sz w:val="16"/>
        </w:rPr>
        <w:t xml:space="preserve"> grounded in faulty factual evidence.</w:t>
      </w:r>
      <w:r w:rsidRPr="004642E6">
        <w:rPr>
          <w:rStyle w:val="StyleUnderline"/>
          <w:rFonts w:asciiTheme="minorHAnsi" w:hAnsiTheme="minorHAnsi" w:cstheme="minorHAnsi"/>
        </w:rPr>
        <w:t xml:space="preserve"> This shortcoming is </w:t>
      </w:r>
      <w:r w:rsidRPr="004642E6">
        <w:rPr>
          <w:rStyle w:val="Emphasis"/>
          <w:rFonts w:asciiTheme="minorHAnsi" w:hAnsiTheme="minorHAnsi" w:cstheme="minorHAnsi"/>
        </w:rPr>
        <w:t>precisely</w:t>
      </w:r>
      <w:r w:rsidRPr="004642E6">
        <w:rPr>
          <w:rStyle w:val="StyleUnderline"/>
          <w:rFonts w:asciiTheme="minorHAnsi" w:hAnsiTheme="minorHAnsi" w:cstheme="minorHAnsi"/>
        </w:rPr>
        <w:t xml:space="preserve"> why </w:t>
      </w:r>
      <w:r w:rsidRPr="004642E6">
        <w:rPr>
          <w:rStyle w:val="Emphasis"/>
          <w:rFonts w:asciiTheme="minorHAnsi" w:hAnsiTheme="minorHAnsi" w:cstheme="minorHAnsi"/>
        </w:rPr>
        <w:t>policy debate is a valuable complement</w:t>
      </w:r>
      <w:r w:rsidRPr="004642E6">
        <w:rPr>
          <w:rStyle w:val="StyleUnderline"/>
          <w:rFonts w:asciiTheme="minorHAnsi" w:hAnsiTheme="minorHAnsi" w:cstheme="minorHAnsi"/>
        </w:rPr>
        <w:t xml:space="preserve"> to service- learning activities. Not only can </w:t>
      </w:r>
      <w:r w:rsidRPr="004642E6">
        <w:rPr>
          <w:rStyle w:val="Emphasis"/>
          <w:rFonts w:asciiTheme="minorHAnsi" w:hAnsiTheme="minorHAnsi" w:cstheme="minorHAnsi"/>
        </w:rPr>
        <w:t>students</w:t>
      </w:r>
      <w:r w:rsidRPr="004642E6">
        <w:rPr>
          <w:rStyle w:val="StyleUnderline"/>
          <w:rFonts w:asciiTheme="minorHAnsi" w:hAnsiTheme="minorHAnsi" w:cstheme="minorHAnsi"/>
        </w:rPr>
        <w:t xml:space="preserve"> use their developing literacies to better understand social problems, </w:t>
      </w:r>
      <w:proofErr w:type="gramStart"/>
      <w:r w:rsidRPr="004642E6">
        <w:rPr>
          <w:rStyle w:val="StyleUnderline"/>
          <w:rFonts w:asciiTheme="minorHAnsi" w:hAnsiTheme="minorHAnsi" w:cstheme="minorHAnsi"/>
        </w:rPr>
        <w:t>they</w:t>
      </w:r>
      <w:proofErr w:type="gramEnd"/>
      <w:r w:rsidRPr="004642E6">
        <w:rPr>
          <w:rStyle w:val="StyleUnderline"/>
          <w:rFonts w:asciiTheme="minorHAnsi" w:hAnsiTheme="minorHAnsi" w:cstheme="minorHAnsi"/>
        </w:rPr>
        <w:t xml:space="preserve"> can also learn to access a </w:t>
      </w:r>
      <w:r w:rsidRPr="004642E6">
        <w:rPr>
          <w:rStyle w:val="Emphasis"/>
          <w:rFonts w:asciiTheme="minorHAnsi" w:hAnsiTheme="minorHAnsi" w:cstheme="minorHAnsi"/>
        </w:rPr>
        <w:t>broader range of knowledge sources</w:t>
      </w:r>
      <w:r w:rsidRPr="004642E6">
        <w:rPr>
          <w:rStyle w:val="StyleUnderline"/>
          <w:rFonts w:asciiTheme="minorHAnsi" w:hAnsiTheme="minorHAnsi" w:cstheme="minorHAnsi"/>
        </w:rPr>
        <w:t xml:space="preserve">, thereby </w:t>
      </w:r>
      <w:r w:rsidRPr="004642E6">
        <w:rPr>
          <w:rStyle w:val="Emphasis"/>
          <w:rFonts w:asciiTheme="minorHAnsi" w:hAnsiTheme="minorHAnsi" w:cstheme="minorHAnsi"/>
        </w:rPr>
        <w:t>mitigating</w:t>
      </w:r>
      <w:r w:rsidRPr="004642E6">
        <w:rPr>
          <w:rStyle w:val="StyleUnderline"/>
          <w:rFonts w:asciiTheme="minorHAnsi" w:hAnsiTheme="minorHAnsi" w:cstheme="minorHAnsi"/>
        </w:rPr>
        <w:t xml:space="preserve"> the absence of </w:t>
      </w:r>
      <w:r w:rsidRPr="004642E6">
        <w:rPr>
          <w:rStyle w:val="Emphasis"/>
          <w:rFonts w:asciiTheme="minorHAnsi" w:hAnsiTheme="minorHAnsi" w:cstheme="minorHAnsi"/>
        </w:rPr>
        <w:t>fact-finding</w:t>
      </w:r>
      <w:r w:rsidRPr="004642E6">
        <w:rPr>
          <w:rStyle w:val="StyleUnderline"/>
          <w:rFonts w:asciiTheme="minorHAnsi" w:hAnsiTheme="minorHAnsi" w:cstheme="minorHAnsi"/>
        </w:rPr>
        <w:t xml:space="preserve"> </w:t>
      </w:r>
      <w:r w:rsidRPr="004642E6">
        <w:rPr>
          <w:rFonts w:asciiTheme="minorHAnsi" w:hAnsiTheme="minorHAnsi" w:cstheme="minorHAnsi"/>
          <w:sz w:val="16"/>
        </w:rPr>
        <w:t xml:space="preserve">from traditional institutions. Fur- </w:t>
      </w:r>
      <w:proofErr w:type="spellStart"/>
      <w:r w:rsidRPr="004642E6">
        <w:rPr>
          <w:rFonts w:asciiTheme="minorHAnsi" w:hAnsiTheme="minorHAnsi" w:cstheme="minorHAnsi"/>
          <w:sz w:val="16"/>
        </w:rPr>
        <w:t>thermore</w:t>
      </w:r>
      <w:proofErr w:type="spellEnd"/>
      <w:r w:rsidRPr="004642E6">
        <w:rPr>
          <w:rFonts w:asciiTheme="minorHAnsi" w:hAnsiTheme="minorHAnsi" w:cstheme="minorHAnsi"/>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w:t>
      </w:r>
      <w:proofErr w:type="gramStart"/>
      <w:r w:rsidRPr="004642E6">
        <w:rPr>
          <w:rFonts w:asciiTheme="minorHAnsi" w:hAnsiTheme="minorHAnsi" w:cstheme="minorHAnsi"/>
          <w:sz w:val="16"/>
        </w:rPr>
        <w:t>in order to</w:t>
      </w:r>
      <w:proofErr w:type="gramEnd"/>
      <w:r w:rsidRPr="004642E6">
        <w:rPr>
          <w:rFonts w:asciiTheme="minorHAnsi" w:hAnsiTheme="minorHAnsi" w:cstheme="minorHAnsi"/>
          <w:sz w:val="16"/>
        </w:rPr>
        <w:t xml:space="preserve"> engage a question of policy (Allen, Berkowitz, Hunt, &amp; Louden, 1999). While the effect may be to undermine government action in some instances, in </w:t>
      </w:r>
      <w:proofErr w:type="gramStart"/>
      <w:r w:rsidRPr="004642E6">
        <w:rPr>
          <w:rFonts w:asciiTheme="minorHAnsi" w:hAnsiTheme="minorHAnsi" w:cstheme="minorHAnsi"/>
          <w:sz w:val="16"/>
        </w:rPr>
        <w:t>others</w:t>
      </w:r>
      <w:proofErr w:type="gramEnd"/>
      <w:r w:rsidRPr="004642E6">
        <w:rPr>
          <w:rFonts w:asciiTheme="minorHAnsi" w:hAnsiTheme="minorHAnsi" w:cstheme="minorHAnsi"/>
          <w:sz w:val="16"/>
        </w:rPr>
        <w:t xml:space="preserve">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w:t>
      </w:r>
      <w:proofErr w:type="spellStart"/>
      <w:r w:rsidRPr="004642E6">
        <w:rPr>
          <w:rFonts w:asciiTheme="minorHAnsi" w:hAnsiTheme="minorHAnsi" w:cstheme="minorHAnsi"/>
          <w:sz w:val="16"/>
        </w:rPr>
        <w:t>Zwarensteyn’s</w:t>
      </w:r>
      <w:proofErr w:type="spellEnd"/>
      <w:r w:rsidRPr="004642E6">
        <w:rPr>
          <w:rFonts w:asciiTheme="minorHAnsi" w:hAnsiTheme="minorHAnsi" w:cstheme="minorHAnsi"/>
          <w:sz w:val="16"/>
        </w:rPr>
        <w:t xml:space="preserve"> (2012) research high- lights these sorts of effects in high school students who engage in competitive policy debate. </w:t>
      </w:r>
      <w:proofErr w:type="spellStart"/>
      <w:r w:rsidRPr="004642E6">
        <w:rPr>
          <w:rFonts w:asciiTheme="minorHAnsi" w:hAnsiTheme="minorHAnsi" w:cstheme="minorHAnsi"/>
          <w:sz w:val="16"/>
        </w:rPr>
        <w:t>Zwarensteyn</w:t>
      </w:r>
      <w:proofErr w:type="spellEnd"/>
      <w:r w:rsidRPr="004642E6">
        <w:rPr>
          <w:rFonts w:asciiTheme="minorHAnsi" w:hAnsiTheme="minorHAnsi" w:cstheme="minorHAnsi"/>
          <w:sz w:val="16"/>
        </w:rPr>
        <w:t xml:space="preserve"> theorizes that </w:t>
      </w:r>
      <w:r w:rsidRPr="004642E6">
        <w:rPr>
          <w:rStyle w:val="Emphasis"/>
          <w:rFonts w:asciiTheme="minorHAnsi" w:hAnsiTheme="minorHAnsi" w:cstheme="minorHAnsi"/>
        </w:rPr>
        <w:t xml:space="preserve">even minimal </w:t>
      </w:r>
      <w:r w:rsidRPr="004642E6">
        <w:rPr>
          <w:rStyle w:val="StyleUnderline"/>
          <w:rFonts w:asciiTheme="minorHAnsi" w:hAnsiTheme="minorHAnsi" w:cstheme="minorHAnsi"/>
        </w:rPr>
        <w:t>increases in technical knowledge about politics can translate to significant increases in a student’s sense of self-efficacy</w:t>
      </w:r>
      <w:r w:rsidRPr="004642E6">
        <w:rPr>
          <w:rFonts w:asciiTheme="minorHAnsi" w:hAnsiTheme="minorHAnsi" w:cstheme="minorHAnsi"/>
          <w:sz w:val="16"/>
        </w:rPr>
        <w:t xml:space="preserve">. Many students start off feeling very insecure when it comes to their mastery of </w:t>
      </w:r>
      <w:proofErr w:type="spellStart"/>
      <w:r w:rsidRPr="004642E6">
        <w:rPr>
          <w:rFonts w:asciiTheme="minorHAnsi" w:hAnsiTheme="minorHAnsi" w:cstheme="minorHAnsi"/>
          <w:sz w:val="16"/>
        </w:rPr>
        <w:t>insti</w:t>
      </w:r>
      <w:proofErr w:type="spellEnd"/>
      <w:r w:rsidRPr="004642E6">
        <w:rPr>
          <w:rFonts w:asciiTheme="minorHAnsi" w:hAnsiTheme="minorHAnsi" w:cstheme="minorHAnsi"/>
          <w:sz w:val="16"/>
        </w:rPr>
        <w:t xml:space="preserve">- </w:t>
      </w:r>
      <w:proofErr w:type="spellStart"/>
      <w:r w:rsidRPr="004642E6">
        <w:rPr>
          <w:rFonts w:asciiTheme="minorHAnsi" w:hAnsiTheme="minorHAnsi" w:cstheme="minorHAnsi"/>
          <w:sz w:val="16"/>
        </w:rPr>
        <w:t>tutional</w:t>
      </w:r>
      <w:proofErr w:type="spellEnd"/>
      <w:r w:rsidRPr="004642E6">
        <w:rPr>
          <w:rFonts w:asciiTheme="minorHAnsi" w:hAnsiTheme="minorHAnsi" w:cstheme="minorHAnsi"/>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4642E6">
        <w:rPr>
          <w:rFonts w:asciiTheme="minorHAnsi" w:hAnsiTheme="minorHAnsi" w:cstheme="minorHAnsi"/>
          <w:sz w:val="16"/>
        </w:rPr>
        <w:t>policy-making</w:t>
      </w:r>
      <w:proofErr w:type="gramEnd"/>
      <w:r w:rsidRPr="004642E6">
        <w:rPr>
          <w:rFonts w:asciiTheme="minorHAnsi" w:hAnsiTheme="minorHAnsi" w:cstheme="minorHAnsi"/>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4642E6">
        <w:rPr>
          <w:rFonts w:asciiTheme="minorHAnsi" w:hAnsiTheme="minorHAnsi" w:cstheme="minorHAnsi"/>
          <w:sz w:val="16"/>
        </w:rPr>
        <w:t>experi</w:t>
      </w:r>
      <w:proofErr w:type="spellEnd"/>
      <w:r w:rsidRPr="004642E6">
        <w:rPr>
          <w:rFonts w:asciiTheme="minorHAnsi" w:hAnsiTheme="minorHAnsi" w:cstheme="minorHAnsi"/>
          <w:sz w:val="16"/>
        </w:rPr>
        <w:t xml:space="preserve">- </w:t>
      </w:r>
      <w:proofErr w:type="spellStart"/>
      <w:r w:rsidRPr="004642E6">
        <w:rPr>
          <w:rFonts w:asciiTheme="minorHAnsi" w:hAnsiTheme="minorHAnsi" w:cstheme="minorHAnsi"/>
          <w:sz w:val="16"/>
        </w:rPr>
        <w:t>ences</w:t>
      </w:r>
      <w:proofErr w:type="spellEnd"/>
      <w:r w:rsidRPr="004642E6">
        <w:rPr>
          <w:rFonts w:asciiTheme="minorHAnsi" w:hAnsiTheme="minorHAnsi" w:cstheme="minorHAnsi"/>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w:t>
      </w:r>
      <w:proofErr w:type="gramStart"/>
      <w:r w:rsidRPr="004642E6">
        <w:rPr>
          <w:rFonts w:asciiTheme="minorHAnsi" w:hAnsiTheme="minorHAnsi" w:cstheme="minorHAnsi"/>
          <w:sz w:val="16"/>
        </w:rPr>
        <w:t>a</w:t>
      </w:r>
      <w:proofErr w:type="gramEnd"/>
      <w:r w:rsidRPr="004642E6">
        <w:rPr>
          <w:rFonts w:asciiTheme="minorHAnsi" w:hAnsiTheme="minorHAnsi" w:cstheme="minorHAnsi"/>
          <w:sz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4642E6">
        <w:rPr>
          <w:rFonts w:asciiTheme="minorHAnsi" w:hAnsiTheme="minorHAnsi" w:cstheme="minorHAnsi"/>
          <w:sz w:val="16"/>
        </w:rPr>
        <w:t>debate</w:t>
      </w:r>
      <w:proofErr w:type="gramEnd"/>
      <w:r w:rsidRPr="004642E6">
        <w:rPr>
          <w:rFonts w:asciiTheme="minorHAnsi" w:hAnsiTheme="minorHAnsi" w:cstheme="minorHAnsi"/>
          <w:sz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4642E6">
        <w:rPr>
          <w:rStyle w:val="StyleUnderline"/>
          <w:rFonts w:asciiTheme="minorHAnsi" w:hAnsiTheme="minorHAnsi" w:cstheme="minorHAnsi"/>
        </w:rPr>
        <w:t xml:space="preserve">A </w:t>
      </w:r>
      <w:r w:rsidRPr="004642E6">
        <w:rPr>
          <w:rStyle w:val="Emphasis"/>
          <w:rFonts w:asciiTheme="minorHAnsi" w:hAnsiTheme="minorHAnsi" w:cstheme="minorHAnsi"/>
        </w:rPr>
        <w:t>pedagogy</w:t>
      </w:r>
      <w:r w:rsidRPr="004642E6">
        <w:rPr>
          <w:rStyle w:val="StyleUnderline"/>
          <w:rFonts w:asciiTheme="minorHAnsi" w:hAnsiTheme="minorHAnsi" w:cstheme="minorHAnsi"/>
        </w:rPr>
        <w:t xml:space="preserve"> is a praxis for cultivating learning in others</w:t>
      </w:r>
      <w:r w:rsidRPr="004642E6">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4642E6">
        <w:rPr>
          <w:rStyle w:val="StyleUnderline"/>
          <w:rFonts w:asciiTheme="minorHAnsi" w:hAnsiTheme="minorHAnsi" w:cstheme="minorHAnsi"/>
        </w:rPr>
        <w:t xml:space="preserve">Policy </w:t>
      </w:r>
      <w:r w:rsidRPr="004642E6">
        <w:rPr>
          <w:rStyle w:val="Emphasis"/>
          <w:rFonts w:asciiTheme="minorHAnsi" w:hAnsiTheme="minorHAnsi" w:cstheme="minorHAnsi"/>
        </w:rPr>
        <w:t>debate</w:t>
      </w:r>
      <w:r w:rsidRPr="004642E6">
        <w:rPr>
          <w:rStyle w:val="StyleUnderline"/>
          <w:rFonts w:asciiTheme="minorHAnsi" w:hAnsiTheme="minorHAnsi" w:cstheme="minorHAnsi"/>
        </w:rPr>
        <w:t xml:space="preserve"> pedagogy leads students to </w:t>
      </w:r>
      <w:r w:rsidRPr="004642E6">
        <w:rPr>
          <w:rStyle w:val="Emphasis"/>
          <w:rFonts w:asciiTheme="minorHAnsi" w:hAnsiTheme="minorHAnsi" w:cstheme="minorHAnsi"/>
        </w:rPr>
        <w:t>know</w:t>
      </w:r>
      <w:r w:rsidRPr="004642E6">
        <w:rPr>
          <w:rStyle w:val="StyleUnderline"/>
          <w:rFonts w:asciiTheme="minorHAnsi" w:hAnsiTheme="minorHAnsi" w:cstheme="minorHAnsi"/>
        </w:rPr>
        <w:t xml:space="preserve"> and </w:t>
      </w:r>
      <w:r w:rsidRPr="004642E6">
        <w:rPr>
          <w:rStyle w:val="Emphasis"/>
          <w:rFonts w:asciiTheme="minorHAnsi" w:hAnsiTheme="minorHAnsi" w:cstheme="minorHAnsi"/>
        </w:rPr>
        <w:t>engage</w:t>
      </w:r>
      <w:r w:rsidRPr="004642E6">
        <w:rPr>
          <w:rStyle w:val="StyleUnderline"/>
          <w:rFonts w:asciiTheme="minorHAnsi" w:hAnsiTheme="minorHAnsi" w:cstheme="minorHAnsi"/>
        </w:rPr>
        <w:t xml:space="preserve"> these same </w:t>
      </w:r>
      <w:r w:rsidRPr="004642E6">
        <w:rPr>
          <w:rStyle w:val="Emphasis"/>
          <w:rFonts w:asciiTheme="minorHAnsi" w:hAnsiTheme="minorHAnsi" w:cstheme="minorHAnsi"/>
        </w:rPr>
        <w:t>social conditions</w:t>
      </w:r>
      <w:r w:rsidRPr="004642E6">
        <w:rPr>
          <w:rStyle w:val="StyleUnderline"/>
          <w:rFonts w:asciiTheme="minorHAnsi" w:hAnsiTheme="minorHAnsi" w:cstheme="minorHAnsi"/>
        </w:rPr>
        <w:t xml:space="preserve"> while also challenging them to apply their </w:t>
      </w:r>
      <w:r w:rsidRPr="004642E6">
        <w:rPr>
          <w:rStyle w:val="Emphasis"/>
          <w:rFonts w:asciiTheme="minorHAnsi" w:hAnsiTheme="minorHAnsi" w:cstheme="minorHAnsi"/>
        </w:rPr>
        <w:t>knowledge</w:t>
      </w:r>
      <w:r w:rsidRPr="004642E6">
        <w:rPr>
          <w:rStyle w:val="StyleUnderline"/>
          <w:rFonts w:asciiTheme="minorHAnsi" w:hAnsiTheme="minorHAnsi" w:cstheme="minorHAnsi"/>
        </w:rPr>
        <w:t xml:space="preserve"> for the purpose of </w:t>
      </w:r>
      <w:r w:rsidRPr="004642E6">
        <w:rPr>
          <w:rStyle w:val="Emphasis"/>
          <w:rFonts w:asciiTheme="minorHAnsi" w:hAnsiTheme="minorHAnsi" w:cstheme="minorHAnsi"/>
        </w:rPr>
        <w:t>political advocacy</w:t>
      </w:r>
      <w:r w:rsidRPr="004642E6">
        <w:rPr>
          <w:rStyle w:val="StyleUnderline"/>
          <w:rFonts w:asciiTheme="minorHAnsi" w:hAnsiTheme="minorHAnsi" w:cstheme="minorHAnsi"/>
        </w:rPr>
        <w:t>.</w:t>
      </w:r>
      <w:r w:rsidRPr="004642E6">
        <w:rPr>
          <w:rFonts w:asciiTheme="minorHAnsi" w:hAnsiTheme="minorHAnsi" w:cstheme="minorHAnsi"/>
          <w:sz w:val="16"/>
        </w:rPr>
        <w:t xml:space="preserve"> These pedagogies are natural compliments for </w:t>
      </w:r>
      <w:proofErr w:type="spellStart"/>
      <w:r w:rsidRPr="004642E6">
        <w:rPr>
          <w:rFonts w:asciiTheme="minorHAnsi" w:hAnsiTheme="minorHAnsi" w:cstheme="minorHAnsi"/>
          <w:sz w:val="16"/>
        </w:rPr>
        <w:t>cul</w:t>
      </w:r>
      <w:proofErr w:type="spellEnd"/>
      <w:r w:rsidRPr="004642E6">
        <w:rPr>
          <w:rFonts w:asciiTheme="minorHAnsi" w:hAnsiTheme="minorHAnsi" w:cstheme="minorHAnsi"/>
          <w:sz w:val="16"/>
        </w:rPr>
        <w:t xml:space="preserve">- </w:t>
      </w:r>
      <w:proofErr w:type="spellStart"/>
      <w:r w:rsidRPr="004642E6">
        <w:rPr>
          <w:rFonts w:asciiTheme="minorHAnsi" w:hAnsiTheme="minorHAnsi" w:cstheme="minorHAnsi"/>
          <w:sz w:val="16"/>
        </w:rPr>
        <w:t>tivating</w:t>
      </w:r>
      <w:proofErr w:type="spellEnd"/>
      <w:r w:rsidRPr="004642E6">
        <w:rPr>
          <w:rFonts w:asciiTheme="minorHAnsi" w:hAnsiTheme="minorHAnsi" w:cstheme="minorHAnsi"/>
          <w:sz w:val="16"/>
        </w:rPr>
        <w:t xml:space="preserve"> student learning. Therefore, future studies should explore how well service-learn- </w:t>
      </w:r>
      <w:proofErr w:type="spellStart"/>
      <w:r w:rsidRPr="004642E6">
        <w:rPr>
          <w:rFonts w:asciiTheme="minorHAnsi" w:hAnsiTheme="minorHAnsi" w:cstheme="minorHAnsi"/>
          <w:sz w:val="16"/>
        </w:rPr>
        <w:t>ing</w:t>
      </w:r>
      <w:proofErr w:type="spellEnd"/>
      <w:r w:rsidRPr="004642E6">
        <w:rPr>
          <w:rFonts w:asciiTheme="minorHAnsi" w:hAnsiTheme="minorHAnsi" w:cstheme="minorHAnsi"/>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4642E6">
        <w:rPr>
          <w:rFonts w:asciiTheme="minorHAnsi" w:hAnsiTheme="minorHAnsi" w:cstheme="minorHAnsi"/>
          <w:sz w:val="16"/>
        </w:rPr>
        <w:t>sion</w:t>
      </w:r>
      <w:proofErr w:type="spellEnd"/>
      <w:r w:rsidRPr="004642E6">
        <w:rPr>
          <w:rFonts w:asciiTheme="minorHAnsi" w:hAnsiTheme="minorHAnsi" w:cstheme="minorHAnsi"/>
          <w:sz w:val="16"/>
        </w:rPr>
        <w:t xml:space="preserve"> about the service work students do (Levesque-Bristol, Knapp, &amp; Fisher, 2010). </w:t>
      </w:r>
      <w:r w:rsidRPr="004642E6">
        <w:rPr>
          <w:rStyle w:val="StyleUnderline"/>
          <w:rFonts w:asciiTheme="minorHAnsi" w:hAnsiTheme="minorHAnsi" w:cstheme="minorHAnsi"/>
        </w:rPr>
        <w:t>Policy debates related to students’ service can accomplish this goal and more</w:t>
      </w:r>
      <w:r w:rsidRPr="004642E6">
        <w:rPr>
          <w:rFonts w:asciiTheme="minorHAnsi" w:hAnsiTheme="minorHAnsi" w:cstheme="minorHAnsi"/>
          <w:sz w:val="16"/>
        </w:rPr>
        <w:t xml:space="preserve">. </w:t>
      </w:r>
      <w:r w:rsidRPr="004642E6">
        <w:rPr>
          <w:rStyle w:val="StyleUnderline"/>
          <w:rFonts w:asciiTheme="minorHAnsi" w:hAnsiTheme="minorHAnsi" w:cstheme="minorHAnsi"/>
        </w:rPr>
        <w:t xml:space="preserve">Policy debates can also facilitate the </w:t>
      </w:r>
      <w:r w:rsidRPr="004642E6">
        <w:rPr>
          <w:rStyle w:val="Emphasis"/>
          <w:rFonts w:asciiTheme="minorHAnsi" w:hAnsiTheme="minorHAnsi" w:cstheme="minorHAnsi"/>
        </w:rPr>
        <w:t>political learning</w:t>
      </w:r>
      <w:r w:rsidRPr="004642E6">
        <w:rPr>
          <w:rStyle w:val="StyleUnderline"/>
          <w:rFonts w:asciiTheme="minorHAnsi" w:hAnsiTheme="minorHAnsi" w:cstheme="minorHAnsi"/>
        </w:rPr>
        <w:t xml:space="preserve"> students need to build their political </w:t>
      </w:r>
      <w:r w:rsidRPr="004642E6">
        <w:rPr>
          <w:rStyle w:val="Emphasis"/>
          <w:rFonts w:asciiTheme="minorHAnsi" w:hAnsiTheme="minorHAnsi" w:cstheme="minorHAnsi"/>
        </w:rPr>
        <w:t>efficacy</w:t>
      </w:r>
      <w:r w:rsidRPr="004642E6">
        <w:rPr>
          <w:rStyle w:val="StyleUnderline"/>
          <w:rFonts w:asciiTheme="minorHAnsi" w:hAnsiTheme="minorHAnsi" w:cstheme="minorHAnsi"/>
        </w:rPr>
        <w:t xml:space="preserve"> and capacity for political engagement. Through informed learning about the political process—especially in the context of service practice—students develop literacies that will extend beyond the classroom. Using this </w:t>
      </w:r>
      <w:r w:rsidRPr="004642E6">
        <w:rPr>
          <w:rStyle w:val="Emphasis"/>
          <w:rFonts w:asciiTheme="minorHAnsi" w:hAnsiTheme="minorHAnsi" w:cstheme="minorHAnsi"/>
        </w:rPr>
        <w:t>knowledge</w:t>
      </w:r>
      <w:r w:rsidRPr="004642E6">
        <w:rPr>
          <w:rStyle w:val="StyleUnderline"/>
          <w:rFonts w:asciiTheme="minorHAnsi" w:hAnsiTheme="minorHAnsi" w:cstheme="minorHAnsi"/>
        </w:rPr>
        <w:t xml:space="preserve"> in reasoned </w:t>
      </w:r>
      <w:r w:rsidRPr="004642E6">
        <w:rPr>
          <w:rStyle w:val="Emphasis"/>
          <w:rFonts w:asciiTheme="minorHAnsi" w:hAnsiTheme="minorHAnsi" w:cstheme="minorHAnsi"/>
        </w:rPr>
        <w:t>public argument</w:t>
      </w:r>
      <w:r w:rsidRPr="004642E6">
        <w:rPr>
          <w:rStyle w:val="StyleUnderline"/>
          <w:rFonts w:asciiTheme="minorHAnsi" w:hAnsiTheme="minorHAnsi" w:cstheme="minorHAnsi"/>
        </w:rPr>
        <w:t xml:space="preserve"> about policy challenges invites students to move beyond </w:t>
      </w:r>
      <w:r w:rsidRPr="004642E6">
        <w:rPr>
          <w:rStyle w:val="Emphasis"/>
          <w:rFonts w:asciiTheme="minorHAnsi" w:hAnsiTheme="minorHAnsi" w:cstheme="minorHAnsi"/>
        </w:rPr>
        <w:t xml:space="preserve">cynical disengagement </w:t>
      </w:r>
      <w:r w:rsidRPr="004642E6">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4642E6">
        <w:rPr>
          <w:rFonts w:asciiTheme="minorHAnsi" w:hAnsiTheme="minorHAnsi" w:cstheme="minorHAnsi"/>
          <w:sz w:val="16"/>
        </w:rPr>
        <w:t>policy-making</w:t>
      </w:r>
      <w:proofErr w:type="gramEnd"/>
      <w:r w:rsidRPr="004642E6">
        <w:rPr>
          <w:rFonts w:asciiTheme="minorHAnsi" w:hAnsiTheme="minorHAnsi" w:cstheme="minorHAnsi"/>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4642E6">
        <w:rPr>
          <w:rFonts w:asciiTheme="minorHAnsi" w:hAnsiTheme="minorHAnsi" w:cstheme="minorHAnsi"/>
          <w:sz w:val="16"/>
        </w:rPr>
        <w:t>communicare</w:t>
      </w:r>
      <w:proofErr w:type="spellEnd"/>
      <w:r w:rsidRPr="004642E6">
        <w:rPr>
          <w:rFonts w:asciiTheme="minorHAnsi" w:hAnsiTheme="minorHAnsi" w:cstheme="minorHAnsi"/>
          <w:sz w:val="16"/>
        </w:rPr>
        <w:t xml:space="preserve">, situ- </w:t>
      </w:r>
      <w:proofErr w:type="spellStart"/>
      <w:r w:rsidRPr="004642E6">
        <w:rPr>
          <w:rFonts w:asciiTheme="minorHAnsi" w:hAnsiTheme="minorHAnsi" w:cstheme="minorHAnsi"/>
          <w:sz w:val="16"/>
        </w:rPr>
        <w:t>ates</w:t>
      </w:r>
      <w:proofErr w:type="spellEnd"/>
      <w:r w:rsidRPr="004642E6">
        <w:rPr>
          <w:rFonts w:asciiTheme="minorHAnsi" w:hAnsiTheme="minorHAnsi" w:cstheme="minorHAnsi"/>
          <w:sz w:val="16"/>
        </w:rPr>
        <w:t xml:space="preserve"> our discipline as the heart of public political affairs (Peters, 1999). Connecting policy debate to service-learning helps highlight the common purpose of these approaches in efforts to promote civic engagement in higher education.</w:t>
      </w:r>
      <w:r w:rsidRPr="00F81E13">
        <w:rPr>
          <w:rFonts w:asciiTheme="minorHAnsi" w:hAnsiTheme="minorHAnsi" w:cstheme="minorHAnsi"/>
          <w:sz w:val="16"/>
        </w:rPr>
        <w:t xml:space="preserve"> </w:t>
      </w:r>
    </w:p>
    <w:sectPr w:rsidR="00256B5A" w:rsidRPr="00415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256B5A"/>
    <w:rsid w:val="00012807"/>
    <w:rsid w:val="000139A3"/>
    <w:rsid w:val="00100833"/>
    <w:rsid w:val="00104529"/>
    <w:rsid w:val="00105942"/>
    <w:rsid w:val="00107396"/>
    <w:rsid w:val="00144A4C"/>
    <w:rsid w:val="00176AB0"/>
    <w:rsid w:val="00177B7D"/>
    <w:rsid w:val="0018322D"/>
    <w:rsid w:val="001B5776"/>
    <w:rsid w:val="001E527A"/>
    <w:rsid w:val="001F78CE"/>
    <w:rsid w:val="00251FC7"/>
    <w:rsid w:val="00256B5A"/>
    <w:rsid w:val="002855A7"/>
    <w:rsid w:val="002B146A"/>
    <w:rsid w:val="002B5E17"/>
    <w:rsid w:val="00315690"/>
    <w:rsid w:val="00316B75"/>
    <w:rsid w:val="00320ACC"/>
    <w:rsid w:val="00325646"/>
    <w:rsid w:val="003460F2"/>
    <w:rsid w:val="0038158C"/>
    <w:rsid w:val="003902BA"/>
    <w:rsid w:val="003A09E2"/>
    <w:rsid w:val="00407037"/>
    <w:rsid w:val="00415BF8"/>
    <w:rsid w:val="004605D6"/>
    <w:rsid w:val="004642E6"/>
    <w:rsid w:val="004C60E8"/>
    <w:rsid w:val="004E3579"/>
    <w:rsid w:val="004E728B"/>
    <w:rsid w:val="004F39E0"/>
    <w:rsid w:val="00537BD5"/>
    <w:rsid w:val="0057268A"/>
    <w:rsid w:val="00582CDF"/>
    <w:rsid w:val="005A1917"/>
    <w:rsid w:val="005D2912"/>
    <w:rsid w:val="006065BD"/>
    <w:rsid w:val="00645FA9"/>
    <w:rsid w:val="00647866"/>
    <w:rsid w:val="00660665"/>
    <w:rsid w:val="00665003"/>
    <w:rsid w:val="006A2AD0"/>
    <w:rsid w:val="006C2375"/>
    <w:rsid w:val="006D4ECC"/>
    <w:rsid w:val="006F3CD9"/>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E6A9B"/>
    <w:rsid w:val="009F7ED2"/>
    <w:rsid w:val="00A674E7"/>
    <w:rsid w:val="00A93661"/>
    <w:rsid w:val="00A95652"/>
    <w:rsid w:val="00AC0AB8"/>
    <w:rsid w:val="00B33C6D"/>
    <w:rsid w:val="00B4508F"/>
    <w:rsid w:val="00B55AD5"/>
    <w:rsid w:val="00B8057C"/>
    <w:rsid w:val="00B92548"/>
    <w:rsid w:val="00BD6238"/>
    <w:rsid w:val="00BF593B"/>
    <w:rsid w:val="00BF773A"/>
    <w:rsid w:val="00BF7E81"/>
    <w:rsid w:val="00C13773"/>
    <w:rsid w:val="00C17CC8"/>
    <w:rsid w:val="00C4755D"/>
    <w:rsid w:val="00C83417"/>
    <w:rsid w:val="00C9604F"/>
    <w:rsid w:val="00CA19AA"/>
    <w:rsid w:val="00CC5298"/>
    <w:rsid w:val="00CD736E"/>
    <w:rsid w:val="00CD798D"/>
    <w:rsid w:val="00CE161E"/>
    <w:rsid w:val="00CF59A8"/>
    <w:rsid w:val="00D325A9"/>
    <w:rsid w:val="00D36A8A"/>
    <w:rsid w:val="00D61409"/>
    <w:rsid w:val="00D6691E"/>
    <w:rsid w:val="00D66AA9"/>
    <w:rsid w:val="00D71170"/>
    <w:rsid w:val="00D9464E"/>
    <w:rsid w:val="00DA1C92"/>
    <w:rsid w:val="00DA25D4"/>
    <w:rsid w:val="00DA6538"/>
    <w:rsid w:val="00DE00DD"/>
    <w:rsid w:val="00E15E75"/>
    <w:rsid w:val="00E5262C"/>
    <w:rsid w:val="00EC7DC4"/>
    <w:rsid w:val="00ED30CF"/>
    <w:rsid w:val="00F176EF"/>
    <w:rsid w:val="00F45B6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27D5F"/>
  <w15:chartTrackingRefBased/>
  <w15:docId w15:val="{82B17160-01B7-43B4-8A46-6CFF0C67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6B5A"/>
    <w:rPr>
      <w:rFonts w:ascii="Calibri" w:hAnsi="Calibri" w:cs="Calibri"/>
    </w:rPr>
  </w:style>
  <w:style w:type="paragraph" w:styleId="Heading1">
    <w:name w:val="heading 1"/>
    <w:aliases w:val="Pocket"/>
    <w:basedOn w:val="Normal"/>
    <w:next w:val="Normal"/>
    <w:link w:val="Heading1Char"/>
    <w:qFormat/>
    <w:rsid w:val="00256B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6B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6B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a"/>
    <w:basedOn w:val="Normal"/>
    <w:next w:val="Normal"/>
    <w:link w:val="Heading4Char"/>
    <w:uiPriority w:val="3"/>
    <w:unhideWhenUsed/>
    <w:qFormat/>
    <w:rsid w:val="00256B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6B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6B5A"/>
  </w:style>
  <w:style w:type="character" w:customStyle="1" w:styleId="Heading1Char">
    <w:name w:val="Heading 1 Char"/>
    <w:aliases w:val="Pocket Char"/>
    <w:basedOn w:val="DefaultParagraphFont"/>
    <w:link w:val="Heading1"/>
    <w:rsid w:val="00256B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6B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6B5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3"/>
    <w:rsid w:val="00256B5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256B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6B5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256B5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T"/>
    <w:basedOn w:val="DefaultParagraphFont"/>
    <w:link w:val="Card"/>
    <w:uiPriority w:val="99"/>
    <w:unhideWhenUsed/>
    <w:rsid w:val="00256B5A"/>
    <w:rPr>
      <w:color w:val="auto"/>
      <w:u w:val="none"/>
    </w:rPr>
  </w:style>
  <w:style w:type="character" w:styleId="FollowedHyperlink">
    <w:name w:val="FollowedHyperlink"/>
    <w:basedOn w:val="DefaultParagraphFont"/>
    <w:uiPriority w:val="99"/>
    <w:semiHidden/>
    <w:unhideWhenUsed/>
    <w:rsid w:val="00256B5A"/>
    <w:rPr>
      <w:color w:val="auto"/>
      <w:u w:val="none"/>
    </w:rPr>
  </w:style>
  <w:style w:type="paragraph" w:customStyle="1" w:styleId="textbold">
    <w:name w:val="text bold"/>
    <w:basedOn w:val="Normal"/>
    <w:link w:val="Emphasis"/>
    <w:uiPriority w:val="7"/>
    <w:qFormat/>
    <w:rsid w:val="006F3CD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6F3C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6F3CD9"/>
    <w:rPr>
      <w:color w:val="605E5C"/>
      <w:shd w:val="clear" w:color="auto" w:fill="E1DFDD"/>
    </w:rPr>
  </w:style>
  <w:style w:type="paragraph" w:customStyle="1" w:styleId="Emphasis1">
    <w:name w:val="Emphasis1"/>
    <w:basedOn w:val="Normal"/>
    <w:uiPriority w:val="7"/>
    <w:qFormat/>
    <w:rsid w:val="006F3C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6F3C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actly.in/the-central-government-spent-10000-crore-on-publicity-in-the-last-16-years/" TargetMode="External"/><Relationship Id="rId18" Type="http://schemas.openxmlformats.org/officeDocument/2006/relationships/hyperlink" Target="https://scroll.in/article/865942/fact-check-what-narendra-modi-told-timesnow-and-what-the-data-actually-shows" TargetMode="External"/><Relationship Id="rId26" Type="http://schemas.openxmlformats.org/officeDocument/2006/relationships/hyperlink" Target="https://en.wikipedia.org/wiki/Little_Ice_Age" TargetMode="External"/><Relationship Id="rId39" Type="http://schemas.openxmlformats.org/officeDocument/2006/relationships/hyperlink" Target="http://thedrive.com/the-war-zone/26642/pakistan-promises-retaliation-makes-nuclear-threats-after-indian-jets-bomb-its-territory" TargetMode="External"/><Relationship Id="rId21" Type="http://schemas.openxmlformats.org/officeDocument/2006/relationships/hyperlink" Target="https://www.thedrive.com/the-war-zone/26674/yes-india-and-pakistan-could-end-the-world-as-we-know-it-through-a-nuclear-exchange" TargetMode="External"/><Relationship Id="rId34" Type="http://schemas.openxmlformats.org/officeDocument/2006/relationships/hyperlink" Target="https://nuclearsecrecy.com/nukemap/" TargetMode="External"/><Relationship Id="rId42" Type="http://schemas.openxmlformats.org/officeDocument/2006/relationships/hyperlink" Target="http://live.belfercenter.org/files/IS3904_pp007-048.pdf" TargetMode="External"/><Relationship Id="rId47" Type="http://schemas.openxmlformats.org/officeDocument/2006/relationships/hyperlink" Target="https://80000hours.org/articles/extinction-risk/" TargetMode="External"/><Relationship Id="rId50" Type="http://schemas.openxmlformats.org/officeDocument/2006/relationships/theme" Target="theme/theme1.xml"/><Relationship Id="rId7" Type="http://schemas.openxmlformats.org/officeDocument/2006/relationships/hyperlink" Target="https://www.medianama.com/2021/04/223-twitter-mp-minister-censor/" TargetMode="External"/><Relationship Id="rId2" Type="http://schemas.openxmlformats.org/officeDocument/2006/relationships/numbering" Target="numbering.xml"/><Relationship Id="rId16" Type="http://schemas.openxmlformats.org/officeDocument/2006/relationships/hyperlink" Target="https://thediplomat.com/2020/05/covid-19-and-shrinking-press-freedom-in-india/" TargetMode="External"/><Relationship Id="rId29" Type="http://schemas.openxmlformats.org/officeDocument/2006/relationships/hyperlink" Target="http://www.nucleardarkness.org/warconsequences/fivemilliontonsofsmoke/" TargetMode="External"/><Relationship Id="rId11" Type="http://schemas.openxmlformats.org/officeDocument/2006/relationships/hyperlink" Target="https://globalgiants.com/archives/2019/05/21/" TargetMode="External"/><Relationship Id="rId24" Type="http://schemas.openxmlformats.org/officeDocument/2006/relationships/hyperlink" Target="https://en.wikipedia.org/wiki/Nuclear_winter" TargetMode="External"/><Relationship Id="rId32" Type="http://schemas.openxmlformats.org/officeDocument/2006/relationships/hyperlink" Target="http://thedrive.com/the-war-zone/19450/u-s-training-for-arctic-nuclear-satellite-disaster-amid-russian-weapons-developments" TargetMode="External"/><Relationship Id="rId37" Type="http://schemas.openxmlformats.org/officeDocument/2006/relationships/hyperlink" Target="https://www.nytimes.com/2019/02/21/world/asia/india-pakistan-water-kashmir.html" TargetMode="External"/><Relationship Id="rId40" Type="http://schemas.openxmlformats.org/officeDocument/2006/relationships/hyperlink" Target="https://www.cfr.org/event/promoting-us-pakistan-relations-future-challenges-and-opportunities" TargetMode="External"/><Relationship Id="rId45" Type="http://schemas.openxmlformats.org/officeDocument/2006/relationships/hyperlink" Target="https://www.youthkiawaaz.com/2020/04/security-situation-for-indias-media-to-have-improved-the-world-press-freedom-index-2020/" TargetMode="External"/><Relationship Id="rId5" Type="http://schemas.openxmlformats.org/officeDocument/2006/relationships/webSettings" Target="webSettings.xml"/><Relationship Id="rId15" Type="http://schemas.openxmlformats.org/officeDocument/2006/relationships/hyperlink" Target="https://www.theguardian.com/global-development/2020/jul/31/india-arrests-50-journalists-in-clampdown-on-critics-of-covid-19-response" TargetMode="External"/><Relationship Id="rId23" Type="http://schemas.openxmlformats.org/officeDocument/2006/relationships/hyperlink" Target="http://climate.envsci.rutgers.edu/pdf/RobockToonSAD.pdf" TargetMode="External"/><Relationship Id="rId28" Type="http://schemas.openxmlformats.org/officeDocument/2006/relationships/hyperlink" Target="https://en.wikipedia.org/wiki/List_of_nuclear_weapons_tests_of_India" TargetMode="External"/><Relationship Id="rId36" Type="http://schemas.openxmlformats.org/officeDocument/2006/relationships/hyperlink" Target="https://en.wikipedia.org/wiki/Chernobyl_Exclusion_Zone" TargetMode="External"/><Relationship Id="rId49" Type="http://schemas.openxmlformats.org/officeDocument/2006/relationships/fontTable" Target="fontTable.xml"/><Relationship Id="rId10" Type="http://schemas.openxmlformats.org/officeDocument/2006/relationships/hyperlink" Target="https://www.reuters.com/article/india-media-idINKCN1TT1R6" TargetMode="External"/><Relationship Id="rId19" Type="http://schemas.openxmlformats.org/officeDocument/2006/relationships/hyperlink" Target="https://freedomhouse.org/report/freedom-and-media/2019/media-freedom-downward-spiral%20//" TargetMode="External"/><Relationship Id="rId31" Type="http://schemas.openxmlformats.org/officeDocument/2006/relationships/hyperlink" Target="https://en.wikipedia.org/wiki/Nuclear_winter" TargetMode="External"/><Relationship Id="rId44" Type="http://schemas.openxmlformats.org/officeDocument/2006/relationships/hyperlink" Target="https://www.youthkiawaaz.com/2019/11/ownership-issues-in-media-hindrance-in-objective-reporting/" TargetMode="External"/><Relationship Id="rId4" Type="http://schemas.openxmlformats.org/officeDocument/2006/relationships/settings" Target="settings.xml"/><Relationship Id="rId9" Type="http://schemas.openxmlformats.org/officeDocument/2006/relationships/hyperlink" Target="https://www.npr.org/sections/goatsandsoda/2021/05/05/989461528/why-is-india-running-out-of-oxygen" TargetMode="External"/><Relationship Id="rId14" Type="http://schemas.openxmlformats.org/officeDocument/2006/relationships/hyperlink" Target="https://freedomhouse.org/country/india/freedom-world/2021" TargetMode="External"/><Relationship Id="rId22" Type="http://schemas.openxmlformats.org/officeDocument/2006/relationships/hyperlink" Target="http://thedrive.com/the-war-zone/26013/russia-says-its-own-new-weapons-are-exempt-after-accusing-u-s-of-violating-nuclear-arms-deal" TargetMode="External"/><Relationship Id="rId27" Type="http://schemas.openxmlformats.org/officeDocument/2006/relationships/hyperlink" Target="https://en.wikipedia.org/wiki/Little_Boy" TargetMode="External"/><Relationship Id="rId30" Type="http://schemas.openxmlformats.org/officeDocument/2006/relationships/hyperlink" Target="https://web.archive.org/web/20140308191334/http:/acd.ucar.edu/~mmills/pubs/2014_EarthsFuture_Mills_et_al.pdf" TargetMode="External"/><Relationship Id="rId35" Type="http://schemas.openxmlformats.org/officeDocument/2006/relationships/hyperlink" Target="https://en.wikipedia.org/wiki/Chernobyl_disaster" TargetMode="External"/><Relationship Id="rId43" Type="http://schemas.openxmlformats.org/officeDocument/2006/relationships/hyperlink" Target="https://politi.co/2zB3qCg" TargetMode="External"/><Relationship Id="rId48" Type="http://schemas.openxmlformats.org/officeDocument/2006/relationships/hyperlink" Target="https://www.foreignaffairs.com/articles/united-states/2020-04-29/defense-blob" TargetMode="External"/><Relationship Id="rId8" Type="http://schemas.openxmlformats.org/officeDocument/2006/relationships/hyperlink" Target="https://www.dw.com/en/covid-why-is-india-censoring-media-during-public-health-crisis/a-57353096" TargetMode="External"/><Relationship Id="rId3" Type="http://schemas.openxmlformats.org/officeDocument/2006/relationships/styles" Target="styles.xml"/><Relationship Id="rId12" Type="http://schemas.openxmlformats.org/officeDocument/2006/relationships/hyperlink" Target="https://southasianvoices.org/media-bias-and-democracy-in-india/" TargetMode="External"/><Relationship Id="rId17" Type="http://schemas.openxmlformats.org/officeDocument/2006/relationships/hyperlink" Target="https://www.jstor.org/stable/24480739?seq=1" TargetMode="External"/><Relationship Id="rId25" Type="http://schemas.openxmlformats.org/officeDocument/2006/relationships/hyperlink" Target="http://climate.envsci.rutgers.edu/pdf/RobockToonSAD.pdf" TargetMode="External"/><Relationship Id="rId33" Type="http://schemas.openxmlformats.org/officeDocument/2006/relationships/hyperlink" Target="https://futureoflife.org/background/us-nuclear-targets/?cn-reloaded=1" TargetMode="External"/><Relationship Id="rId38" Type="http://schemas.openxmlformats.org/officeDocument/2006/relationships/hyperlink" Target="https://www.cnbc.com/2019/02/27/indian-air-force-plane-crashes-in-kashmir-says-indian-police-official.html" TargetMode="External"/><Relationship Id="rId46" Type="http://schemas.openxmlformats.org/officeDocument/2006/relationships/hyperlink" Target="https://www.cjfe.org/indias_free_press_problem%20//" TargetMode="External"/><Relationship Id="rId20" Type="http://schemas.openxmlformats.org/officeDocument/2006/relationships/hyperlink" Target="https://www.v-dem.net/media/filer_public/1a/98/1a98c2d0-887e-4857-8f0d-3a0f4139f564/pb30.pdf" TargetMode="External"/><Relationship Id="rId41" Type="http://schemas.openxmlformats.org/officeDocument/2006/relationships/hyperlink" Target="https://www.emerald.com/insight/content/doi/10.1108/REPS-05-2019-0061/full/pdf?title=revisiting-international-relations-legacy-on-hegemony-the-decline-of-american-hegemony-from-comparative-perspectives" TargetMode="External"/><Relationship Id="rId1" Type="http://schemas.openxmlformats.org/officeDocument/2006/relationships/customXml" Target="../customXml/item1.xml"/><Relationship Id="rId6" Type="http://schemas.openxmlformats.org/officeDocument/2006/relationships/hyperlink" Target="https://www.freepressjournal.in/analysis/there-are-digital-warriors-who-go-out-on-a-limb-for-truth-and-objectivity-writes-aditya-mukherje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21676</Words>
  <Characters>119871</Characters>
  <Application>Microsoft Office Word</Application>
  <DocSecurity>0</DocSecurity>
  <Lines>1444</Lines>
  <Paragraphs>1685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13</cp:revision>
  <dcterms:created xsi:type="dcterms:W3CDTF">2022-03-10T21:04:00Z</dcterms:created>
  <dcterms:modified xsi:type="dcterms:W3CDTF">2022-03-10T22:34:00Z</dcterms:modified>
</cp:coreProperties>
</file>