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F8420" w14:textId="77777777" w:rsidR="004E0D11" w:rsidRDefault="004E0D11" w:rsidP="004E0D11">
      <w:pPr>
        <w:pStyle w:val="Heading1"/>
      </w:pPr>
      <w:r>
        <w:t>1AC</w:t>
      </w:r>
    </w:p>
    <w:p w14:paraId="5A5C8CBA" w14:textId="77777777" w:rsidR="004E0D11" w:rsidRDefault="004E0D11" w:rsidP="004E0D11">
      <w:pPr>
        <w:pStyle w:val="Heading3"/>
      </w:pPr>
      <w:r>
        <w:t>1AC---Debris</w:t>
      </w:r>
    </w:p>
    <w:p w14:paraId="2B8F91E4" w14:textId="77777777" w:rsidR="004E0D11" w:rsidRPr="00C2163C" w:rsidRDefault="004E0D11" w:rsidP="004E0D11">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3DDC94E5" w14:textId="77777777" w:rsidR="004E0D11" w:rsidRPr="009F0990" w:rsidRDefault="004E0D11" w:rsidP="004E0D11">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5248F074" w14:textId="77777777" w:rsidR="004E0D11" w:rsidRPr="006A32EE" w:rsidRDefault="004E0D11" w:rsidP="004E0D11">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533D751F" w14:textId="77777777" w:rsidR="004E0D11" w:rsidRPr="00F1098E" w:rsidRDefault="004E0D11" w:rsidP="004E0D11">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77C2FE13" w14:textId="77777777" w:rsidR="004E0D11" w:rsidRPr="00FD2E13" w:rsidRDefault="004E0D11" w:rsidP="004E0D11">
      <w:pPr>
        <w:rPr>
          <w:sz w:val="8"/>
          <w:szCs w:val="8"/>
        </w:rPr>
      </w:pPr>
      <w:r w:rsidRPr="00FD2E13">
        <w:rPr>
          <w:sz w:val="8"/>
          <w:szCs w:val="8"/>
        </w:rPr>
        <w:t>Results</w:t>
      </w:r>
    </w:p>
    <w:p w14:paraId="0E9A1A9D" w14:textId="77777777" w:rsidR="004E0D11" w:rsidRPr="00FD2E13" w:rsidRDefault="004E0D11" w:rsidP="004E0D11">
      <w:pPr>
        <w:rPr>
          <w:sz w:val="8"/>
          <w:szCs w:val="8"/>
        </w:rPr>
      </w:pPr>
      <w:r w:rsidRPr="00FD2E13">
        <w:rPr>
          <w:sz w:val="8"/>
          <w:szCs w:val="8"/>
        </w:rPr>
        <w:t>The overall setting</w:t>
      </w:r>
    </w:p>
    <w:p w14:paraId="48FBA851" w14:textId="77777777" w:rsidR="004E0D11" w:rsidRPr="00FD2E13" w:rsidRDefault="004E0D11" w:rsidP="004E0D11">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7974F680" w14:textId="77777777" w:rsidR="004E0D11" w:rsidRPr="00FD2E13" w:rsidRDefault="004E0D11" w:rsidP="004E0D11">
      <w:pPr>
        <w:rPr>
          <w:sz w:val="8"/>
          <w:szCs w:val="8"/>
        </w:rPr>
      </w:pPr>
      <w:r w:rsidRPr="00FD2E13">
        <w:rPr>
          <w:sz w:val="8"/>
          <w:szCs w:val="8"/>
        </w:rPr>
        <w:t>Figure 1</w:t>
      </w:r>
    </w:p>
    <w:p w14:paraId="17218CDB" w14:textId="77777777" w:rsidR="004E0D11" w:rsidRPr="00FD2E13" w:rsidRDefault="004E0D11" w:rsidP="004E0D11">
      <w:pPr>
        <w:rPr>
          <w:sz w:val="8"/>
          <w:szCs w:val="8"/>
        </w:rPr>
      </w:pPr>
      <w:r w:rsidRPr="00FD2E13">
        <w:rPr>
          <w:sz w:val="8"/>
          <w:szCs w:val="8"/>
        </w:rPr>
        <w:t>[Figure 1 omitted]</w:t>
      </w:r>
      <w:r>
        <w:rPr>
          <w:sz w:val="8"/>
          <w:szCs w:val="8"/>
        </w:rPr>
        <w:tab/>
      </w:r>
    </w:p>
    <w:p w14:paraId="7D2566E0" w14:textId="77777777" w:rsidR="004E0D11" w:rsidRPr="00FD2E13" w:rsidRDefault="004E0D11" w:rsidP="004E0D11">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1EE89DDB" w14:textId="77777777" w:rsidR="004E0D11" w:rsidRPr="00FD2E13" w:rsidRDefault="004E0D11" w:rsidP="004E0D11">
      <w:pPr>
        <w:rPr>
          <w:sz w:val="8"/>
          <w:szCs w:val="8"/>
        </w:rPr>
      </w:pPr>
      <w:r w:rsidRPr="00FD2E13">
        <w:rPr>
          <w:sz w:val="8"/>
          <w:szCs w:val="8"/>
        </w:rPr>
        <w:t>Full size image</w:t>
      </w:r>
    </w:p>
    <w:p w14:paraId="5CFCA569" w14:textId="77777777" w:rsidR="004E0D11" w:rsidRPr="00FD2E13" w:rsidRDefault="004E0D11" w:rsidP="004E0D11">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3629897" w14:textId="77777777" w:rsidR="004E0D11" w:rsidRPr="00FD2E13" w:rsidRDefault="004E0D11" w:rsidP="004E0D11">
      <w:pPr>
        <w:rPr>
          <w:sz w:val="8"/>
          <w:szCs w:val="8"/>
        </w:rPr>
      </w:pPr>
      <w:r w:rsidRPr="00FD2E13">
        <w:rPr>
          <w:sz w:val="8"/>
          <w:szCs w:val="8"/>
        </w:rPr>
        <w:t>Figure 2</w:t>
      </w:r>
    </w:p>
    <w:p w14:paraId="5884C4D3" w14:textId="77777777" w:rsidR="004E0D11" w:rsidRPr="00FD2E13" w:rsidRDefault="004E0D11" w:rsidP="004E0D11">
      <w:pPr>
        <w:rPr>
          <w:sz w:val="8"/>
          <w:szCs w:val="8"/>
        </w:rPr>
      </w:pPr>
      <w:r w:rsidRPr="00FD2E13">
        <w:rPr>
          <w:sz w:val="8"/>
          <w:szCs w:val="8"/>
        </w:rPr>
        <w:t>[Figure 2 omitted]</w:t>
      </w:r>
    </w:p>
    <w:p w14:paraId="787FC909" w14:textId="77777777" w:rsidR="004E0D11" w:rsidRPr="00FD2E13" w:rsidRDefault="004E0D11" w:rsidP="004E0D11">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59505E2C" w14:textId="77777777" w:rsidR="004E0D11" w:rsidRPr="00FD2E13" w:rsidRDefault="004E0D11" w:rsidP="004E0D11">
      <w:pPr>
        <w:rPr>
          <w:sz w:val="8"/>
          <w:szCs w:val="8"/>
        </w:rPr>
      </w:pPr>
      <w:r w:rsidRPr="00FD2E13">
        <w:rPr>
          <w:sz w:val="8"/>
          <w:szCs w:val="8"/>
        </w:rPr>
        <w:t>Full size image</w:t>
      </w:r>
    </w:p>
    <w:p w14:paraId="7B399A38" w14:textId="77777777" w:rsidR="004E0D11" w:rsidRPr="00977410" w:rsidRDefault="004E0D11" w:rsidP="004E0D11">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6BDE472F" w14:textId="77777777" w:rsidR="004E0D11" w:rsidRPr="00977410" w:rsidRDefault="004E0D11" w:rsidP="004E0D11">
      <w:pPr>
        <w:rPr>
          <w:rStyle w:val="Emphasis"/>
        </w:rPr>
      </w:pPr>
      <w:r w:rsidRPr="00977410">
        <w:rPr>
          <w:rStyle w:val="Emphasis"/>
        </w:rPr>
        <w:t>Enhanced collision risk</w:t>
      </w:r>
    </w:p>
    <w:p w14:paraId="495DC531" w14:textId="77777777" w:rsidR="004E0D11" w:rsidRPr="00977410" w:rsidRDefault="004E0D11" w:rsidP="004E0D11">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2D62D107" w14:textId="77777777" w:rsidR="004E0D11" w:rsidRPr="00F20EA6" w:rsidRDefault="004E0D11" w:rsidP="004E0D11">
      <w:pPr>
        <w:rPr>
          <w:sz w:val="8"/>
          <w:szCs w:val="8"/>
        </w:rPr>
      </w:pPr>
      <w:r w:rsidRPr="00F20EA6">
        <w:rPr>
          <w:sz w:val="8"/>
          <w:szCs w:val="8"/>
        </w:rPr>
        <w:t>Figure 3</w:t>
      </w:r>
    </w:p>
    <w:p w14:paraId="42F9C66B" w14:textId="77777777" w:rsidR="004E0D11" w:rsidRPr="00F20EA6" w:rsidRDefault="004E0D11" w:rsidP="004E0D11">
      <w:pPr>
        <w:rPr>
          <w:sz w:val="8"/>
          <w:szCs w:val="8"/>
        </w:rPr>
      </w:pPr>
      <w:r w:rsidRPr="00F20EA6">
        <w:rPr>
          <w:sz w:val="8"/>
          <w:szCs w:val="8"/>
        </w:rPr>
        <w:t>[Figure 3 omitted]</w:t>
      </w:r>
    </w:p>
    <w:p w14:paraId="033DDEA7" w14:textId="77777777" w:rsidR="004E0D11" w:rsidRPr="00F20EA6" w:rsidRDefault="004E0D11" w:rsidP="004E0D11">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77934FBB" w14:textId="77777777" w:rsidR="004E0D11" w:rsidRPr="00F20EA6" w:rsidRDefault="004E0D11" w:rsidP="004E0D11">
      <w:pPr>
        <w:rPr>
          <w:sz w:val="8"/>
          <w:szCs w:val="8"/>
        </w:rPr>
      </w:pPr>
      <w:r w:rsidRPr="00F20EA6">
        <w:rPr>
          <w:sz w:val="8"/>
          <w:szCs w:val="8"/>
        </w:rPr>
        <w:t>Full size image</w:t>
      </w:r>
    </w:p>
    <w:p w14:paraId="6966B970" w14:textId="77777777" w:rsidR="004E0D11" w:rsidRPr="00CA2C4F" w:rsidRDefault="004E0D11" w:rsidP="004E0D11">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24E4DBE0" w14:textId="77777777" w:rsidR="004E0D11" w:rsidRPr="00F20EA6" w:rsidRDefault="004E0D11" w:rsidP="004E0D11">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7AD3E036" w14:textId="77777777" w:rsidR="004E0D11" w:rsidRPr="00977410" w:rsidRDefault="004E0D11" w:rsidP="004E0D11">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2D4D6E88" w14:textId="77777777" w:rsidR="004E0D11" w:rsidRPr="00977410" w:rsidRDefault="004E0D11" w:rsidP="004E0D11">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0E961513" w14:textId="77777777" w:rsidR="004E0D11" w:rsidRDefault="004E0D11" w:rsidP="004E0D11">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2EB34030" w14:textId="77777777" w:rsidR="004E0D11" w:rsidRPr="00977410" w:rsidRDefault="004E0D11" w:rsidP="004E0D11">
      <w:pPr>
        <w:rPr>
          <w:sz w:val="16"/>
          <w:szCs w:val="16"/>
        </w:rPr>
      </w:pPr>
    </w:p>
    <w:p w14:paraId="2DB23373" w14:textId="77777777" w:rsidR="004E0D11" w:rsidRDefault="004E0D11" w:rsidP="004E0D11">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286C9D98" w14:textId="77777777" w:rsidR="004E0D11" w:rsidRPr="0022425B" w:rsidRDefault="004E0D11" w:rsidP="004E0D11">
      <w:r>
        <w:t>---1 collision a decade is hardly enough to trigger Kessler syndrome.</w:t>
      </w:r>
    </w:p>
    <w:p w14:paraId="69E68963" w14:textId="77777777" w:rsidR="004E0D11" w:rsidRDefault="004E0D11" w:rsidP="004E0D11">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4C318B82" w14:textId="77777777" w:rsidR="004E0D11" w:rsidRPr="003214A1" w:rsidRDefault="004E0D11" w:rsidP="004E0D11">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23C1CD53" w14:textId="77777777" w:rsidR="004E0D11" w:rsidRPr="003214A1" w:rsidRDefault="004E0D11" w:rsidP="004E0D11">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5CEEAD7C" w14:textId="77777777" w:rsidR="004E0D11" w:rsidRPr="007E5006" w:rsidRDefault="004E0D11" w:rsidP="004E0D11">
      <w:pPr>
        <w:rPr>
          <w:rStyle w:val="Emphasis"/>
        </w:rPr>
      </w:pPr>
      <w:r w:rsidRPr="007E5006">
        <w:rPr>
          <w:rStyle w:val="Emphasis"/>
        </w:rPr>
        <w:t xml:space="preserve">The LEO Environment </w:t>
      </w:r>
      <w:r w:rsidRPr="00A033F0">
        <w:rPr>
          <w:rStyle w:val="Emphasis"/>
          <w:highlight w:val="green"/>
        </w:rPr>
        <w:t>without Large Constellations</w:t>
      </w:r>
    </w:p>
    <w:p w14:paraId="4B826110" w14:textId="77777777" w:rsidR="004E0D11" w:rsidRPr="003214A1" w:rsidRDefault="004E0D11" w:rsidP="004E0D11">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63D275AE" w14:textId="77777777" w:rsidR="004E0D11" w:rsidRPr="001C5F3A" w:rsidRDefault="004E0D11" w:rsidP="004E0D11">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1BF9905F" w14:textId="77777777" w:rsidR="004E0D11" w:rsidRPr="001C5F3A" w:rsidRDefault="004E0D11" w:rsidP="004E0D11">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50243F2A" w14:textId="77777777" w:rsidR="004E0D11" w:rsidRPr="001C5F3A" w:rsidRDefault="004E0D11" w:rsidP="004E0D11">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19980002" w14:textId="77777777" w:rsidR="004E0D11" w:rsidRDefault="004E0D11" w:rsidP="004E0D11"/>
    <w:p w14:paraId="774506B8" w14:textId="77777777" w:rsidR="004E0D11" w:rsidRPr="00033E38" w:rsidRDefault="004E0D11" w:rsidP="004E0D11">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2E1FB150" w14:textId="77777777" w:rsidR="004E0D11" w:rsidRPr="000F20C1" w:rsidRDefault="004E0D11" w:rsidP="004E0D11">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10E21645" w14:textId="77777777" w:rsidR="004E0D11" w:rsidRDefault="004E0D11" w:rsidP="004E0D11">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4C7CFE20" w14:textId="77777777" w:rsidR="004E0D11" w:rsidRDefault="004E0D11" w:rsidP="004E0D11">
      <w:pPr>
        <w:rPr>
          <w:rStyle w:val="StyleUnderline"/>
        </w:rPr>
      </w:pPr>
    </w:p>
    <w:bookmarkEnd w:id="0"/>
    <w:p w14:paraId="722E0024" w14:textId="77777777" w:rsidR="004E0D11" w:rsidRPr="00A87F24" w:rsidRDefault="004E0D11" w:rsidP="004E0D11">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69C86235" w14:textId="77777777" w:rsidR="004E0D11" w:rsidRPr="002F7FDF" w:rsidRDefault="004E0D11" w:rsidP="004E0D11">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476C7248" w14:textId="77777777" w:rsidR="004E0D11" w:rsidRPr="007216D2" w:rsidRDefault="004E0D11" w:rsidP="004E0D11">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266904A2" w14:textId="77777777" w:rsidR="004E0D11" w:rsidRPr="00527BE3" w:rsidRDefault="004E0D11" w:rsidP="004E0D11">
      <w:pPr>
        <w:rPr>
          <w:rStyle w:val="Emphasis"/>
        </w:rPr>
      </w:pPr>
    </w:p>
    <w:p w14:paraId="25E3717A" w14:textId="77777777" w:rsidR="004E0D11" w:rsidRDefault="004E0D11" w:rsidP="004E0D11">
      <w:pPr>
        <w:pStyle w:val="Heading4"/>
      </w:pPr>
      <w:bookmarkStart w:id="1" w:name="_Hlk73826158"/>
      <w:r>
        <w:t xml:space="preserve">Nuclear war causes </w:t>
      </w:r>
      <w:r w:rsidRPr="00606DAD">
        <w:rPr>
          <w:u w:val="single"/>
        </w:rPr>
        <w:t>extinction</w:t>
      </w:r>
      <w:r>
        <w:t>.</w:t>
      </w:r>
    </w:p>
    <w:p w14:paraId="218518C2" w14:textId="77777777" w:rsidR="004E0D11" w:rsidRDefault="004E0D11" w:rsidP="004E0D11">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0A13903D" w14:textId="77777777" w:rsidR="004E0D11" w:rsidRDefault="004E0D11" w:rsidP="004E0D11">
      <w:pPr>
        <w:rPr>
          <w:sz w:val="16"/>
        </w:rPr>
      </w:pPr>
      <w:r>
        <w:rPr>
          <w:sz w:val="16"/>
        </w:rPr>
        <w:t>A global threat</w:t>
      </w:r>
    </w:p>
    <w:p w14:paraId="2B912BC2" w14:textId="77777777" w:rsidR="004E0D11" w:rsidRPr="000A0D07" w:rsidRDefault="004E0D11" w:rsidP="004E0D11">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7B4882C5" w14:textId="77777777" w:rsidR="004E0D11" w:rsidRDefault="004E0D11" w:rsidP="004E0D11">
      <w:pPr>
        <w:rPr>
          <w:sz w:val="16"/>
        </w:rPr>
      </w:pPr>
      <w:hyperlink r:id="rId12"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27CDC2D8" w14:textId="77777777" w:rsidR="004E0D11" w:rsidRDefault="004E0D11" w:rsidP="004E0D11">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1BB894F0" w14:textId="77777777" w:rsidR="004E0D11" w:rsidRDefault="004E0D11" w:rsidP="004E0D11">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13368512" w14:textId="77777777" w:rsidR="004E0D11" w:rsidRDefault="004E0D11" w:rsidP="004E0D11">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2D9BBAC3" w14:textId="77777777" w:rsidR="004E0D11" w:rsidRDefault="004E0D11" w:rsidP="004E0D11">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4A589FA9" w14:textId="77777777" w:rsidR="004E0D11" w:rsidRDefault="004E0D11" w:rsidP="004E0D11">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44F1E18C" w14:textId="77777777" w:rsidR="004E0D11" w:rsidRDefault="004E0D11" w:rsidP="004E0D11">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0E6698D2" w14:textId="77777777" w:rsidR="004E0D11" w:rsidRDefault="004E0D11" w:rsidP="004E0D11">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1101656B" w14:textId="77777777" w:rsidR="004E0D11" w:rsidRDefault="004E0D11" w:rsidP="004E0D11">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7D9C6507" w14:textId="77777777" w:rsidR="004E0D11" w:rsidRDefault="004E0D11" w:rsidP="004E0D11">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73DCAF5B" w14:textId="77777777" w:rsidR="004E0D11" w:rsidRDefault="004E0D11" w:rsidP="004E0D11">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744032F6" w14:textId="77777777" w:rsidR="004E0D11" w:rsidRDefault="004E0D11" w:rsidP="004E0D11">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5DEFFFC7" w14:textId="77777777" w:rsidR="004E0D11" w:rsidRDefault="004E0D11" w:rsidP="004E0D11">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5B344B3C" w14:textId="77777777" w:rsidR="004E0D11" w:rsidRPr="000A0D07" w:rsidRDefault="004E0D11" w:rsidP="004E0D11">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03723C1" w14:textId="77777777" w:rsidR="004E0D11" w:rsidRPr="000A0D07" w:rsidRDefault="004E0D11" w:rsidP="004E0D11">
      <w:pPr>
        <w:rPr>
          <w:sz w:val="8"/>
          <w:szCs w:val="8"/>
        </w:rPr>
      </w:pPr>
      <w:r w:rsidRPr="000A0D07">
        <w:rPr>
          <w:sz w:val="8"/>
          <w:szCs w:val="8"/>
        </w:rPr>
        <w:t>How great is the risk?</w:t>
      </w:r>
    </w:p>
    <w:p w14:paraId="5E634641" w14:textId="77777777" w:rsidR="004E0D11" w:rsidRPr="000A0D07" w:rsidRDefault="004E0D11" w:rsidP="004E0D11">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218B0CB9" w14:textId="77777777" w:rsidR="004E0D11" w:rsidRPr="000A0D07" w:rsidRDefault="004E0D11" w:rsidP="004E0D11">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6E73E6A7" w14:textId="77777777" w:rsidR="004E0D11" w:rsidRPr="000A0D07" w:rsidRDefault="004E0D11" w:rsidP="004E0D11">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6F647F83" w14:textId="77777777" w:rsidR="004E0D11" w:rsidRPr="000A0D07" w:rsidRDefault="004E0D11" w:rsidP="004E0D11">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D7CC5B0" w14:textId="77777777" w:rsidR="004E0D11" w:rsidRDefault="004E0D11" w:rsidP="004E0D11">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36B8EFF1" w14:textId="77777777" w:rsidR="004E0D11" w:rsidRDefault="004E0D11" w:rsidP="004E0D11"/>
    <w:bookmarkEnd w:id="1"/>
    <w:p w14:paraId="6FD9C5E4" w14:textId="77777777" w:rsidR="004E0D11" w:rsidRPr="008F1C54" w:rsidRDefault="004E0D11" w:rsidP="004E0D11">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1089B7C3" w14:textId="77777777" w:rsidR="004E0D11" w:rsidRPr="005E2E9A" w:rsidRDefault="004E0D11" w:rsidP="004E0D11">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0E5B781A" w14:textId="77777777" w:rsidR="004E0D11" w:rsidRDefault="004E0D11" w:rsidP="004E0D11">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661B4320" w14:textId="77777777" w:rsidR="004E0D11" w:rsidRPr="005E2E9A" w:rsidRDefault="004E0D11" w:rsidP="004E0D11">
      <w:pPr>
        <w:rPr>
          <w:rStyle w:val="Emphasis"/>
          <w:rFonts w:asciiTheme="minorHAnsi" w:hAnsiTheme="minorHAnsi" w:cstheme="minorHAnsi"/>
        </w:rPr>
      </w:pPr>
    </w:p>
    <w:p w14:paraId="3EEB1FFB" w14:textId="77777777" w:rsidR="004E0D11" w:rsidRPr="004C0FEF" w:rsidRDefault="004E0D11" w:rsidP="004E0D11">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5D36B59A" w14:textId="77777777" w:rsidR="004E0D11" w:rsidRPr="002D7841" w:rsidRDefault="004E0D11" w:rsidP="004E0D11">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16E1B17C" w14:textId="77777777" w:rsidR="004E0D11" w:rsidRPr="002D7841" w:rsidRDefault="004E0D11" w:rsidP="004E0D11">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6B62A209" w14:textId="77777777" w:rsidR="004E0D11" w:rsidRPr="002D7841" w:rsidRDefault="004E0D11" w:rsidP="004E0D11">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41EF11C1" w14:textId="77777777" w:rsidR="004E0D11" w:rsidRDefault="004E0D11" w:rsidP="004E0D11">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0B88F4E7" w14:textId="77777777" w:rsidR="004E0D11" w:rsidRPr="002D7841" w:rsidRDefault="004E0D11" w:rsidP="004E0D11">
      <w:pPr>
        <w:rPr>
          <w:sz w:val="16"/>
        </w:rPr>
      </w:pPr>
    </w:p>
    <w:p w14:paraId="202808F4" w14:textId="77777777" w:rsidR="004E0D11" w:rsidRDefault="004E0D11" w:rsidP="004E0D11">
      <w:pPr>
        <w:pStyle w:val="Heading4"/>
      </w:pPr>
      <w:r>
        <w:t>Extinction.</w:t>
      </w:r>
    </w:p>
    <w:p w14:paraId="3AEC339C" w14:textId="77777777" w:rsidR="004E0D11" w:rsidRDefault="004E0D11" w:rsidP="004E0D11">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1284BFA4" w14:textId="77777777" w:rsidR="004E0D11" w:rsidRPr="00CC7F42" w:rsidRDefault="004E0D11" w:rsidP="004E0D11">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09B8B380" w14:textId="77777777" w:rsidR="004E0D11" w:rsidRDefault="004E0D11" w:rsidP="004E0D11">
      <w:pPr>
        <w:pStyle w:val="Heading3"/>
      </w:pPr>
      <w:r>
        <w:t>1AC---Ozone</w:t>
      </w:r>
    </w:p>
    <w:p w14:paraId="0DCADC77" w14:textId="77777777" w:rsidR="004E0D11" w:rsidRPr="006646A9" w:rsidRDefault="004E0D11" w:rsidP="004E0D11">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3A788617" w14:textId="77777777" w:rsidR="004E0D11" w:rsidRDefault="004E0D11" w:rsidP="004E0D11">
      <w:r w:rsidRPr="00B1374B">
        <w:rPr>
          <w:rStyle w:val="Style13ptBold"/>
        </w:rPr>
        <w:t>WMO 21</w:t>
      </w:r>
      <w:r>
        <w:t xml:space="preserve"> [World Meteorological Organization; 2021; “Ozone layer recovery is an environmental success story,” </w:t>
      </w:r>
      <w:hyperlink r:id="rId33" w:history="1">
        <w:r w:rsidRPr="00623F4B">
          <w:rPr>
            <w:rStyle w:val="Hyperlink"/>
          </w:rPr>
          <w:t>https://public.wmo.int/en/media/news/ozone-layer-recovery-environmental-success-story</w:t>
        </w:r>
      </w:hyperlink>
      <w:r>
        <w:t xml:space="preserve">] </w:t>
      </w:r>
      <w:proofErr w:type="spellStart"/>
      <w:r>
        <w:t>brett</w:t>
      </w:r>
      <w:proofErr w:type="spellEnd"/>
    </w:p>
    <w:p w14:paraId="3CBCF76C" w14:textId="77777777" w:rsidR="004E0D11" w:rsidRPr="00026DC7" w:rsidRDefault="004E0D11" w:rsidP="004E0D11">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386CC69F" w14:textId="77777777" w:rsidR="004E0D11" w:rsidRPr="008F0942" w:rsidRDefault="004E0D11" w:rsidP="004E0D11">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400C9A2D" w14:textId="77777777" w:rsidR="004E0D11" w:rsidRPr="00026DC7" w:rsidRDefault="004E0D11" w:rsidP="004E0D11">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3E839713" w14:textId="77777777" w:rsidR="004E0D11" w:rsidRPr="00D232BA" w:rsidRDefault="004E0D11" w:rsidP="004E0D11">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59478EDD" w14:textId="77777777" w:rsidR="004E0D11" w:rsidRPr="00B1374B" w:rsidRDefault="004E0D11" w:rsidP="004E0D11">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2940A1C2" w14:textId="77777777" w:rsidR="004E0D11" w:rsidRPr="00B1374B" w:rsidRDefault="004E0D11" w:rsidP="004E0D11">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2F8A516A" w14:textId="77777777" w:rsidR="004E0D11" w:rsidRPr="00B1374B" w:rsidRDefault="004E0D11" w:rsidP="004E0D11">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p>
    <w:p w14:paraId="6862235A" w14:textId="77777777" w:rsidR="004E0D11" w:rsidRPr="00B1374B" w:rsidRDefault="004E0D11" w:rsidP="004E0D11">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17F3175A" w14:textId="77777777" w:rsidR="004E0D11" w:rsidRPr="00B1374B" w:rsidRDefault="004E0D11" w:rsidP="004E0D11">
      <w:pPr>
        <w:rPr>
          <w:rStyle w:val="Emphasis"/>
        </w:rPr>
      </w:pPr>
      <w:r w:rsidRPr="00B1374B">
        <w:rPr>
          <w:rStyle w:val="Emphasis"/>
        </w:rPr>
        <w:t>Ozone and climate</w:t>
      </w:r>
    </w:p>
    <w:p w14:paraId="63D3A17F" w14:textId="77777777" w:rsidR="004E0D11" w:rsidRPr="00B1374B" w:rsidRDefault="004E0D11" w:rsidP="004E0D11">
      <w:pPr>
        <w:rPr>
          <w:sz w:val="16"/>
          <w:szCs w:val="16"/>
        </w:rPr>
      </w:pPr>
      <w:r w:rsidRPr="00B1374B">
        <w:rPr>
          <w:sz w:val="16"/>
          <w:szCs w:val="16"/>
        </w:rPr>
        <w:t xml:space="preserve">The theme for this year is Montreal Protocol – keeping us, our </w:t>
      </w:r>
      <w:proofErr w:type="gramStart"/>
      <w:r w:rsidRPr="00B1374B">
        <w:rPr>
          <w:sz w:val="16"/>
          <w:szCs w:val="16"/>
        </w:rPr>
        <w:t>food</w:t>
      </w:r>
      <w:proofErr w:type="gramEnd"/>
      <w:r w:rsidRPr="00B1374B">
        <w:rPr>
          <w:sz w:val="16"/>
          <w:szCs w:val="16"/>
        </w:rPr>
        <w:t xml:space="preserve"> and vaccines cool.</w:t>
      </w:r>
    </w:p>
    <w:p w14:paraId="48E7821E" w14:textId="77777777" w:rsidR="004E0D11" w:rsidRPr="00B76F0B" w:rsidRDefault="004E0D11" w:rsidP="004E0D11">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747791D6" w14:textId="77777777" w:rsidR="004E0D11" w:rsidRPr="00B76F0B" w:rsidRDefault="004E0D11" w:rsidP="004E0D11">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2A22AFE3" w14:textId="77777777" w:rsidR="004E0D11" w:rsidRPr="00B76F0B" w:rsidRDefault="004E0D11" w:rsidP="004E0D11">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0FC255BC" w14:textId="77777777" w:rsidR="004E0D11" w:rsidRPr="00B76F0B" w:rsidRDefault="004E0D11" w:rsidP="004E0D11">
      <w:pPr>
        <w:rPr>
          <w:sz w:val="12"/>
          <w:szCs w:val="12"/>
        </w:rPr>
      </w:pPr>
      <w:r w:rsidRPr="00B76F0B">
        <w:rPr>
          <w:sz w:val="12"/>
          <w:szCs w:val="12"/>
        </w:rPr>
        <w:t>Therefore, the future evolution of the ozone layer will be influenced by the concentrations of these long-lived greenhouse gases, and by climate change.</w:t>
      </w:r>
    </w:p>
    <w:p w14:paraId="2D5FBE9A" w14:textId="77777777" w:rsidR="004E0D11" w:rsidRPr="00B76F0B" w:rsidRDefault="004E0D11" w:rsidP="004E0D11">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4D1FE15A" w14:textId="77777777" w:rsidR="004E0D11" w:rsidRPr="00821873" w:rsidRDefault="004E0D11" w:rsidP="004E0D11">
      <w:pPr>
        <w:rPr>
          <w:sz w:val="16"/>
          <w:szCs w:val="16"/>
        </w:rPr>
      </w:pPr>
      <w:r w:rsidRPr="00821873">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p>
    <w:p w14:paraId="5B151781" w14:textId="77777777" w:rsidR="004E0D11" w:rsidRPr="00821873" w:rsidRDefault="004E0D11" w:rsidP="004E0D11">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53339996" w14:textId="77777777" w:rsidR="004E0D11" w:rsidRPr="00821873" w:rsidRDefault="004E0D11" w:rsidP="004E0D11">
      <w:pPr>
        <w:rPr>
          <w:rStyle w:val="Emphasis"/>
        </w:rPr>
      </w:pPr>
      <w:r w:rsidRPr="00821873">
        <w:rPr>
          <w:rStyle w:val="Emphasis"/>
        </w:rPr>
        <w:t>UV Radiation</w:t>
      </w:r>
    </w:p>
    <w:p w14:paraId="7D97F4A4" w14:textId="77777777" w:rsidR="004E0D11" w:rsidRPr="00DD0D2F" w:rsidRDefault="004E0D11" w:rsidP="004E0D11">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49914006" w14:textId="77777777" w:rsidR="004E0D11" w:rsidRPr="00DD0D2F" w:rsidRDefault="004E0D11" w:rsidP="004E0D11">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6451F72D" w14:textId="77777777" w:rsidR="004E0D11" w:rsidRPr="00DD0D2F" w:rsidRDefault="004E0D11" w:rsidP="004E0D11">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p>
    <w:p w14:paraId="378460C0" w14:textId="77777777" w:rsidR="004E0D11" w:rsidRPr="00DD0D2F" w:rsidRDefault="004E0D11" w:rsidP="004E0D11">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6C8072B3" w14:textId="77777777" w:rsidR="004E0D11" w:rsidRPr="00DD0D2F" w:rsidRDefault="004E0D11" w:rsidP="004E0D11">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16BD2BC6" w14:textId="77777777" w:rsidR="004E0D11" w:rsidRPr="008F0942" w:rsidRDefault="004E0D11" w:rsidP="004E0D11"/>
    <w:p w14:paraId="72451063" w14:textId="77777777" w:rsidR="004E0D11" w:rsidRPr="007C1A99" w:rsidRDefault="004E0D11" w:rsidP="004E0D11">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5E928E6A" w14:textId="77777777" w:rsidR="004E0D11" w:rsidRDefault="004E0D11" w:rsidP="004E0D11">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4" w:history="1">
        <w:r w:rsidRPr="00975C20">
          <w:rPr>
            <w:rStyle w:val="Hyperlink"/>
          </w:rPr>
          <w:t>https://www.space.com/starlink-satellite-reentry-ozone-depletion-atmosphere</w:t>
        </w:r>
      </w:hyperlink>
      <w:r>
        <w:t xml:space="preserve">] </w:t>
      </w:r>
      <w:proofErr w:type="spellStart"/>
      <w:r>
        <w:t>brett</w:t>
      </w:r>
      <w:proofErr w:type="spellEnd"/>
    </w:p>
    <w:p w14:paraId="376E5A71" w14:textId="77777777" w:rsidR="004E0D11" w:rsidRDefault="004E0D11" w:rsidP="004E0D11">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1F90640A" w14:textId="77777777" w:rsidR="004E0D11" w:rsidRPr="00CD5495" w:rsidRDefault="004E0D11" w:rsidP="004E0D11">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015A95F3" w14:textId="77777777" w:rsidR="004E0D11" w:rsidRPr="008D3109" w:rsidRDefault="004E0D11" w:rsidP="004E0D11">
      <w:pPr>
        <w:rPr>
          <w:sz w:val="16"/>
        </w:rPr>
      </w:pP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0B37353E" w14:textId="77777777" w:rsidR="004E0D11" w:rsidRPr="008D3109" w:rsidRDefault="004E0D11" w:rsidP="004E0D11">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60023436" w14:textId="77777777" w:rsidR="004E0D11" w:rsidRPr="008D3109" w:rsidRDefault="004E0D11" w:rsidP="004E0D11">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4F99D2CC" w14:textId="77777777" w:rsidR="004E0D11" w:rsidRPr="008D3109" w:rsidRDefault="004E0D11" w:rsidP="004E0D11">
      <w:pPr>
        <w:rPr>
          <w:sz w:val="16"/>
          <w:szCs w:val="16"/>
        </w:rPr>
      </w:pPr>
      <w:r w:rsidRPr="008D3109">
        <w:rPr>
          <w:sz w:val="16"/>
          <w:szCs w:val="16"/>
        </w:rPr>
        <w:t xml:space="preserve">Uncontrolled geoengineering </w:t>
      </w:r>
    </w:p>
    <w:p w14:paraId="5B38AFBA" w14:textId="77777777" w:rsidR="004E0D11" w:rsidRPr="008D3109" w:rsidRDefault="004E0D11" w:rsidP="004E0D11">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28BA67AF" w14:textId="77777777" w:rsidR="004E0D11" w:rsidRPr="008D3109" w:rsidRDefault="004E0D11" w:rsidP="004E0D11">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12287ABF" w14:textId="77777777" w:rsidR="004E0D11" w:rsidRPr="008D3109" w:rsidRDefault="004E0D11" w:rsidP="004E0D11">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35F9A084" w14:textId="77777777" w:rsidR="004E0D11" w:rsidRPr="008D3109" w:rsidRDefault="004E0D11" w:rsidP="004E0D11">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448FCB75" w14:textId="77777777" w:rsidR="004E0D11" w:rsidRPr="008D3109" w:rsidRDefault="004E0D11" w:rsidP="004E0D11">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5B7D29BC" w14:textId="77777777" w:rsidR="004E0D11" w:rsidRPr="008D3109" w:rsidRDefault="004E0D11" w:rsidP="004E0D11">
      <w:pPr>
        <w:rPr>
          <w:rStyle w:val="Emphasis"/>
        </w:rPr>
      </w:pPr>
      <w:r w:rsidRPr="00A033F0">
        <w:rPr>
          <w:rStyle w:val="Emphasis"/>
          <w:highlight w:val="green"/>
        </w:rPr>
        <w:t>Ozone hole 2.0</w:t>
      </w:r>
      <w:r w:rsidRPr="008D3109">
        <w:rPr>
          <w:rStyle w:val="Emphasis"/>
        </w:rPr>
        <w:t xml:space="preserve"> </w:t>
      </w:r>
    </w:p>
    <w:p w14:paraId="6BB6F027" w14:textId="77777777" w:rsidR="004E0D11" w:rsidRPr="008D3109" w:rsidRDefault="004E0D11" w:rsidP="004E0D11">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642806B8" w14:textId="77777777" w:rsidR="004E0D11" w:rsidRPr="008D3109" w:rsidRDefault="004E0D11" w:rsidP="004E0D11">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6E96B91A" w14:textId="77777777" w:rsidR="004E0D11" w:rsidRPr="008D3109" w:rsidRDefault="004E0D11" w:rsidP="004E0D11">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274808BE" w14:textId="77777777" w:rsidR="004E0D11" w:rsidRPr="008D3109" w:rsidRDefault="004E0D11" w:rsidP="004E0D11">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118422E3" w14:textId="77777777" w:rsidR="004E0D11" w:rsidRPr="008D3109" w:rsidRDefault="004E0D11" w:rsidP="004E0D11">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 xml:space="preserve">. </w:t>
      </w:r>
    </w:p>
    <w:p w14:paraId="153B2B58" w14:textId="77777777" w:rsidR="004E0D11" w:rsidRPr="008D3109" w:rsidRDefault="004E0D11" w:rsidP="004E0D11">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19FA9062" w14:textId="77777777" w:rsidR="004E0D11" w:rsidRPr="007C1A99" w:rsidRDefault="004E0D11" w:rsidP="004E0D11">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3C81C908" w14:textId="77777777" w:rsidR="004E0D11" w:rsidRPr="007C1A99" w:rsidRDefault="004E0D11" w:rsidP="004E0D11">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5A0A120B" w14:textId="77777777" w:rsidR="004E0D11" w:rsidRPr="007C1A99" w:rsidRDefault="004E0D11" w:rsidP="004E0D11">
      <w:pPr>
        <w:rPr>
          <w:sz w:val="16"/>
          <w:szCs w:val="16"/>
        </w:rPr>
      </w:pPr>
      <w:r w:rsidRPr="007C1A99">
        <w:rPr>
          <w:sz w:val="16"/>
          <w:szCs w:val="16"/>
        </w:rPr>
        <w:t>Spectacular stratospheric clouds are linked to ozone destruction. (Image credit: NASA/Lamont Poole)</w:t>
      </w:r>
    </w:p>
    <w:p w14:paraId="4F631D8A" w14:textId="77777777" w:rsidR="004E0D11" w:rsidRPr="007C1A99" w:rsidRDefault="004E0D11" w:rsidP="004E0D11">
      <w:pPr>
        <w:rPr>
          <w:sz w:val="16"/>
          <w:szCs w:val="16"/>
        </w:rPr>
      </w:pPr>
      <w:r w:rsidRPr="007C1A99">
        <w:rPr>
          <w:sz w:val="16"/>
          <w:szCs w:val="16"/>
        </w:rPr>
        <w:t>Learning from past mistakes</w:t>
      </w:r>
    </w:p>
    <w:p w14:paraId="28712667" w14:textId="77777777" w:rsidR="004E0D11" w:rsidRPr="007C1A99" w:rsidRDefault="004E0D11" w:rsidP="004E0D11">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17DB0D25" w14:textId="77777777" w:rsidR="004E0D11" w:rsidRPr="007C1A99" w:rsidRDefault="004E0D11" w:rsidP="004E0D11">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4994021B" w14:textId="77777777" w:rsidR="004E0D11" w:rsidRPr="007C1A99" w:rsidRDefault="004E0D11" w:rsidP="004E0D11">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4E21B274" w14:textId="77777777" w:rsidR="004E0D11" w:rsidRPr="006646A9" w:rsidRDefault="004E0D11" w:rsidP="004E0D11"/>
    <w:p w14:paraId="7DC7F483" w14:textId="77777777" w:rsidR="004E0D11" w:rsidRDefault="004E0D11" w:rsidP="004E0D11">
      <w:pPr>
        <w:pStyle w:val="Heading4"/>
      </w:pPr>
      <w:r>
        <w:t>Extinction.</w:t>
      </w:r>
    </w:p>
    <w:p w14:paraId="7AFC46C3" w14:textId="77777777" w:rsidR="004E0D11" w:rsidRDefault="004E0D11" w:rsidP="004E0D11">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5" w:history="1">
        <w:r w:rsidRPr="00623F4B">
          <w:rPr>
            <w:rStyle w:val="Hyperlink"/>
          </w:rPr>
          <w:t>https://letters2president.org/letters/24312</w:t>
        </w:r>
      </w:hyperlink>
      <w:r>
        <w:t xml:space="preserve">] </w:t>
      </w:r>
      <w:proofErr w:type="spellStart"/>
      <w:r>
        <w:t>brett</w:t>
      </w:r>
      <w:proofErr w:type="spellEnd"/>
    </w:p>
    <w:p w14:paraId="3B33ACBD" w14:textId="77777777" w:rsidR="004E0D11" w:rsidRPr="00D70D0F" w:rsidRDefault="004E0D11" w:rsidP="004E0D11">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487698EA" w14:textId="77777777" w:rsidR="004E0D11" w:rsidRPr="00D70D0F" w:rsidRDefault="004E0D11" w:rsidP="004E0D11">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08D52313" w14:textId="77777777" w:rsidR="004E0D11" w:rsidRPr="00652563" w:rsidRDefault="004E0D11" w:rsidP="004E0D11">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73AF501D" w14:textId="77777777" w:rsidR="004E0D11" w:rsidRDefault="004E0D11" w:rsidP="004E0D11"/>
    <w:p w14:paraId="27A15BED" w14:textId="77777777" w:rsidR="004E0D11" w:rsidRPr="00A033F0" w:rsidRDefault="004E0D11" w:rsidP="004E0D11">
      <w:pPr>
        <w:pStyle w:val="Heading4"/>
      </w:pPr>
      <w:r>
        <w:t xml:space="preserve">Empirics---Ozone depletion is </w:t>
      </w:r>
      <w:r>
        <w:rPr>
          <w:u w:val="single"/>
        </w:rPr>
        <w:t>existential</w:t>
      </w:r>
      <w:r>
        <w:t>.</w:t>
      </w:r>
    </w:p>
    <w:p w14:paraId="74506272" w14:textId="77777777" w:rsidR="004E0D11" w:rsidRPr="00391D8F" w:rsidRDefault="004E0D11" w:rsidP="004E0D11">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6"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4ADD96F7" w14:textId="77777777" w:rsidR="004E0D11" w:rsidRPr="008D5ABD" w:rsidRDefault="004E0D11" w:rsidP="004E0D11">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FD242F">
        <w:rPr>
          <w:sz w:val="16"/>
        </w:rPr>
        <w:t>Benca</w:t>
      </w:r>
      <w:proofErr w:type="spellEnd"/>
      <w:r w:rsidRPr="00FD242F">
        <w:rPr>
          <w:sz w:val="16"/>
        </w:rPr>
        <w:t xml:space="preserve">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proofErr w:type="spellStart"/>
      <w:r w:rsidRPr="00062CE6">
        <w:rPr>
          <w:rStyle w:val="StyleUnderline"/>
          <w:highlight w:val="green"/>
        </w:rPr>
        <w:t>destabilising</w:t>
      </w:r>
      <w:proofErr w:type="spellEnd"/>
      <w:r w:rsidRPr="00062CE6">
        <w:rPr>
          <w:rStyle w:val="StyleUnderline"/>
          <w:highlight w:val="green"/>
        </w:rPr>
        <w:t xml:space="preserve">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xml:space="preserve">. Co-author Cindy </w:t>
      </w:r>
      <w:proofErr w:type="spellStart"/>
      <w:r w:rsidRPr="00FD242F">
        <w:rPr>
          <w:sz w:val="16"/>
        </w:rPr>
        <w:t>Looy</w:t>
      </w:r>
      <w:proofErr w:type="spellEnd"/>
      <w:r w:rsidRPr="00FD242F">
        <w:rPr>
          <w:sz w:val="16"/>
        </w:rPr>
        <w:t xml:space="preserve"> of the Science Advances study said: "</w:t>
      </w:r>
      <w:proofErr w:type="spellStart"/>
      <w:r w:rsidRPr="00FD242F">
        <w:rPr>
          <w:sz w:val="16"/>
        </w:rPr>
        <w:t>Palaeontologists</w:t>
      </w:r>
      <w:proofErr w:type="spellEnd"/>
      <w:r w:rsidRPr="00FD242F">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31F55CC5" w14:textId="77777777" w:rsidR="004E0D11" w:rsidRDefault="004E0D11" w:rsidP="004E0D11">
      <w:pPr>
        <w:pStyle w:val="Heading3"/>
      </w:pPr>
      <w:r>
        <w:t>Plan</w:t>
      </w:r>
    </w:p>
    <w:p w14:paraId="2CF4BFA5" w14:textId="77777777" w:rsidR="004E0D11" w:rsidRDefault="004E0D11" w:rsidP="004E0D11">
      <w:pPr>
        <w:pStyle w:val="Heading4"/>
      </w:pPr>
      <w:r>
        <w:t>Resolved: States ought to prohibit the appropriation of Low Earth Orbit by private entities.</w:t>
      </w:r>
    </w:p>
    <w:p w14:paraId="4468DAC2" w14:textId="77777777" w:rsidR="004E0D11" w:rsidRPr="005A09F1" w:rsidRDefault="004E0D11" w:rsidP="004E0D11"/>
    <w:p w14:paraId="059D18B3" w14:textId="77777777" w:rsidR="004E0D11" w:rsidRPr="00CB31B0" w:rsidRDefault="004E0D11" w:rsidP="004E0D11">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76C944CB" w14:textId="77777777" w:rsidR="004E0D11" w:rsidRDefault="004E0D11" w:rsidP="004E0D11">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7"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226121AD" w14:textId="77777777" w:rsidR="004E0D11" w:rsidRPr="00A56D09" w:rsidRDefault="004E0D11" w:rsidP="004E0D11">
      <w:pPr>
        <w:rPr>
          <w:rStyle w:val="Emphasis"/>
        </w:rPr>
      </w:pPr>
      <w:r w:rsidRPr="00A56D09">
        <w:rPr>
          <w:sz w:val="16"/>
        </w:rPr>
        <w:t xml:space="preserve">Yes, </w:t>
      </w:r>
      <w:r w:rsidRPr="00A56D09">
        <w:rPr>
          <w:rStyle w:val="Emphasis"/>
        </w:rPr>
        <w:t>This Is Impermissible Appropriation</w:t>
      </w:r>
    </w:p>
    <w:p w14:paraId="03559C21" w14:textId="77777777" w:rsidR="004E0D11" w:rsidRPr="00A3065E" w:rsidRDefault="004E0D11" w:rsidP="004E0D11">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06534CE6" w14:textId="77777777" w:rsidR="004E0D11" w:rsidRPr="00A3065E" w:rsidRDefault="004E0D11" w:rsidP="004E0D11">
      <w:pPr>
        <w:rPr>
          <w:rStyle w:val="Emphasis"/>
        </w:rPr>
      </w:pPr>
      <w:r w:rsidRPr="00A3065E">
        <w:rPr>
          <w:rStyle w:val="Emphasis"/>
        </w:rPr>
        <w:t>Excludes Others</w:t>
      </w:r>
    </w:p>
    <w:p w14:paraId="44B9BBCB" w14:textId="77777777" w:rsidR="004E0D11" w:rsidRPr="00A3065E" w:rsidRDefault="004E0D11" w:rsidP="004E0D11">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246622FB" w14:textId="77777777" w:rsidR="004E0D11" w:rsidRPr="00A3065E" w:rsidRDefault="004E0D11" w:rsidP="004E0D11">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7D58AE8D" w14:textId="77777777" w:rsidR="004E0D11" w:rsidRPr="00A3065E" w:rsidRDefault="004E0D11" w:rsidP="004E0D11">
      <w:pPr>
        <w:rPr>
          <w:sz w:val="16"/>
          <w:szCs w:val="16"/>
        </w:rPr>
      </w:pPr>
      <w:r w:rsidRPr="00A3065E">
        <w:rPr>
          <w:sz w:val="16"/>
          <w:szCs w:val="16"/>
        </w:rPr>
        <w:t>Done Without Coordination</w:t>
      </w:r>
    </w:p>
    <w:p w14:paraId="4E2D6057" w14:textId="77777777" w:rsidR="004E0D11" w:rsidRPr="00A3065E" w:rsidRDefault="004E0D11" w:rsidP="004E0D11">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3DD5D308" w14:textId="77777777" w:rsidR="004E0D11" w:rsidRPr="00A3065E" w:rsidRDefault="004E0D11" w:rsidP="004E0D11">
      <w:pPr>
        <w:rPr>
          <w:rStyle w:val="Emphasis"/>
        </w:rPr>
      </w:pPr>
      <w:r w:rsidRPr="00A3065E">
        <w:rPr>
          <w:rStyle w:val="Emphasis"/>
        </w:rPr>
        <w:t>Governments Are Ultimately Implicated</w:t>
      </w:r>
    </w:p>
    <w:p w14:paraId="4F0DA32F" w14:textId="77777777" w:rsidR="004E0D11" w:rsidRPr="00A3065E" w:rsidRDefault="004E0D11" w:rsidP="004E0D11">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593A34A3" w14:textId="77777777" w:rsidR="004E0D11" w:rsidRDefault="004E0D11" w:rsidP="004E0D11">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29024701" w14:textId="77777777" w:rsidR="004E0D11" w:rsidRPr="00A3065E" w:rsidRDefault="004E0D11" w:rsidP="004E0D11">
      <w:pPr>
        <w:rPr>
          <w:rStyle w:val="Emphasis"/>
        </w:rPr>
      </w:pPr>
      <w:r w:rsidRPr="00A033F0">
        <w:rPr>
          <w:rStyle w:val="Emphasis"/>
          <w:highlight w:val="green"/>
        </w:rPr>
        <w:t>Long-Term Occupation Constitutes Appropriation</w:t>
      </w:r>
    </w:p>
    <w:p w14:paraId="576AB985" w14:textId="77777777" w:rsidR="004E0D11" w:rsidRPr="00A56D09" w:rsidRDefault="004E0D11" w:rsidP="004E0D11">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345BFA16" w14:textId="77777777" w:rsidR="004E0D11" w:rsidRPr="00A56D09" w:rsidRDefault="004E0D11" w:rsidP="004E0D11">
      <w:pPr>
        <w:rPr>
          <w:rStyle w:val="Emphasis"/>
        </w:rPr>
      </w:pPr>
      <w:r w:rsidRPr="00A56D09">
        <w:rPr>
          <w:rStyle w:val="Emphasis"/>
        </w:rPr>
        <w:t>Prevents Others from Using Space</w:t>
      </w:r>
    </w:p>
    <w:p w14:paraId="4795DE81" w14:textId="77777777" w:rsidR="004E0D11" w:rsidRPr="00A56D09" w:rsidRDefault="004E0D11" w:rsidP="004E0D11">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B85E3C3" w14:textId="77777777" w:rsidR="004E0D11" w:rsidRPr="00322391" w:rsidRDefault="004E0D11" w:rsidP="004E0D11">
      <w:pPr>
        <w:rPr>
          <w:sz w:val="16"/>
          <w:szCs w:val="16"/>
        </w:rPr>
      </w:pPr>
      <w:r w:rsidRPr="00322391">
        <w:rPr>
          <w:sz w:val="16"/>
          <w:szCs w:val="16"/>
        </w:rPr>
        <w:t>No Due Regard for Others</w:t>
      </w:r>
    </w:p>
    <w:p w14:paraId="3A7F9512" w14:textId="77777777" w:rsidR="004E0D11" w:rsidRPr="00322391" w:rsidRDefault="004E0D11" w:rsidP="004E0D11">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4B86963A" w14:textId="77777777" w:rsidR="004E0D11" w:rsidRPr="00CB31B0" w:rsidRDefault="004E0D11" w:rsidP="004E0D11">
      <w:pPr>
        <w:rPr>
          <w:rStyle w:val="Emphasis"/>
        </w:rPr>
      </w:pPr>
      <w:r w:rsidRPr="00CB31B0">
        <w:rPr>
          <w:rStyle w:val="Emphasis"/>
        </w:rPr>
        <w:t>Harmful Contamination</w:t>
      </w:r>
    </w:p>
    <w:p w14:paraId="053DFBE0" w14:textId="77777777" w:rsidR="004E0D11" w:rsidRPr="00322391" w:rsidRDefault="004E0D11" w:rsidP="004E0D11">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35F47AD2" w14:textId="77777777" w:rsidR="004E0D11" w:rsidRPr="00E37DCF" w:rsidRDefault="004E0D11" w:rsidP="004E0D11">
      <w:pPr>
        <w:rPr>
          <w:rStyle w:val="Emphasis"/>
        </w:rPr>
      </w:pPr>
      <w:r w:rsidRPr="00E37DCF">
        <w:rPr>
          <w:rStyle w:val="Emphasis"/>
        </w:rPr>
        <w:t>If This Isn’t Appropriation, Then What Is?</w:t>
      </w:r>
    </w:p>
    <w:p w14:paraId="7F1897D6" w14:textId="77777777" w:rsidR="004E0D11" w:rsidRPr="00E37DCF" w:rsidRDefault="004E0D11" w:rsidP="004E0D11">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6D85ECDE" w14:textId="77777777" w:rsidR="004E0D11" w:rsidRPr="00E37DCF" w:rsidRDefault="004E0D11" w:rsidP="004E0D11">
      <w:pPr>
        <w:rPr>
          <w:rStyle w:val="Emphasis"/>
        </w:rPr>
      </w:pPr>
      <w:r w:rsidRPr="00E37DCF">
        <w:rPr>
          <w:rStyle w:val="Emphasis"/>
        </w:rPr>
        <w:t>Conclusion</w:t>
      </w:r>
    </w:p>
    <w:p w14:paraId="45DCF1DD" w14:textId="77777777" w:rsidR="004E0D11" w:rsidRPr="00A01A63" w:rsidRDefault="004E0D11" w:rsidP="004E0D11">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483796CF" w14:textId="77777777" w:rsidR="004E0D11" w:rsidRDefault="004E0D11" w:rsidP="004E0D11"/>
    <w:p w14:paraId="17A14FC7" w14:textId="77777777" w:rsidR="004E0D11" w:rsidRPr="00B268C2" w:rsidRDefault="004E0D11" w:rsidP="004E0D11">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227E5133" w14:textId="77777777" w:rsidR="004E0D11" w:rsidRDefault="004E0D11" w:rsidP="004E0D11">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8"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62FDC514" w14:textId="77777777" w:rsidR="004E0D11" w:rsidRPr="002D6013" w:rsidRDefault="004E0D11" w:rsidP="004E0D11">
      <w:pPr>
        <w:rPr>
          <w:rStyle w:val="Emphasis"/>
        </w:rPr>
      </w:pPr>
      <w:r w:rsidRPr="002D6013">
        <w:rPr>
          <w:rStyle w:val="Emphasis"/>
        </w:rPr>
        <w:t>Authorization and Continuing Supervision</w:t>
      </w:r>
    </w:p>
    <w:p w14:paraId="3C7E68E8" w14:textId="77777777" w:rsidR="004E0D11" w:rsidRPr="002D6013" w:rsidRDefault="004E0D11" w:rsidP="004E0D11">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588B618C" w14:textId="77777777" w:rsidR="004E0D11" w:rsidRPr="002D6013" w:rsidRDefault="004E0D11" w:rsidP="004E0D11">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762A2CD2" w14:textId="77777777" w:rsidR="004E0D11" w:rsidRPr="002D6013" w:rsidRDefault="004E0D11" w:rsidP="004E0D11">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4B0662E2" w14:textId="77777777" w:rsidR="004E0D11" w:rsidRPr="006035D9" w:rsidRDefault="004E0D11" w:rsidP="004E0D11">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4F0C55D6" w14:textId="77777777" w:rsidR="004E0D11" w:rsidRPr="002D6013" w:rsidRDefault="004E0D11" w:rsidP="004E0D11">
      <w:pPr>
        <w:rPr>
          <w:rStyle w:val="Emphasis"/>
        </w:rPr>
      </w:pPr>
      <w:r w:rsidRPr="002D6013">
        <w:rPr>
          <w:rStyle w:val="Emphasis"/>
        </w:rPr>
        <w:t>Potential Liability</w:t>
      </w:r>
    </w:p>
    <w:p w14:paraId="2745D580" w14:textId="77777777" w:rsidR="004E0D11" w:rsidRPr="006035D9" w:rsidRDefault="004E0D11" w:rsidP="004E0D11">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3D1C5269" w14:textId="77777777" w:rsidR="004E0D11" w:rsidRDefault="004E0D11" w:rsidP="004E0D11"/>
    <w:p w14:paraId="029267DB" w14:textId="77777777" w:rsidR="004E0D11" w:rsidRPr="005E2E9A" w:rsidRDefault="004E0D11" w:rsidP="004E0D11">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45A6EAA4" w14:textId="77777777" w:rsidR="004E0D11" w:rsidRPr="005E2E9A" w:rsidRDefault="004E0D11" w:rsidP="004E0D11">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9"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2F846442" w14:textId="77777777" w:rsidR="004E0D11" w:rsidRDefault="004E0D11" w:rsidP="004E0D11">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0506F7D2" w14:textId="77777777" w:rsidR="004E0D11" w:rsidRDefault="004E0D11" w:rsidP="004E0D11">
      <w:pPr>
        <w:pStyle w:val="Heading3"/>
      </w:pPr>
      <w:r>
        <w:t>1AC--- Framing</w:t>
      </w:r>
    </w:p>
    <w:p w14:paraId="775DDD78" w14:textId="77777777" w:rsidR="004E0D11" w:rsidRPr="00C96BCE" w:rsidRDefault="004E0D11" w:rsidP="004E0D11">
      <w:pPr>
        <w:pStyle w:val="Heading4"/>
        <w:spacing w:line="276" w:lineRule="auto"/>
        <w:rPr>
          <w:rFonts w:asciiTheme="minorHAnsi" w:hAnsiTheme="minorHAnsi" w:cstheme="minorHAnsi"/>
          <w:bCs/>
        </w:rPr>
      </w:pPr>
      <w:r>
        <w:rPr>
          <w:rFonts w:asciiTheme="minorHAnsi" w:hAnsiTheme="minorHAnsi" w:cstheme="minorHAnsi"/>
        </w:rPr>
        <w:t>The</w:t>
      </w:r>
      <w:r w:rsidRPr="00C96BCE">
        <w:rPr>
          <w:rFonts w:asciiTheme="minorHAnsi" w:hAnsiTheme="minorHAnsi" w:cstheme="minorHAnsi"/>
        </w:rPr>
        <w:t xml:space="preserve"> standard is maximizing expected wellbeing</w:t>
      </w:r>
      <w:r>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67064EE9" w14:textId="77777777" w:rsidR="004E0D11" w:rsidRPr="00C96BCE" w:rsidRDefault="004E0D11" w:rsidP="004E0D11">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0"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780E2678" w14:textId="77777777" w:rsidR="004E0D11" w:rsidRDefault="004E0D11" w:rsidP="004E0D11">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89F2CAE" w14:textId="77777777" w:rsidR="00DA4F58" w:rsidRPr="00E224DE" w:rsidRDefault="00DA4F58" w:rsidP="00DA4F58">
      <w:pPr>
        <w:pStyle w:val="Heading4"/>
        <w:rPr>
          <w:rFonts w:cs="Calibri"/>
        </w:rPr>
      </w:pPr>
      <w:r w:rsidRPr="00E224DE">
        <w:rPr>
          <w:rFonts w:cs="Calibri"/>
        </w:rPr>
        <w:t xml:space="preserve">Extinction </w:t>
      </w:r>
      <w:r w:rsidRPr="00E224DE">
        <w:rPr>
          <w:rFonts w:cs="Calibri"/>
          <w:u w:val="single"/>
        </w:rPr>
        <w:t>must outweigh</w:t>
      </w:r>
      <w:r w:rsidRPr="00E224DE">
        <w:rPr>
          <w:rFonts w:cs="Calibri"/>
        </w:rPr>
        <w:t xml:space="preserve"> – moral uncertainty demands we preserve the conditions for life, even a </w:t>
      </w:r>
      <w:r w:rsidRPr="00E224DE">
        <w:rPr>
          <w:rFonts w:cs="Calibri"/>
          <w:u w:val="single"/>
        </w:rPr>
        <w:t>tiny risk</w:t>
      </w:r>
      <w:r w:rsidRPr="00E224DE">
        <w:rPr>
          <w:rFonts w:cs="Calibri"/>
        </w:rPr>
        <w:t xml:space="preserve"> outweighs, and future gains in quality of life </w:t>
      </w:r>
      <w:r w:rsidRPr="00E224DE">
        <w:rPr>
          <w:rFonts w:cs="Calibri"/>
          <w:u w:val="single"/>
        </w:rPr>
        <w:t>ensure</w:t>
      </w:r>
      <w:r w:rsidRPr="00E224DE">
        <w:rPr>
          <w:rFonts w:cs="Calibri"/>
        </w:rPr>
        <w:t xml:space="preserve"> it’s a prior question </w:t>
      </w:r>
    </w:p>
    <w:p w14:paraId="0D81F651" w14:textId="77777777" w:rsidR="00DA4F58" w:rsidRPr="00E224DE" w:rsidRDefault="00DA4F58" w:rsidP="00DA4F58">
      <w:r w:rsidRPr="00E224DE">
        <w:rPr>
          <w:rStyle w:val="Style13ptBold"/>
        </w:rPr>
        <w:t>Todd 17</w:t>
      </w:r>
      <w:r w:rsidRPr="00E224DE">
        <w:t xml:space="preserve"> [Ben has a 1st from Oxford in Physics and Philosophy, has published in Climate Physics, once kick-boxed for Oxford, and speaks Chinese, badly. "The case for reducing extinction risk." </w:t>
      </w:r>
      <w:hyperlink r:id="rId41" w:history="1">
        <w:r w:rsidRPr="00E224DE">
          <w:rPr>
            <w:rStyle w:val="Hyperlink"/>
          </w:rPr>
          <w:t>https://80000hours.org/articles/extinction-risk/</w:t>
        </w:r>
      </w:hyperlink>
      <w:r w:rsidRPr="00E224DE">
        <w:t xml:space="preserve">] </w:t>
      </w:r>
      <w:proofErr w:type="spellStart"/>
      <w:r w:rsidRPr="00E224DE">
        <w:t>brett</w:t>
      </w:r>
      <w:proofErr w:type="spellEnd"/>
    </w:p>
    <w:p w14:paraId="51E6C407" w14:textId="3A4557BB" w:rsidR="004E0D11" w:rsidRPr="00DA4F58" w:rsidRDefault="00DA4F58" w:rsidP="004E0D11">
      <w:pPr>
        <w:rPr>
          <w:sz w:val="8"/>
        </w:rPr>
      </w:pPr>
      <w:r w:rsidRPr="00E224DE">
        <w:rPr>
          <w:sz w:val="8"/>
        </w:rPr>
        <w:t xml:space="preserve">In this new age, </w:t>
      </w:r>
      <w:r w:rsidRPr="00E224DE">
        <w:rPr>
          <w:rStyle w:val="StyleUnderline"/>
        </w:rPr>
        <w:t xml:space="preserve">what should be our </w:t>
      </w:r>
      <w:r w:rsidRPr="00E224DE">
        <w:rPr>
          <w:sz w:val="8"/>
        </w:rPr>
        <w:t>biggest priority</w:t>
      </w:r>
      <w:r w:rsidRPr="00E224DE">
        <w:rPr>
          <w:rStyle w:val="StyleUnderline"/>
        </w:rPr>
        <w:t xml:space="preserve"> as a </w:t>
      </w:r>
      <w:proofErr w:type="spellStart"/>
      <w:r w:rsidRPr="00E224DE">
        <w:rPr>
          <w:rStyle w:val="StyleUnderline"/>
        </w:rPr>
        <w:t>civilisation</w:t>
      </w:r>
      <w:proofErr w:type="spellEnd"/>
      <w:r w:rsidRPr="00E224DE">
        <w:rPr>
          <w:rStyle w:val="StyleUnderline"/>
        </w:rPr>
        <w:t>?</w:t>
      </w:r>
      <w:r w:rsidRPr="00E224DE">
        <w:rPr>
          <w:sz w:val="8"/>
        </w:rPr>
        <w:t xml:space="preserve"> Improving technology? Helping the poor? Changing the political system? Here’s a suggestion that’s not so often discussed: </w:t>
      </w:r>
      <w:r w:rsidRPr="00E224DE">
        <w:rPr>
          <w:rStyle w:val="StyleUnderline"/>
          <w:highlight w:val="green"/>
        </w:rPr>
        <w:t xml:space="preserve">our </w:t>
      </w:r>
      <w:proofErr w:type="gramStart"/>
      <w:r w:rsidRPr="00E224DE">
        <w:rPr>
          <w:rStyle w:val="StyleUnderline"/>
          <w:highlight w:val="green"/>
        </w:rPr>
        <w:t>first priority</w:t>
      </w:r>
      <w:proofErr w:type="gramEnd"/>
      <w:r w:rsidRPr="00E224DE">
        <w:rPr>
          <w:rStyle w:val="StyleUnderline"/>
          <w:highlight w:val="green"/>
        </w:rPr>
        <w:t xml:space="preserve"> should be to </w:t>
      </w:r>
      <w:r w:rsidRPr="00E224DE">
        <w:rPr>
          <w:rStyle w:val="Emphasis"/>
          <w:highlight w:val="green"/>
        </w:rPr>
        <w:t>survive</w:t>
      </w:r>
      <w:r w:rsidRPr="00E224DE">
        <w:rPr>
          <w:sz w:val="8"/>
        </w:rPr>
        <w:t xml:space="preserve">. </w:t>
      </w:r>
      <w:r w:rsidRPr="00E224DE">
        <w:rPr>
          <w:rStyle w:val="StyleUnderline"/>
        </w:rPr>
        <w:t xml:space="preserve">So long as </w:t>
      </w:r>
      <w:proofErr w:type="spellStart"/>
      <w:r w:rsidRPr="00E224DE">
        <w:rPr>
          <w:rStyle w:val="StyleUnderline"/>
        </w:rPr>
        <w:t>civilisation</w:t>
      </w:r>
      <w:proofErr w:type="spellEnd"/>
      <w:r w:rsidRPr="00E224DE">
        <w:rPr>
          <w:rStyle w:val="StyleUnderline"/>
        </w:rPr>
        <w:t xml:space="preserve"> continues to exist, </w:t>
      </w:r>
      <w:r w:rsidRPr="00E224DE">
        <w:rPr>
          <w:rStyle w:val="StyleUnderline"/>
          <w:highlight w:val="green"/>
        </w:rPr>
        <w:t>we’ll have the chance to solve</w:t>
      </w:r>
      <w:r w:rsidRPr="00E224DE">
        <w:rPr>
          <w:rStyle w:val="StyleUnderline"/>
        </w:rPr>
        <w:t xml:space="preserve"> all our </w:t>
      </w:r>
      <w:r w:rsidRPr="00E224DE">
        <w:rPr>
          <w:rStyle w:val="Emphasis"/>
          <w:highlight w:val="green"/>
        </w:rPr>
        <w:t xml:space="preserve">other </w:t>
      </w:r>
      <w:proofErr w:type="gramStart"/>
      <w:r w:rsidRPr="00E224DE">
        <w:rPr>
          <w:rStyle w:val="Emphasis"/>
          <w:highlight w:val="green"/>
        </w:rPr>
        <w:t>problems</w:t>
      </w:r>
      <w:r w:rsidRPr="00E224DE">
        <w:rPr>
          <w:rStyle w:val="StyleUnderline"/>
        </w:rPr>
        <w:t>, and</w:t>
      </w:r>
      <w:proofErr w:type="gramEnd"/>
      <w:r w:rsidRPr="00E224DE">
        <w:rPr>
          <w:rStyle w:val="StyleUnderline"/>
        </w:rPr>
        <w:t xml:space="preserve"> have a far better future. But </w:t>
      </w:r>
      <w:r w:rsidRPr="00E224DE">
        <w:rPr>
          <w:rStyle w:val="Emphasis"/>
          <w:highlight w:val="green"/>
        </w:rPr>
        <w:t>if we go extinct, that’s it</w:t>
      </w:r>
      <w:r w:rsidRPr="00E224DE">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E224DE">
        <w:rPr>
          <w:sz w:val="8"/>
        </w:rPr>
        <w:t>looked into</w:t>
      </w:r>
      <w:proofErr w:type="gramEnd"/>
      <w:r w:rsidRPr="00E224DE">
        <w:rPr>
          <w:sz w:val="8"/>
        </w:rPr>
        <w:t xml:space="preserve"> it, we changed our minds. As we’ll see, researchers who study these issues think the risks are over one thousand times </w:t>
      </w:r>
      <w:proofErr w:type="gramStart"/>
      <w:r w:rsidRPr="00E224DE">
        <w:rPr>
          <w:sz w:val="8"/>
        </w:rPr>
        <w:t>higher, and</w:t>
      </w:r>
      <w:proofErr w:type="gramEnd"/>
      <w:r w:rsidRPr="00E224DE">
        <w:rPr>
          <w:sz w:val="8"/>
        </w:rPr>
        <w:t xml:space="preserve"> are probably increasing. These concerns have started a new movement working to safeguard </w:t>
      </w:r>
      <w:proofErr w:type="spellStart"/>
      <w:r w:rsidRPr="00E224DE">
        <w:rPr>
          <w:sz w:val="8"/>
        </w:rPr>
        <w:t>civilisation</w:t>
      </w:r>
      <w:proofErr w:type="spellEnd"/>
      <w:r w:rsidRPr="00E224DE">
        <w:rPr>
          <w:sz w:val="8"/>
        </w:rPr>
        <w:t xml:space="preserve">, which has been joined by Stephen Hawking, Max </w:t>
      </w:r>
      <w:proofErr w:type="spellStart"/>
      <w:r w:rsidRPr="00E224DE">
        <w:rPr>
          <w:sz w:val="8"/>
        </w:rPr>
        <w:t>Tegmark</w:t>
      </w:r>
      <w:proofErr w:type="spellEnd"/>
      <w:r w:rsidRPr="00E224DE">
        <w:rPr>
          <w:sz w:val="8"/>
        </w:rPr>
        <w:t xml:space="preserve">, and new institutes founded by researchers at Cambridge, MIT, Oxford, and elsewhere. In the rest of this article, we cover the greatest risks to </w:t>
      </w:r>
      <w:proofErr w:type="spellStart"/>
      <w:r w:rsidRPr="00E224DE">
        <w:rPr>
          <w:sz w:val="8"/>
        </w:rPr>
        <w:t>civilisation</w:t>
      </w:r>
      <w:proofErr w:type="spellEnd"/>
      <w:r w:rsidRPr="00E224DE">
        <w:rPr>
          <w:sz w:val="8"/>
        </w:rPr>
        <w:t xml:space="preserve">, including some that might be bigger than nuclear war and climate change. We then make the case that reducing these risks could be the most important thing you do with your </w:t>
      </w:r>
      <w:proofErr w:type="gramStart"/>
      <w:r w:rsidRPr="00E224DE">
        <w:rPr>
          <w:sz w:val="8"/>
        </w:rPr>
        <w:t>life, and</w:t>
      </w:r>
      <w:proofErr w:type="gramEnd"/>
      <w:r w:rsidRPr="00E224DE">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E224DE">
        <w:rPr>
          <w:sz w:val="8"/>
        </w:rPr>
        <w:t>chance</w:t>
      </w:r>
      <w:proofErr w:type="gramEnd"/>
      <w:r w:rsidRPr="00E224DE">
        <w:rPr>
          <w:sz w:val="8"/>
        </w:rPr>
        <w:t xml:space="preserve"> of extinction in the next 50 years — what many people think the risk is — must be an underestimate. Naturally occurring existential risks can be estimated pretty accurately from </w:t>
      </w:r>
      <w:proofErr w:type="gramStart"/>
      <w:r w:rsidRPr="00E224DE">
        <w:rPr>
          <w:sz w:val="8"/>
        </w:rPr>
        <w:t>history, and</w:t>
      </w:r>
      <w:proofErr w:type="gramEnd"/>
      <w:r w:rsidRPr="00E224DE">
        <w:rPr>
          <w:sz w:val="8"/>
        </w:rPr>
        <w:t xml:space="preserve"> are much higher. If Earth was hit by a 1km-wide asteroid, there’s a chance that </w:t>
      </w:r>
      <w:proofErr w:type="spellStart"/>
      <w:r w:rsidRPr="00E224DE">
        <w:rPr>
          <w:sz w:val="8"/>
        </w:rPr>
        <w:t>civilisation</w:t>
      </w:r>
      <w:proofErr w:type="spellEnd"/>
      <w:r w:rsidRPr="00E224DE">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E224DE">
        <w:rPr>
          <w:sz w:val="8"/>
        </w:rPr>
        <w:t>this is why</w:t>
      </w:r>
      <w:proofErr w:type="gramEnd"/>
      <w:r w:rsidRPr="00E224DE">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E224DE">
        <w:rPr>
          <w:sz w:val="8"/>
        </w:rPr>
        <w:t>civilisation</w:t>
      </w:r>
      <w:proofErr w:type="spellEnd"/>
      <w:r w:rsidRPr="00E224DE">
        <w:rPr>
          <w:sz w:val="8"/>
        </w:rPr>
        <w:t xml:space="preserve"> does some terrible things, such as factory farming. But as you can see in the data, many important measures of </w:t>
      </w:r>
      <w:r w:rsidRPr="00E224DE">
        <w:rPr>
          <w:rStyle w:val="Emphasis"/>
          <w:highlight w:val="green"/>
        </w:rPr>
        <w:t>progress</w:t>
      </w:r>
      <w:r w:rsidRPr="00E224DE">
        <w:rPr>
          <w:rStyle w:val="Emphasis"/>
        </w:rPr>
        <w:t xml:space="preserve"> have </w:t>
      </w:r>
      <w:r w:rsidRPr="00E224DE">
        <w:rPr>
          <w:rStyle w:val="Emphasis"/>
          <w:highlight w:val="green"/>
        </w:rPr>
        <w:t>improved dramatically</w:t>
      </w:r>
      <w:r w:rsidRPr="00E224DE">
        <w:rPr>
          <w:sz w:val="8"/>
        </w:rPr>
        <w:t xml:space="preserve">. More to the point, no matter what you think has happened in the past, if we look forward, improving technology, political </w:t>
      </w:r>
      <w:proofErr w:type="spellStart"/>
      <w:r w:rsidRPr="00E224DE">
        <w:rPr>
          <w:sz w:val="8"/>
        </w:rPr>
        <w:t>organisation</w:t>
      </w:r>
      <w:proofErr w:type="spellEnd"/>
      <w:r w:rsidRPr="00E224DE">
        <w:rPr>
          <w:sz w:val="8"/>
        </w:rPr>
        <w:t xml:space="preserve"> and freedom gives </w:t>
      </w:r>
      <w:r w:rsidRPr="00E224DE">
        <w:rPr>
          <w:rStyle w:val="StyleUnderline"/>
          <w:highlight w:val="green"/>
        </w:rPr>
        <w:t>our descendants</w:t>
      </w:r>
      <w:r w:rsidRPr="00E224DE">
        <w:rPr>
          <w:sz w:val="8"/>
        </w:rPr>
        <w:t xml:space="preserve"> the potential to solve our current problems, and </w:t>
      </w:r>
      <w:r w:rsidRPr="00E224DE">
        <w:rPr>
          <w:rStyle w:val="StyleUnderline"/>
          <w:highlight w:val="green"/>
        </w:rPr>
        <w:t xml:space="preserve">have </w:t>
      </w:r>
      <w:r w:rsidRPr="00E224DE">
        <w:rPr>
          <w:rStyle w:val="Emphasis"/>
          <w:highlight w:val="green"/>
        </w:rPr>
        <w:t>vastly better lives</w:t>
      </w:r>
      <w:r w:rsidRPr="00E224DE">
        <w:rPr>
          <w:sz w:val="8"/>
        </w:rPr>
        <w:t xml:space="preserve">.12 </w:t>
      </w:r>
      <w:r w:rsidRPr="00E224DE">
        <w:rPr>
          <w:rStyle w:val="StyleUnderline"/>
        </w:rPr>
        <w:t>It is possible to end poverty</w:t>
      </w:r>
      <w:r w:rsidRPr="00E224DE">
        <w:rPr>
          <w:sz w:val="8"/>
        </w:rPr>
        <w:t xml:space="preserve">, </w:t>
      </w:r>
      <w:r w:rsidRPr="00E224DE">
        <w:rPr>
          <w:rStyle w:val="StyleUnderline"/>
        </w:rPr>
        <w:t>prevent climate change, alleviate suffering, and more</w:t>
      </w:r>
      <w:r w:rsidRPr="00E224DE">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E224DE">
        <w:rPr>
          <w:rStyle w:val="StyleUnderline"/>
        </w:rPr>
        <w:t>Each</w:t>
      </w:r>
      <w:r w:rsidRPr="00E224DE">
        <w:rPr>
          <w:sz w:val="8"/>
        </w:rPr>
        <w:t xml:space="preserve"> time we discover a </w:t>
      </w:r>
      <w:r w:rsidRPr="00E224DE">
        <w:rPr>
          <w:rStyle w:val="StyleUnderline"/>
        </w:rPr>
        <w:t>new technology</w:t>
      </w:r>
      <w:r w:rsidRPr="00E224DE">
        <w:rPr>
          <w:sz w:val="8"/>
        </w:rPr>
        <w:t xml:space="preserve">, most of the time it </w:t>
      </w:r>
      <w:r w:rsidRPr="00E224DE">
        <w:rPr>
          <w:rStyle w:val="StyleUnderline"/>
        </w:rPr>
        <w:t>yields huge benefits</w:t>
      </w:r>
      <w:r w:rsidRPr="00E224DE">
        <w:rPr>
          <w:sz w:val="8"/>
        </w:rPr>
        <w:t xml:space="preserve">. But there’s also a chance we discover a technology with more destructive power than we </w:t>
      </w:r>
      <w:proofErr w:type="gramStart"/>
      <w:r w:rsidRPr="00E224DE">
        <w:rPr>
          <w:sz w:val="8"/>
        </w:rPr>
        <w:t>have the ability to</w:t>
      </w:r>
      <w:proofErr w:type="gramEnd"/>
      <w:r w:rsidRPr="00E224DE">
        <w:rPr>
          <w:sz w:val="8"/>
        </w:rPr>
        <w:t xml:space="preserve"> wisely use. And so, although </w:t>
      </w:r>
      <w:r w:rsidRPr="00E224DE">
        <w:rPr>
          <w:rStyle w:val="StyleUnderline"/>
        </w:rPr>
        <w:t>the present generation lives in the most prosperous period in human history</w:t>
      </w:r>
      <w:r w:rsidRPr="00E224DE">
        <w:rPr>
          <w:sz w:val="8"/>
        </w:rPr>
        <w:t xml:space="preserve">, it’s plausibly also the most dangerous. The first destructive technology of this kind was nuclear weapons. Nuclear weapons: a history of near-misses Today we all have North Korea’s nuclear </w:t>
      </w:r>
      <w:proofErr w:type="spellStart"/>
      <w:r w:rsidRPr="00E224DE">
        <w:rPr>
          <w:sz w:val="8"/>
        </w:rPr>
        <w:t>programme</w:t>
      </w:r>
      <w:proofErr w:type="spellEnd"/>
      <w:r w:rsidRPr="00E224DE">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E224DE">
        <w:rPr>
          <w:sz w:val="8"/>
        </w:rPr>
        <w:t>anyway, and</w:t>
      </w:r>
      <w:proofErr w:type="gramEnd"/>
      <w:r w:rsidRPr="00E224DE">
        <w:rPr>
          <w:sz w:val="8"/>
        </w:rPr>
        <w:t xml:space="preserve"> decided against invading. An invasion of Cuba might well have triggered nuclear war; it later emerged that Castro was in </w:t>
      </w:r>
      <w:proofErr w:type="spellStart"/>
      <w:r w:rsidRPr="00E224DE">
        <w:rPr>
          <w:sz w:val="8"/>
        </w:rPr>
        <w:t>favour</w:t>
      </w:r>
      <w:proofErr w:type="spellEnd"/>
      <w:r w:rsidRPr="00E224DE">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disagreed, preventing war. Thanks to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we narrowly averted a global catastrophic risk from nuclear weapons Thank you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E224DE">
        <w:rPr>
          <w:sz w:val="8"/>
        </w:rPr>
        <w:t>civilisation</w:t>
      </w:r>
      <w:proofErr w:type="spellEnd"/>
      <w:r w:rsidRPr="00E224DE">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E224DE">
        <w:rPr>
          <w:rStyle w:val="StyleUnderline"/>
          <w:highlight w:val="green"/>
        </w:rPr>
        <w:t>Even</w:t>
      </w:r>
      <w:r w:rsidRPr="00E224DE">
        <w:rPr>
          <w:rStyle w:val="StyleUnderline"/>
        </w:rPr>
        <w:t xml:space="preserve"> a </w:t>
      </w:r>
      <w:r w:rsidRPr="00E224DE">
        <w:rPr>
          <w:rStyle w:val="Emphasis"/>
          <w:highlight w:val="green"/>
        </w:rPr>
        <w:t>“mild”</w:t>
      </w:r>
      <w:r w:rsidRPr="00E224DE">
        <w:rPr>
          <w:rStyle w:val="StyleUnderline"/>
        </w:rPr>
        <w:t xml:space="preserve"> </w:t>
      </w:r>
      <w:r w:rsidRPr="00E224DE">
        <w:rPr>
          <w:rStyle w:val="StyleUnderline"/>
          <w:highlight w:val="green"/>
        </w:rPr>
        <w:t>nuclear winter</w:t>
      </w:r>
      <w:r w:rsidRPr="00E224DE">
        <w:rPr>
          <w:sz w:val="8"/>
        </w:rPr>
        <w:t xml:space="preserve">, however, could still </w:t>
      </w:r>
      <w:r w:rsidRPr="00E224DE">
        <w:rPr>
          <w:rStyle w:val="StyleUnderline"/>
        </w:rPr>
        <w:t>cause mass starvation</w:t>
      </w:r>
      <w:r w:rsidRPr="00E224DE">
        <w:rPr>
          <w:sz w:val="8"/>
        </w:rPr>
        <w:t xml:space="preserve">.18 For this and other reasons, a nuclear war would be extremely </w:t>
      </w:r>
      <w:proofErr w:type="spellStart"/>
      <w:r w:rsidRPr="00E224DE">
        <w:rPr>
          <w:sz w:val="8"/>
        </w:rPr>
        <w:t>destabilising</w:t>
      </w:r>
      <w:proofErr w:type="spellEnd"/>
      <w:r w:rsidRPr="00E224DE">
        <w:rPr>
          <w:sz w:val="8"/>
        </w:rPr>
        <w:t xml:space="preserve">, and it’s unclear whether </w:t>
      </w:r>
      <w:proofErr w:type="spellStart"/>
      <w:r w:rsidRPr="00E224DE">
        <w:rPr>
          <w:sz w:val="8"/>
        </w:rPr>
        <w:t>civilisation</w:t>
      </w:r>
      <w:proofErr w:type="spellEnd"/>
      <w:r w:rsidRPr="00E224DE">
        <w:rPr>
          <w:sz w:val="8"/>
        </w:rPr>
        <w:t xml:space="preserve"> could recover. How likely is a </w:t>
      </w:r>
      <w:r w:rsidRPr="00E224DE">
        <w:rPr>
          <w:rStyle w:val="Emphasis"/>
        </w:rPr>
        <w:t xml:space="preserve">nuclear war to </w:t>
      </w:r>
      <w:r w:rsidRPr="00E224DE">
        <w:rPr>
          <w:rStyle w:val="Emphasis"/>
          <w:highlight w:val="green"/>
        </w:rPr>
        <w:t xml:space="preserve">permanently end </w:t>
      </w:r>
      <w:proofErr w:type="spellStart"/>
      <w:r w:rsidRPr="00E224DE">
        <w:rPr>
          <w:rStyle w:val="Emphasis"/>
          <w:highlight w:val="green"/>
        </w:rPr>
        <w:t>civilisation</w:t>
      </w:r>
      <w:proofErr w:type="spellEnd"/>
      <w:r w:rsidRPr="00E224DE">
        <w:rPr>
          <w:sz w:val="8"/>
        </w:rPr>
        <w:t xml:space="preserve">? It’s very hard to estimate, but it seems hard to conclude that the chance of a </w:t>
      </w:r>
      <w:proofErr w:type="spellStart"/>
      <w:r w:rsidRPr="00E224DE">
        <w:rPr>
          <w:sz w:val="8"/>
        </w:rPr>
        <w:t>civilisation</w:t>
      </w:r>
      <w:proofErr w:type="spellEnd"/>
      <w:r w:rsidRPr="00E224DE">
        <w:rPr>
          <w:sz w:val="8"/>
        </w:rPr>
        <w:t xml:space="preserve">-ending nuclear war in the next century isn’t over 0.3%. That would mean the </w:t>
      </w:r>
      <w:r w:rsidRPr="00E224DE">
        <w:rPr>
          <w:rStyle w:val="StyleUnderline"/>
          <w:highlight w:val="green"/>
        </w:rPr>
        <w:t>risks</w:t>
      </w:r>
      <w:r w:rsidRPr="00E224DE">
        <w:rPr>
          <w:rStyle w:val="StyleUnderline"/>
        </w:rPr>
        <w:t xml:space="preserve"> from nuclear weapons </w:t>
      </w:r>
      <w:r w:rsidRPr="00E224DE">
        <w:rPr>
          <w:rStyle w:val="StyleUnderline"/>
          <w:highlight w:val="green"/>
        </w:rPr>
        <w:t>are greater than all</w:t>
      </w:r>
      <w:r w:rsidRPr="00E224DE">
        <w:rPr>
          <w:rStyle w:val="StyleUnderline"/>
        </w:rPr>
        <w:t xml:space="preserve"> the </w:t>
      </w:r>
      <w:r w:rsidRPr="00E224DE">
        <w:rPr>
          <w:rStyle w:val="StyleUnderline"/>
          <w:highlight w:val="green"/>
        </w:rPr>
        <w:t xml:space="preserve">natural risks </w:t>
      </w:r>
      <w:r w:rsidRPr="00E224DE">
        <w:rPr>
          <w:rStyle w:val="Emphasis"/>
          <w:highlight w:val="green"/>
        </w:rPr>
        <w:t>put together</w:t>
      </w:r>
      <w:r w:rsidRPr="00E224DE">
        <w:rPr>
          <w:sz w:val="8"/>
        </w:rPr>
        <w:t xml:space="preserve">. (Read more about nuclear risks.) </w:t>
      </w:r>
      <w:proofErr w:type="gramStart"/>
      <w:r w:rsidRPr="00E224DE">
        <w:rPr>
          <w:sz w:val="8"/>
        </w:rPr>
        <w:t>This is why</w:t>
      </w:r>
      <w:proofErr w:type="gramEnd"/>
      <w:r w:rsidRPr="00E224DE">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E224DE">
        <w:rPr>
          <w:sz w:val="8"/>
        </w:rPr>
        <w:t>civilisation</w:t>
      </w:r>
      <w:proofErr w:type="spellEnd"/>
      <w:r w:rsidRPr="00E224DE">
        <w:rPr>
          <w:sz w:val="8"/>
        </w:rPr>
        <w:t xml:space="preserve">. How big is the risk of run-away climate change? In 2015, President Obama said in his State of the Union address that:19 “No </w:t>
      </w:r>
      <w:proofErr w:type="gramStart"/>
      <w:r w:rsidRPr="00E224DE">
        <w:rPr>
          <w:sz w:val="8"/>
        </w:rPr>
        <w:t>challenge  poses</w:t>
      </w:r>
      <w:proofErr w:type="gramEnd"/>
      <w:r w:rsidRPr="00E224DE">
        <w:rPr>
          <w:sz w:val="8"/>
        </w:rPr>
        <w:t xml:space="preserve"> a greater threat to future generations than climate change” Climate change is certainly a major risk to </w:t>
      </w:r>
      <w:proofErr w:type="spellStart"/>
      <w:r w:rsidRPr="00E224DE">
        <w:rPr>
          <w:sz w:val="8"/>
        </w:rPr>
        <w:t>civilisation</w:t>
      </w:r>
      <w:proofErr w:type="spellEnd"/>
      <w:r w:rsidRPr="00E224DE">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E224DE">
        <w:rPr>
          <w:sz w:val="8"/>
        </w:rPr>
        <w:t>celsius</w:t>
      </w:r>
      <w:proofErr w:type="spellEnd"/>
      <w:r w:rsidRPr="00E224DE">
        <w:rPr>
          <w:sz w:val="8"/>
        </w:rPr>
        <w:t xml:space="preserve"> of warming. Image source </w:t>
      </w:r>
      <w:proofErr w:type="gramStart"/>
      <w:r w:rsidRPr="00E224DE">
        <w:rPr>
          <w:sz w:val="8"/>
        </w:rPr>
        <w:t>The</w:t>
      </w:r>
      <w:proofErr w:type="gramEnd"/>
      <w:r w:rsidRPr="00E224DE">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E224DE">
        <w:rPr>
          <w:sz w:val="8"/>
        </w:rPr>
        <w:t>reorganisation</w:t>
      </w:r>
      <w:proofErr w:type="spellEnd"/>
      <w:r w:rsidRPr="00E224DE">
        <w:rPr>
          <w:sz w:val="8"/>
        </w:rPr>
        <w:t xml:space="preserve"> of society. It would also probably increase </w:t>
      </w:r>
      <w:proofErr w:type="gramStart"/>
      <w:r w:rsidRPr="00E224DE">
        <w:rPr>
          <w:sz w:val="8"/>
        </w:rPr>
        <w:t>conflict, and</w:t>
      </w:r>
      <w:proofErr w:type="gramEnd"/>
      <w:r w:rsidRPr="00E224DE">
        <w:rPr>
          <w:sz w:val="8"/>
        </w:rPr>
        <w:t xml:space="preserve"> make us more vulnerable to other risks. (If you’re </w:t>
      </w:r>
      <w:proofErr w:type="spellStart"/>
      <w:r w:rsidRPr="00E224DE">
        <w:rPr>
          <w:sz w:val="8"/>
        </w:rPr>
        <w:t>sceptical</w:t>
      </w:r>
      <w:proofErr w:type="spellEnd"/>
      <w:r w:rsidRPr="00E224DE">
        <w:rPr>
          <w:sz w:val="8"/>
        </w:rPr>
        <w:t xml:space="preserve"> of climate models, then you should increase your uncertainty, which makes the situation more worrying.) So, it seems like the chance of a massive climate disaster created by CO2 is perhaps </w:t>
      </w:r>
      <w:proofErr w:type="gramStart"/>
      <w:r w:rsidRPr="00E224DE">
        <w:rPr>
          <w:sz w:val="8"/>
        </w:rPr>
        <w:t>similar to</w:t>
      </w:r>
      <w:proofErr w:type="gramEnd"/>
      <w:r w:rsidRPr="00E224DE">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E224DE">
        <w:rPr>
          <w:sz w:val="8"/>
        </w:rPr>
        <w:t>This is why</w:t>
      </w:r>
      <w:proofErr w:type="gramEnd"/>
      <w:r w:rsidRPr="00E224DE">
        <w:rPr>
          <w:sz w:val="8"/>
        </w:rPr>
        <w:t xml:space="preserve"> we need a movement that is concerned with safeguarding </w:t>
      </w:r>
      <w:proofErr w:type="spellStart"/>
      <w:r w:rsidRPr="00E224DE">
        <w:rPr>
          <w:sz w:val="8"/>
        </w:rPr>
        <w:t>civilisation</w:t>
      </w:r>
      <w:proofErr w:type="spellEnd"/>
      <w:r w:rsidRPr="00E224DE">
        <w:rPr>
          <w:sz w:val="8"/>
        </w:rPr>
        <w:t xml:space="preserve"> in general. Predicting the future of technology is difficult, but because we only have one </w:t>
      </w:r>
      <w:proofErr w:type="spellStart"/>
      <w:r w:rsidRPr="00E224DE">
        <w:rPr>
          <w:sz w:val="8"/>
        </w:rPr>
        <w:t>civilisation</w:t>
      </w:r>
      <w:proofErr w:type="spellEnd"/>
      <w:r w:rsidRPr="00E224DE">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E224DE">
        <w:rPr>
          <w:sz w:val="8"/>
        </w:rPr>
        <w:t>despite the fact that</w:t>
      </w:r>
      <w:proofErr w:type="gramEnd"/>
      <w:r w:rsidRPr="00E224DE">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E224DE">
        <w:rPr>
          <w:sz w:val="8"/>
        </w:rPr>
        <w:t>is capable of carrying</w:t>
      </w:r>
      <w:proofErr w:type="gramEnd"/>
      <w:r w:rsidRPr="00E224DE">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E224DE">
        <w:rPr>
          <w:sz w:val="8"/>
        </w:rPr>
        <w:t>civilisation</w:t>
      </w:r>
      <w:proofErr w:type="spellEnd"/>
      <w:r w:rsidRPr="00E224DE">
        <w:rPr>
          <w:sz w:val="8"/>
        </w:rPr>
        <w:t xml:space="preserve"> were, they probably wouldn’t have suggested nuclear weapons, genetic </w:t>
      </w:r>
      <w:proofErr w:type="gramStart"/>
      <w:r w:rsidRPr="00E224DE">
        <w:rPr>
          <w:sz w:val="8"/>
        </w:rPr>
        <w:t>engineering</w:t>
      </w:r>
      <w:proofErr w:type="gramEnd"/>
      <w:r w:rsidRPr="00E224DE">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E224DE">
        <w:rPr>
          <w:sz w:val="8"/>
        </w:rPr>
        <w:t>people, and</w:t>
      </w:r>
      <w:proofErr w:type="gramEnd"/>
      <w:r w:rsidRPr="00E224DE">
        <w:rPr>
          <w:sz w:val="8"/>
        </w:rPr>
        <w:t xml:space="preserve"> estimate a 19% chance of extinction before 2100.25 Risk At least 1 billion dead Human extinction Number killed by molecular nanotech weapons. 10% 5% Total killed by </w:t>
      </w:r>
      <w:proofErr w:type="spellStart"/>
      <w:r w:rsidRPr="00E224DE">
        <w:rPr>
          <w:sz w:val="8"/>
        </w:rPr>
        <w:t>superintelligent</w:t>
      </w:r>
      <w:proofErr w:type="spellEnd"/>
      <w:r w:rsidRPr="00E224DE">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E224DE">
        <w:rPr>
          <w:sz w:val="8"/>
        </w:rPr>
        <w:t>Will MacAskill</w:t>
      </w:r>
      <w:proofErr w:type="gramEnd"/>
      <w:r w:rsidRPr="00E224DE">
        <w:rPr>
          <w:sz w:val="8"/>
        </w:rPr>
        <w:t xml:space="preserve"> we discuss why he puts the risk of extinction this century at around 1%. In his </w:t>
      </w:r>
      <w:proofErr w:type="spellStart"/>
      <w:r w:rsidRPr="00E224DE">
        <w:rPr>
          <w:sz w:val="8"/>
        </w:rPr>
        <w:t>his</w:t>
      </w:r>
      <w:proofErr w:type="spellEnd"/>
      <w:r w:rsidRPr="00E224DE">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E224DE">
        <w:rPr>
          <w:sz w:val="8"/>
        </w:rPr>
        <w:t>prioritise</w:t>
      </w:r>
      <w:proofErr w:type="spellEnd"/>
      <w:r w:rsidRPr="00E224DE">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E224DE">
        <w:rPr>
          <w:sz w:val="8"/>
        </w:rPr>
        <w:t>Neglectedness</w:t>
      </w:r>
      <w:proofErr w:type="spellEnd"/>
      <w:r w:rsidRPr="00E224DE">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E224DE">
        <w:rPr>
          <w:sz w:val="8"/>
        </w:rPr>
        <w:t>neglectedness</w:t>
      </w:r>
      <w:proofErr w:type="spellEnd"/>
      <w:r w:rsidRPr="00E224DE">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E224DE">
        <w:rPr>
          <w:sz w:val="8"/>
        </w:rPr>
        <w:t>civilisation</w:t>
      </w:r>
      <w:proofErr w:type="spellEnd"/>
      <w:r w:rsidRPr="00E224DE">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E224DE">
        <w:rPr>
          <w:sz w:val="8"/>
        </w:rPr>
        <w:t>civilisation</w:t>
      </w:r>
      <w:proofErr w:type="spellEnd"/>
      <w:r w:rsidRPr="00E224DE">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E224DE">
        <w:rPr>
          <w:rStyle w:val="StyleUnderline"/>
        </w:rPr>
        <w:t>the stakes are millions of times</w:t>
      </w:r>
      <w:r w:rsidRPr="00E224DE">
        <w:rPr>
          <w:sz w:val="8"/>
        </w:rPr>
        <w:t xml:space="preserve"> higher — for good or evil. As Carl Sagan wrote on the costs of nuclear war in Foreign Affairs: </w:t>
      </w:r>
      <w:r w:rsidRPr="00E224DE">
        <w:rPr>
          <w:rStyle w:val="Emphasis"/>
        </w:rPr>
        <w:t xml:space="preserve">A </w:t>
      </w:r>
      <w:r w:rsidRPr="00E224DE">
        <w:rPr>
          <w:rStyle w:val="Emphasis"/>
          <w:highlight w:val="green"/>
        </w:rPr>
        <w:t>nuclear war imperils</w:t>
      </w:r>
      <w:r w:rsidRPr="00E224DE">
        <w:rPr>
          <w:rStyle w:val="Emphasis"/>
        </w:rPr>
        <w:t xml:space="preserve"> </w:t>
      </w:r>
      <w:proofErr w:type="gramStart"/>
      <w:r w:rsidRPr="00E224DE">
        <w:rPr>
          <w:rStyle w:val="Emphasis"/>
        </w:rPr>
        <w:t>all of</w:t>
      </w:r>
      <w:proofErr w:type="gramEnd"/>
      <w:r w:rsidRPr="00E224DE">
        <w:rPr>
          <w:rStyle w:val="Emphasis"/>
        </w:rPr>
        <w:t xml:space="preserve"> our descendants</w:t>
      </w:r>
      <w:r w:rsidRPr="00E224DE">
        <w:rPr>
          <w:sz w:val="8"/>
        </w:rPr>
        <w:t xml:space="preserve">, </w:t>
      </w:r>
      <w:r w:rsidRPr="00E224DE">
        <w:rPr>
          <w:rStyle w:val="StyleUnderline"/>
        </w:rPr>
        <w:t xml:space="preserve">for as long as there will be humans. Even if the population remains static, with an average lifetime of the order of 100 years, over a typical </w:t>
      </w:r>
      <w:proofErr w:type="gramStart"/>
      <w:r w:rsidRPr="00E224DE">
        <w:rPr>
          <w:rStyle w:val="StyleUnderline"/>
        </w:rPr>
        <w:t>time period</w:t>
      </w:r>
      <w:proofErr w:type="gramEnd"/>
      <w:r w:rsidRPr="00E224DE">
        <w:rPr>
          <w:rStyle w:val="StyleUnderline"/>
        </w:rPr>
        <w:t xml:space="preserve"> for the biological evolution of a successful species</w:t>
      </w:r>
      <w:r w:rsidRPr="00E224DE">
        <w:rPr>
          <w:sz w:val="8"/>
        </w:rPr>
        <w:t xml:space="preserve"> (roughly ten million years), </w:t>
      </w:r>
      <w:r w:rsidRPr="00E224DE">
        <w:rPr>
          <w:rStyle w:val="StyleUnderline"/>
        </w:rPr>
        <w:t xml:space="preserve">we are talking about some </w:t>
      </w:r>
      <w:r w:rsidRPr="00E224DE">
        <w:rPr>
          <w:rStyle w:val="Emphasis"/>
          <w:highlight w:val="green"/>
        </w:rPr>
        <w:t>500 trillion people</w:t>
      </w:r>
      <w:r w:rsidRPr="00E224DE">
        <w:rPr>
          <w:rStyle w:val="StyleUnderline"/>
        </w:rPr>
        <w:t xml:space="preserve"> yet to come</w:t>
      </w:r>
      <w:r w:rsidRPr="00E224DE">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E224DE">
        <w:rPr>
          <w:sz w:val="8"/>
        </w:rPr>
        <w:t>all of</w:t>
      </w:r>
      <w:proofErr w:type="gramEnd"/>
      <w:r w:rsidRPr="00E224DE">
        <w:rPr>
          <w:sz w:val="8"/>
        </w:rPr>
        <w:t xml:space="preserve"> our ancestors who contributed to the future of their descendants. Extinction is the undoing of the human enterprise. We’re glad the Romans didn’t let humanity go extinct, since it means that </w:t>
      </w:r>
      <w:proofErr w:type="gramStart"/>
      <w:r w:rsidRPr="00E224DE">
        <w:rPr>
          <w:sz w:val="8"/>
        </w:rPr>
        <w:t>all of</w:t>
      </w:r>
      <w:proofErr w:type="gramEnd"/>
      <w:r w:rsidRPr="00E224DE">
        <w:rPr>
          <w:sz w:val="8"/>
        </w:rPr>
        <w:t xml:space="preserve"> modern </w:t>
      </w:r>
      <w:proofErr w:type="spellStart"/>
      <w:r w:rsidRPr="00E224DE">
        <w:rPr>
          <w:sz w:val="8"/>
        </w:rPr>
        <w:t>civilisation</w:t>
      </w:r>
      <w:proofErr w:type="spellEnd"/>
      <w:r w:rsidRPr="00E224DE">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E224DE">
        <w:rPr>
          <w:sz w:val="8"/>
        </w:rPr>
        <w:t>civilisation</w:t>
      </w:r>
      <w:proofErr w:type="spellEnd"/>
      <w:r w:rsidRPr="00E224DE">
        <w:rPr>
          <w:sz w:val="8"/>
        </w:rPr>
        <w:t xml:space="preserve"> could create a world without need or </w:t>
      </w:r>
      <w:proofErr w:type="gramStart"/>
      <w:r w:rsidRPr="00E224DE">
        <w:rPr>
          <w:sz w:val="8"/>
        </w:rPr>
        <w:t>want, and</w:t>
      </w:r>
      <w:proofErr w:type="gramEnd"/>
      <w:r w:rsidRPr="00E224DE">
        <w:rPr>
          <w:sz w:val="8"/>
        </w:rPr>
        <w:t xml:space="preserve"> make </w:t>
      </w:r>
      <w:proofErr w:type="spellStart"/>
      <w:r w:rsidRPr="00E224DE">
        <w:rPr>
          <w:sz w:val="8"/>
        </w:rPr>
        <w:t>mindblowing</w:t>
      </w:r>
      <w:proofErr w:type="spellEnd"/>
      <w:r w:rsidRPr="00E224DE">
        <w:rPr>
          <w:sz w:val="8"/>
        </w:rPr>
        <w:t xml:space="preserve"> intellectual and artistic achievements. We could build a far more just and virtuous society. And there’s no in-</w:t>
      </w:r>
      <w:proofErr w:type="gramStart"/>
      <w:r w:rsidRPr="00E224DE">
        <w:rPr>
          <w:sz w:val="8"/>
        </w:rPr>
        <w:t>principle</w:t>
      </w:r>
      <w:proofErr w:type="gramEnd"/>
      <w:r w:rsidRPr="00E224DE">
        <w:rPr>
          <w:sz w:val="8"/>
        </w:rPr>
        <w:t xml:space="preserve"> reason why </w:t>
      </w:r>
      <w:proofErr w:type="spellStart"/>
      <w:r w:rsidRPr="00E224DE">
        <w:rPr>
          <w:sz w:val="8"/>
        </w:rPr>
        <w:t>civilisation</w:t>
      </w:r>
      <w:proofErr w:type="spellEnd"/>
      <w:r w:rsidRPr="00E224DE">
        <w:rPr>
          <w:sz w:val="8"/>
        </w:rPr>
        <w:t xml:space="preserve"> couldn’t reach other planets, of which there are some 100 billion in our galaxy.27 If we let </w:t>
      </w:r>
      <w:proofErr w:type="spellStart"/>
      <w:r w:rsidRPr="00E224DE">
        <w:rPr>
          <w:sz w:val="8"/>
        </w:rPr>
        <w:t>civilisation</w:t>
      </w:r>
      <w:proofErr w:type="spellEnd"/>
      <w:r w:rsidRPr="00E224DE">
        <w:rPr>
          <w:sz w:val="8"/>
        </w:rPr>
        <w:t xml:space="preserve"> end, then none of this can ever happen. We’re unsure whether this great future will really happen, but that’s </w:t>
      </w:r>
      <w:proofErr w:type="gramStart"/>
      <w:r w:rsidRPr="00E224DE">
        <w:rPr>
          <w:sz w:val="8"/>
        </w:rPr>
        <w:t>all the more</w:t>
      </w:r>
      <w:proofErr w:type="gramEnd"/>
      <w:r w:rsidRPr="00E224DE">
        <w:rPr>
          <w:sz w:val="8"/>
        </w:rPr>
        <w:t xml:space="preserve"> reason to keep </w:t>
      </w:r>
      <w:proofErr w:type="spellStart"/>
      <w:r w:rsidRPr="00E224DE">
        <w:rPr>
          <w:sz w:val="8"/>
        </w:rPr>
        <w:t>civilisation</w:t>
      </w:r>
      <w:proofErr w:type="spellEnd"/>
      <w:r w:rsidRPr="00E224DE">
        <w:rPr>
          <w:sz w:val="8"/>
        </w:rPr>
        <w:t xml:space="preserve"> going so we have a chance to find out. Failing to pass on the torch to the next generation might be the worst thing we could ever do. So, a couple of percent risk that </w:t>
      </w:r>
      <w:proofErr w:type="spellStart"/>
      <w:r w:rsidRPr="00E224DE">
        <w:rPr>
          <w:sz w:val="8"/>
        </w:rPr>
        <w:t>civilisation</w:t>
      </w:r>
      <w:proofErr w:type="spellEnd"/>
      <w:r w:rsidRPr="00E224DE">
        <w:rPr>
          <w:sz w:val="8"/>
        </w:rPr>
        <w:t xml:space="preserve"> ends </w:t>
      </w:r>
      <w:proofErr w:type="gramStart"/>
      <w:r w:rsidRPr="00E224DE">
        <w:rPr>
          <w:sz w:val="8"/>
        </w:rPr>
        <w:t>seems</w:t>
      </w:r>
      <w:proofErr w:type="gramEnd"/>
      <w:r w:rsidRPr="00E224DE">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E224DE">
        <w:rPr>
          <w:sz w:val="8"/>
        </w:rPr>
        <w:t>economics, and</w:t>
      </w:r>
      <w:proofErr w:type="gramEnd"/>
      <w:r w:rsidRPr="00E224DE">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E224DE">
        <w:rPr>
          <w:sz w:val="8"/>
        </w:rPr>
        <w:t>this is why</w:t>
      </w:r>
      <w:proofErr w:type="gramEnd"/>
      <w:r w:rsidRPr="00E224DE">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E224DE">
        <w:rPr>
          <w:sz w:val="8"/>
        </w:rPr>
        <w:t>favour</w:t>
      </w:r>
      <w:proofErr w:type="spellEnd"/>
      <w:r w:rsidRPr="00E224DE">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E224DE">
        <w:rPr>
          <w:sz w:val="8"/>
        </w:rPr>
        <w:t>neglectedness</w:t>
      </w:r>
      <w:proofErr w:type="spellEnd"/>
      <w:r w:rsidRPr="00E224DE">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E224DE">
        <w:rPr>
          <w:sz w:val="8"/>
        </w:rPr>
        <w:t>short-run</w:t>
      </w:r>
      <w:proofErr w:type="gramEnd"/>
      <w:r w:rsidRPr="00E224DE">
        <w:rPr>
          <w:sz w:val="8"/>
        </w:rPr>
        <w:t xml:space="preserve">) and we have decades of evidence on what works. This means working to reduce catastrophic risks looks worse on solvability. However, there is still much we can do, and given the huge scale and </w:t>
      </w:r>
      <w:proofErr w:type="spellStart"/>
      <w:r w:rsidRPr="00E224DE">
        <w:rPr>
          <w:sz w:val="8"/>
        </w:rPr>
        <w:t>neglectedness</w:t>
      </w:r>
      <w:proofErr w:type="spellEnd"/>
      <w:r w:rsidRPr="00E224DE">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E224DE">
        <w:rPr>
          <w:sz w:val="8"/>
        </w:rPr>
        <w:t>But,</w:t>
      </w:r>
      <w:proofErr w:type="gramEnd"/>
      <w:r w:rsidRPr="00E224DE">
        <w:rPr>
          <w:sz w:val="8"/>
        </w:rPr>
        <w:t xml:space="preserve"> lower stockpiles would also reduce the risks of accidents, as well as the chance that a nuclear war, if it occurred, would end </w:t>
      </w:r>
      <w:proofErr w:type="spellStart"/>
      <w:r w:rsidRPr="00E224DE">
        <w:rPr>
          <w:sz w:val="8"/>
        </w:rPr>
        <w:t>civilisation</w:t>
      </w:r>
      <w:proofErr w:type="spellEnd"/>
      <w:r w:rsidRPr="00E224DE">
        <w:rPr>
          <w:sz w:val="8"/>
        </w:rPr>
        <w:t xml:space="preserve">. We go into more depth on what you can do to tackle each risk within our problem profiles: AI safety Pandemic prevention </w:t>
      </w:r>
      <w:proofErr w:type="gramStart"/>
      <w:r w:rsidRPr="00E224DE">
        <w:rPr>
          <w:sz w:val="8"/>
        </w:rPr>
        <w:t>Nuclear</w:t>
      </w:r>
      <w:proofErr w:type="gramEnd"/>
      <w:r w:rsidRPr="00E224DE">
        <w:rPr>
          <w:sz w:val="8"/>
        </w:rPr>
        <w:t xml:space="preserve"> security Run-away climate change We don’t focus on naturally caused risks in this section, because they’re much less likely and we’re already doing a lot to deal with some of them. </w:t>
      </w:r>
      <w:r w:rsidRPr="00E224DE">
        <w:rPr>
          <w:rStyle w:val="Emphasis"/>
          <w:highlight w:val="green"/>
        </w:rPr>
        <w:t>Improved wealth and tech</w:t>
      </w:r>
      <w:r w:rsidRPr="00E224DE">
        <w:rPr>
          <w:sz w:val="8"/>
        </w:rPr>
        <w:t xml:space="preserve">nology </w:t>
      </w:r>
      <w:proofErr w:type="gramStart"/>
      <w:r w:rsidRPr="00E224DE">
        <w:rPr>
          <w:rStyle w:val="StyleUnderline"/>
          <w:highlight w:val="green"/>
        </w:rPr>
        <w:t>makes</w:t>
      </w:r>
      <w:proofErr w:type="gramEnd"/>
      <w:r w:rsidRPr="00E224DE">
        <w:rPr>
          <w:rStyle w:val="StyleUnderline"/>
          <w:highlight w:val="green"/>
        </w:rPr>
        <w:t xml:space="preserve"> us</w:t>
      </w:r>
      <w:r w:rsidRPr="00E224DE">
        <w:rPr>
          <w:sz w:val="8"/>
        </w:rPr>
        <w:t xml:space="preserve"> </w:t>
      </w:r>
      <w:r w:rsidRPr="00E224DE">
        <w:rPr>
          <w:rStyle w:val="StyleUnderline"/>
        </w:rPr>
        <w:t xml:space="preserve">more </w:t>
      </w:r>
      <w:r w:rsidRPr="00E224DE">
        <w:rPr>
          <w:rStyle w:val="Emphasis"/>
          <w:highlight w:val="green"/>
        </w:rPr>
        <w:t>resilient</w:t>
      </w:r>
      <w:r w:rsidRPr="00E224DE">
        <w:rPr>
          <w:rStyle w:val="StyleUnderline"/>
        </w:rPr>
        <w:t xml:space="preserve"> to natural risks</w:t>
      </w:r>
      <w:r w:rsidRPr="00E224DE">
        <w:rPr>
          <w:sz w:val="8"/>
        </w:rPr>
        <w:t xml:space="preserve">, and a huge amount of effort already goes into getting more of these. 2. Broad efforts to reduce risks Rather than try to reduce each risk individually, we can try to make </w:t>
      </w:r>
      <w:proofErr w:type="spellStart"/>
      <w:r w:rsidRPr="00E224DE">
        <w:rPr>
          <w:sz w:val="8"/>
        </w:rPr>
        <w:t>civilisation</w:t>
      </w:r>
      <w:proofErr w:type="spellEnd"/>
      <w:r w:rsidRPr="00E224DE">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E224DE">
        <w:rPr>
          <w:rStyle w:val="StyleUnderline"/>
          <w:highlight w:val="green"/>
        </w:rPr>
        <w:t xml:space="preserve">If we could </w:t>
      </w:r>
      <w:r w:rsidRPr="00E224DE">
        <w:rPr>
          <w:rStyle w:val="Emphasis"/>
          <w:highlight w:val="green"/>
        </w:rPr>
        <w:t>improve</w:t>
      </w:r>
      <w:r w:rsidRPr="00E224DE">
        <w:rPr>
          <w:sz w:val="8"/>
        </w:rPr>
        <w:t xml:space="preserve"> the </w:t>
      </w:r>
      <w:r w:rsidRPr="00E224DE">
        <w:rPr>
          <w:rStyle w:val="Emphasis"/>
          <w:highlight w:val="green"/>
        </w:rPr>
        <w:t>decision-making</w:t>
      </w:r>
      <w:r w:rsidRPr="00E224DE">
        <w:rPr>
          <w:rStyle w:val="StyleUnderline"/>
        </w:rPr>
        <w:t xml:space="preserve"> ability </w:t>
      </w:r>
      <w:r w:rsidRPr="00E224DE">
        <w:rPr>
          <w:rStyle w:val="StyleUnderline"/>
          <w:highlight w:val="green"/>
        </w:rPr>
        <w:t>of</w:t>
      </w:r>
      <w:r w:rsidRPr="00E224DE">
        <w:rPr>
          <w:sz w:val="8"/>
        </w:rPr>
        <w:t xml:space="preserve"> these </w:t>
      </w:r>
      <w:r w:rsidRPr="00E224DE">
        <w:rPr>
          <w:rStyle w:val="StyleUnderline"/>
        </w:rPr>
        <w:t xml:space="preserve">people and </w:t>
      </w:r>
      <w:r w:rsidRPr="00E224DE">
        <w:rPr>
          <w:rStyle w:val="StyleUnderline"/>
          <w:highlight w:val="green"/>
        </w:rPr>
        <w:t>institutions</w:t>
      </w:r>
      <w:r w:rsidRPr="00E224DE">
        <w:rPr>
          <w:sz w:val="8"/>
        </w:rPr>
        <w:t xml:space="preserve">, then </w:t>
      </w:r>
      <w:r w:rsidRPr="00E224DE">
        <w:rPr>
          <w:rStyle w:val="StyleUnderline"/>
          <w:highlight w:val="green"/>
        </w:rPr>
        <w:t>it would</w:t>
      </w:r>
      <w:r w:rsidRPr="00E224DE">
        <w:rPr>
          <w:rStyle w:val="StyleUnderline"/>
        </w:rPr>
        <w:t xml:space="preserve"> help to make society in general more </w:t>
      </w:r>
      <w:proofErr w:type="gramStart"/>
      <w:r w:rsidRPr="00E224DE">
        <w:rPr>
          <w:rStyle w:val="StyleUnderline"/>
        </w:rPr>
        <w:t>resilient, and</w:t>
      </w:r>
      <w:proofErr w:type="gramEnd"/>
      <w:r w:rsidRPr="00E224DE">
        <w:rPr>
          <w:rStyle w:val="StyleUnderline"/>
        </w:rPr>
        <w:t xml:space="preserve"> </w:t>
      </w:r>
      <w:r w:rsidRPr="00E224DE">
        <w:rPr>
          <w:rStyle w:val="Emphasis"/>
          <w:highlight w:val="green"/>
        </w:rPr>
        <w:t>solve many other problems</w:t>
      </w:r>
      <w:r w:rsidRPr="00E224DE">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E224DE">
        <w:rPr>
          <w:sz w:val="8"/>
        </w:rPr>
        <w:t>civilisation</w:t>
      </w:r>
      <w:proofErr w:type="spellEnd"/>
      <w:r w:rsidRPr="00E224DE">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E224DE">
        <w:rPr>
          <w:sz w:val="8"/>
        </w:rPr>
        <w:t>winter</w:t>
      </w:r>
      <w:proofErr w:type="gramEnd"/>
      <w:r w:rsidRPr="00E224DE">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E224DE">
        <w:rPr>
          <w:sz w:val="8"/>
        </w:rPr>
        <w:t>civilisation</w:t>
      </w:r>
      <w:proofErr w:type="spellEnd"/>
      <w:r w:rsidRPr="00E224DE">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E224DE">
        <w:rPr>
          <w:sz w:val="8"/>
        </w:rPr>
        <w:t>more resilient and wise</w:t>
      </w:r>
      <w:proofErr w:type="gramEnd"/>
      <w:r w:rsidRPr="00E224DE">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E224DE">
        <w:rPr>
          <w:sz w:val="8"/>
        </w:rPr>
        <w:t>But,</w:t>
      </w:r>
      <w:proofErr w:type="gramEnd"/>
      <w:r w:rsidRPr="00E224DE">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1CFB12E4" w14:textId="47A9AA65" w:rsidR="004E0D11" w:rsidRPr="00285360" w:rsidRDefault="004E0D11" w:rsidP="004E0D11">
      <w:pPr>
        <w:pStyle w:val="Heading4"/>
      </w:pPr>
      <w:r>
        <w:rPr>
          <w:rFonts w:asciiTheme="minorHAnsi" w:hAnsiTheme="minorHAnsi" w:cstheme="minorHAnsi"/>
        </w:rPr>
        <w:t xml:space="preserve">TJFs - </w:t>
      </w:r>
      <w:r w:rsidRPr="00C96BCE">
        <w:rPr>
          <w:rFonts w:asciiTheme="minorHAnsi" w:hAnsiTheme="minorHAnsi" w:cstheme="minorHAnsi"/>
        </w:rPr>
        <w:t>Prefer</w:t>
      </w:r>
      <w:r>
        <w:rPr>
          <w:rFonts w:asciiTheme="minorHAnsi" w:hAnsiTheme="minorHAnsi" w:cstheme="minorHAnsi"/>
        </w:rPr>
        <w:t xml:space="preserv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67108034" w14:textId="77777777" w:rsidR="004E0D11" w:rsidRDefault="004E0D11" w:rsidP="004E0D11">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42" w:history="1">
        <w:r w:rsidRPr="00507FCF">
          <w:rPr>
            <w:rStyle w:val="Hyperlink"/>
          </w:rPr>
          <w:t>https://sethbaum.com/ac/2016_SpaceEthics.pdf</w:t>
        </w:r>
      </w:hyperlink>
      <w:r>
        <w:t xml:space="preserve">] </w:t>
      </w:r>
      <w:proofErr w:type="spellStart"/>
      <w:r>
        <w:t>brett</w:t>
      </w:r>
      <w:proofErr w:type="spellEnd"/>
    </w:p>
    <w:p w14:paraId="7F1340C0" w14:textId="77777777" w:rsidR="004E0D11" w:rsidRPr="0084237F" w:rsidRDefault="004E0D11" w:rsidP="004E0D11">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20A7FB3D" w14:textId="77777777" w:rsidR="004E0D11" w:rsidRPr="0084237F" w:rsidRDefault="004E0D11" w:rsidP="004E0D11">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675E25CE" w14:textId="77777777" w:rsidR="004E0D11" w:rsidRPr="0084237F" w:rsidRDefault="004E0D11" w:rsidP="004E0D11">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21DD3717" w14:textId="77777777" w:rsidR="004E0D11" w:rsidRPr="0084237F" w:rsidRDefault="004E0D11" w:rsidP="004E0D11">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3E972C5F" w14:textId="621F841F" w:rsidR="004E0D11" w:rsidRDefault="004E0D11" w:rsidP="004E0D11">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6E1C93FE" w14:textId="74F633FD" w:rsidR="009668EC" w:rsidRPr="00622484" w:rsidRDefault="009668EC" w:rsidP="009668EC">
      <w:pPr>
        <w:pStyle w:val="Heading4"/>
        <w:rPr>
          <w:rFonts w:cs="Calibri"/>
          <w:color w:val="FF0000"/>
        </w:rPr>
      </w:pPr>
      <w:r w:rsidRPr="00E224DE">
        <w:rPr>
          <w:rFonts w:cs="Calibri"/>
        </w:rPr>
        <w:t xml:space="preserve">That outweighs -- util is key to research around space because analysis of consequences is critical to any research about the big picture of space exploration, mining, satellites, etc. </w:t>
      </w:r>
      <w:r w:rsidRPr="00622484">
        <w:rPr>
          <w:rFonts w:cs="Calibri"/>
          <w:color w:val="FF0000"/>
        </w:rPr>
        <w:t xml:space="preserve">Two impacts: 1] Fairness, as </w:t>
      </w:r>
      <w:proofErr w:type="spellStart"/>
      <w:r w:rsidRPr="00622484">
        <w:rPr>
          <w:rFonts w:cs="Calibri"/>
          <w:color w:val="FF0000"/>
        </w:rPr>
        <w:t>it’s</w:t>
      </w:r>
      <w:proofErr w:type="spellEnd"/>
      <w:r w:rsidRPr="00622484">
        <w:rPr>
          <w:rFonts w:cs="Calibri"/>
          <w:color w:val="FF0000"/>
        </w:rPr>
        <w:t xml:space="preserve">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488E0922" w14:textId="77777777" w:rsidR="004E0D11" w:rsidRDefault="004E0D11" w:rsidP="004E0D11">
      <w:pPr>
        <w:pStyle w:val="Heading3"/>
      </w:pPr>
      <w:r>
        <w:t xml:space="preserve">1AC – </w:t>
      </w:r>
      <w:proofErr w:type="spellStart"/>
      <w:r>
        <w:t>Underview</w:t>
      </w:r>
      <w:proofErr w:type="spellEnd"/>
    </w:p>
    <w:p w14:paraId="0C014847" w14:textId="77777777" w:rsidR="004E0D11" w:rsidRPr="0022458B" w:rsidRDefault="004E0D11" w:rsidP="004E0D11">
      <w:pPr>
        <w:pStyle w:val="Heading4"/>
        <w:rPr>
          <w:rFonts w:asciiTheme="minorHAnsi" w:hAnsiTheme="minorHAnsi" w:cstheme="minorHAnsi"/>
        </w:rPr>
      </w:pPr>
      <w:r w:rsidRPr="0022458B">
        <w:rPr>
          <w:rFonts w:asciiTheme="minorHAnsi" w:hAnsiTheme="minorHAnsi" w:cstheme="minorHAnsi"/>
        </w:rPr>
        <w:t xml:space="preserve">1] 1AR theory is legit – anything else means infinite abuse – drop the debater – 1AR is too short to make up for the time trade-off – no RVIs – 6 min 2NR means they can brute force me every time – competing </w:t>
      </w:r>
      <w:proofErr w:type="spellStart"/>
      <w:r w:rsidRPr="0022458B">
        <w:rPr>
          <w:rFonts w:asciiTheme="minorHAnsi" w:hAnsiTheme="minorHAnsi" w:cstheme="minorHAnsi"/>
        </w:rPr>
        <w:t>interps</w:t>
      </w:r>
      <w:proofErr w:type="spellEnd"/>
      <w:r w:rsidRPr="0022458B">
        <w:rPr>
          <w:rFonts w:asciiTheme="minorHAnsi" w:hAnsiTheme="minorHAnsi" w:cstheme="minorHAnsi"/>
        </w:rPr>
        <w:t xml:space="preserve"> – otherwise the 2NR could drown the aff in arguments while playing defense</w:t>
      </w:r>
    </w:p>
    <w:p w14:paraId="283E86FD" w14:textId="77777777" w:rsidR="004E0D11" w:rsidRPr="00C5250B" w:rsidRDefault="004E0D11" w:rsidP="004E0D11"/>
    <w:p w14:paraId="73BBF083" w14:textId="77777777" w:rsidR="00FE5F42" w:rsidRPr="004E0D11" w:rsidRDefault="00FE5F42" w:rsidP="004E0D11"/>
    <w:sectPr w:rsidR="00FE5F42" w:rsidRPr="004E0D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2776702951344"/>
    <w:docVar w:name="VerbatimVersion" w:val="5.1"/>
  </w:docVars>
  <w:rsids>
    <w:rsidRoot w:val="00CB2C99"/>
    <w:rsid w:val="000139A3"/>
    <w:rsid w:val="00100833"/>
    <w:rsid w:val="00104529"/>
    <w:rsid w:val="00105942"/>
    <w:rsid w:val="00107396"/>
    <w:rsid w:val="00144A4C"/>
    <w:rsid w:val="00176AB0"/>
    <w:rsid w:val="00177B7D"/>
    <w:rsid w:val="0018322D"/>
    <w:rsid w:val="001B5776"/>
    <w:rsid w:val="001E527A"/>
    <w:rsid w:val="001F78CE"/>
    <w:rsid w:val="00251FC7"/>
    <w:rsid w:val="002664DA"/>
    <w:rsid w:val="002855A7"/>
    <w:rsid w:val="002B146A"/>
    <w:rsid w:val="002B5E17"/>
    <w:rsid w:val="00315690"/>
    <w:rsid w:val="00316B75"/>
    <w:rsid w:val="00325646"/>
    <w:rsid w:val="003460F2"/>
    <w:rsid w:val="0038158C"/>
    <w:rsid w:val="003902BA"/>
    <w:rsid w:val="003A09E2"/>
    <w:rsid w:val="00407037"/>
    <w:rsid w:val="004605D6"/>
    <w:rsid w:val="004C60E8"/>
    <w:rsid w:val="004E0D11"/>
    <w:rsid w:val="004E3579"/>
    <w:rsid w:val="004E728B"/>
    <w:rsid w:val="004F39E0"/>
    <w:rsid w:val="005013F7"/>
    <w:rsid w:val="00537BD5"/>
    <w:rsid w:val="0057268A"/>
    <w:rsid w:val="005D2912"/>
    <w:rsid w:val="006065BD"/>
    <w:rsid w:val="00622484"/>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45B9D"/>
    <w:rsid w:val="00860984"/>
    <w:rsid w:val="008B196D"/>
    <w:rsid w:val="008B3ECB"/>
    <w:rsid w:val="008B4E85"/>
    <w:rsid w:val="008C1B2E"/>
    <w:rsid w:val="0091627E"/>
    <w:rsid w:val="009668EC"/>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2C99"/>
    <w:rsid w:val="00CC5298"/>
    <w:rsid w:val="00CD736E"/>
    <w:rsid w:val="00CD798D"/>
    <w:rsid w:val="00CE161E"/>
    <w:rsid w:val="00CF59A8"/>
    <w:rsid w:val="00D325A9"/>
    <w:rsid w:val="00D36A8A"/>
    <w:rsid w:val="00D61409"/>
    <w:rsid w:val="00D6691E"/>
    <w:rsid w:val="00D71170"/>
    <w:rsid w:val="00D9464E"/>
    <w:rsid w:val="00DA1C92"/>
    <w:rsid w:val="00DA25D4"/>
    <w:rsid w:val="00DA4F58"/>
    <w:rsid w:val="00DA6538"/>
    <w:rsid w:val="00E15E75"/>
    <w:rsid w:val="00E5262C"/>
    <w:rsid w:val="00EC7DC4"/>
    <w:rsid w:val="00ED30CF"/>
    <w:rsid w:val="00F176EF"/>
    <w:rsid w:val="00F45E10"/>
    <w:rsid w:val="00F6364A"/>
    <w:rsid w:val="00F9113A"/>
    <w:rsid w:val="00FA580F"/>
    <w:rsid w:val="00FE2546"/>
    <w:rsid w:val="00FE5F4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6D977"/>
  <w15:chartTrackingRefBased/>
  <w15:docId w15:val="{D2AEFD65-EFC8-46C6-BB60-49C2ABF90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0D11"/>
    <w:rPr>
      <w:rFonts w:ascii="Calibri" w:hAnsi="Calibri" w:cs="Calibri"/>
    </w:rPr>
  </w:style>
  <w:style w:type="paragraph" w:styleId="Heading1">
    <w:name w:val="heading 1"/>
    <w:aliases w:val="Pocket"/>
    <w:basedOn w:val="Normal"/>
    <w:next w:val="Normal"/>
    <w:link w:val="Heading1Char"/>
    <w:qFormat/>
    <w:rsid w:val="00CB2C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2C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CB2C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CB2C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2C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2C99"/>
  </w:style>
  <w:style w:type="character" w:customStyle="1" w:styleId="Heading1Char">
    <w:name w:val="Heading 1 Char"/>
    <w:aliases w:val="Pocket Char"/>
    <w:basedOn w:val="DefaultParagraphFont"/>
    <w:link w:val="Heading1"/>
    <w:rsid w:val="00CB2C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2C99"/>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CB2C9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B2C99"/>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CB2C9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2C99"/>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CB2C9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CB2C99"/>
    <w:rPr>
      <w:color w:val="auto"/>
      <w:u w:val="none"/>
    </w:rPr>
  </w:style>
  <w:style w:type="character" w:styleId="FollowedHyperlink">
    <w:name w:val="FollowedHyperlink"/>
    <w:basedOn w:val="DefaultParagraphFont"/>
    <w:uiPriority w:val="99"/>
    <w:semiHidden/>
    <w:unhideWhenUsed/>
    <w:rsid w:val="00CB2C99"/>
    <w:rPr>
      <w:color w:val="auto"/>
      <w:u w:val="none"/>
    </w:rPr>
  </w:style>
  <w:style w:type="character" w:styleId="UnresolvedMention">
    <w:name w:val="Unresolved Mention"/>
    <w:basedOn w:val="DefaultParagraphFont"/>
    <w:uiPriority w:val="99"/>
    <w:semiHidden/>
    <w:unhideWhenUsed/>
    <w:rsid w:val="00FA580F"/>
    <w:rPr>
      <w:color w:val="605E5C"/>
      <w:shd w:val="clear" w:color="auto" w:fill="E1DFDD"/>
    </w:rPr>
  </w:style>
  <w:style w:type="paragraph" w:customStyle="1" w:styleId="Emphasis1">
    <w:name w:val="Emphasis1"/>
    <w:basedOn w:val="Normal"/>
    <w:link w:val="Emphasis"/>
    <w:uiPriority w:val="7"/>
    <w:qFormat/>
    <w:rsid w:val="00FA580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FA580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FA580F"/>
    <w:pPr>
      <w:widowControl w:val="0"/>
      <w:spacing w:line="240" w:lineRule="auto"/>
      <w:ind w:left="720"/>
      <w:jc w:val="both"/>
    </w:pPr>
    <w:rPr>
      <w:b/>
      <w:iCs/>
      <w:u w:val="single"/>
    </w:rPr>
  </w:style>
  <w:style w:type="character" w:customStyle="1" w:styleId="underline">
    <w:name w:val="underline"/>
    <w:basedOn w:val="DefaultParagraphFont"/>
    <w:qFormat/>
    <w:rsid w:val="00FA580F"/>
    <w:rPr>
      <w:u w:val="single"/>
    </w:rPr>
  </w:style>
  <w:style w:type="paragraph" w:styleId="DocumentMap">
    <w:name w:val="Document Map"/>
    <w:basedOn w:val="Normal"/>
    <w:link w:val="DocumentMapChar"/>
    <w:uiPriority w:val="99"/>
    <w:semiHidden/>
    <w:unhideWhenUsed/>
    <w:rsid w:val="00FA580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A580F"/>
    <w:rPr>
      <w:rFonts w:ascii="Lucida Grande" w:hAnsi="Lucida Grande" w:cs="Lucida Grande"/>
    </w:rPr>
  </w:style>
  <w:style w:type="character" w:customStyle="1" w:styleId="namedate">
    <w:name w:val="name+date"/>
    <w:basedOn w:val="DefaultParagraphFont"/>
    <w:uiPriority w:val="1"/>
    <w:qFormat/>
    <w:rsid w:val="00FA580F"/>
    <w:rPr>
      <w:b/>
      <w:sz w:val="26"/>
      <w:u w:val="none"/>
    </w:rPr>
  </w:style>
  <w:style w:type="paragraph" w:customStyle="1" w:styleId="analytics">
    <w:name w:val="analytics"/>
    <w:basedOn w:val="Normal"/>
    <w:next w:val="Normal"/>
    <w:qFormat/>
    <w:rsid w:val="00FA580F"/>
    <w:rPr>
      <w:b/>
      <w:color w:val="000000" w:themeColor="text1"/>
      <w:sz w:val="26"/>
    </w:rPr>
  </w:style>
  <w:style w:type="paragraph" w:styleId="BlockText">
    <w:name w:val="Block Text"/>
    <w:basedOn w:val="Normal"/>
    <w:uiPriority w:val="99"/>
    <w:semiHidden/>
    <w:unhideWhenUsed/>
    <w:rsid w:val="00FA580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FA580F"/>
    <w:pPr>
      <w:ind w:left="720"/>
      <w:contextualSpacing/>
    </w:pPr>
  </w:style>
  <w:style w:type="paragraph" w:customStyle="1" w:styleId="Analytics0">
    <w:name w:val="Analytics"/>
    <w:next w:val="NormalWeb"/>
    <w:link w:val="AnalyticsChar"/>
    <w:uiPriority w:val="4"/>
    <w:qFormat/>
    <w:rsid w:val="00FA580F"/>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FA580F"/>
    <w:rPr>
      <w:rFonts w:ascii="Calibri" w:eastAsiaTheme="majorEastAsia" w:hAnsi="Calibri" w:cstheme="majorBidi"/>
      <w:b/>
      <w:iCs/>
      <w:sz w:val="26"/>
      <w:szCs w:val="28"/>
    </w:rPr>
  </w:style>
  <w:style w:type="paragraph" w:styleId="NormalWeb">
    <w:name w:val="Normal (Web)"/>
    <w:basedOn w:val="Normal"/>
    <w:uiPriority w:val="99"/>
    <w:semiHidden/>
    <w:unhideWhenUsed/>
    <w:rsid w:val="00FA580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www.jstor.org/stable/10.7312/molt15912"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space.com/starlink-satellite-reentry-ozone-depletion-atmosphere" TargetMode="External"/><Relationship Id="rId42" Type="http://schemas.openxmlformats.org/officeDocument/2006/relationships/hyperlink" Target="https://sethbaum.com/ac/2016_SpaceEthics.pdf" TargetMode="Externa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41" Type="http://schemas.openxmlformats.org/officeDocument/2006/relationships/hyperlink" Target="https://80000hours.org/articles/extinction-risk/"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swfound.org/media/206951/johnson2020_referenceworkentry_thelegalstatusofmegaleoconstel.pdf" TargetMode="External"/><Relationship Id="rId40"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express.co.uk/news/science/916405/ozone-layer-destroyed-recovering-mass-extinction-dinosaurs"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letters2president.org/letters/24312" TargetMode="External"/><Relationship Id="rId43" Type="http://schemas.openxmlformats.org/officeDocument/2006/relationships/fontTable" Target="fontTable.xm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public.wmo.int/en/media/news/ozone-layer-recovery-environmental-success-story"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23116</Words>
  <Characters>131762</Characters>
  <Application>Microsoft Office Word</Application>
  <DocSecurity>0</DocSecurity>
  <Lines>1098</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7</cp:revision>
  <dcterms:created xsi:type="dcterms:W3CDTF">2022-01-22T15:48:00Z</dcterms:created>
  <dcterms:modified xsi:type="dcterms:W3CDTF">2022-01-22T19:06:00Z</dcterms:modified>
</cp:coreProperties>
</file>