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57463" w14:textId="541F211C" w:rsidR="00A95652" w:rsidRDefault="00C724B4" w:rsidP="00C724B4">
      <w:pPr>
        <w:pStyle w:val="Heading1"/>
      </w:pPr>
      <w:r>
        <w:t>1AC</w:t>
      </w:r>
    </w:p>
    <w:p w14:paraId="25F8B4F4" w14:textId="77777777" w:rsidR="00831C66" w:rsidRDefault="00831C66" w:rsidP="008D5ABD">
      <w:pPr>
        <w:pStyle w:val="Heading3"/>
      </w:pPr>
      <w:r>
        <w:t>1AC---Debris</w:t>
      </w:r>
    </w:p>
    <w:p w14:paraId="5142BB39" w14:textId="77777777" w:rsidR="00831C66" w:rsidRPr="00C2163C" w:rsidRDefault="00831C66" w:rsidP="00831C66">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08155799" w14:textId="77777777" w:rsidR="00831C66" w:rsidRPr="009F0990" w:rsidRDefault="00831C66" w:rsidP="00831C66">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brett</w:t>
      </w:r>
    </w:p>
    <w:p w14:paraId="35CE2C8C" w14:textId="77777777" w:rsidR="00831C66" w:rsidRPr="006A32EE" w:rsidRDefault="00831C66" w:rsidP="00831C66">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Starlink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418FD7E4" w14:textId="77777777" w:rsidR="00831C66" w:rsidRPr="00F1098E" w:rsidRDefault="00831C66" w:rsidP="00831C66">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465A2849" w14:textId="77777777" w:rsidR="00831C66" w:rsidRPr="00FD2E13" w:rsidRDefault="00831C66" w:rsidP="00831C66">
      <w:pPr>
        <w:rPr>
          <w:sz w:val="8"/>
          <w:szCs w:val="8"/>
        </w:rPr>
      </w:pPr>
      <w:r w:rsidRPr="00FD2E13">
        <w:rPr>
          <w:sz w:val="8"/>
          <w:szCs w:val="8"/>
        </w:rPr>
        <w:t>Results</w:t>
      </w:r>
    </w:p>
    <w:p w14:paraId="0BC845ED" w14:textId="77777777" w:rsidR="00831C66" w:rsidRPr="00FD2E13" w:rsidRDefault="00831C66" w:rsidP="00831C66">
      <w:pPr>
        <w:rPr>
          <w:sz w:val="8"/>
          <w:szCs w:val="8"/>
        </w:rPr>
      </w:pPr>
      <w:r w:rsidRPr="00FD2E13">
        <w:rPr>
          <w:sz w:val="8"/>
          <w:szCs w:val="8"/>
        </w:rPr>
        <w:t>The overall setting</w:t>
      </w:r>
    </w:p>
    <w:p w14:paraId="1D2F3A90" w14:textId="77777777" w:rsidR="00831C66" w:rsidRPr="00FD2E13" w:rsidRDefault="00831C66" w:rsidP="00831C66">
      <w:pPr>
        <w:rPr>
          <w:sz w:val="8"/>
          <w:szCs w:val="8"/>
        </w:rPr>
      </w:pP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37E67942" w14:textId="77777777" w:rsidR="00831C66" w:rsidRPr="00FD2E13" w:rsidRDefault="00831C66" w:rsidP="00831C66">
      <w:pPr>
        <w:rPr>
          <w:sz w:val="8"/>
          <w:szCs w:val="8"/>
        </w:rPr>
      </w:pPr>
      <w:r w:rsidRPr="00FD2E13">
        <w:rPr>
          <w:sz w:val="8"/>
          <w:szCs w:val="8"/>
        </w:rPr>
        <w:t>Figure 1</w:t>
      </w:r>
    </w:p>
    <w:p w14:paraId="1FC6B5BD" w14:textId="77777777" w:rsidR="00831C66" w:rsidRPr="00FD2E13" w:rsidRDefault="00831C66" w:rsidP="00831C66">
      <w:pPr>
        <w:rPr>
          <w:sz w:val="8"/>
          <w:szCs w:val="8"/>
        </w:rPr>
      </w:pPr>
      <w:r w:rsidRPr="00FD2E13">
        <w:rPr>
          <w:sz w:val="8"/>
          <w:szCs w:val="8"/>
        </w:rPr>
        <w:t>[Figure 1 omitted]</w:t>
      </w:r>
      <w:r>
        <w:rPr>
          <w:sz w:val="8"/>
          <w:szCs w:val="8"/>
        </w:rPr>
        <w:tab/>
      </w:r>
    </w:p>
    <w:p w14:paraId="2536E88E" w14:textId="77777777" w:rsidR="00831C66" w:rsidRPr="00FD2E13" w:rsidRDefault="00831C66" w:rsidP="00831C66">
      <w:pPr>
        <w:rPr>
          <w:sz w:val="8"/>
          <w:szCs w:val="8"/>
        </w:rPr>
      </w:pP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468461B5" w14:textId="77777777" w:rsidR="00831C66" w:rsidRPr="00FD2E13" w:rsidRDefault="00831C66" w:rsidP="00831C66">
      <w:pPr>
        <w:rPr>
          <w:sz w:val="8"/>
          <w:szCs w:val="8"/>
        </w:rPr>
      </w:pPr>
      <w:r w:rsidRPr="00FD2E13">
        <w:rPr>
          <w:sz w:val="8"/>
          <w:szCs w:val="8"/>
        </w:rPr>
        <w:t>Full size image</w:t>
      </w:r>
    </w:p>
    <w:p w14:paraId="5FA53997" w14:textId="77777777" w:rsidR="00831C66" w:rsidRPr="00FD2E13" w:rsidRDefault="00831C66" w:rsidP="00831C66">
      <w:pPr>
        <w:rPr>
          <w:sz w:val="8"/>
          <w:szCs w:val="8"/>
        </w:rPr>
      </w:pP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09F31B7" w14:textId="77777777" w:rsidR="00831C66" w:rsidRPr="00FD2E13" w:rsidRDefault="00831C66" w:rsidP="00831C66">
      <w:pPr>
        <w:rPr>
          <w:sz w:val="8"/>
          <w:szCs w:val="8"/>
        </w:rPr>
      </w:pPr>
      <w:r w:rsidRPr="00FD2E13">
        <w:rPr>
          <w:sz w:val="8"/>
          <w:szCs w:val="8"/>
        </w:rPr>
        <w:t>Figure 2</w:t>
      </w:r>
    </w:p>
    <w:p w14:paraId="56432DD8" w14:textId="77777777" w:rsidR="00831C66" w:rsidRPr="00FD2E13" w:rsidRDefault="00831C66" w:rsidP="00831C66">
      <w:pPr>
        <w:rPr>
          <w:sz w:val="8"/>
          <w:szCs w:val="8"/>
        </w:rPr>
      </w:pPr>
      <w:r w:rsidRPr="00FD2E13">
        <w:rPr>
          <w:sz w:val="8"/>
          <w:szCs w:val="8"/>
        </w:rPr>
        <w:t>[Figure 2 omitted]</w:t>
      </w:r>
    </w:p>
    <w:p w14:paraId="6A4294AD" w14:textId="77777777" w:rsidR="00831C66" w:rsidRPr="00FD2E13" w:rsidRDefault="00831C66" w:rsidP="00831C66">
      <w:pPr>
        <w:rPr>
          <w:sz w:val="8"/>
          <w:szCs w:val="8"/>
        </w:rPr>
      </w:pPr>
      <w:r w:rsidRPr="00FD2E13">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174EAF8E" w14:textId="77777777" w:rsidR="00831C66" w:rsidRPr="00FD2E13" w:rsidRDefault="00831C66" w:rsidP="00831C66">
      <w:pPr>
        <w:rPr>
          <w:sz w:val="8"/>
          <w:szCs w:val="8"/>
        </w:rPr>
      </w:pPr>
      <w:r w:rsidRPr="00FD2E13">
        <w:rPr>
          <w:sz w:val="8"/>
          <w:szCs w:val="8"/>
        </w:rPr>
        <w:t>Full size image</w:t>
      </w:r>
    </w:p>
    <w:p w14:paraId="40B193FB" w14:textId="77777777" w:rsidR="00831C66" w:rsidRPr="00977410" w:rsidRDefault="00831C66" w:rsidP="00831C66">
      <w:pPr>
        <w:rPr>
          <w:sz w:val="16"/>
        </w:rPr>
      </w:pPr>
      <w:r w:rsidRPr="00977410">
        <w:rPr>
          <w:sz w:val="16"/>
        </w:rPr>
        <w:t xml:space="preserve">When completed, </w:t>
      </w:r>
      <w:r w:rsidRPr="00A033F0">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7786E344" w14:textId="77777777" w:rsidR="00831C66" w:rsidRPr="00977410" w:rsidRDefault="00831C66" w:rsidP="00831C66">
      <w:pPr>
        <w:rPr>
          <w:rStyle w:val="Emphasis"/>
        </w:rPr>
      </w:pPr>
      <w:r w:rsidRPr="00977410">
        <w:rPr>
          <w:rStyle w:val="Emphasis"/>
        </w:rPr>
        <w:t>Enhanced collision risk</w:t>
      </w:r>
    </w:p>
    <w:p w14:paraId="0CC994CD" w14:textId="77777777" w:rsidR="00831C66" w:rsidRPr="00977410" w:rsidRDefault="00831C66" w:rsidP="00831C66">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2C5E41EF" w14:textId="77777777" w:rsidR="00831C66" w:rsidRPr="00F20EA6" w:rsidRDefault="00831C66" w:rsidP="00831C66">
      <w:pPr>
        <w:rPr>
          <w:sz w:val="8"/>
          <w:szCs w:val="8"/>
        </w:rPr>
      </w:pPr>
      <w:r w:rsidRPr="00F20EA6">
        <w:rPr>
          <w:sz w:val="8"/>
          <w:szCs w:val="8"/>
        </w:rPr>
        <w:t>Figure 3</w:t>
      </w:r>
    </w:p>
    <w:p w14:paraId="37142FE9" w14:textId="77777777" w:rsidR="00831C66" w:rsidRPr="00F20EA6" w:rsidRDefault="00831C66" w:rsidP="00831C66">
      <w:pPr>
        <w:rPr>
          <w:sz w:val="8"/>
          <w:szCs w:val="8"/>
        </w:rPr>
      </w:pPr>
      <w:r w:rsidRPr="00F20EA6">
        <w:rPr>
          <w:sz w:val="8"/>
          <w:szCs w:val="8"/>
        </w:rPr>
        <w:t>[Figure 3 omitted]</w:t>
      </w:r>
    </w:p>
    <w:p w14:paraId="1C7EDF6E" w14:textId="77777777" w:rsidR="00831C66" w:rsidRPr="00F20EA6" w:rsidRDefault="00831C66" w:rsidP="00831C66">
      <w:pPr>
        <w:rPr>
          <w:sz w:val="8"/>
          <w:szCs w:val="8"/>
        </w:rPr>
      </w:pP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4A4E3403" w14:textId="77777777" w:rsidR="00831C66" w:rsidRPr="00F20EA6" w:rsidRDefault="00831C66" w:rsidP="00831C66">
      <w:pPr>
        <w:rPr>
          <w:sz w:val="8"/>
          <w:szCs w:val="8"/>
        </w:rPr>
      </w:pPr>
      <w:r w:rsidRPr="00F20EA6">
        <w:rPr>
          <w:sz w:val="8"/>
          <w:szCs w:val="8"/>
        </w:rPr>
        <w:t>Full size image</w:t>
      </w:r>
    </w:p>
    <w:p w14:paraId="352E21A5" w14:textId="77777777" w:rsidR="00831C66" w:rsidRPr="00CA2C4F" w:rsidRDefault="00831C66" w:rsidP="00831C66">
      <w:pPr>
        <w:rPr>
          <w:sz w:val="16"/>
        </w:rPr>
      </w:pPr>
      <w:r w:rsidRPr="00F20EA6">
        <w:rPr>
          <w:sz w:val="16"/>
        </w:rPr>
        <w:t xml:space="preserve">Deorbiting satellites will be tracked and operational satellites can manoeuvre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45CD8684" w14:textId="77777777" w:rsidR="00831C66" w:rsidRPr="00F20EA6" w:rsidRDefault="00831C66" w:rsidP="00831C66">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manoeuvres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78AE4C0B" w14:textId="77777777" w:rsidR="00831C66" w:rsidRPr="00977410" w:rsidRDefault="00831C66" w:rsidP="00831C66">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51A836E2" w14:textId="77777777" w:rsidR="00831C66" w:rsidRPr="00977410" w:rsidRDefault="00831C66" w:rsidP="00831C66">
      <w:pPr>
        <w:rPr>
          <w:sz w:val="16"/>
          <w:szCs w:val="16"/>
        </w:rPr>
      </w:pPr>
      <w:r w:rsidRPr="00977410">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3D4E63BA" w14:textId="77777777" w:rsidR="00831C66" w:rsidRDefault="00831C66" w:rsidP="00831C66">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354B86E" w14:textId="77777777" w:rsidR="00831C66" w:rsidRPr="00977410" w:rsidRDefault="00831C66" w:rsidP="00831C66">
      <w:pPr>
        <w:rPr>
          <w:sz w:val="16"/>
          <w:szCs w:val="16"/>
        </w:rPr>
      </w:pPr>
    </w:p>
    <w:p w14:paraId="64340FFA" w14:textId="77777777" w:rsidR="00831C66" w:rsidRDefault="00831C66" w:rsidP="00831C66">
      <w:pPr>
        <w:pStyle w:val="Heading4"/>
      </w:pPr>
      <w:bookmarkStart w:id="0" w:name="_Hlk89888149"/>
      <w:r>
        <w:t xml:space="preserve">No alt causes or thumpers---absent megaconstellations,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3C55D69E" w14:textId="77777777" w:rsidR="00831C66" w:rsidRPr="0022425B" w:rsidRDefault="00831C66" w:rsidP="00831C66">
      <w:r>
        <w:t>---1 collision a decade is hardly enough to trigger Kessler syndrome.</w:t>
      </w:r>
    </w:p>
    <w:p w14:paraId="4417525A" w14:textId="77777777" w:rsidR="00831C66" w:rsidRDefault="00831C66" w:rsidP="00831C66">
      <w:r w:rsidRPr="009C597A">
        <w:rPr>
          <w:rStyle w:val="Style13ptBold"/>
        </w:rPr>
        <w:t>Liou et al. 18</w:t>
      </w:r>
      <w:r>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brett</w:t>
      </w:r>
    </w:p>
    <w:p w14:paraId="4DBF1033" w14:textId="77777777" w:rsidR="00831C66" w:rsidRPr="003214A1" w:rsidRDefault="00831C66" w:rsidP="00831C66">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35DD55A3" w14:textId="77777777" w:rsidR="00831C66" w:rsidRPr="003214A1" w:rsidRDefault="00831C66" w:rsidP="00831C66">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072B1148" w14:textId="77777777" w:rsidR="00831C66" w:rsidRPr="007E5006" w:rsidRDefault="00831C66" w:rsidP="00831C66">
      <w:pPr>
        <w:rPr>
          <w:rStyle w:val="Emphasis"/>
        </w:rPr>
      </w:pPr>
      <w:r w:rsidRPr="007E5006">
        <w:rPr>
          <w:rStyle w:val="Emphasis"/>
        </w:rPr>
        <w:t xml:space="preserve">The LEO Environment </w:t>
      </w:r>
      <w:r w:rsidRPr="00A033F0">
        <w:rPr>
          <w:rStyle w:val="Emphasis"/>
          <w:highlight w:val="green"/>
        </w:rPr>
        <w:t>without Large Constellations</w:t>
      </w:r>
    </w:p>
    <w:p w14:paraId="1A429A13" w14:textId="77777777" w:rsidR="00831C66" w:rsidRPr="003214A1" w:rsidRDefault="00831C66" w:rsidP="00831C66">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081D971C" w14:textId="77777777" w:rsidR="00831C66" w:rsidRPr="001C5F3A" w:rsidRDefault="00831C66" w:rsidP="00831C66">
      <w:pPr>
        <w:rPr>
          <w:sz w:val="16"/>
          <w:szCs w:val="16"/>
        </w:rPr>
      </w:pPr>
      <w:r w:rsidRPr="001C5F3A">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723AB63B" w14:textId="77777777" w:rsidR="00831C66" w:rsidRPr="001C5F3A" w:rsidRDefault="00831C66" w:rsidP="00831C66">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516DE3F4" w14:textId="77777777" w:rsidR="00831C66" w:rsidRPr="001C5F3A" w:rsidRDefault="00831C66" w:rsidP="00831C66">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7FCEDE7B" w14:textId="77777777" w:rsidR="00831C66" w:rsidRDefault="00831C66" w:rsidP="00831C66"/>
    <w:p w14:paraId="3E3A0287" w14:textId="77777777" w:rsidR="00831C66" w:rsidRPr="00033E38" w:rsidRDefault="00831C66" w:rsidP="00831C66">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527FD9F8" w14:textId="77777777" w:rsidR="00831C66" w:rsidRPr="000F20C1" w:rsidRDefault="00831C66" w:rsidP="00831C66">
      <w:r w:rsidRPr="00750661">
        <w:rPr>
          <w:rStyle w:val="Style13ptBold"/>
        </w:rPr>
        <w:t>Dockrill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brett</w:t>
      </w:r>
    </w:p>
    <w:p w14:paraId="0DD9F2A3" w14:textId="77777777" w:rsidR="00831C66" w:rsidRDefault="00831C66" w:rsidP="00831C66">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In fact a number of space shuttle windows have been replaced because of damage caused by material that was analysed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defence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7D3E0E22" w14:textId="77777777" w:rsidR="00831C66" w:rsidRDefault="00831C66" w:rsidP="00831C66">
      <w:pPr>
        <w:rPr>
          <w:rStyle w:val="StyleUnderline"/>
        </w:rPr>
      </w:pPr>
    </w:p>
    <w:bookmarkEnd w:id="0"/>
    <w:p w14:paraId="50B13406" w14:textId="77777777" w:rsidR="00831C66" w:rsidRPr="00A87F24" w:rsidRDefault="00831C66" w:rsidP="00831C66">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3925A5D1" w14:textId="77777777" w:rsidR="00831C66" w:rsidRPr="002F7FDF" w:rsidRDefault="00831C66" w:rsidP="00831C66">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brett</w:t>
      </w:r>
    </w:p>
    <w:p w14:paraId="74572262" w14:textId="77777777" w:rsidR="00831C66" w:rsidRPr="007216D2" w:rsidRDefault="00831C66" w:rsidP="00831C66">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r w:rsidRPr="00A033F0">
        <w:rPr>
          <w:rStyle w:val="Emphasis"/>
          <w:highlight w:val="green"/>
        </w:rPr>
        <w:t>whether</w:t>
      </w:r>
      <w:r w:rsidRPr="002F7FDF">
        <w:rPr>
          <w:rStyle w:val="Emphasis"/>
        </w:rPr>
        <w:t xml:space="preserve"> or not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4DCEF32D" w14:textId="77777777" w:rsidR="00831C66" w:rsidRPr="00527BE3" w:rsidRDefault="00831C66" w:rsidP="00831C66">
      <w:pPr>
        <w:rPr>
          <w:rStyle w:val="Emphasis"/>
        </w:rPr>
      </w:pPr>
    </w:p>
    <w:p w14:paraId="1753DCA4" w14:textId="77777777" w:rsidR="00831C66" w:rsidRDefault="00831C66" w:rsidP="00831C66">
      <w:pPr>
        <w:pStyle w:val="Heading4"/>
      </w:pPr>
      <w:bookmarkStart w:id="1" w:name="_Hlk73826158"/>
      <w:r>
        <w:t xml:space="preserve">Nuclear war causes </w:t>
      </w:r>
      <w:r w:rsidRPr="00606DAD">
        <w:rPr>
          <w:u w:val="single"/>
        </w:rPr>
        <w:t>extinction</w:t>
      </w:r>
      <w:r>
        <w:t>.</w:t>
      </w:r>
    </w:p>
    <w:p w14:paraId="07444A83" w14:textId="77777777" w:rsidR="00831C66" w:rsidRDefault="00831C66" w:rsidP="00831C66">
      <w:r>
        <w:rPr>
          <w:rStyle w:val="Style13ptBold"/>
        </w:rPr>
        <w:t xml:space="preserve">Trevithick and Rogoway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brett</w:t>
      </w:r>
    </w:p>
    <w:p w14:paraId="61EB2947" w14:textId="77777777" w:rsidR="00831C66" w:rsidRDefault="00831C66" w:rsidP="00831C66">
      <w:pPr>
        <w:rPr>
          <w:sz w:val="16"/>
        </w:rPr>
      </w:pPr>
      <w:r>
        <w:rPr>
          <w:sz w:val="16"/>
        </w:rPr>
        <w:t>A global threat</w:t>
      </w:r>
    </w:p>
    <w:p w14:paraId="159B70A6" w14:textId="77777777" w:rsidR="00831C66" w:rsidRPr="000A0D07" w:rsidRDefault="00831C66" w:rsidP="00831C66">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073D3A58" w14:textId="77777777" w:rsidR="00831C66" w:rsidRDefault="00831C66" w:rsidP="00831C66">
      <w:pPr>
        <w:rPr>
          <w:sz w:val="16"/>
        </w:rPr>
      </w:pPr>
      <w:hyperlink r:id="rId12" w:tgtFrame="_blank" w:history="1">
        <w:r w:rsidRPr="000A0D07">
          <w:rPr>
            <w:rStyle w:val="Hyperlink"/>
            <w:color w:val="000000"/>
            <w:sz w:val="16"/>
            <w:u w:val="single"/>
          </w:rPr>
          <w:t>In 2012</w:t>
        </w:r>
      </w:hyperlink>
      <w:r w:rsidRPr="000A0D07">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52F3F19F" w14:textId="77777777" w:rsidR="00831C66" w:rsidRDefault="00831C66" w:rsidP="00831C66">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73894EAE" w14:textId="77777777" w:rsidR="00831C66" w:rsidRDefault="00831C66" w:rsidP="00831C66">
      <w:pPr>
        <w:rPr>
          <w:sz w:val="16"/>
        </w:rPr>
      </w:pPr>
      <w:r>
        <w:rPr>
          <w:sz w:val="16"/>
        </w:rPr>
        <w:t>Robcock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759C54F4" w14:textId="77777777" w:rsidR="00831C66" w:rsidRDefault="00831C66" w:rsidP="00831C66">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09741CA4" w14:textId="77777777" w:rsidR="00831C66" w:rsidRDefault="00831C66" w:rsidP="00831C66">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467B66C4" w14:textId="77777777" w:rsidR="00831C66" w:rsidRDefault="00831C66" w:rsidP="00831C66">
      <w:pPr>
        <w:rPr>
          <w:sz w:val="16"/>
        </w:rPr>
      </w:pPr>
      <w:r>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072246F9" w14:textId="77777777" w:rsidR="00831C66" w:rsidRDefault="00831C66" w:rsidP="00831C66">
      <w:pPr>
        <w:rPr>
          <w:sz w:val="16"/>
        </w:rPr>
      </w:pPr>
      <w:r>
        <w:rPr>
          <w:sz w:val="16"/>
        </w:rPr>
        <w:t xml:space="preserve">In 2014, Michael Mills and Julia Lee-Taylor, both then working at the federally-funded National Center for Atmospheric Research's (NCAR) Earth System Laboratory, authored another paper with Robcock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490962CC" w14:textId="77777777" w:rsidR="00831C66" w:rsidRDefault="00831C66" w:rsidP="00831C66">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082009A0" w14:textId="77777777" w:rsidR="00831C66" w:rsidRDefault="00831C66" w:rsidP="00831C66">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use a larger number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501DE69D" w14:textId="77777777" w:rsidR="00831C66" w:rsidRDefault="00831C66" w:rsidP="00831C66">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2624E450" w14:textId="77777777" w:rsidR="00831C66" w:rsidRDefault="00831C66" w:rsidP="00831C66">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70578B47" w14:textId="77777777" w:rsidR="00831C66" w:rsidRDefault="00831C66" w:rsidP="00831C66">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r w:rsidRPr="00A033F0">
        <w:rPr>
          <w:rStyle w:val="Emphasis"/>
          <w:highlight w:val="green"/>
        </w:rPr>
        <w:t>second-order</w:t>
      </w:r>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6987282A" w14:textId="77777777" w:rsidR="00831C66" w:rsidRDefault="00831C66" w:rsidP="00831C66">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011CB964" w14:textId="77777777" w:rsidR="00831C66" w:rsidRPr="000A0D07" w:rsidRDefault="00831C66" w:rsidP="00831C66">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4600D48B" w14:textId="77777777" w:rsidR="00831C66" w:rsidRPr="000A0D07" w:rsidRDefault="00831C66" w:rsidP="00831C66">
      <w:pPr>
        <w:rPr>
          <w:sz w:val="8"/>
          <w:szCs w:val="8"/>
        </w:rPr>
      </w:pPr>
      <w:r w:rsidRPr="000A0D07">
        <w:rPr>
          <w:sz w:val="8"/>
          <w:szCs w:val="8"/>
        </w:rPr>
        <w:t>How great is the risk?</w:t>
      </w:r>
    </w:p>
    <w:p w14:paraId="28E6C093" w14:textId="77777777" w:rsidR="00831C66" w:rsidRPr="000A0D07" w:rsidRDefault="00831C66" w:rsidP="00831C66">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377691CF" w14:textId="77777777" w:rsidR="00831C66" w:rsidRPr="000A0D07" w:rsidRDefault="00831C66" w:rsidP="00831C66">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5AC473D6" w14:textId="77777777" w:rsidR="00831C66" w:rsidRPr="000A0D07" w:rsidRDefault="00831C66" w:rsidP="00831C66">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3D9CB714" w14:textId="77777777" w:rsidR="00831C66" w:rsidRPr="000A0D07" w:rsidRDefault="00831C66" w:rsidP="00831C66">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4028480B" w14:textId="77777777" w:rsidR="00831C66" w:rsidRDefault="00831C66" w:rsidP="00831C66">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6460964D" w14:textId="77777777" w:rsidR="00831C66" w:rsidRDefault="00831C66" w:rsidP="00831C66"/>
    <w:bookmarkEnd w:id="1"/>
    <w:p w14:paraId="6872ECAD" w14:textId="77777777" w:rsidR="00831C66" w:rsidRPr="008F1C54" w:rsidRDefault="00831C66" w:rsidP="00831C66">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1BEE877C" w14:textId="77777777" w:rsidR="00831C66" w:rsidRPr="005E2E9A" w:rsidRDefault="00831C66" w:rsidP="00831C66">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Asher Isbrucker***</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brett</w:t>
      </w:r>
    </w:p>
    <w:p w14:paraId="28D06356" w14:textId="77777777" w:rsidR="00831C66" w:rsidRDefault="00831C66" w:rsidP="00831C66">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The event he’s referring to was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5D7F9210" w14:textId="77777777" w:rsidR="00831C66" w:rsidRPr="005E2E9A" w:rsidRDefault="00831C66" w:rsidP="00831C66">
      <w:pPr>
        <w:rPr>
          <w:rStyle w:val="Emphasis"/>
          <w:rFonts w:asciiTheme="minorHAnsi" w:hAnsiTheme="minorHAnsi" w:cstheme="minorHAnsi"/>
        </w:rPr>
      </w:pPr>
    </w:p>
    <w:p w14:paraId="02135605" w14:textId="77777777" w:rsidR="00831C66" w:rsidRPr="004C0FEF" w:rsidRDefault="00831C66" w:rsidP="00831C66">
      <w:pPr>
        <w:pStyle w:val="Heading4"/>
      </w:pPr>
      <w:r>
        <w:t>Tele-health</w:t>
      </w:r>
      <w:r w:rsidRPr="002D7841">
        <w:t xml:space="preserve"> </w:t>
      </w:r>
      <w:r>
        <w:t>sats solve</w:t>
      </w:r>
      <w:r w:rsidRPr="002D7841">
        <w:t xml:space="preserve"> </w:t>
      </w:r>
      <w:r w:rsidRPr="002D7841">
        <w:rPr>
          <w:u w:val="single"/>
        </w:rPr>
        <w:t>pandemics</w:t>
      </w:r>
      <w:r>
        <w:t xml:space="preserve">. </w:t>
      </w:r>
    </w:p>
    <w:p w14:paraId="3AD7A800" w14:textId="77777777" w:rsidR="00831C66" w:rsidRPr="002D7841" w:rsidRDefault="00831C66" w:rsidP="00831C66">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brett</w:t>
      </w:r>
    </w:p>
    <w:p w14:paraId="7E54EBF4" w14:textId="77777777" w:rsidR="00831C66" w:rsidRPr="002D7841" w:rsidRDefault="00831C66" w:rsidP="00831C66">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1AECEC53" w14:textId="77777777" w:rsidR="00831C66" w:rsidRPr="002D7841" w:rsidRDefault="00831C66" w:rsidP="00831C66">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0E32E939" w14:textId="77777777" w:rsidR="00831C66" w:rsidRDefault="00831C66" w:rsidP="00831C66">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5229E49B" w14:textId="77777777" w:rsidR="00831C66" w:rsidRPr="002D7841" w:rsidRDefault="00831C66" w:rsidP="00831C66">
      <w:pPr>
        <w:rPr>
          <w:sz w:val="16"/>
        </w:rPr>
      </w:pPr>
    </w:p>
    <w:p w14:paraId="2C33F14A" w14:textId="77777777" w:rsidR="00831C66" w:rsidRDefault="00831C66" w:rsidP="00831C66">
      <w:pPr>
        <w:pStyle w:val="Heading4"/>
      </w:pPr>
      <w:r>
        <w:t>Extinction.</w:t>
      </w:r>
    </w:p>
    <w:p w14:paraId="5FBC7BB2" w14:textId="77777777" w:rsidR="00831C66" w:rsidRDefault="00831C66" w:rsidP="00831C66">
      <w:pPr>
        <w:rPr>
          <w:rStyle w:val="Hyperlink"/>
        </w:rPr>
      </w:pPr>
      <w:r w:rsidRPr="009E71C0">
        <w:rPr>
          <w:rStyle w:val="Style13ptBold"/>
        </w:rPr>
        <w:t>Dhillon 17</w:t>
      </w:r>
      <w:r w:rsidRPr="009E71C0">
        <w:t xml:space="preserve"> [Ranu</w:t>
      </w:r>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brett</w:t>
      </w:r>
    </w:p>
    <w:p w14:paraId="5CE2575F" w14:textId="77777777" w:rsidR="00831C66" w:rsidRPr="00CC7F42" w:rsidRDefault="00831C66" w:rsidP="00831C66">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vaccines, and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In Ebola’s aftermath, there have been calls for a mechanism for responding to pandemics similar to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Institut Pasteur and the National Institute of Health and Medical Research in France, the Wellcome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02F96AAA" w14:textId="77777777" w:rsidR="008D5ABD" w:rsidRDefault="008D5ABD" w:rsidP="008D5ABD">
      <w:pPr>
        <w:pStyle w:val="Heading3"/>
      </w:pPr>
      <w:r>
        <w:t>1AC---Ozone</w:t>
      </w:r>
    </w:p>
    <w:p w14:paraId="357DBED2" w14:textId="77777777" w:rsidR="008D5ABD" w:rsidRPr="006646A9" w:rsidRDefault="008D5ABD" w:rsidP="008D5ABD">
      <w:pPr>
        <w:pStyle w:val="Heading4"/>
      </w:pPr>
      <w:r>
        <w:t xml:space="preserve">Ozone is recovering now, breakdown causes </w:t>
      </w:r>
      <w:r>
        <w:rPr>
          <w:u w:val="single"/>
        </w:rPr>
        <w:t>existential environmental disaster</w:t>
      </w:r>
      <w:r>
        <w:t>.</w:t>
      </w:r>
    </w:p>
    <w:p w14:paraId="340E4793" w14:textId="77777777" w:rsidR="008D5ABD" w:rsidRDefault="008D5ABD" w:rsidP="008D5ABD">
      <w:r w:rsidRPr="00B1374B">
        <w:rPr>
          <w:rStyle w:val="Style13ptBold"/>
        </w:rPr>
        <w:t>WMO 21</w:t>
      </w:r>
      <w:r>
        <w:t xml:space="preserve"> [World Meteorological Organization; 2021; “Ozone layer recovery is an environmental success story,” </w:t>
      </w:r>
      <w:hyperlink r:id="rId33" w:history="1">
        <w:r w:rsidRPr="00623F4B">
          <w:rPr>
            <w:rStyle w:val="Hyperlink"/>
          </w:rPr>
          <w:t>https://public.wmo.int/en/media/news/ozone-layer-recovery-environmental-success-story</w:t>
        </w:r>
      </w:hyperlink>
      <w:r>
        <w:t>] brett</w:t>
      </w:r>
    </w:p>
    <w:p w14:paraId="22DC8F3F" w14:textId="77777777" w:rsidR="008D5ABD" w:rsidRPr="00026DC7" w:rsidRDefault="008D5ABD" w:rsidP="008D5ABD">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the result of human emited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02702A40" w14:textId="77777777" w:rsidR="008D5ABD" w:rsidRPr="008F0942" w:rsidRDefault="008D5ABD" w:rsidP="008D5ABD">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24117BDE" w14:textId="77777777" w:rsidR="008D5ABD" w:rsidRPr="00026DC7" w:rsidRDefault="008D5ABD" w:rsidP="008D5ABD">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4DC9CA58" w14:textId="77777777" w:rsidR="008D5ABD" w:rsidRPr="00D232BA" w:rsidRDefault="008D5ABD" w:rsidP="008D5ABD">
      <w:pPr>
        <w:rPr>
          <w:sz w:val="16"/>
        </w:rPr>
      </w:pPr>
      <w:r w:rsidRPr="00D232BA">
        <w:rPr>
          <w:sz w:val="16"/>
        </w:rPr>
        <w:t xml:space="preserve">The most recent WMO /UN Environment Programme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 </w:t>
      </w:r>
    </w:p>
    <w:p w14:paraId="51646284" w14:textId="77777777" w:rsidR="008D5ABD" w:rsidRPr="00B1374B" w:rsidRDefault="008D5ABD" w:rsidP="008D5ABD">
      <w:pPr>
        <w:rPr>
          <w:sz w:val="12"/>
          <w:szCs w:val="12"/>
        </w:rPr>
      </w:pPr>
      <w:r w:rsidRPr="00B1374B">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132445E9" w14:textId="77777777" w:rsidR="008D5ABD" w:rsidRPr="00B1374B" w:rsidRDefault="008D5ABD" w:rsidP="008D5ABD">
      <w:pPr>
        <w:rPr>
          <w:sz w:val="12"/>
          <w:szCs w:val="12"/>
        </w:rPr>
      </w:pPr>
      <w:r w:rsidRPr="00B1374B">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719ABAF5" w14:textId="77777777" w:rsidR="008D5ABD" w:rsidRPr="00B1374B" w:rsidRDefault="008D5ABD" w:rsidP="008D5ABD">
      <w:pPr>
        <w:rPr>
          <w:sz w:val="12"/>
          <w:szCs w:val="12"/>
        </w:rPr>
      </w:pPr>
      <w:r w:rsidRPr="00B1374B">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58033580" w14:textId="77777777" w:rsidR="008D5ABD" w:rsidRPr="00B1374B" w:rsidRDefault="008D5ABD" w:rsidP="008D5ABD">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0E2849F1" w14:textId="77777777" w:rsidR="008D5ABD" w:rsidRPr="00B1374B" w:rsidRDefault="008D5ABD" w:rsidP="008D5ABD">
      <w:pPr>
        <w:rPr>
          <w:rStyle w:val="Emphasis"/>
        </w:rPr>
      </w:pPr>
      <w:r w:rsidRPr="00B1374B">
        <w:rPr>
          <w:rStyle w:val="Emphasis"/>
        </w:rPr>
        <w:t>Ozone and climate</w:t>
      </w:r>
    </w:p>
    <w:p w14:paraId="3AA95F3E" w14:textId="77777777" w:rsidR="008D5ABD" w:rsidRPr="00B1374B" w:rsidRDefault="008D5ABD" w:rsidP="008D5ABD">
      <w:pPr>
        <w:rPr>
          <w:sz w:val="16"/>
          <w:szCs w:val="16"/>
        </w:rPr>
      </w:pPr>
      <w:r w:rsidRPr="00B1374B">
        <w:rPr>
          <w:sz w:val="16"/>
          <w:szCs w:val="16"/>
        </w:rPr>
        <w:t>The theme for this year is Montreal Protocol – keeping us, our food and vaccines cool.</w:t>
      </w:r>
    </w:p>
    <w:p w14:paraId="0EB7AC50" w14:textId="77777777" w:rsidR="008D5ABD" w:rsidRPr="00B76F0B" w:rsidRDefault="008D5ABD" w:rsidP="008D5ABD">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375A23EC" w14:textId="77777777" w:rsidR="008D5ABD" w:rsidRPr="00B76F0B" w:rsidRDefault="008D5ABD" w:rsidP="008D5ABD">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1820EAAE" w14:textId="77777777" w:rsidR="008D5ABD" w:rsidRPr="00B76F0B" w:rsidRDefault="008D5ABD" w:rsidP="008D5ABD">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41D7D5CD" w14:textId="77777777" w:rsidR="008D5ABD" w:rsidRPr="00B76F0B" w:rsidRDefault="008D5ABD" w:rsidP="008D5ABD">
      <w:pPr>
        <w:rPr>
          <w:sz w:val="12"/>
          <w:szCs w:val="12"/>
        </w:rPr>
      </w:pPr>
      <w:r w:rsidRPr="00B76F0B">
        <w:rPr>
          <w:sz w:val="12"/>
          <w:szCs w:val="12"/>
        </w:rPr>
        <w:t>Therefore, the future evolution of the ozone layer will be influenced by the concentrations of these long-lived greenhouse gases, and by climate change.</w:t>
      </w:r>
    </w:p>
    <w:p w14:paraId="1031E2FB" w14:textId="77777777" w:rsidR="008D5ABD" w:rsidRPr="00B76F0B" w:rsidRDefault="008D5ABD" w:rsidP="008D5ABD">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64DD71ED" w14:textId="77777777" w:rsidR="008D5ABD" w:rsidRPr="00821873" w:rsidRDefault="008D5ABD" w:rsidP="008D5ABD">
      <w:pPr>
        <w:rPr>
          <w:sz w:val="16"/>
          <w:szCs w:val="16"/>
        </w:rPr>
      </w:pP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1E687A86" w14:textId="77777777" w:rsidR="008D5ABD" w:rsidRPr="00821873" w:rsidRDefault="008D5ABD" w:rsidP="008D5ABD">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29312FF6" w14:textId="77777777" w:rsidR="008D5ABD" w:rsidRPr="00821873" w:rsidRDefault="008D5ABD" w:rsidP="008D5ABD">
      <w:pPr>
        <w:rPr>
          <w:rStyle w:val="Emphasis"/>
        </w:rPr>
      </w:pPr>
      <w:r w:rsidRPr="00821873">
        <w:rPr>
          <w:rStyle w:val="Emphasis"/>
        </w:rPr>
        <w:t>UV Radiation</w:t>
      </w:r>
    </w:p>
    <w:p w14:paraId="5F09BC91" w14:textId="77777777" w:rsidR="008D5ABD" w:rsidRPr="00DD0D2F" w:rsidRDefault="008D5ABD" w:rsidP="008D5ABD">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1393FC77" w14:textId="77777777" w:rsidR="008D5ABD" w:rsidRPr="00DD0D2F" w:rsidRDefault="008D5ABD" w:rsidP="008D5ABD">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2F492963" w14:textId="77777777" w:rsidR="008D5ABD" w:rsidRPr="00DD0D2F" w:rsidRDefault="008D5ABD" w:rsidP="008D5ABD">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affect plant growth, pathogen and pest defence, and food crop quality.</w:t>
      </w:r>
    </w:p>
    <w:p w14:paraId="24C591BC" w14:textId="77777777" w:rsidR="008D5ABD" w:rsidRPr="00DD0D2F" w:rsidRDefault="008D5ABD" w:rsidP="008D5ABD">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4A7499CF" w14:textId="77777777" w:rsidR="008D5ABD" w:rsidRPr="00DD0D2F" w:rsidRDefault="008D5ABD" w:rsidP="008D5ABD">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763D8319" w14:textId="77777777" w:rsidR="008D5ABD" w:rsidRPr="008F0942" w:rsidRDefault="008D5ABD" w:rsidP="008D5ABD"/>
    <w:p w14:paraId="30DB3B50" w14:textId="77777777" w:rsidR="008D5ABD" w:rsidRPr="007C1A99" w:rsidRDefault="008D5ABD" w:rsidP="008D5ABD">
      <w:pPr>
        <w:pStyle w:val="Heading4"/>
      </w:pPr>
      <w:r>
        <w:rPr>
          <w:u w:val="single"/>
        </w:rPr>
        <w:t>Megaconstellations</w:t>
      </w:r>
      <w:r>
        <w:t xml:space="preserve"> of satellites and frequent </w:t>
      </w:r>
      <w:r>
        <w:rPr>
          <w:u w:val="single"/>
        </w:rPr>
        <w:t>re-entry</w:t>
      </w:r>
      <w:r>
        <w:t xml:space="preserve"> causes </w:t>
      </w:r>
      <w:r w:rsidRPr="007C1A99">
        <w:rPr>
          <w:u w:val="single"/>
        </w:rPr>
        <w:t>Ozone Hole 2.0</w:t>
      </w:r>
    </w:p>
    <w:p w14:paraId="657F2ED2" w14:textId="77777777" w:rsidR="008D5ABD" w:rsidRDefault="008D5ABD" w:rsidP="008D5ABD">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4" w:history="1">
        <w:r w:rsidRPr="00975C20">
          <w:rPr>
            <w:rStyle w:val="Hyperlink"/>
          </w:rPr>
          <w:t>https://www.space.com/starlink-satellite-reentry-ozone-depletion-atmosphere</w:t>
        </w:r>
      </w:hyperlink>
      <w:r>
        <w:t>] brett</w:t>
      </w:r>
    </w:p>
    <w:p w14:paraId="5B34286C" w14:textId="77777777" w:rsidR="008D5ABD" w:rsidRDefault="008D5ABD" w:rsidP="008D5ABD">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7AFF93EB" w14:textId="77777777" w:rsidR="008D5ABD" w:rsidRPr="00CD5495" w:rsidRDefault="008D5ABD" w:rsidP="008D5ABD">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39DA92A9" w14:textId="77777777" w:rsidR="008D5ABD" w:rsidRPr="008D3109" w:rsidRDefault="008D5ABD" w:rsidP="008D5ABD">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113933A4" w14:textId="77777777" w:rsidR="008D5ABD" w:rsidRPr="008D3109" w:rsidRDefault="008D5ABD" w:rsidP="008D5ABD">
      <w:pPr>
        <w:rPr>
          <w:sz w:val="16"/>
        </w:rPr>
      </w:pP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5A7ED0AD" w14:textId="77777777" w:rsidR="008D5ABD" w:rsidRPr="008D3109" w:rsidRDefault="008D5ABD" w:rsidP="008D5ABD">
      <w:pPr>
        <w:rPr>
          <w:sz w:val="16"/>
          <w:szCs w:val="16"/>
        </w:rPr>
      </w:pPr>
      <w:r w:rsidRPr="008D3109">
        <w:rPr>
          <w:sz w:val="16"/>
          <w:szCs w:val="16"/>
        </w:rPr>
        <w:t>Related: SpaceX's Starlink satellite megaconstellation launches in photos</w:t>
      </w:r>
    </w:p>
    <w:p w14:paraId="4E185C3B" w14:textId="77777777" w:rsidR="008D5ABD" w:rsidRPr="008D3109" w:rsidRDefault="008D5ABD" w:rsidP="008D5ABD">
      <w:pPr>
        <w:rPr>
          <w:sz w:val="16"/>
          <w:szCs w:val="16"/>
        </w:rPr>
      </w:pPr>
      <w:r w:rsidRPr="008D3109">
        <w:rPr>
          <w:sz w:val="16"/>
          <w:szCs w:val="16"/>
        </w:rPr>
        <w:t xml:space="preserve">Uncontrolled geoengineering </w:t>
      </w:r>
    </w:p>
    <w:p w14:paraId="1797260B" w14:textId="77777777" w:rsidR="008D5ABD" w:rsidRPr="008D3109" w:rsidRDefault="008D5ABD" w:rsidP="008D5ABD">
      <w:pPr>
        <w:rPr>
          <w:sz w:val="16"/>
        </w:rPr>
      </w:pP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1C9B28F9" w14:textId="77777777" w:rsidR="008D5ABD" w:rsidRPr="008D3109" w:rsidRDefault="008D5ABD" w:rsidP="008D5ABD">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077F9C0C" w14:textId="77777777" w:rsidR="008D5ABD" w:rsidRPr="008D3109" w:rsidRDefault="008D5ABD" w:rsidP="008D5ABD">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459225B1" w14:textId="77777777" w:rsidR="008D5ABD" w:rsidRPr="008D3109" w:rsidRDefault="008D5ABD" w:rsidP="008D5ABD">
      <w:pPr>
        <w:rPr>
          <w:sz w:val="16"/>
          <w:szCs w:val="16"/>
        </w:rPr>
      </w:pPr>
      <w:r w:rsidRPr="008D3109">
        <w:rPr>
          <w:sz w:val="16"/>
          <w:szCs w:val="16"/>
        </w:rPr>
        <w:t>"Now it looks like we are going to run this experiment without any oversight or regulation," Boley said. "We don't know what the thresholds are, and how that will change the upper atmosphere."</w:t>
      </w:r>
    </w:p>
    <w:p w14:paraId="12BCCD06" w14:textId="77777777" w:rsidR="008D5ABD" w:rsidRPr="008D3109" w:rsidRDefault="008D5ABD" w:rsidP="008D5ABD">
      <w:pPr>
        <w:rPr>
          <w:sz w:val="16"/>
          <w:szCs w:val="16"/>
        </w:rPr>
      </w:pPr>
      <w:r w:rsidRPr="008D3109">
        <w:rPr>
          <w:sz w:val="16"/>
          <w:szCs w:val="16"/>
        </w:rPr>
        <w:t>The Cygnus re-supply vehicle, which delivers cargo to the International Space Station, burning up in the atmosphere during its reentry. (Image credit: ESA/Alexander Gerst)</w:t>
      </w:r>
    </w:p>
    <w:p w14:paraId="70120ADC" w14:textId="77777777" w:rsidR="008D5ABD" w:rsidRPr="008D3109" w:rsidRDefault="008D5ABD" w:rsidP="008D5ABD">
      <w:pPr>
        <w:rPr>
          <w:rStyle w:val="Emphasis"/>
        </w:rPr>
      </w:pPr>
      <w:r w:rsidRPr="00A033F0">
        <w:rPr>
          <w:rStyle w:val="Emphasis"/>
          <w:highlight w:val="green"/>
        </w:rPr>
        <w:t>Ozone hole 2.0</w:t>
      </w:r>
      <w:r w:rsidRPr="008D3109">
        <w:rPr>
          <w:rStyle w:val="Emphasis"/>
        </w:rPr>
        <w:t xml:space="preserve"> </w:t>
      </w:r>
    </w:p>
    <w:p w14:paraId="7F379626" w14:textId="77777777" w:rsidR="008D5ABD" w:rsidRPr="008D3109" w:rsidRDefault="008D5ABD" w:rsidP="008D5ABD">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1288364E" w14:textId="77777777" w:rsidR="008D5ABD" w:rsidRPr="008D3109" w:rsidRDefault="008D5ABD" w:rsidP="008D5ABD">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0E98039D" w14:textId="77777777" w:rsidR="008D5ABD" w:rsidRPr="008D3109" w:rsidRDefault="008D5ABD" w:rsidP="008D5ABD">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78CF5721" w14:textId="77777777" w:rsidR="008D5ABD" w:rsidRPr="008D3109" w:rsidRDefault="008D5ABD" w:rsidP="008D5ABD">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454E7690" w14:textId="77777777" w:rsidR="008D5ABD" w:rsidRPr="008D3109" w:rsidRDefault="008D5ABD" w:rsidP="008D5ABD">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6E27499A" w14:textId="77777777" w:rsidR="008D5ABD" w:rsidRPr="008D3109" w:rsidRDefault="008D5ABD" w:rsidP="008D5ABD">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743F8A3C" w14:textId="77777777" w:rsidR="008D5ABD" w:rsidRPr="007C1A99" w:rsidRDefault="008D5ABD" w:rsidP="008D5ABD">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44A71236" w14:textId="77777777" w:rsidR="008D5ABD" w:rsidRPr="007C1A99" w:rsidRDefault="008D5ABD" w:rsidP="008D5ABD">
      <w:pPr>
        <w:rPr>
          <w:sz w:val="16"/>
          <w:szCs w:val="16"/>
        </w:rPr>
      </w:pPr>
      <w:r w:rsidRPr="007C1A99">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5872898B" w14:textId="77777777" w:rsidR="008D5ABD" w:rsidRPr="007C1A99" w:rsidRDefault="008D5ABD" w:rsidP="008D5ABD">
      <w:pPr>
        <w:rPr>
          <w:sz w:val="16"/>
          <w:szCs w:val="16"/>
        </w:rPr>
      </w:pPr>
      <w:r w:rsidRPr="007C1A99">
        <w:rPr>
          <w:sz w:val="16"/>
          <w:szCs w:val="16"/>
        </w:rPr>
        <w:t>Spectacular stratospheric clouds are linked to ozone destruction. (Image credit: NASA/Lamont Poole)</w:t>
      </w:r>
    </w:p>
    <w:p w14:paraId="3D1370DD" w14:textId="77777777" w:rsidR="008D5ABD" w:rsidRPr="007C1A99" w:rsidRDefault="008D5ABD" w:rsidP="008D5ABD">
      <w:pPr>
        <w:rPr>
          <w:sz w:val="16"/>
          <w:szCs w:val="16"/>
        </w:rPr>
      </w:pPr>
      <w:r w:rsidRPr="007C1A99">
        <w:rPr>
          <w:sz w:val="16"/>
          <w:szCs w:val="16"/>
        </w:rPr>
        <w:t>Learning from past mistakes</w:t>
      </w:r>
    </w:p>
    <w:p w14:paraId="2DDDA02F" w14:textId="77777777" w:rsidR="008D5ABD" w:rsidRPr="007C1A99" w:rsidRDefault="008D5ABD" w:rsidP="008D5ABD">
      <w:pPr>
        <w:rPr>
          <w:sz w:val="16"/>
        </w:rPr>
      </w:pP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2A56F302" w14:textId="77777777" w:rsidR="008D5ABD" w:rsidRPr="007C1A99" w:rsidRDefault="008D5ABD" w:rsidP="008D5ABD">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p>
    <w:p w14:paraId="64B55596" w14:textId="77777777" w:rsidR="008D5ABD" w:rsidRPr="007C1A99" w:rsidRDefault="008D5ABD" w:rsidP="008D5ABD">
      <w:pPr>
        <w:rPr>
          <w:sz w:val="16"/>
        </w:rPr>
      </w:pPr>
      <w:r w:rsidRPr="007C1A99">
        <w:rPr>
          <w:rStyle w:val="StyleUnderline"/>
        </w:rPr>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1BA14EBC" w14:textId="77777777" w:rsidR="008D5ABD" w:rsidRPr="006646A9" w:rsidRDefault="008D5ABD" w:rsidP="008D5ABD"/>
    <w:p w14:paraId="165643B6" w14:textId="77777777" w:rsidR="008D5ABD" w:rsidRDefault="008D5ABD" w:rsidP="008D5ABD">
      <w:pPr>
        <w:pStyle w:val="Heading4"/>
      </w:pPr>
      <w:r>
        <w:t>Extinction.</w:t>
      </w:r>
    </w:p>
    <w:p w14:paraId="0670668D" w14:textId="77777777" w:rsidR="008D5ABD" w:rsidRDefault="008D5ABD" w:rsidP="008D5ABD">
      <w:r w:rsidRPr="00D70D0F">
        <w:rPr>
          <w:rStyle w:val="Style13ptBold"/>
        </w:rPr>
        <w:t>Skudlarek 16</w:t>
      </w:r>
      <w:r>
        <w:t xml:space="preserve"> [Cooper, pollution writer for L2P, “The Ozone Layer,” </w:t>
      </w:r>
      <w:hyperlink r:id="rId35" w:history="1">
        <w:r w:rsidRPr="00623F4B">
          <w:rPr>
            <w:rStyle w:val="Hyperlink"/>
          </w:rPr>
          <w:t>https://letters2president.org/letters/24312</w:t>
        </w:r>
      </w:hyperlink>
      <w:r>
        <w:t>] brett</w:t>
      </w:r>
    </w:p>
    <w:p w14:paraId="211AE300" w14:textId="77777777" w:rsidR="008D5ABD" w:rsidRPr="00D70D0F" w:rsidRDefault="008D5ABD" w:rsidP="008D5ABD">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1F833E2F" w14:textId="77777777" w:rsidR="008D5ABD" w:rsidRPr="00D70D0F" w:rsidRDefault="008D5ABD" w:rsidP="008D5ABD">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08F559FC" w14:textId="77777777" w:rsidR="008D5ABD" w:rsidRPr="00652563" w:rsidRDefault="008D5ABD" w:rsidP="008D5ABD">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4789C1E8" w14:textId="77777777" w:rsidR="008D5ABD" w:rsidRDefault="008D5ABD" w:rsidP="008D5ABD"/>
    <w:p w14:paraId="0AE0C550" w14:textId="77777777" w:rsidR="008D5ABD" w:rsidRPr="00A033F0" w:rsidRDefault="008D5ABD" w:rsidP="008D5ABD">
      <w:pPr>
        <w:pStyle w:val="Heading4"/>
      </w:pPr>
      <w:r>
        <w:t xml:space="preserve">Empirics---Ozone depletion is </w:t>
      </w:r>
      <w:r>
        <w:rPr>
          <w:u w:val="single"/>
        </w:rPr>
        <w:t>existential</w:t>
      </w:r>
      <w:r>
        <w:t>.</w:t>
      </w:r>
    </w:p>
    <w:p w14:paraId="6BFE5458" w14:textId="77777777" w:rsidR="008D5ABD" w:rsidRPr="00391D8F" w:rsidRDefault="008D5ABD" w:rsidP="008D5ABD">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6" w:history="1">
        <w:r w:rsidRPr="00BD6EFA">
          <w:rPr>
            <w:rStyle w:val="Hyperlink"/>
          </w:rPr>
          <w:t>https://www.express.co.uk/news/science/916405/ozone-layer-destroyed-recovering-mass-extinction-dinosaurs</w:t>
        </w:r>
      </w:hyperlink>
      <w:r>
        <w:t>] brett</w:t>
      </w:r>
    </w:p>
    <w:p w14:paraId="359301E7" w14:textId="0DD8B6DC" w:rsidR="008D5ABD" w:rsidRPr="008D5ABD" w:rsidRDefault="008D5ABD" w:rsidP="00831C66">
      <w:pPr>
        <w:rPr>
          <w:sz w:val="16"/>
        </w:rPr>
      </w:pPr>
      <w:r w:rsidRPr="00A033F0">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meaning </w:t>
      </w:r>
      <w:r w:rsidRPr="00A033F0">
        <w:rPr>
          <w:rStyle w:val="StyleUnderline"/>
          <w:highlight w:val="green"/>
        </w:rPr>
        <w:t>a</w:t>
      </w:r>
      <w:r w:rsidRPr="00A033F0">
        <w:rPr>
          <w:sz w:val="16"/>
          <w:highlight w:val="green"/>
        </w:rPr>
        <w:t xml:space="preserve"> </w:t>
      </w:r>
      <w:r w:rsidRPr="00A033F0">
        <w:rPr>
          <w:rStyle w:val="StyleUnderline"/>
          <w:highlight w:val="green"/>
        </w:rPr>
        <w:t>depletion</w:t>
      </w:r>
      <w:r w:rsidRPr="00A033F0">
        <w:rPr>
          <w:sz w:val="16"/>
          <w:highlight w:val="green"/>
        </w:rPr>
        <w:t xml:space="preserve"> </w:t>
      </w:r>
      <w:r w:rsidRPr="00FD242F">
        <w:rPr>
          <w:sz w:val="16"/>
        </w:rPr>
        <w:t xml:space="preserve">of the protective layer of the atmosphere </w:t>
      </w:r>
      <w:r w:rsidRPr="00A033F0">
        <w:rPr>
          <w:rStyle w:val="StyleUnderline"/>
          <w:highlight w:val="green"/>
        </w:rPr>
        <w:t>could</w:t>
      </w:r>
      <w:r w:rsidRPr="00A033F0">
        <w:rPr>
          <w:sz w:val="16"/>
          <w:highlight w:val="green"/>
        </w:rPr>
        <w:t xml:space="preserve"> </w:t>
      </w:r>
      <w:r w:rsidRPr="00A033F0">
        <w:rPr>
          <w:rStyle w:val="StyleUnderline"/>
          <w:highlight w:val="green"/>
        </w:rPr>
        <w:t>be more catastrophic than previously thought</w:t>
      </w:r>
      <w:r w:rsidRPr="00FD242F">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062CE6">
        <w:rPr>
          <w:rStyle w:val="StyleUnderline"/>
          <w:highlight w:val="green"/>
        </w:rPr>
        <w:t>forests</w:t>
      </w:r>
      <w:r w:rsidRPr="000303E5">
        <w:rPr>
          <w:rStyle w:val="StyleUnderline"/>
        </w:rPr>
        <w:t xml:space="preserve"> may have </w:t>
      </w:r>
      <w:r w:rsidRPr="00062CE6">
        <w:rPr>
          <w:rStyle w:val="StyleUnderline"/>
          <w:highlight w:val="green"/>
        </w:rPr>
        <w:t>disappeared</w:t>
      </w:r>
      <w:r w:rsidRPr="00FD242F">
        <w:rPr>
          <w:sz w:val="16"/>
        </w:rPr>
        <w:t xml:space="preserve"> in part or fully </w:t>
      </w:r>
      <w:r w:rsidRPr="000303E5">
        <w:rPr>
          <w:rStyle w:val="StyleUnderline"/>
        </w:rPr>
        <w:t>because of</w:t>
      </w:r>
      <w:r w:rsidRPr="00FD242F">
        <w:rPr>
          <w:sz w:val="16"/>
        </w:rPr>
        <w:t xml:space="preserve"> </w:t>
      </w:r>
      <w:r w:rsidRPr="000303E5">
        <w:rPr>
          <w:rStyle w:val="StyleUnderline"/>
        </w:rPr>
        <w:t>increased UV exposure</w:t>
      </w:r>
      <w:r w:rsidRPr="00FD242F">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0303E5">
        <w:rPr>
          <w:rStyle w:val="StyleUnderline"/>
        </w:rPr>
        <w:t xml:space="preserve">you could </w:t>
      </w:r>
      <w:r w:rsidRPr="00062CE6">
        <w:rPr>
          <w:rStyle w:val="Emphasis"/>
          <w:highlight w:val="green"/>
        </w:rPr>
        <w:t xml:space="preserve">trigger </w:t>
      </w:r>
      <w:r w:rsidRPr="00062CE6">
        <w:rPr>
          <w:rStyle w:val="Emphasis"/>
        </w:rPr>
        <w:t xml:space="preserve">trophic </w:t>
      </w:r>
      <w:r w:rsidRPr="00062CE6">
        <w:rPr>
          <w:rStyle w:val="Emphasis"/>
          <w:highlight w:val="green"/>
        </w:rPr>
        <w:t>cascades</w:t>
      </w:r>
      <w:r w:rsidRPr="000303E5">
        <w:rPr>
          <w:rStyle w:val="StyleUnderline"/>
        </w:rPr>
        <w:t xml:space="preserve"> by </w:t>
      </w:r>
      <w:r w:rsidRPr="00062CE6">
        <w:rPr>
          <w:rStyle w:val="StyleUnderline"/>
          <w:highlight w:val="green"/>
        </w:rPr>
        <w:t>destabilising the food web</w:t>
      </w:r>
      <w:r w:rsidRPr="000303E5">
        <w:rPr>
          <w:rStyle w:val="StyleUnderline"/>
        </w:rPr>
        <w:t xml:space="preserve"> base</w:t>
      </w:r>
      <w:r w:rsidRPr="00FD242F">
        <w:rPr>
          <w:sz w:val="16"/>
        </w:rPr>
        <w:t xml:space="preserve">, which doesn't work out very well for land animals." As the ozone layer continues to be destroyed in modern times, scientists warn </w:t>
      </w:r>
      <w:r w:rsidRPr="00A033F0">
        <w:rPr>
          <w:rStyle w:val="StyleUnderline"/>
          <w:highlight w:val="green"/>
        </w:rPr>
        <w:t>another</w:t>
      </w:r>
      <w:r w:rsidRPr="00A033F0">
        <w:rPr>
          <w:sz w:val="16"/>
          <w:highlight w:val="green"/>
        </w:rPr>
        <w:t xml:space="preserve"> </w:t>
      </w:r>
      <w:r w:rsidRPr="00FD242F">
        <w:rPr>
          <w:sz w:val="16"/>
        </w:rPr>
        <w:t xml:space="preserve">catastrophic </w:t>
      </w:r>
      <w:r w:rsidRPr="00062CE6">
        <w:rPr>
          <w:rStyle w:val="Emphasis"/>
          <w:highlight w:val="green"/>
        </w:rPr>
        <w:t>mass extinction</w:t>
      </w:r>
      <w:r w:rsidRPr="00A033F0">
        <w:rPr>
          <w:rStyle w:val="StyleUnderline"/>
          <w:highlight w:val="green"/>
        </w:rPr>
        <w:t xml:space="preserve"> could</w:t>
      </w:r>
      <w:r w:rsidRPr="00A033F0">
        <w:rPr>
          <w:sz w:val="16"/>
          <w:highlight w:val="green"/>
        </w:rPr>
        <w:t xml:space="preserve"> </w:t>
      </w:r>
      <w:r w:rsidRPr="00A033F0">
        <w:rPr>
          <w:rStyle w:val="StyleUnderline"/>
          <w:highlight w:val="green"/>
        </w:rPr>
        <w:t>be on the cards</w:t>
      </w:r>
      <w:r w:rsidRPr="00FD242F">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6982C2BD" w14:textId="77777777" w:rsidR="00831C66" w:rsidRDefault="00831C66" w:rsidP="008D5ABD">
      <w:pPr>
        <w:pStyle w:val="Heading3"/>
      </w:pPr>
      <w:r>
        <w:t>Plan</w:t>
      </w:r>
    </w:p>
    <w:p w14:paraId="5875AAD8" w14:textId="77777777" w:rsidR="00831C66" w:rsidRDefault="00831C66" w:rsidP="00831C66">
      <w:pPr>
        <w:pStyle w:val="Heading4"/>
      </w:pPr>
      <w:r>
        <w:t>Resolved: States ought to prohibit the appropriation of Low Earth Orbit by private entities.</w:t>
      </w:r>
    </w:p>
    <w:p w14:paraId="352806AC" w14:textId="77777777" w:rsidR="00831C66" w:rsidRPr="005A09F1" w:rsidRDefault="00831C66" w:rsidP="00831C66"/>
    <w:p w14:paraId="5B94C508" w14:textId="77777777" w:rsidR="00831C66" w:rsidRPr="00CB31B0" w:rsidRDefault="00831C66" w:rsidP="00831C66">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7557A7DC" w14:textId="77777777" w:rsidR="00831C66" w:rsidRDefault="00831C66" w:rsidP="00831C66">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7" w:history="1">
        <w:r w:rsidRPr="00D63099">
          <w:rPr>
            <w:rStyle w:val="Hyperlink"/>
          </w:rPr>
          <w:t>https://swfound.org/media/206951/johnson2020_referenceworkentry_thelegalstatusofmegaleoconstel.pdf</w:t>
        </w:r>
      </w:hyperlink>
      <w:r>
        <w:t>] brett</w:t>
      </w:r>
    </w:p>
    <w:bookmarkEnd w:id="2"/>
    <w:p w14:paraId="3ECF889A" w14:textId="77777777" w:rsidR="00831C66" w:rsidRPr="00A56D09" w:rsidRDefault="00831C66" w:rsidP="00831C66">
      <w:pPr>
        <w:rPr>
          <w:rStyle w:val="Emphasis"/>
        </w:rPr>
      </w:pPr>
      <w:r w:rsidRPr="00A56D09">
        <w:rPr>
          <w:sz w:val="16"/>
        </w:rPr>
        <w:t xml:space="preserve">Yes, </w:t>
      </w:r>
      <w:r w:rsidRPr="00A56D09">
        <w:rPr>
          <w:rStyle w:val="Emphasis"/>
        </w:rPr>
        <w:t>This Is Impermissible Appropriation</w:t>
      </w:r>
    </w:p>
    <w:p w14:paraId="3AB84227" w14:textId="77777777" w:rsidR="00831C66" w:rsidRPr="00A3065E" w:rsidRDefault="00831C66" w:rsidP="00831C66">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49CEB393" w14:textId="77777777" w:rsidR="00831C66" w:rsidRPr="00A3065E" w:rsidRDefault="00831C66" w:rsidP="00831C66">
      <w:pPr>
        <w:rPr>
          <w:rStyle w:val="Emphasis"/>
        </w:rPr>
      </w:pPr>
      <w:r w:rsidRPr="00A3065E">
        <w:rPr>
          <w:rStyle w:val="Emphasis"/>
        </w:rPr>
        <w:t>Excludes Others</w:t>
      </w:r>
    </w:p>
    <w:p w14:paraId="19CBED57" w14:textId="77777777" w:rsidR="00831C66" w:rsidRPr="00A3065E" w:rsidRDefault="00831C66" w:rsidP="00831C66">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nonrivalrous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3F5CDB67" w14:textId="77777777" w:rsidR="00831C66" w:rsidRPr="00A3065E" w:rsidRDefault="00831C66" w:rsidP="00831C66">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a </w:t>
      </w:r>
      <w:r w:rsidRPr="00A033F0">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6859CC1E" w14:textId="77777777" w:rsidR="00831C66" w:rsidRPr="00A3065E" w:rsidRDefault="00831C66" w:rsidP="00831C66">
      <w:pPr>
        <w:rPr>
          <w:sz w:val="16"/>
          <w:szCs w:val="16"/>
        </w:rPr>
      </w:pPr>
      <w:r w:rsidRPr="00A3065E">
        <w:rPr>
          <w:sz w:val="16"/>
          <w:szCs w:val="16"/>
        </w:rPr>
        <w:t>Done Without Coordination</w:t>
      </w:r>
    </w:p>
    <w:p w14:paraId="57F88299" w14:textId="77777777" w:rsidR="00831C66" w:rsidRPr="00A3065E" w:rsidRDefault="00831C66" w:rsidP="00831C66">
      <w:pPr>
        <w:rPr>
          <w:sz w:val="16"/>
          <w:szCs w:val="16"/>
        </w:rPr>
      </w:pPr>
      <w:r w:rsidRPr="00A3065E">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73B71067" w14:textId="77777777" w:rsidR="00831C66" w:rsidRPr="00A3065E" w:rsidRDefault="00831C66" w:rsidP="00831C66">
      <w:pPr>
        <w:rPr>
          <w:rStyle w:val="Emphasis"/>
        </w:rPr>
      </w:pPr>
      <w:r w:rsidRPr="00A3065E">
        <w:rPr>
          <w:rStyle w:val="Emphasis"/>
        </w:rPr>
        <w:t>Governments Are Ultimately Implicated</w:t>
      </w:r>
    </w:p>
    <w:p w14:paraId="50FD440A" w14:textId="77777777" w:rsidR="00831C66" w:rsidRPr="00A3065E" w:rsidRDefault="00831C66" w:rsidP="00831C66">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the prohibition on nonappropriation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1F2820F5" w14:textId="77777777" w:rsidR="00831C66" w:rsidRDefault="00831C66" w:rsidP="00831C66">
      <w:r>
        <w:t xml:space="preserve">Nevertheless, </w:t>
      </w:r>
      <w:r w:rsidRPr="00A56D09">
        <w:rPr>
          <w:rStyle w:val="StyleUnderline"/>
        </w:rPr>
        <w:t>through the launching and bringing into use of the Starlink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61850B01" w14:textId="77777777" w:rsidR="00831C66" w:rsidRPr="00A3065E" w:rsidRDefault="00831C66" w:rsidP="00831C66">
      <w:pPr>
        <w:rPr>
          <w:rStyle w:val="Emphasis"/>
        </w:rPr>
      </w:pPr>
      <w:r w:rsidRPr="00A033F0">
        <w:rPr>
          <w:rStyle w:val="Emphasis"/>
          <w:highlight w:val="green"/>
        </w:rPr>
        <w:t>Long-Term Occupation Constitutes Appropriation</w:t>
      </w:r>
    </w:p>
    <w:p w14:paraId="48040173" w14:textId="77777777" w:rsidR="00831C66" w:rsidRPr="00A56D09" w:rsidRDefault="00831C66" w:rsidP="00831C66">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Starlink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the granting of rights for orbital slots at GSO is in 15-year increments, a length of time much less than what the altitudes of the megaconstellations threaten</w:t>
      </w:r>
      <w:r w:rsidRPr="00A56D09">
        <w:rPr>
          <w:sz w:val="16"/>
        </w:rPr>
        <w:t xml:space="preserve">. </w:t>
      </w:r>
      <w:r w:rsidRPr="00A3065E">
        <w:rPr>
          <w:rStyle w:val="StyleUnderline"/>
        </w:rPr>
        <w:t xml:space="preserve">Such long spans of time at these altitudes by these megaconstellations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5CB87BAE" w14:textId="77777777" w:rsidR="00831C66" w:rsidRPr="00A56D09" w:rsidRDefault="00831C66" w:rsidP="00831C66">
      <w:pPr>
        <w:rPr>
          <w:rStyle w:val="Emphasis"/>
        </w:rPr>
      </w:pPr>
      <w:r w:rsidRPr="00A56D09">
        <w:rPr>
          <w:rStyle w:val="Emphasis"/>
        </w:rPr>
        <w:t>Prevents Others from Using Space</w:t>
      </w:r>
    </w:p>
    <w:p w14:paraId="2C6DB96C" w14:textId="77777777" w:rsidR="00831C66" w:rsidRPr="00A56D09" w:rsidRDefault="00831C66" w:rsidP="00831C66">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086F3DB4" w14:textId="77777777" w:rsidR="00831C66" w:rsidRPr="00322391" w:rsidRDefault="00831C66" w:rsidP="00831C66">
      <w:pPr>
        <w:rPr>
          <w:sz w:val="16"/>
          <w:szCs w:val="16"/>
        </w:rPr>
      </w:pPr>
      <w:r w:rsidRPr="00322391">
        <w:rPr>
          <w:sz w:val="16"/>
          <w:szCs w:val="16"/>
        </w:rPr>
        <w:t>No Due Regard for Others</w:t>
      </w:r>
    </w:p>
    <w:p w14:paraId="2E9ED139" w14:textId="77777777" w:rsidR="00831C66" w:rsidRPr="00322391" w:rsidRDefault="00831C66" w:rsidP="00831C66">
      <w:pPr>
        <w:rPr>
          <w:sz w:val="16"/>
          <w:szCs w:val="16"/>
        </w:rPr>
      </w:pPr>
      <w:r w:rsidRPr="00322391">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1DCD3F57" w14:textId="77777777" w:rsidR="00831C66" w:rsidRPr="00CB31B0" w:rsidRDefault="00831C66" w:rsidP="00831C66">
      <w:pPr>
        <w:rPr>
          <w:rStyle w:val="Emphasis"/>
        </w:rPr>
      </w:pPr>
      <w:r w:rsidRPr="00CB31B0">
        <w:rPr>
          <w:rStyle w:val="Emphasis"/>
        </w:rPr>
        <w:t>Harmful Contamination</w:t>
      </w:r>
    </w:p>
    <w:p w14:paraId="6603B8F5" w14:textId="77777777" w:rsidR="00831C66" w:rsidRPr="00322391" w:rsidRDefault="00831C66" w:rsidP="00831C66">
      <w:pPr>
        <w:rPr>
          <w:sz w:val="16"/>
          <w:szCs w:val="16"/>
        </w:rPr>
      </w:pPr>
      <w:r w:rsidRPr="00322391">
        <w:rPr>
          <w:sz w:val="16"/>
          <w:szCs w:val="16"/>
        </w:rPr>
        <w:t xml:space="preserve">The impacts of the spacecraft on the pressing issue of space debris need not be gone into detail here. Suffice it to say, </w:t>
      </w:r>
      <w:r w:rsidRPr="00A033F0">
        <w:rPr>
          <w:rStyle w:val="Emphasis"/>
          <w:highlight w:val="green"/>
        </w:rPr>
        <w:t>megaconstellations</w:t>
      </w:r>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37DB6C5E" w14:textId="77777777" w:rsidR="00831C66" w:rsidRPr="00E37DCF" w:rsidRDefault="00831C66" w:rsidP="00831C66">
      <w:pPr>
        <w:rPr>
          <w:rStyle w:val="Emphasis"/>
        </w:rPr>
      </w:pPr>
      <w:r w:rsidRPr="00E37DCF">
        <w:rPr>
          <w:rStyle w:val="Emphasis"/>
        </w:rPr>
        <w:t>If This Isn’t Appropriation, Then What Is?</w:t>
      </w:r>
    </w:p>
    <w:p w14:paraId="77D9120F" w14:textId="77777777" w:rsidR="00831C66" w:rsidRPr="00E37DCF" w:rsidRDefault="00831C66" w:rsidP="00831C66">
      <w:pPr>
        <w:rPr>
          <w:sz w:val="16"/>
        </w:rPr>
      </w:pPr>
      <w:r w:rsidRPr="00E37DCF">
        <w:rPr>
          <w:sz w:val="16"/>
        </w:rPr>
        <w:t xml:space="preserve">Arguing in the alternative, </w:t>
      </w:r>
      <w:r w:rsidRPr="00322391">
        <w:rPr>
          <w:rStyle w:val="StyleUnderline"/>
        </w:rPr>
        <w:t>if these megaconstellations</w:t>
      </w:r>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megaconstellations constitute appropriation of orbits</w:t>
      </w:r>
      <w:r w:rsidRPr="00E37DCF">
        <w:rPr>
          <w:sz w:val="16"/>
        </w:rPr>
        <w:t>.</w:t>
      </w:r>
    </w:p>
    <w:p w14:paraId="5D96C754" w14:textId="77777777" w:rsidR="00831C66" w:rsidRPr="00E37DCF" w:rsidRDefault="00831C66" w:rsidP="00831C66">
      <w:pPr>
        <w:rPr>
          <w:rStyle w:val="Emphasis"/>
        </w:rPr>
      </w:pPr>
      <w:r w:rsidRPr="00E37DCF">
        <w:rPr>
          <w:rStyle w:val="Emphasis"/>
        </w:rPr>
        <w:t>Conclusion</w:t>
      </w:r>
    </w:p>
    <w:p w14:paraId="7C69C158" w14:textId="77777777" w:rsidR="00831C66" w:rsidRPr="00A01A63" w:rsidRDefault="00831C66" w:rsidP="00831C66">
      <w:pPr>
        <w:rPr>
          <w:sz w:val="16"/>
        </w:rPr>
      </w:pPr>
      <w:r w:rsidRPr="00A01A63">
        <w:rPr>
          <w:sz w:val="16"/>
        </w:rPr>
        <w:t xml:space="preserve">In conclusion, these </w:t>
      </w:r>
      <w:r w:rsidRPr="00E37DCF">
        <w:rPr>
          <w:rStyle w:val="StyleUnderline"/>
        </w:rPr>
        <w:t>megaconstellations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r w:rsidRPr="00A033F0">
        <w:rPr>
          <w:rStyle w:val="Emphasis"/>
          <w:highlight w:val="green"/>
        </w:rPr>
        <w:t>megaconstellations</w:t>
      </w:r>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002B5963" w14:textId="77777777" w:rsidR="00831C66" w:rsidRDefault="00831C66" w:rsidP="00831C66"/>
    <w:p w14:paraId="1A10EDBB" w14:textId="77777777" w:rsidR="00831C66" w:rsidRPr="00B268C2" w:rsidRDefault="00831C66" w:rsidP="00831C66">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167CCC58" w14:textId="77777777" w:rsidR="00831C66" w:rsidRDefault="00831C66" w:rsidP="00831C66">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8" w:history="1">
        <w:r w:rsidRPr="00D63099">
          <w:rPr>
            <w:rStyle w:val="Hyperlink"/>
          </w:rPr>
          <w:t>https://swfound.org/media/206951/johnson2020_referenceworkentry_thelegalstatusofmegaleoconstel.pdf</w:t>
        </w:r>
      </w:hyperlink>
      <w:r>
        <w:t>] brett</w:t>
      </w:r>
    </w:p>
    <w:p w14:paraId="4CB810A9" w14:textId="77777777" w:rsidR="00831C66" w:rsidRPr="002D6013" w:rsidRDefault="00831C66" w:rsidP="00831C66">
      <w:pPr>
        <w:rPr>
          <w:rStyle w:val="Emphasis"/>
        </w:rPr>
      </w:pPr>
      <w:r w:rsidRPr="002D6013">
        <w:rPr>
          <w:rStyle w:val="Emphasis"/>
        </w:rPr>
        <w:t>Authorization and Continuing Supervision</w:t>
      </w:r>
    </w:p>
    <w:p w14:paraId="4C63F45F" w14:textId="77777777" w:rsidR="00831C66" w:rsidRPr="002D6013" w:rsidRDefault="00831C66" w:rsidP="00831C66">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31A2CFC8" w14:textId="77777777" w:rsidR="00831C66" w:rsidRPr="002D6013" w:rsidRDefault="00831C66" w:rsidP="00831C66">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4E09FB61" w14:textId="77777777" w:rsidR="00831C66" w:rsidRPr="002D6013" w:rsidRDefault="00831C66" w:rsidP="00831C66">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and for assuring that national activities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6FFD9C44" w14:textId="77777777" w:rsidR="00831C66" w:rsidRPr="006035D9" w:rsidRDefault="00831C66" w:rsidP="00831C66">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6F60C959" w14:textId="77777777" w:rsidR="00831C66" w:rsidRPr="002D6013" w:rsidRDefault="00831C66" w:rsidP="00831C66">
      <w:pPr>
        <w:rPr>
          <w:rStyle w:val="Emphasis"/>
        </w:rPr>
      </w:pPr>
      <w:r w:rsidRPr="002D6013">
        <w:rPr>
          <w:rStyle w:val="Emphasis"/>
        </w:rPr>
        <w:t>Potential Liability</w:t>
      </w:r>
    </w:p>
    <w:p w14:paraId="6F1943DB" w14:textId="77777777" w:rsidR="00831C66" w:rsidRPr="006035D9" w:rsidRDefault="00831C66" w:rsidP="00831C66">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374D1162" w14:textId="77777777" w:rsidR="00831C66" w:rsidRDefault="00831C66" w:rsidP="00831C66"/>
    <w:p w14:paraId="22A0BAF0" w14:textId="77777777" w:rsidR="00831C66" w:rsidRPr="005E2E9A" w:rsidRDefault="00831C66" w:rsidP="00831C66">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0B3056F7" w14:textId="77777777" w:rsidR="00831C66" w:rsidRPr="005E2E9A" w:rsidRDefault="00831C66" w:rsidP="00831C66">
      <w:pPr>
        <w:rPr>
          <w:rFonts w:asciiTheme="minorHAnsi" w:hAnsiTheme="minorHAnsi" w:cstheme="minorHAnsi"/>
        </w:rPr>
      </w:pPr>
      <w:r>
        <w:rPr>
          <w:rStyle w:val="Style13ptBold"/>
          <w:rFonts w:asciiTheme="minorHAnsi" w:hAnsiTheme="minorHAnsi" w:cstheme="minorHAnsi"/>
        </w:rPr>
        <w:t>Moltz</w:t>
      </w:r>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9" w:history="1">
        <w:r w:rsidRPr="005E2E9A">
          <w:rPr>
            <w:rStyle w:val="Hyperlink"/>
            <w:rFonts w:asciiTheme="minorHAnsi" w:hAnsiTheme="minorHAnsi" w:cstheme="minorHAnsi"/>
          </w:rPr>
          <w:t>https://www.jstor.org/stable/10.7312/molt15912</w:t>
        </w:r>
      </w:hyperlink>
      <w:r>
        <w:rPr>
          <w:rFonts w:asciiTheme="minorHAnsi" w:hAnsiTheme="minorHAnsi" w:cstheme="minorHAnsi"/>
        </w:rPr>
        <w:t>] brett</w:t>
      </w:r>
    </w:p>
    <w:p w14:paraId="58850A09" w14:textId="77777777" w:rsidR="00831C66" w:rsidRDefault="00831C66" w:rsidP="00831C66">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and there are strong military-industrial lobbies in a number of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In all likelihood,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onorbit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2BDA0678" w14:textId="3CF84581" w:rsidR="00C5250B" w:rsidRDefault="00C5250B" w:rsidP="00C5250B">
      <w:pPr>
        <w:pStyle w:val="Heading3"/>
      </w:pPr>
      <w:r>
        <w:t>1AC--- Framing</w:t>
      </w:r>
    </w:p>
    <w:p w14:paraId="308CFF37" w14:textId="77777777" w:rsidR="00C5250B" w:rsidRPr="00C96BCE" w:rsidRDefault="00C5250B" w:rsidP="00C5250B">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2C27B760" w14:textId="77777777" w:rsidR="00C5250B" w:rsidRPr="00C96BCE" w:rsidRDefault="00C5250B" w:rsidP="00C5250B">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0"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0AB2A1EA" w14:textId="77777777" w:rsidR="00C5250B" w:rsidRDefault="00C5250B" w:rsidP="00C5250B">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primary reward functions</w:t>
      </w:r>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96BCE">
        <w:rPr>
          <w:rFonts w:asciiTheme="minorHAnsi" w:hAnsiTheme="minorHAnsi" w:cstheme="minorHAnsi"/>
          <w:u w:val="single"/>
        </w:rPr>
        <w:t>Thus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salutogenesis, (salugenesis).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accumbens </w:t>
      </w:r>
      <w:r w:rsidRPr="00C96BCE">
        <w:rPr>
          <w:rFonts w:asciiTheme="minorHAnsi" w:hAnsiTheme="minorHAnsi" w:cstheme="minorHAnsi"/>
          <w:u w:val="single"/>
        </w:rPr>
        <w:t>is organized like a computer keyboard, with particular stimulus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tyrosine hydroxylase (TH) for the enzyme, responsible for the production of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1FA3ECA" w14:textId="77777777" w:rsidR="00C5250B" w:rsidRPr="0052175B" w:rsidRDefault="00C5250B" w:rsidP="00C5250B"/>
    <w:p w14:paraId="7847885F" w14:textId="77777777" w:rsidR="00C5250B" w:rsidRPr="00285360" w:rsidRDefault="00C5250B" w:rsidP="00C5250B">
      <w:pPr>
        <w:pStyle w:val="Heading4"/>
      </w:pPr>
      <w:r w:rsidRPr="00C96BCE">
        <w:rPr>
          <w:rFonts w:asciiTheme="minorHAnsi" w:hAnsiTheme="minorHAnsi" w:cstheme="minorHAnsi"/>
        </w:rPr>
        <w:t>Prefer</w:t>
      </w:r>
      <w:r>
        <w:rPr>
          <w:rFonts w:asciiTheme="minorHAnsi" w:hAnsiTheme="minorHAnsi" w:cstheme="minorHAnsi"/>
        </w:rPr>
        <w:t xml:space="preserve">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6B479F2B" w14:textId="77777777" w:rsidR="00C5250B" w:rsidRDefault="00C5250B" w:rsidP="00C5250B">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41" w:history="1">
        <w:r w:rsidRPr="00507FCF">
          <w:rPr>
            <w:rStyle w:val="Hyperlink"/>
          </w:rPr>
          <w:t>https://sethbaum.com/ac/2016_SpaceEthics.pdf</w:t>
        </w:r>
      </w:hyperlink>
      <w:r>
        <w:t>] brett</w:t>
      </w:r>
    </w:p>
    <w:p w14:paraId="35B232BA" w14:textId="77777777" w:rsidR="00C5250B" w:rsidRPr="0084237F" w:rsidRDefault="00C5250B" w:rsidP="00C5250B">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1050D806" w14:textId="77777777" w:rsidR="00C5250B" w:rsidRPr="0084237F" w:rsidRDefault="00C5250B" w:rsidP="00C5250B">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so as to enable future space colonization. </w:t>
      </w:r>
      <w:r w:rsidRPr="0084237F">
        <w:rPr>
          <w:rStyle w:val="StyleUnderline"/>
        </w:rPr>
        <w:t>And we can determine whether</w:t>
      </w:r>
      <w:r w:rsidRPr="0084237F">
        <w:rPr>
          <w:sz w:val="16"/>
        </w:rPr>
        <w:t xml:space="preserve"> or not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087C187A" w14:textId="77777777" w:rsidR="00C5250B" w:rsidRPr="0084237F" w:rsidRDefault="00C5250B" w:rsidP="00C5250B">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1BC3BFF0" w14:textId="77777777" w:rsidR="00C5250B" w:rsidRPr="0084237F" w:rsidRDefault="00C5250B" w:rsidP="00C5250B">
      <w:pPr>
        <w:rPr>
          <w:sz w:val="16"/>
          <w:szCs w:val="16"/>
        </w:rPr>
      </w:pPr>
      <w:r w:rsidRPr="0084237F">
        <w:rPr>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3FA715D5" w14:textId="77777777" w:rsidR="00C5250B" w:rsidRPr="0084237F" w:rsidRDefault="00C5250B" w:rsidP="00C5250B">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248862F9" w14:textId="77777777" w:rsidR="00221765" w:rsidRDefault="00221765" w:rsidP="00221765">
      <w:pPr>
        <w:pStyle w:val="Heading3"/>
      </w:pPr>
      <w:r>
        <w:t>1AC – Underview</w:t>
      </w:r>
    </w:p>
    <w:p w14:paraId="1F49A44E" w14:textId="77777777" w:rsidR="00221765" w:rsidRPr="0022458B" w:rsidRDefault="00221765" w:rsidP="00221765">
      <w:pPr>
        <w:pStyle w:val="Heading4"/>
        <w:rPr>
          <w:rFonts w:asciiTheme="minorHAnsi" w:hAnsiTheme="minorHAnsi" w:cstheme="minorHAnsi"/>
        </w:rPr>
      </w:pPr>
      <w:r w:rsidRPr="0022458B">
        <w:rPr>
          <w:rFonts w:asciiTheme="minorHAnsi" w:hAnsiTheme="minorHAnsi" w:cstheme="minorHAnsi"/>
        </w:rPr>
        <w:t>1] 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1B8F4972" w14:textId="77777777" w:rsidR="00C5250B" w:rsidRPr="00C5250B" w:rsidRDefault="00C5250B" w:rsidP="00C5250B"/>
    <w:sectPr w:rsidR="00C5250B" w:rsidRPr="00C525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9E245F"/>
    <w:rsid w:val="000139A3"/>
    <w:rsid w:val="00100833"/>
    <w:rsid w:val="00104529"/>
    <w:rsid w:val="00105942"/>
    <w:rsid w:val="00107396"/>
    <w:rsid w:val="00144A4C"/>
    <w:rsid w:val="00176AB0"/>
    <w:rsid w:val="00177B7D"/>
    <w:rsid w:val="0018322D"/>
    <w:rsid w:val="001B5776"/>
    <w:rsid w:val="001E527A"/>
    <w:rsid w:val="001F78CE"/>
    <w:rsid w:val="00221765"/>
    <w:rsid w:val="00251FC7"/>
    <w:rsid w:val="002855A7"/>
    <w:rsid w:val="002B146A"/>
    <w:rsid w:val="002B5E17"/>
    <w:rsid w:val="00315690"/>
    <w:rsid w:val="00316B75"/>
    <w:rsid w:val="00325646"/>
    <w:rsid w:val="003460F2"/>
    <w:rsid w:val="0038158C"/>
    <w:rsid w:val="003902BA"/>
    <w:rsid w:val="003A09E2"/>
    <w:rsid w:val="003B0592"/>
    <w:rsid w:val="00407037"/>
    <w:rsid w:val="004605D6"/>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31C66"/>
    <w:rsid w:val="00845B9D"/>
    <w:rsid w:val="00860984"/>
    <w:rsid w:val="008B196D"/>
    <w:rsid w:val="008B3ECB"/>
    <w:rsid w:val="008B4E85"/>
    <w:rsid w:val="008C1B2E"/>
    <w:rsid w:val="008D5ABD"/>
    <w:rsid w:val="0091627E"/>
    <w:rsid w:val="0097032B"/>
    <w:rsid w:val="009D2EAD"/>
    <w:rsid w:val="009D54B2"/>
    <w:rsid w:val="009E1922"/>
    <w:rsid w:val="009E245F"/>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250B"/>
    <w:rsid w:val="00C724B4"/>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637C4"/>
  <w15:chartTrackingRefBased/>
  <w15:docId w15:val="{DB6D896B-0119-4066-9ECF-1D9DC84E0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245F"/>
    <w:rPr>
      <w:rFonts w:ascii="Calibri" w:hAnsi="Calibri" w:cs="Calibri"/>
    </w:rPr>
  </w:style>
  <w:style w:type="paragraph" w:styleId="Heading1">
    <w:name w:val="heading 1"/>
    <w:aliases w:val="Pocket"/>
    <w:basedOn w:val="Normal"/>
    <w:next w:val="Normal"/>
    <w:link w:val="Heading1Char"/>
    <w:qFormat/>
    <w:rsid w:val="009E24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24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9E24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9E245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24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245F"/>
  </w:style>
  <w:style w:type="character" w:customStyle="1" w:styleId="Heading1Char">
    <w:name w:val="Heading 1 Char"/>
    <w:aliases w:val="Pocket Char"/>
    <w:basedOn w:val="DefaultParagraphFont"/>
    <w:link w:val="Heading1"/>
    <w:rsid w:val="009E245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245F"/>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9E245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9E245F"/>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9E245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245F"/>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9E245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9E245F"/>
    <w:rPr>
      <w:color w:val="auto"/>
      <w:u w:val="none"/>
    </w:rPr>
  </w:style>
  <w:style w:type="character" w:styleId="FollowedHyperlink">
    <w:name w:val="FollowedHyperlink"/>
    <w:basedOn w:val="DefaultParagraphFont"/>
    <w:uiPriority w:val="99"/>
    <w:semiHidden/>
    <w:unhideWhenUsed/>
    <w:rsid w:val="009E245F"/>
    <w:rPr>
      <w:color w:val="auto"/>
      <w:u w:val="none"/>
    </w:rPr>
  </w:style>
  <w:style w:type="character" w:styleId="UnresolvedMention">
    <w:name w:val="Unresolved Mention"/>
    <w:basedOn w:val="DefaultParagraphFont"/>
    <w:uiPriority w:val="99"/>
    <w:semiHidden/>
    <w:unhideWhenUsed/>
    <w:rsid w:val="00831C66"/>
    <w:rPr>
      <w:color w:val="605E5C"/>
      <w:shd w:val="clear" w:color="auto" w:fill="E1DFDD"/>
    </w:rPr>
  </w:style>
  <w:style w:type="paragraph" w:customStyle="1" w:styleId="Emphasis1">
    <w:name w:val="Emphasis1"/>
    <w:basedOn w:val="Normal"/>
    <w:link w:val="Emphasis"/>
    <w:uiPriority w:val="7"/>
    <w:qFormat/>
    <w:rsid w:val="00831C6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831C6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831C66"/>
    <w:pPr>
      <w:widowControl w:val="0"/>
      <w:spacing w:line="240" w:lineRule="auto"/>
      <w:ind w:left="720"/>
      <w:jc w:val="both"/>
    </w:pPr>
    <w:rPr>
      <w:b/>
      <w:iCs/>
      <w:u w:val="single"/>
    </w:rPr>
  </w:style>
  <w:style w:type="character" w:customStyle="1" w:styleId="underline">
    <w:name w:val="underline"/>
    <w:basedOn w:val="DefaultParagraphFont"/>
    <w:qFormat/>
    <w:rsid w:val="00831C66"/>
    <w:rPr>
      <w:u w:val="single"/>
    </w:rPr>
  </w:style>
  <w:style w:type="paragraph" w:styleId="DocumentMap">
    <w:name w:val="Document Map"/>
    <w:basedOn w:val="Normal"/>
    <w:link w:val="DocumentMapChar"/>
    <w:uiPriority w:val="99"/>
    <w:semiHidden/>
    <w:unhideWhenUsed/>
    <w:rsid w:val="00831C6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31C66"/>
    <w:rPr>
      <w:rFonts w:ascii="Lucida Grande" w:hAnsi="Lucida Grande" w:cs="Lucida Grande"/>
    </w:rPr>
  </w:style>
  <w:style w:type="character" w:customStyle="1" w:styleId="namedate">
    <w:name w:val="name+date"/>
    <w:basedOn w:val="DefaultParagraphFont"/>
    <w:uiPriority w:val="1"/>
    <w:qFormat/>
    <w:rsid w:val="00831C66"/>
    <w:rPr>
      <w:b/>
      <w:sz w:val="26"/>
      <w:u w:val="none"/>
    </w:rPr>
  </w:style>
  <w:style w:type="paragraph" w:customStyle="1" w:styleId="analytics">
    <w:name w:val="analytics"/>
    <w:basedOn w:val="Normal"/>
    <w:next w:val="Normal"/>
    <w:qFormat/>
    <w:rsid w:val="00831C66"/>
    <w:rPr>
      <w:b/>
      <w:color w:val="000000" w:themeColor="text1"/>
      <w:sz w:val="26"/>
    </w:rPr>
  </w:style>
  <w:style w:type="paragraph" w:styleId="BlockText">
    <w:name w:val="Block Text"/>
    <w:basedOn w:val="Normal"/>
    <w:uiPriority w:val="99"/>
    <w:semiHidden/>
    <w:unhideWhenUsed/>
    <w:rsid w:val="00831C6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831C66"/>
    <w:pPr>
      <w:ind w:left="720"/>
      <w:contextualSpacing/>
    </w:pPr>
  </w:style>
  <w:style w:type="paragraph" w:customStyle="1" w:styleId="Analytics0">
    <w:name w:val="Analytics"/>
    <w:next w:val="NormalWeb"/>
    <w:link w:val="AnalyticsChar"/>
    <w:uiPriority w:val="4"/>
    <w:qFormat/>
    <w:rsid w:val="00831C66"/>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831C66"/>
    <w:rPr>
      <w:rFonts w:ascii="Calibri" w:eastAsiaTheme="majorEastAsia" w:hAnsi="Calibri" w:cstheme="majorBidi"/>
      <w:b/>
      <w:iCs/>
      <w:sz w:val="26"/>
      <w:szCs w:val="28"/>
    </w:rPr>
  </w:style>
  <w:style w:type="paragraph" w:styleId="NormalWeb">
    <w:name w:val="Normal (Web)"/>
    <w:basedOn w:val="Normal"/>
    <w:uiPriority w:val="99"/>
    <w:semiHidden/>
    <w:unhideWhenUsed/>
    <w:rsid w:val="00831C6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www.jstor.org/stable/10.7312/molt15912"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space.com/starlink-satellite-reentry-ozone-depletion-atmosphere" TargetMode="External"/><Relationship Id="rId42" Type="http://schemas.openxmlformats.org/officeDocument/2006/relationships/fontTable" Target="fontTable.xm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hyperlink" Target="https://sethbaum.com/ac/2016_SpaceEthics.pdf"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swfound.org/media/206951/johnson2020_referenceworkentry_thelegalstatusofmegaleoconstel.pdf" TargetMode="External"/><Relationship Id="rId40"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express.co.uk/news/science/916405/ozone-layer-destroyed-recovering-mass-extinction-dinosaurs"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letters2president.org/letters/24312" TargetMode="External"/><Relationship Id="rId43" Type="http://schemas.openxmlformats.org/officeDocument/2006/relationships/theme" Target="theme/theme1.xm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public.wmo.int/en/media/news/ozone-layer-recovery-environmental-success-story"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17812</Words>
  <Characters>101532</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7</cp:revision>
  <dcterms:created xsi:type="dcterms:W3CDTF">2022-01-15T18:41:00Z</dcterms:created>
  <dcterms:modified xsi:type="dcterms:W3CDTF">2022-01-15T18:43:00Z</dcterms:modified>
</cp:coreProperties>
</file>