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BAB55" w14:textId="3B48F711" w:rsidR="0006361A" w:rsidRDefault="0006361A" w:rsidP="0006361A">
      <w:pPr>
        <w:pStyle w:val="Heading3"/>
      </w:pPr>
      <w:r>
        <w:t>1NC—Offense</w:t>
      </w:r>
    </w:p>
    <w:p w14:paraId="2076E8B3" w14:textId="77777777" w:rsidR="0006361A" w:rsidRDefault="0006361A" w:rsidP="0006361A">
      <w:pPr>
        <w:pStyle w:val="Heading4"/>
      </w:pPr>
      <w:r>
        <w:t>Decline inevitable --- China passes the US and creates their own international order --- the US could go peacefully, ushering in multipolarity, but expansionist military spending emboldens hawks to dig their heels in, causing great power war</w:t>
      </w:r>
    </w:p>
    <w:p w14:paraId="0CC9CD02" w14:textId="77777777" w:rsidR="0006361A" w:rsidRPr="0004504D" w:rsidRDefault="0006361A" w:rsidP="0006361A">
      <w:r w:rsidRPr="0004504D">
        <w:rPr>
          <w:rStyle w:val="Style13ptBold"/>
        </w:rPr>
        <w:t>Layne 18</w:t>
      </w:r>
      <w:r>
        <w:t xml:space="preserve"> Christopher Layne, </w:t>
      </w:r>
      <w:r>
        <w:rPr>
          <w:color w:val="222222"/>
          <w:shd w:val="clear" w:color="auto" w:fill="FFFFFF"/>
        </w:rPr>
        <w:t>Christopher Layne is Robert M. Gates Chair in Intelligence and National Security at the George Bush School of Government and Public Service at Texas A&amp;M University “</w:t>
      </w:r>
      <w:r>
        <w:t xml:space="preserve">The US–Chinese power shift and the end of the Pax Americana.” International Affairs, Volume 94. Pp. 89-111. 2018. </w:t>
      </w:r>
      <w:hyperlink r:id="rId9" w:history="1">
        <w:r w:rsidRPr="00FE037E">
          <w:rPr>
            <w:rStyle w:val="Hyperlink"/>
          </w:rPr>
          <w:t>https://www.chathamhouse.org/sites/files/chathamhouse/images/ia/INTA94_1_6_249_Layne.pdf</w:t>
        </w:r>
      </w:hyperlink>
    </w:p>
    <w:p w14:paraId="34CA7F1F" w14:textId="77777777" w:rsidR="0006361A" w:rsidRDefault="0006361A" w:rsidP="0006361A">
      <w:pPr>
        <w:rPr>
          <w:rStyle w:val="Emphasis"/>
        </w:rPr>
      </w:pPr>
      <w:r w:rsidRPr="0019503A">
        <w:rPr>
          <w:rStyle w:val="StyleUnderline"/>
          <w:highlight w:val="green"/>
        </w:rPr>
        <w:t xml:space="preserve">The fate of international orders is </w:t>
      </w:r>
      <w:r w:rsidRPr="0019503A">
        <w:rPr>
          <w:rStyle w:val="Emphasis"/>
          <w:highlight w:val="green"/>
        </w:rPr>
        <w:t>closely linked to power transition dynamics</w:t>
      </w:r>
      <w:r w:rsidRPr="0019503A">
        <w:rPr>
          <w:sz w:val="16"/>
          <w:highlight w:val="green"/>
        </w:rPr>
        <w:t>.</w:t>
      </w:r>
      <w:r w:rsidRPr="002F3B55">
        <w:rPr>
          <w:sz w:val="16"/>
        </w:rPr>
        <w:t xml:space="preserve"> Throughout modern international history the prevailing international order has reflected the balance of power that existed at the time of its creation. </w:t>
      </w:r>
      <w:r w:rsidRPr="006A7AE0">
        <w:rPr>
          <w:rStyle w:val="StyleUnderline"/>
        </w:rPr>
        <w:t>When that balance changes sufficiently, the old order will be replaced by a new one.</w:t>
      </w:r>
      <w:r w:rsidRPr="002F3B55">
        <w:rPr>
          <w:sz w:val="16"/>
        </w:rPr>
        <w:t xml:space="preserve"> Viewed from this perspective, what are the Pax Americana’s prospects? </w:t>
      </w:r>
      <w:r w:rsidRPr="0019503A">
        <w:rPr>
          <w:rStyle w:val="StyleUnderline"/>
          <w:highlight w:val="green"/>
        </w:rPr>
        <w:t>How will China’s rise, and America’s decline, affect the international order</w:t>
      </w:r>
      <w:r w:rsidRPr="006A7AE0">
        <w:rPr>
          <w:rStyle w:val="StyleUnderline"/>
        </w:rPr>
        <w:t xml:space="preserve"> in the years ahead? The surprising answer</w:t>
      </w:r>
      <w:r w:rsidRPr="002F3B55">
        <w:rPr>
          <w:sz w:val="16"/>
        </w:rPr>
        <w:t xml:space="preserve"> given by top US security studies scholars is: ‘</w:t>
      </w:r>
      <w:r w:rsidRPr="0019503A">
        <w:rPr>
          <w:rStyle w:val="Emphasis"/>
          <w:highlight w:val="green"/>
        </w:rPr>
        <w:t>Not much.</w:t>
      </w:r>
      <w:r w:rsidRPr="0019503A">
        <w:rPr>
          <w:sz w:val="16"/>
          <w:highlight w:val="green"/>
        </w:rPr>
        <w:t xml:space="preserve">’ </w:t>
      </w:r>
      <w:r w:rsidRPr="0019503A">
        <w:rPr>
          <w:rStyle w:val="StyleUnderline"/>
          <w:highlight w:val="green"/>
        </w:rPr>
        <w:t>The United States</w:t>
      </w:r>
      <w:r w:rsidRPr="002F3B55">
        <w:rPr>
          <w:sz w:val="16"/>
        </w:rPr>
        <w:t xml:space="preserve">, so the argument goes, </w:t>
      </w:r>
      <w:r w:rsidRPr="0019503A">
        <w:rPr>
          <w:rStyle w:val="StyleUnderline"/>
          <w:highlight w:val="green"/>
        </w:rPr>
        <w:t>can ‘lock in’</w:t>
      </w:r>
      <w:r w:rsidRPr="006A7AE0">
        <w:rPr>
          <w:rStyle w:val="StyleUnderline"/>
        </w:rPr>
        <w:t xml:space="preserve"> the Pax Americana’s essential features, including its </w:t>
      </w:r>
      <w:r w:rsidRPr="0019503A">
        <w:rPr>
          <w:rStyle w:val="StyleUnderline"/>
          <w:highlight w:val="green"/>
        </w:rPr>
        <w:t>rules, norms and institutions</w:t>
      </w:r>
      <w:r w:rsidRPr="002F3B55">
        <w:rPr>
          <w:sz w:val="16"/>
        </w:rPr>
        <w:t xml:space="preserve">.65 John Ikenberry, Stephen Brooks and William Wohlforth are the leading proponents of the lock-in thesis. Ikenberry was the first to set out the concept, arguing in After victory that </w:t>
      </w:r>
      <w:r w:rsidRPr="006A7AE0">
        <w:rPr>
          <w:rStyle w:val="StyleUnderline"/>
        </w:rPr>
        <w:t>a hegemon</w:t>
      </w:r>
      <w:r w:rsidRPr="002F3B55">
        <w:rPr>
          <w:sz w:val="16"/>
        </w:rPr>
        <w:t>, by building an institutionalized, rules-based international order, ‘</w:t>
      </w:r>
      <w:r w:rsidRPr="006A7AE0">
        <w:rPr>
          <w:rStyle w:val="StyleUnderline"/>
        </w:rPr>
        <w:t>can lock-in favorable arrangements that continue beyond the zenith of its power’</w:t>
      </w:r>
      <w:r w:rsidRPr="002F3B55">
        <w:rPr>
          <w:sz w:val="16"/>
        </w:rPr>
        <w:t xml:space="preserve">.66 In other words, </w:t>
      </w:r>
      <w:r w:rsidRPr="0019503A">
        <w:rPr>
          <w:rStyle w:val="StyleUnderline"/>
          <w:highlight w:val="green"/>
        </w:rPr>
        <w:t>the international order can remain intact</w:t>
      </w:r>
      <w:r w:rsidRPr="006A7AE0">
        <w:rPr>
          <w:rStyle w:val="StyleUnderline"/>
        </w:rPr>
        <w:t xml:space="preserve"> even after the hegemonic power that created it has lost its pre-eminent position in the international political system</w:t>
      </w:r>
      <w:r w:rsidRPr="002F3B55">
        <w:rPr>
          <w:sz w:val="16"/>
        </w:rPr>
        <w:t xml:space="preserve">. On this point, Ikenberry echoes Robert Keohane’s argument in After hegemony that, once a liberal international order has been established by a hegemonic power, </w:t>
      </w:r>
      <w:r w:rsidRPr="006A7AE0">
        <w:rPr>
          <w:rStyle w:val="StyleUnderline"/>
        </w:rPr>
        <w:t xml:space="preserve">if </w:t>
      </w:r>
      <w:r w:rsidRPr="0019503A">
        <w:rPr>
          <w:rStyle w:val="StyleUnderline"/>
          <w:highlight w:val="green"/>
        </w:rPr>
        <w:t>the hegemon declines it is possible</w:t>
      </w:r>
      <w:r w:rsidRPr="006A7AE0">
        <w:rPr>
          <w:rStyle w:val="StyleUnderline"/>
        </w:rPr>
        <w:t xml:space="preserve"> for a small group of Great Powers </w:t>
      </w:r>
      <w:r w:rsidRPr="0019503A">
        <w:rPr>
          <w:rStyle w:val="StyleUnderline"/>
          <w:highlight w:val="green"/>
        </w:rPr>
        <w:t>to</w:t>
      </w:r>
      <w:r w:rsidRPr="006A7AE0">
        <w:rPr>
          <w:rStyle w:val="StyleUnderline"/>
        </w:rPr>
        <w:t xml:space="preserve"> take the place of the former hegemon and </w:t>
      </w:r>
      <w:r w:rsidRPr="0019503A">
        <w:rPr>
          <w:rStyle w:val="Emphasis"/>
          <w:highlight w:val="green"/>
        </w:rPr>
        <w:t>collectively manage the international system</w:t>
      </w:r>
      <w:r w:rsidRPr="002F3B55">
        <w:rPr>
          <w:sz w:val="16"/>
        </w:rPr>
        <w:t>.67 That is, under certain conditions ‘</w:t>
      </w:r>
      <w:r w:rsidRPr="0019503A">
        <w:rPr>
          <w:rStyle w:val="Emphasis"/>
          <w:highlight w:val="green"/>
        </w:rPr>
        <w:t>hegemonic stability’ can exist even if there is no hegemonic power</w:t>
      </w:r>
      <w:r w:rsidRPr="002F3B55">
        <w:rPr>
          <w:sz w:val="16"/>
        </w:rPr>
        <w:t xml:space="preserve">. In Liberal Leviathan, Ikenberry built on this logic to argue that, </w:t>
      </w:r>
      <w:r w:rsidRPr="002F3B55">
        <w:rPr>
          <w:rStyle w:val="StyleUnderline"/>
        </w:rPr>
        <w:t>even if the Pax Americana were to wither completely, the LRBIO would nevertheless survive</w:t>
      </w:r>
      <w:r w:rsidRPr="002F3B55">
        <w:rPr>
          <w:sz w:val="16"/>
        </w:rPr>
        <w:t xml:space="preserve">. As Ikenberry put it: </w:t>
      </w:r>
      <w:r w:rsidRPr="002F3B55">
        <w:rPr>
          <w:rStyle w:val="StyleUnderline"/>
        </w:rPr>
        <w:t>‘America’s position in the global system may decline but the international order it leads can remain the dominating logic of the twenty-first century</w:t>
      </w:r>
      <w:r w:rsidRPr="002F3B55">
        <w:rPr>
          <w:sz w:val="16"/>
        </w:rPr>
        <w:t>.’68 Ikenberry’s view seems to have evolved, however. In jointly authored articles in International Security and Foreign Affairs, Brooks, Ikenberry and Wohlforth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Ikenberry and Wohlforth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Ikenberry and Wohlforth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f</w:t>
      </w:r>
      <w:r w:rsidRPr="002F3B55">
        <w:rPr>
          <w:rStyle w:val="StyleUnderline"/>
        </w:rPr>
        <w:t xml:space="preserve">or most of the last 70 years or so, </w:t>
      </w:r>
      <w:r w:rsidRPr="0019503A">
        <w:rPr>
          <w:rStyle w:val="StyleUnderline"/>
          <w:highlight w:val="green"/>
        </w:rPr>
        <w:t>the US has occupied the geopolitical penthouse</w:t>
      </w:r>
      <w:r w:rsidRPr="002F3B55">
        <w:rPr>
          <w:rStyle w:val="StyleUnderline"/>
        </w:rPr>
        <w:t xml:space="preserve"> (‘when America ruled the world’). From that lofty height, however, </w:t>
      </w:r>
      <w:r w:rsidRPr="0019503A">
        <w:rPr>
          <w:rStyle w:val="StyleUnderline"/>
          <w:highlight w:val="green"/>
        </w:rPr>
        <w:t>t</w:t>
      </w:r>
      <w:r w:rsidRPr="0019503A">
        <w:rPr>
          <w:rStyle w:val="Emphasis"/>
          <w:highlight w:val="green"/>
        </w:rPr>
        <w:t>he only direction it can go is down</w:t>
      </w:r>
      <w:r w:rsidRPr="002F3B55">
        <w:rPr>
          <w:rStyle w:val="StyleUnderline"/>
        </w:rPr>
        <w:t>.</w:t>
      </w:r>
      <w:r w:rsidRPr="002F3B55">
        <w:rPr>
          <w:sz w:val="16"/>
        </w:rPr>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effect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politics, and avoided confrontation both with the United States and with its regional neighbours. Integration into the open international economy spurred China’s rapid growth. China’s self-described ‘peaceful rise’ followed the script written by Deng Xiaoping: ‘Lie low. Hide your capabilities. Bide your time.’ However, the fact that China bandwagoned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favour, the post-1945 international order’s rules, institutions and norms will offset America’s loss of hard power. There is historical evidence that 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presentday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know, when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Sevasti-Eleni Vezirgiannidou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sidRPr="002F3B55">
        <w:rPr>
          <w:rStyle w:val="StyleUnderline"/>
        </w:rPr>
        <w:t>, Washington’s opposition to the AIIB indicates that the United States is not prepared to see its influence in the international order diminished</w:t>
      </w:r>
      <w:r w:rsidRPr="002F3B55">
        <w:rPr>
          <w:sz w:val="16"/>
        </w:rPr>
        <w:t xml:space="preserve">. And, </w:t>
      </w:r>
      <w:r w:rsidRPr="002F3B55">
        <w:rPr>
          <w:rStyle w:val="StyleUnderline"/>
        </w:rPr>
        <w:t>with respect to reforming the post-1945 international order to accommodate the reality of a risen China, this is the nub of the problem: instead of preserving the Pax Americana, reform would lead to changes in the international order that would undermine i</w:t>
      </w:r>
      <w:r w:rsidRPr="002F3B55">
        <w:rPr>
          <w:sz w:val="16"/>
        </w:rPr>
        <w:t xml:space="preserve">t. Of course, regardless of whether there is institutional reform, </w:t>
      </w:r>
      <w:r w:rsidRPr="002F3B55">
        <w:rPr>
          <w:rStyle w:val="StyleUnderline"/>
        </w:rPr>
        <w:t xml:space="preserve">the coming decades are likely to witness major changes in the international </w:t>
      </w:r>
      <w:r w:rsidRPr="002F3B55">
        <w:rPr>
          <w:rStyle w:val="Emphasis"/>
        </w:rPr>
        <w:t>order irrespective of America’s preferences.</w:t>
      </w:r>
      <w:r w:rsidRPr="002F3B55">
        <w:rPr>
          <w:sz w:val="16"/>
        </w:rPr>
        <w:t xml:space="preserve"> </w:t>
      </w:r>
      <w:r w:rsidRPr="002F3B55">
        <w:rPr>
          <w:rStyle w:val="StyleUnderline"/>
        </w:rPr>
        <w:t>What will happen to the international order as China continues to rise, and America’s relative power continues to decline?</w:t>
      </w:r>
      <w:r w:rsidRPr="002F3B55">
        <w:rPr>
          <w:sz w:val="16"/>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yet,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economic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part of the Great Power club. Similarly, </w:t>
      </w:r>
      <w:r w:rsidRPr="0019503A">
        <w:rPr>
          <w:rStyle w:val="StyleUnderline"/>
          <w:highlight w:val="green"/>
        </w:rPr>
        <w:t>we should not expect to see</w:t>
      </w:r>
      <w:r w:rsidRPr="002F3B55">
        <w:rPr>
          <w:rStyle w:val="StyleUnderline"/>
        </w:rPr>
        <w:t xml:space="preserve"> a dramatic </w:t>
      </w:r>
      <w:r w:rsidRPr="0019503A">
        <w:rPr>
          <w:rStyle w:val="StyleUnderline"/>
          <w:highlight w:val="green"/>
        </w:rPr>
        <w:t>overhaul of the</w:t>
      </w:r>
      <w:r w:rsidRPr="002F3B55">
        <w:rPr>
          <w:rStyle w:val="StyleUnderline"/>
        </w:rPr>
        <w:t xml:space="preserve"> international </w:t>
      </w:r>
      <w:r w:rsidRPr="0019503A">
        <w:rPr>
          <w:rStyle w:val="StyleUnderline"/>
          <w:highlight w:val="green"/>
        </w:rPr>
        <w:t>economic system</w:t>
      </w:r>
      <w:r w:rsidRPr="002F3B55">
        <w:rPr>
          <w:rStyle w:val="StyleUnderline"/>
        </w:rPr>
        <w:t>. As the world’s top-ranking exporter and trading state, China benefits hugely from economic openness</w:t>
      </w:r>
      <w:r w:rsidRPr="002F3B55">
        <w:rPr>
          <w:sz w:val="16"/>
        </w:rPr>
        <w:t xml:space="preserve">. However, the state plays a much greater role in China’s economy than it does in the United States and Europe. Beijing will want rules that protect its semimercantilist economic policies and also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favour democracy promotion, ‘humani tarian’ intervention, human rights and the Responsibility to Protect. Beijing will resist norms that divide states into two camps, ranging democratic ‘good guys’ against non-democratic ‘bad guys’.84 Instead, it will offer its policy of ‘market authoritarianism’ to developing states as a better model of political, social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sidRPr="002F3B55">
        <w:rPr>
          <w:rStyle w:val="StyleUnderline"/>
        </w:rPr>
        <w:t>Beijing is (mostly) ‘working within the system’ to revise the post-1945 international order while simultaneously laying the groundwork for an alternative international order that eventually could displace the Pax Americana</w:t>
      </w:r>
      <w:r w:rsidRPr="002F3B55">
        <w:rPr>
          <w:sz w:val="16"/>
        </w:rPr>
        <w:t xml:space="preserve">. As a 2007 report by the Center for a New American Security concluded: Rather than seeking to weaken or confront the United States directly, </w:t>
      </w:r>
      <w:r w:rsidRPr="002F3B55">
        <w:rPr>
          <w:rStyle w:val="StyleUnderline"/>
        </w:rPr>
        <w:t>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sidRPr="002F3B55">
        <w:rPr>
          <w:sz w:val="16"/>
        </w:rPr>
        <w:t xml:space="preserve">.86 Even as it stays within the post-1945 international order, Beijing is not doing so to preserve it. In this sense, as Martin Jacques has observed, </w:t>
      </w:r>
      <w:r w:rsidRPr="002F3B55">
        <w:rPr>
          <w:rStyle w:val="Emphasis"/>
        </w:rPr>
        <w:t xml:space="preserve">China is playing a double game. </w:t>
      </w:r>
      <w:r w:rsidRPr="002F3B55">
        <w:rPr>
          <w:rStyle w:val="StyleUnderline"/>
        </w:rPr>
        <w:t>It is operating ‘both within and outside the existing international system while at the same time, in effect, sponsoring a new China-centric international system which will exist alongside the present system and probably slowly begin to usurp it’</w:t>
      </w:r>
      <w:r w:rsidRPr="002F3B55">
        <w:rPr>
          <w:sz w:val="16"/>
        </w:rPr>
        <w:t xml:space="preserve">.87 </w:t>
      </w:r>
      <w:r w:rsidRPr="002F3B55">
        <w:rPr>
          <w:rStyle w:val="StyleUnderline"/>
        </w:rPr>
        <w:t xml:space="preserve">The creation of the </w:t>
      </w:r>
      <w:r w:rsidRPr="0063735B">
        <w:rPr>
          <w:rStyle w:val="StyleUnderline"/>
          <w:highlight w:val="green"/>
        </w:rPr>
        <w:t>AIIB,</w:t>
      </w:r>
      <w:r w:rsidRPr="002F3B55">
        <w:rPr>
          <w:rStyle w:val="StyleUnderline"/>
        </w:rPr>
        <w:t xml:space="preserve"> which Beijing intends </w:t>
      </w:r>
      <w:r w:rsidRPr="0063735B">
        <w:rPr>
          <w:rStyle w:val="StyleUnderline"/>
          <w:highlight w:val="green"/>
        </w:rPr>
        <w:t>should ultimately eclipse the IMF and World Bank</w:t>
      </w:r>
      <w:r w:rsidRPr="002F3B55">
        <w:rPr>
          <w:rStyle w:val="StyleUnderline"/>
        </w:rPr>
        <w:t>, is a good example</w:t>
      </w:r>
      <w:r w:rsidRPr="002F3B55">
        <w:rPr>
          <w:sz w:val="16"/>
        </w:rPr>
        <w:t xml:space="preserve"> of this strategy. American scholars and policy-makers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Power politics out of the picture. As they see it, rules and institutions are politically neutral and, ipso facto, beneficial for all. Hence, they can be an effective substitute for declining hard power. However, rather than existing separately from the balance of power, rules, norms and institutions reflect it. Hence the world is no more likely to continue upholding the Pax Americana once US power declines than Britain’s dominions and former colonies were inclined to perpetuate the empire after the Second World War. </w:t>
      </w:r>
      <w:r w:rsidRPr="002F3B55">
        <w:rPr>
          <w:rStyle w:val="StyleUnderline"/>
        </w:rPr>
        <w:t xml:space="preserve">The fate of the Pax Americana, and that of the international order, will be determined by the outcome of the Sino-American rivalry </w:t>
      </w:r>
      <w:r w:rsidRPr="002F3B55">
        <w:rPr>
          <w:sz w:val="16"/>
        </w:rPr>
        <w:t xml:space="preserve">As the British scholar E. H. Carr observed, </w:t>
      </w:r>
      <w:r w:rsidRPr="002F3B55">
        <w:rPr>
          <w:rStyle w:val="StyleUnderline"/>
        </w:rPr>
        <w:t>a rules-based international order ‘cannot be understood independently of the political foundation on which it rests and the political interests which it serves’</w:t>
      </w:r>
      <w:r w:rsidRPr="002F3B55">
        <w:rPr>
          <w:sz w:val="16"/>
        </w:rPr>
        <w:t>.88 T</w:t>
      </w:r>
      <w:r w:rsidRPr="002F3B55">
        <w:rPr>
          <w:rStyle w:val="StyleUnderline"/>
        </w:rPr>
        <w:t>he post-Second World War international order is an American order that privileges US interest</w:t>
      </w:r>
      <w:r w:rsidRPr="002F3B55">
        <w:rPr>
          <w:sz w:val="16"/>
        </w:rPr>
        <w:t xml:space="preserve">s.89 Even the discourse of ‘liberal order’ cannot disguise this fact. Today, </w:t>
      </w:r>
      <w:r w:rsidRPr="002F3B55">
        <w:rPr>
          <w:rStyle w:val="StyleUnderline"/>
        </w:rPr>
        <w:t>the ground is shifting beneath the Pax Americana’s foundations. Those who believe that lock-in can work view international politics as being</w:t>
      </w:r>
      <w:r w:rsidRPr="002F3B55">
        <w:rPr>
          <w:sz w:val="16"/>
        </w:rPr>
        <w:t>, in essence</w:t>
      </w:r>
      <w:r w:rsidRPr="002F3B55">
        <w:rPr>
          <w:rStyle w:val="StyleUnderline"/>
        </w:rPr>
        <w:t>, geopolitically antiseptic</w:t>
      </w:r>
      <w:r w:rsidRPr="002F3B55">
        <w:rPr>
          <w:sz w:val="16"/>
        </w:rPr>
        <w:t xml:space="preserve">. For them, Great Power competition and conflict are transcended by international institutions, rules and norms. This is not how the real world works, however.90 Great Power politics is about power. </w:t>
      </w:r>
      <w:r w:rsidRPr="002F3B55">
        <w:rPr>
          <w:rStyle w:val="StyleUnderline"/>
        </w:rPr>
        <w:t>Rules and institutions do not exist in a vacuum, hermetically sealed off from Great Power politics.</w:t>
      </w:r>
      <w:r w:rsidRPr="002F3B55">
        <w:rPr>
          <w:sz w:val="16"/>
        </w:rPr>
        <w:t xml:space="preserve"> Nor are they neutral. Rather, they reflect the distribution of power in the international system. In international politics, who rules makes the rules. In his classic study of international relations between the world wars, The Twenty years’ crisis, Carr analysed the political crisis of the 1930s caused by the breakdown of the post-First World War order symbolized by the Versailles Treaty.91 The Versailles system cracked, Carr argued, because of the widening gap between the order it represented and the actual distribution of power in Europe. Carr used the events of the 1930s to make a larger geopolitical point. International orders reflect the balance of power that exists at time of their creation. Over time, however, </w:t>
      </w:r>
      <w:r w:rsidRPr="002F3B55">
        <w:rPr>
          <w:rStyle w:val="StyleUnderline"/>
        </w:rPr>
        <w:t>the relative power of states changes, and eventually the international order no longer reflects the actual distribution of power between or among the leading Great Powers</w:t>
      </w:r>
      <w:r w:rsidRPr="002F3B55">
        <w:rPr>
          <w:sz w:val="16"/>
        </w:rPr>
        <w:t xml:space="preserve">. When that happens, the legitimacy of the prevailing order is called into question, and it will be challenged by the rising power(s). </w:t>
      </w:r>
      <w:r w:rsidRPr="002F3B55">
        <w:rPr>
          <w:rStyle w:val="StyleUnderline"/>
        </w:rPr>
        <w:t>When the balance of power swings—or is perceived to swing—in its direction, a rising power becomes increasingly dissatisfied with the international order, and seeks to revise it</w:t>
      </w:r>
      <w:r w:rsidRPr="002F3B55">
        <w:rPr>
          <w:sz w:val="16"/>
        </w:rPr>
        <w:t xml:space="preserve">. The challenger wants to change the rules embodied in the existing international order—rules written, of course, by the once dominant but now declining Great Power that created it. It also wants the allocation of prestige and status changed to reflect its newly acquired power. </w:t>
      </w:r>
      <w:r w:rsidRPr="0019503A">
        <w:rPr>
          <w:rStyle w:val="StyleUnderline"/>
          <w:highlight w:val="green"/>
        </w:rPr>
        <w:t>The incumbent hegemon</w:t>
      </w:r>
      <w:r w:rsidRPr="0019503A">
        <w:rPr>
          <w:sz w:val="16"/>
          <w:highlight w:val="green"/>
        </w:rPr>
        <w:t>,</w:t>
      </w:r>
      <w:r w:rsidRPr="002F3B55">
        <w:rPr>
          <w:sz w:val="16"/>
        </w:rPr>
        <w:t xml:space="preserve"> of course, </w:t>
      </w:r>
      <w:r w:rsidRPr="002F3B55">
        <w:rPr>
          <w:rStyle w:val="StyleUnderline"/>
        </w:rPr>
        <w:t>wants to preserve the existing international order as is—an order that it midwifed to advance, and consolidate, its own interests</w:t>
      </w:r>
      <w:r w:rsidRPr="002F3B55">
        <w:rPr>
          <w:sz w:val="16"/>
        </w:rPr>
        <w:t xml:space="preserve">. The E. H. Carr Moment presents the incumbent hegemon with a choice. </w:t>
      </w:r>
      <w:r w:rsidRPr="002F3B55">
        <w:rPr>
          <w:rStyle w:val="StyleUnderline"/>
        </w:rPr>
        <w:t xml:space="preserve">It </w:t>
      </w:r>
      <w:r w:rsidRPr="0019503A">
        <w:rPr>
          <w:rStyle w:val="StyleUnderline"/>
          <w:highlight w:val="green"/>
        </w:rPr>
        <w:t xml:space="preserve">can </w:t>
      </w:r>
      <w:r w:rsidRPr="0019503A">
        <w:rPr>
          <w:rStyle w:val="Emphasis"/>
          <w:highlight w:val="green"/>
        </w:rPr>
        <w:t>dig in its heels and try to preserve the prevailing order</w:t>
      </w:r>
      <w:r w:rsidRPr="002F3B55">
        <w:rPr>
          <w:rStyle w:val="StyleUnderline"/>
        </w:rPr>
        <w:t xml:space="preserve">—and its privileged position therein; </w:t>
      </w:r>
      <w:r w:rsidRPr="0019503A">
        <w:rPr>
          <w:rStyle w:val="StyleUnderline"/>
          <w:highlight w:val="green"/>
        </w:rPr>
        <w:t>or</w:t>
      </w:r>
      <w:r w:rsidRPr="002F3B55">
        <w:rPr>
          <w:rStyle w:val="StyleUnderline"/>
        </w:rPr>
        <w:t xml:space="preserve"> it can </w:t>
      </w:r>
      <w:r w:rsidRPr="0019503A">
        <w:rPr>
          <w:rStyle w:val="StyleUnderline"/>
          <w:highlight w:val="green"/>
        </w:rPr>
        <w:t>accede to the rising challenger’s demands</w:t>
      </w:r>
      <w:r w:rsidRPr="002F3B55">
        <w:rPr>
          <w:rStyle w:val="StyleUnderline"/>
        </w:rPr>
        <w:t xml:space="preserve"> for revision.</w:t>
      </w:r>
      <w:r w:rsidRPr="002F3B55">
        <w:rPr>
          <w:rStyle w:val="Emphasis"/>
        </w:rPr>
        <w:t xml:space="preserve"> </w:t>
      </w:r>
      <w:r w:rsidRPr="0019503A">
        <w:rPr>
          <w:rStyle w:val="Emphasis"/>
          <w:highlight w:val="green"/>
        </w:rPr>
        <w:t>If it chooses the former course of action, it runs the risk of war with the dissatisfied challenger</w:t>
      </w:r>
      <w:r w:rsidRPr="0019503A">
        <w:rPr>
          <w:sz w:val="16"/>
          <w:highlight w:val="green"/>
        </w:rPr>
        <w:t xml:space="preserve">. </w:t>
      </w:r>
      <w:r w:rsidRPr="0019503A">
        <w:rPr>
          <w:rStyle w:val="StyleUnderline"/>
          <w:highlight w:val="green"/>
        </w:rPr>
        <w:t>If it chooses the latter, it must come to terms with</w:t>
      </w:r>
      <w:r w:rsidRPr="002F3B55">
        <w:rPr>
          <w:rStyle w:val="StyleUnderline"/>
        </w:rPr>
        <w:t xml:space="preserve"> the reality of its decline, and </w:t>
      </w:r>
      <w:r w:rsidRPr="0019503A">
        <w:rPr>
          <w:rStyle w:val="Emphasis"/>
          <w:highlight w:val="green"/>
        </w:rPr>
        <w:t>the end of its hegemonic position</w:t>
      </w:r>
      <w:r w:rsidRPr="002F3B55">
        <w:rPr>
          <w:rStyle w:val="StyleUnderline"/>
        </w:rPr>
        <w:t xml:space="preserve">. </w:t>
      </w:r>
      <w:r w:rsidRPr="002F3B55">
        <w:rPr>
          <w:sz w:val="16"/>
        </w:rPr>
        <w:t xml:space="preserve">The E. H. Carr Moment is </w:t>
      </w:r>
      <w:r w:rsidRPr="002F3B55">
        <w:rPr>
          <w:rStyle w:val="StyleUnderline"/>
        </w:rPr>
        <w:t>where the geopolitical rubber meets the road: the status quo power(s) must choose between accommodating or opposing the revisionist demands of the rising power(s).</w:t>
      </w:r>
      <w:r w:rsidRPr="002F3B55">
        <w:rPr>
          <w:sz w:val="16"/>
        </w:rPr>
        <w:t xml:space="preserve"> Liberal internationalists such as John Ikenberry argue </w:t>
      </w:r>
      <w:r w:rsidRPr="002F3B55">
        <w:rPr>
          <w:rStyle w:val="StyleUnderline"/>
        </w:rPr>
        <w:t>that China will not challenge the current international orde</w:t>
      </w:r>
      <w:r w:rsidRPr="002F3B55">
        <w:rPr>
          <w:sz w:val="16"/>
        </w:rPr>
        <w:t xml:space="preserve">r, even as the distribution of power continues to shift in its favour. This </w:t>
      </w:r>
      <w:r w:rsidRPr="002F3B55">
        <w:rPr>
          <w:rStyle w:val="StyleUnderline"/>
        </w:rPr>
        <w:t>is a doubtful proposition</w:t>
      </w:r>
      <w:r w:rsidRPr="002F3B55">
        <w:rPr>
          <w:sz w:val="16"/>
        </w:rPr>
        <w:t xml:space="preserve">. The geopolitical question—the E. H. Carr Moment—of our time is whether the declining hegemon in east Asia, the United States, will try to preserve a status quo that is becoming increasingly out of sync with the shifting distribution of power, or whether it can reconcile itself to a rising China’s revisionist demands that the international order in east Asia be realigned to reflect the emerging power realities. </w:t>
      </w:r>
      <w:r w:rsidRPr="0019503A">
        <w:rPr>
          <w:rStyle w:val="StyleUnderline"/>
          <w:highlight w:val="green"/>
        </w:rPr>
        <w:t xml:space="preserve">Unless the United States can </w:t>
      </w:r>
      <w:r w:rsidRPr="0019503A">
        <w:rPr>
          <w:rStyle w:val="Emphasis"/>
          <w:highlight w:val="green"/>
        </w:rPr>
        <w:t>adjust gracefully</w:t>
      </w:r>
      <w:r w:rsidRPr="002F3B55">
        <w:rPr>
          <w:rStyle w:val="StyleUnderline"/>
        </w:rPr>
        <w:t xml:space="preserve"> to this tectonic geopolitical shift, </w:t>
      </w:r>
      <w:r w:rsidRPr="0019503A">
        <w:rPr>
          <w:rStyle w:val="Emphasis"/>
          <w:szCs w:val="26"/>
          <w:highlight w:val="green"/>
        </w:rPr>
        <w:t>the chances of a Sino-American war are high</w:t>
      </w:r>
      <w:r w:rsidRPr="002F3B55">
        <w:rPr>
          <w:rStyle w:val="StyleUnderline"/>
        </w:rPr>
        <w:t>—as they always are during power transitions</w:t>
      </w:r>
      <w:r w:rsidRPr="002F3B55">
        <w:rPr>
          <w:sz w:val="16"/>
        </w:rPr>
        <w:t xml:space="preserve">.92 However, </w:t>
      </w:r>
      <w:r w:rsidRPr="0019503A">
        <w:rPr>
          <w:rStyle w:val="Emphasis"/>
          <w:highlight w:val="green"/>
        </w:rPr>
        <w:t>whether</w:t>
      </w:r>
      <w:r w:rsidRPr="0019503A">
        <w:rPr>
          <w:rStyle w:val="StyleUnderline"/>
          <w:highlight w:val="green"/>
        </w:rPr>
        <w:t xml:space="preserve"> change comes peacefully or violently, </w:t>
      </w:r>
      <w:r w:rsidRPr="0019503A">
        <w:rPr>
          <w:rStyle w:val="Emphasis"/>
          <w:highlight w:val="green"/>
        </w:rPr>
        <w:t>the Pax Americana’s days are numbered.</w:t>
      </w:r>
    </w:p>
    <w:p w14:paraId="577BA758" w14:textId="77777777" w:rsidR="0006361A" w:rsidRPr="00A47883" w:rsidRDefault="0006361A" w:rsidP="0006361A"/>
    <w:p w14:paraId="3DCFC811" w14:textId="77777777" w:rsidR="0006361A" w:rsidRPr="00553AB0" w:rsidRDefault="0006361A" w:rsidP="0006361A">
      <w:pPr>
        <w:pStyle w:val="Heading4"/>
        <w:rPr>
          <w:rFonts w:cs="Calibri"/>
        </w:rPr>
      </w:pPr>
      <w:r w:rsidRPr="00553AB0">
        <w:rPr>
          <w:rFonts w:cs="Calibri"/>
        </w:rPr>
        <w:t xml:space="preserve">The risk of entrapment for </w:t>
      </w:r>
      <w:r>
        <w:rPr>
          <w:rFonts w:cs="Calibri"/>
        </w:rPr>
        <w:t>the US</w:t>
      </w:r>
      <w:r w:rsidRPr="00553AB0">
        <w:rPr>
          <w:rFonts w:cs="Calibri"/>
        </w:rPr>
        <w:t xml:space="preserve"> is very high – aff evidence will rely on Cold War data</w:t>
      </w:r>
      <w:r>
        <w:rPr>
          <w:rFonts w:cs="Calibri"/>
        </w:rPr>
        <w:t xml:space="preserve"> or flawed methodology that mis defines entrapment</w:t>
      </w:r>
    </w:p>
    <w:p w14:paraId="673AF9A2" w14:textId="77777777" w:rsidR="0006361A" w:rsidRPr="00553AB0" w:rsidRDefault="0006361A" w:rsidP="0006361A">
      <w:pPr>
        <w:rPr>
          <w:rStyle w:val="Style13ptBold"/>
          <w:b w:val="0"/>
          <w:bCs/>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iCs/>
          <w:sz w:val="20"/>
          <w:szCs w:val="20"/>
        </w:rPr>
        <w:t>Routledge</w:t>
      </w:r>
      <w:r w:rsidRPr="00553AB0">
        <w:rPr>
          <w:rStyle w:val="Style13ptBold"/>
          <w:b w:val="0"/>
          <w:sz w:val="20"/>
          <w:szCs w:val="20"/>
        </w:rPr>
        <w:t xml:space="preserve"> // Brower]</w:t>
      </w:r>
    </w:p>
    <w:p w14:paraId="5C87A44D" w14:textId="77777777" w:rsidR="0006361A" w:rsidRPr="0006361A" w:rsidRDefault="0006361A" w:rsidP="0006361A">
      <w:pPr>
        <w:rPr>
          <w:sz w:val="16"/>
        </w:rPr>
      </w:pPr>
      <w:r w:rsidRPr="0006361A">
        <w:rPr>
          <w:sz w:val="16"/>
        </w:rPr>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06361A">
        <w:rPr>
          <w:sz w:val="16"/>
        </w:rPr>
        <w:t xml:space="preserve"> More specifically, we make two arguments. First, </w:t>
      </w:r>
      <w:r w:rsidRPr="00553AB0">
        <w:rPr>
          <w:rStyle w:val="Emphasis"/>
        </w:rPr>
        <w:t xml:space="preserve">much of the entrapment debate thus far has been a game of shadow boxing. </w:t>
      </w:r>
      <w:r w:rsidRPr="0006361A">
        <w:rPr>
          <w:sz w:val="16"/>
        </w:rPr>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06361A">
        <w:rPr>
          <w:sz w:val="16"/>
        </w:rPr>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06361A">
        <w:rPr>
          <w:sz w:val="16"/>
        </w:rPr>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5AB6FFC1" w14:textId="77777777" w:rsidR="0006361A" w:rsidRPr="0006361A" w:rsidRDefault="0006361A" w:rsidP="0006361A">
      <w:pPr>
        <w:rPr>
          <w:sz w:val="16"/>
        </w:rPr>
      </w:pPr>
      <w:r w:rsidRPr="0006361A">
        <w:rPr>
          <w:sz w:val="16"/>
        </w:rPr>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06361A">
        <w:rPr>
          <w:sz w:val="16"/>
        </w:rPr>
        <w:t xml:space="preserve">. This is significant because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06361A">
        <w:rPr>
          <w:sz w:val="16"/>
        </w:rPr>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06361A">
        <w:rPr>
          <w:sz w:val="16"/>
        </w:rPr>
        <w:t xml:space="preserve"> (Waltz 1979).</w:t>
      </w:r>
    </w:p>
    <w:p w14:paraId="397E6A87" w14:textId="77777777" w:rsidR="0006361A" w:rsidRPr="00553AB0" w:rsidRDefault="0006361A" w:rsidP="0006361A">
      <w:pPr>
        <w:rPr>
          <w:rStyle w:val="Emphasis"/>
        </w:rPr>
      </w:pPr>
      <w:r w:rsidRPr="0006361A">
        <w:rPr>
          <w:sz w:val="16"/>
        </w:rPr>
        <w:t xml:space="preserve">Instead, </w:t>
      </w:r>
      <w:r w:rsidRPr="00553AB0">
        <w:rPr>
          <w:rStyle w:val="Emphasis"/>
        </w:rPr>
        <w:t>alliances in multipolar and unipolar systems are likely to carry greater entrapment risks</w:t>
      </w:r>
      <w:r w:rsidRPr="0006361A">
        <w:rPr>
          <w:sz w:val="16"/>
        </w:rPr>
        <w:t xml:space="preserve">. 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Evera 1984: 96--101). </w:t>
      </w:r>
      <w:r w:rsidRPr="00553AB0">
        <w:rPr>
          <w:rStyle w:val="Emphasis"/>
        </w:rPr>
        <w:t>Unipolarity</w:t>
      </w:r>
      <w:r w:rsidRPr="0006361A">
        <w:rPr>
          <w:sz w:val="16"/>
        </w:rPr>
        <w:t xml:space="preserve">, on the other hand, is less determinant but, on balance, we argue that it </w:t>
      </w:r>
      <w:r w:rsidRPr="00553AB0">
        <w:rPr>
          <w:rStyle w:val="Emphasis"/>
        </w:rPr>
        <w:t xml:space="preserve">generates entrapment risks falling between unipolar and bipolar systems. </w:t>
      </w:r>
      <w:r w:rsidRPr="0006361A">
        <w:rPr>
          <w:sz w:val="16"/>
        </w:rPr>
        <w:t xml:space="preserve">Here, and although </w:t>
      </w:r>
      <w:r w:rsidRPr="00ED40B5">
        <w:rPr>
          <w:rStyle w:val="StyleUnderline"/>
          <w:highlight w:val="green"/>
        </w:rPr>
        <w:t>unipolarity</w:t>
      </w:r>
      <w:r w:rsidRPr="0006361A">
        <w:rPr>
          <w:sz w:val="16"/>
        </w:rPr>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06361A">
        <w:rPr>
          <w:sz w:val="16"/>
        </w:rPr>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06361A">
        <w:rPr>
          <w:sz w:val="16"/>
        </w:rPr>
        <w:t xml:space="preserve">(Kuperman 2008). </w:t>
      </w:r>
      <w:r w:rsidRPr="00553AB0">
        <w:rPr>
          <w:rStyle w:val="Emphasis"/>
        </w:rPr>
        <w:t>Unipolar alliances thus carry real entrapment risks</w:t>
      </w:r>
      <w:r w:rsidRPr="0006361A">
        <w:rPr>
          <w:sz w:val="16"/>
        </w:rPr>
        <w:t xml:space="preserve">, </w:t>
      </w:r>
      <w:r w:rsidRPr="00553AB0">
        <w:rPr>
          <w:rStyle w:val="StyleUnderline"/>
        </w:rPr>
        <w:t>as a hegemon may need to go to war for allies to sustain its current dominance in the international system.</w:t>
      </w:r>
      <w:r w:rsidRPr="0006361A">
        <w:rPr>
          <w:sz w:val="16"/>
        </w:rPr>
        <w:t xml:space="preserve"> The net result, therefore, is a situation where </w:t>
      </w:r>
      <w:r w:rsidRPr="00553AB0">
        <w:rPr>
          <w:rStyle w:val="Emphasis"/>
        </w:rPr>
        <w:t>the United States' large power advantages over allies and prospective rivals may make it especially vulnerable to entrapment.</w:t>
      </w:r>
    </w:p>
    <w:p w14:paraId="41C98799" w14:textId="77777777" w:rsidR="0006361A" w:rsidRPr="00553AB0" w:rsidRDefault="0006361A" w:rsidP="0006361A">
      <w:pPr>
        <w:rPr>
          <w:rStyle w:val="StyleUnderline"/>
        </w:rPr>
      </w:pPr>
      <w:r w:rsidRPr="0006361A">
        <w:rPr>
          <w:sz w:val="16"/>
        </w:rPr>
        <w:t xml:space="preserve">Together, these dynamics bolster the case for a more restrained US grand strategy and help undercut a key prop used by those advocating for primacist or "deep engagement" strategies. </w:t>
      </w:r>
      <w:r w:rsidRPr="00553AB0">
        <w:rPr>
          <w:rStyle w:val="Emphasis"/>
        </w:rPr>
        <w:t>Alliances are not a free lunch</w:t>
      </w:r>
      <w:r w:rsidRPr="0006361A">
        <w:rPr>
          <w:sz w:val="16"/>
        </w:rPr>
        <w:t xml:space="preserve"> for the United States.</w:t>
      </w:r>
      <w:r w:rsidRPr="00553AB0">
        <w:rPr>
          <w:rStyle w:val="Emphasis"/>
        </w:rPr>
        <w:t xml:space="preserve"> Although the United States' alliances may be good for many things, helping the United States avoid conflicts is not one of them</w:t>
      </w:r>
      <w:r w:rsidRPr="0006361A">
        <w:rPr>
          <w:sz w:val="16"/>
        </w:rPr>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6B63C827" w14:textId="77777777" w:rsidR="0006361A" w:rsidRPr="00553AB0" w:rsidRDefault="0006361A" w:rsidP="0006361A"/>
    <w:p w14:paraId="6E027C9F" w14:textId="77777777" w:rsidR="0006361A" w:rsidRPr="00553AB0" w:rsidRDefault="0006361A" w:rsidP="0006361A">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w:t>
      </w:r>
    </w:p>
    <w:p w14:paraId="7073D4B9" w14:textId="77777777" w:rsidR="0006361A" w:rsidRPr="00553AB0" w:rsidRDefault="0006361A" w:rsidP="0006361A">
      <w:pPr>
        <w:rPr>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iCs/>
          <w:sz w:val="20"/>
          <w:szCs w:val="20"/>
        </w:rPr>
        <w:t>Routledge</w:t>
      </w:r>
      <w:r w:rsidRPr="00553AB0">
        <w:rPr>
          <w:rStyle w:val="Style13ptBold"/>
          <w:b w:val="0"/>
          <w:sz w:val="20"/>
          <w:szCs w:val="20"/>
        </w:rPr>
        <w:t xml:space="preserve"> // Brower]</w:t>
      </w:r>
    </w:p>
    <w:p w14:paraId="26B4ABE1" w14:textId="77777777" w:rsidR="0006361A" w:rsidRPr="00553AB0" w:rsidRDefault="0006361A" w:rsidP="0006361A">
      <w:pPr>
        <w:rPr>
          <w:rStyle w:val="Emphasis"/>
        </w:rPr>
      </w:pPr>
      <w:r w:rsidRPr="0006361A">
        <w:rPr>
          <w:sz w:val="16"/>
        </w:rPr>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06361A">
        <w:rPr>
          <w:sz w:val="16"/>
        </w:rPr>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06361A">
        <w:rPr>
          <w:sz w:val="16"/>
        </w:rPr>
        <w:t xml:space="preserve">. Instead, </w:t>
      </w:r>
      <w:r w:rsidRPr="00553AB0">
        <w:rPr>
          <w:rStyle w:val="StyleUnderline"/>
        </w:rPr>
        <w:t>the contested maritime domains are worrisome to US allies for what they suggest about China's territorial ambitions</w:t>
      </w:r>
      <w:r w:rsidRPr="0006361A">
        <w:rPr>
          <w:sz w:val="16"/>
        </w:rPr>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06361A">
        <w:rPr>
          <w:sz w:val="16"/>
        </w:rPr>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US- Chinese confron</w:t>
      </w:r>
      <w:r>
        <w:rPr>
          <w:rStyle w:val="StyleUnderline"/>
          <w:highlight w:val="green"/>
        </w:rPr>
        <w:t>*</w:t>
      </w:r>
      <w:r w:rsidRPr="00E4196D">
        <w:rPr>
          <w:rStyle w:val="StyleUnderline"/>
          <w:highlight w:val="green"/>
        </w:rPr>
        <w:t>tation</w:t>
      </w:r>
      <w:r w:rsidRPr="0006361A">
        <w:rPr>
          <w:sz w:val="16"/>
        </w:rPr>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14:paraId="7C329526" w14:textId="77777777" w:rsidR="0006361A" w:rsidRPr="0006361A" w:rsidRDefault="0006361A" w:rsidP="0006361A">
      <w:pPr>
        <w:rPr>
          <w:sz w:val="16"/>
        </w:rPr>
      </w:pPr>
      <w:r w:rsidRPr="00553AB0">
        <w:rPr>
          <w:rStyle w:val="StyleUnderline"/>
        </w:rPr>
        <w:t>This is entrapment of the purest sort</w:t>
      </w:r>
      <w:r w:rsidRPr="0006361A">
        <w:rPr>
          <w:sz w:val="16"/>
        </w:rPr>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06361A">
        <w:rPr>
          <w:sz w:val="16"/>
        </w:rPr>
        <w:t xml:space="preserve"> (Itzkowitz Shifrinson and Lalwani 2014; Glaser 2015; Mirski 2013). </w:t>
      </w:r>
      <w:r w:rsidRPr="00E4196D">
        <w:rPr>
          <w:rStyle w:val="StyleUnderline"/>
        </w:rPr>
        <w:t>That these options are treated as insufficient suggests entrapment at play.</w:t>
      </w:r>
      <w:r w:rsidRPr="0006361A">
        <w:rPr>
          <w:sz w:val="16"/>
        </w:rPr>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06361A">
        <w:rPr>
          <w:sz w:val="16"/>
        </w:rPr>
        <w:t>3</w:t>
      </w:r>
    </w:p>
    <w:p w14:paraId="3B90DEC5" w14:textId="19ACA605" w:rsidR="0006361A" w:rsidRDefault="0006361A" w:rsidP="0006361A">
      <w:pPr>
        <w:spacing w:after="0" w:line="240" w:lineRule="auto"/>
      </w:pPr>
    </w:p>
    <w:p w14:paraId="0F69CD49" w14:textId="77777777" w:rsidR="0006361A" w:rsidRDefault="0006361A" w:rsidP="0006361A">
      <w:pPr>
        <w:spacing w:after="0" w:line="240" w:lineRule="auto"/>
      </w:pPr>
    </w:p>
    <w:p w14:paraId="2DBEBBE7" w14:textId="77777777" w:rsidR="0006361A" w:rsidRPr="00F83450" w:rsidRDefault="0006361A" w:rsidP="0006361A">
      <w:pPr>
        <w:pStyle w:val="Heading4"/>
      </w:pPr>
      <w:r>
        <w:t xml:space="preserve">Expanded US influence leads to the US hijacking North Korea denuclearization deals --- causes failure --- history proves </w:t>
      </w:r>
    </w:p>
    <w:p w14:paraId="429223CF" w14:textId="68F51739" w:rsidR="0006361A" w:rsidRPr="00F83450" w:rsidRDefault="0006361A" w:rsidP="0006361A">
      <w:r w:rsidRPr="00E80A6D">
        <w:rPr>
          <w:rStyle w:val="Style13ptBold"/>
        </w:rPr>
        <w:t>Lee 17</w:t>
      </w:r>
      <w:r w:rsidRPr="00E80A6D">
        <w:t xml:space="preserve"> Dong Sun-Lee, Professor at Korea University. Professor Dong-Sun Lee has expertise in theories of international relations and military Security. “America's International Leadership in Transition: From Global Hegemony towards Offshore Leadership.” Journal of International and Area Studies. Volume 24, No 1. Pp. 1-19. June 2017. </w:t>
      </w:r>
    </w:p>
    <w:p w14:paraId="7B749F2D" w14:textId="1D88DE45" w:rsidR="0006361A" w:rsidRDefault="0006361A" w:rsidP="0006361A">
      <w:pPr>
        <w:rPr>
          <w:sz w:val="16"/>
        </w:rPr>
      </w:pPr>
      <w:r w:rsidRPr="002A6DF8">
        <w:rPr>
          <w:rStyle w:val="StyleUnderline"/>
          <w:highlight w:val="cyan"/>
        </w:rPr>
        <w:t xml:space="preserve">America's </w:t>
      </w:r>
      <w:r w:rsidRPr="002A6DF8">
        <w:rPr>
          <w:rStyle w:val="Emphasis"/>
          <w:highlight w:val="cyan"/>
        </w:rPr>
        <w:t>voluntary assumption of leading roles</w:t>
      </w:r>
      <w:r w:rsidRPr="00F83450">
        <w:rPr>
          <w:rStyle w:val="StyleUnderline"/>
        </w:rPr>
        <w:t xml:space="preserve"> also may have unintentionally </w:t>
      </w:r>
      <w:r w:rsidRPr="002A6DF8">
        <w:rPr>
          <w:rStyle w:val="Emphasis"/>
          <w:highlight w:val="cyan"/>
        </w:rPr>
        <w:t>hindered the solution of major international problems.</w:t>
      </w:r>
      <w:r w:rsidRPr="0006361A">
        <w:rPr>
          <w:sz w:val="16"/>
        </w:rPr>
        <w:t xml:space="preserve"> </w:t>
      </w:r>
      <w:r w:rsidRPr="00F83450">
        <w:rPr>
          <w:rStyle w:val="StyleUnderline"/>
        </w:rPr>
        <w:t xml:space="preserve">The North Korean nuclear development may be a case in point. </w:t>
      </w:r>
      <w:r w:rsidRPr="002A6DF8">
        <w:rPr>
          <w:rStyle w:val="StyleUnderline"/>
          <w:highlight w:val="cyan"/>
        </w:rPr>
        <w:t>Since Pyongyang's nuclear program became an</w:t>
      </w:r>
      <w:r w:rsidRPr="00F83450">
        <w:rPr>
          <w:rStyle w:val="StyleUnderline"/>
        </w:rPr>
        <w:t xml:space="preserve"> international </w:t>
      </w:r>
      <w:r w:rsidRPr="002A6DF8">
        <w:rPr>
          <w:rStyle w:val="StyleUnderline"/>
          <w:highlight w:val="cyan"/>
        </w:rPr>
        <w:t>issue</w:t>
      </w:r>
      <w:r w:rsidRPr="00F83450">
        <w:rPr>
          <w:rStyle w:val="StyleUnderline"/>
        </w:rPr>
        <w:t xml:space="preserve"> in the late 1980s, </w:t>
      </w:r>
      <w:r w:rsidRPr="002A6DF8">
        <w:rPr>
          <w:rStyle w:val="Emphasis"/>
          <w:highlight w:val="cyan"/>
        </w:rPr>
        <w:t>Washington has</w:t>
      </w:r>
      <w:r w:rsidRPr="00F83450">
        <w:rPr>
          <w:rStyle w:val="Emphasis"/>
        </w:rPr>
        <w:t xml:space="preserve"> willingly </w:t>
      </w:r>
      <w:r w:rsidRPr="002A6DF8">
        <w:rPr>
          <w:rStyle w:val="Emphasis"/>
          <w:highlight w:val="cyan"/>
        </w:rPr>
        <w:t>taken up the</w:t>
      </w:r>
      <w:r w:rsidRPr="00F83450">
        <w:rPr>
          <w:rStyle w:val="Emphasis"/>
        </w:rPr>
        <w:t xml:space="preserve"> principal responsibility of </w:t>
      </w:r>
      <w:r w:rsidRPr="002A6DF8">
        <w:rPr>
          <w:rStyle w:val="Emphasis"/>
          <w:highlight w:val="cyan"/>
        </w:rPr>
        <w:t>resolving the matter</w:t>
      </w:r>
      <w:r w:rsidRPr="0006361A">
        <w:rPr>
          <w:sz w:val="16"/>
        </w:rPr>
        <w:t xml:space="preserve">. It was </w:t>
      </w:r>
      <w:r w:rsidRPr="002A6DF8">
        <w:rPr>
          <w:rStyle w:val="StyleUnderline"/>
          <w:highlight w:val="cyan"/>
        </w:rPr>
        <w:t>the United States</w:t>
      </w:r>
      <w:r w:rsidRPr="0006361A">
        <w:rPr>
          <w:sz w:val="16"/>
        </w:rPr>
        <w:t xml:space="preserve"> that </w:t>
      </w:r>
      <w:r w:rsidRPr="00F83450">
        <w:rPr>
          <w:rStyle w:val="StyleUnderline"/>
        </w:rPr>
        <w:t xml:space="preserve">single-handedly negotiated and </w:t>
      </w:r>
      <w:r w:rsidRPr="002A6DF8">
        <w:rPr>
          <w:rStyle w:val="StyleUnderline"/>
          <w:highlight w:val="cyan"/>
        </w:rPr>
        <w:t>signed the 1994 Framework Agreement</w:t>
      </w:r>
      <w:r w:rsidRPr="00F83450">
        <w:rPr>
          <w:rStyle w:val="StyleUnderline"/>
        </w:rPr>
        <w:t xml:space="preserve"> with North Korea</w:t>
      </w:r>
      <w:r w:rsidRPr="0006361A">
        <w:rPr>
          <w:sz w:val="16"/>
        </w:rPr>
        <w:t xml:space="preserve"> in Geneva. </w:t>
      </w:r>
      <w:r w:rsidRPr="00F83450">
        <w:rPr>
          <w:rStyle w:val="StyleUnderline"/>
        </w:rPr>
        <w:t>Wh</w:t>
      </w:r>
      <w:r w:rsidRPr="002A6DF8">
        <w:rPr>
          <w:rStyle w:val="StyleUnderline"/>
          <w:highlight w:val="cyan"/>
        </w:rPr>
        <w:t>en the arrangement failed to surmount mutual distrust and collapsed a decade later, Washington began to play a leading role again</w:t>
      </w:r>
      <w:r w:rsidRPr="00F83450">
        <w:rPr>
          <w:rStyle w:val="StyleUnderline"/>
        </w:rPr>
        <w:t xml:space="preserve"> in the search for a replacemen</w:t>
      </w:r>
      <w:r w:rsidRPr="0006361A">
        <w:rPr>
          <w:sz w:val="16"/>
        </w:rPr>
        <w:t xml:space="preserve">t, although other members of the Six-Party Talks played significant supporting roles as well. Its multilateral appearance notwithstanding, </w:t>
      </w:r>
      <w:r w:rsidRPr="00F83450">
        <w:rPr>
          <w:rStyle w:val="StyleUnderline"/>
        </w:rPr>
        <w:t>the joint statement of</w:t>
      </w:r>
      <w:r w:rsidRPr="0006361A">
        <w:rPr>
          <w:sz w:val="16"/>
        </w:rPr>
        <w:t xml:space="preserve"> September 19, </w:t>
      </w:r>
      <w:r w:rsidRPr="002A6DF8">
        <w:rPr>
          <w:rStyle w:val="StyleUnderline"/>
          <w:highlight w:val="cyan"/>
        </w:rPr>
        <w:t xml:space="preserve">2005 essentially had </w:t>
      </w:r>
      <w:r w:rsidRPr="002A6DF8">
        <w:rPr>
          <w:rStyle w:val="Emphasis"/>
          <w:highlight w:val="cyan"/>
        </w:rPr>
        <w:t>two primary contracting parties - North Korea and the United States;</w:t>
      </w:r>
      <w:r w:rsidRPr="00F83450">
        <w:rPr>
          <w:rStyle w:val="StyleUnderline"/>
        </w:rPr>
        <w:t xml:space="preserve"> so did two follow-up plans for implementation</w:t>
      </w:r>
      <w:r w:rsidRPr="0006361A">
        <w:rPr>
          <w:sz w:val="16"/>
        </w:rPr>
        <w:t xml:space="preserve"> concluded on February 13 and October 3, 2007. </w:t>
      </w:r>
      <w:r w:rsidRPr="00F83450">
        <w:rPr>
          <w:rStyle w:val="StyleUnderline"/>
        </w:rPr>
        <w:t xml:space="preserve">Unfortunately, these </w:t>
      </w:r>
      <w:r w:rsidRPr="002A6DF8">
        <w:rPr>
          <w:rStyle w:val="Emphasis"/>
          <w:highlight w:val="cyan"/>
        </w:rPr>
        <w:t>Washington-led initiatives have failed</w:t>
      </w:r>
      <w:r w:rsidRPr="002A6DF8">
        <w:rPr>
          <w:rStyle w:val="StyleUnderline"/>
          <w:highlight w:val="cyan"/>
        </w:rPr>
        <w:t>, by</w:t>
      </w:r>
      <w:r w:rsidRPr="00F83450">
        <w:rPr>
          <w:rStyle w:val="StyleUnderline"/>
        </w:rPr>
        <w:t xml:space="preserve"> inadvertently </w:t>
      </w:r>
      <w:r w:rsidRPr="002A6DF8">
        <w:rPr>
          <w:rStyle w:val="Emphasis"/>
          <w:highlight w:val="cyan"/>
        </w:rPr>
        <w:t>setting the process of North Korean denuclearization on a</w:t>
      </w:r>
      <w:r w:rsidRPr="00F83450">
        <w:rPr>
          <w:rStyle w:val="Emphasis"/>
        </w:rPr>
        <w:t xml:space="preserve"> particularly </w:t>
      </w:r>
      <w:r w:rsidRPr="002A6DF8">
        <w:rPr>
          <w:rStyle w:val="Emphasis"/>
          <w:highlight w:val="cyan"/>
        </w:rPr>
        <w:t>difficult path</w:t>
      </w:r>
      <w:r w:rsidRPr="00F83450">
        <w:rPr>
          <w:rStyle w:val="Emphasis"/>
        </w:rPr>
        <w:t>.</w:t>
      </w:r>
      <w:r w:rsidRPr="0006361A">
        <w:rPr>
          <w:sz w:val="16"/>
        </w:rPr>
        <w:t xml:space="preserve"> A</w:t>
      </w:r>
      <w:r w:rsidRPr="00F83450">
        <w:rPr>
          <w:rStyle w:val="StyleUnderline"/>
        </w:rPr>
        <w:t xml:space="preserve">ll these </w:t>
      </w:r>
      <w:r w:rsidRPr="002A6DF8">
        <w:rPr>
          <w:rStyle w:val="StyleUnderline"/>
          <w:highlight w:val="cyan"/>
        </w:rPr>
        <w:t>agreements required close cooperation between two adversaries with a</w:t>
      </w:r>
      <w:r w:rsidRPr="00F83450">
        <w:rPr>
          <w:rStyle w:val="StyleUnderline"/>
        </w:rPr>
        <w:t xml:space="preserve"> long </w:t>
      </w:r>
      <w:r w:rsidRPr="002A6DF8">
        <w:rPr>
          <w:rStyle w:val="StyleUnderline"/>
          <w:highlight w:val="cyan"/>
        </w:rPr>
        <w:t>history of</w:t>
      </w:r>
      <w:r w:rsidRPr="00F83450">
        <w:rPr>
          <w:rStyle w:val="StyleUnderline"/>
        </w:rPr>
        <w:t xml:space="preserve"> acute conflict and deep </w:t>
      </w:r>
      <w:r w:rsidRPr="002A6DF8">
        <w:rPr>
          <w:rStyle w:val="StyleUnderline"/>
          <w:highlight w:val="cyan"/>
        </w:rPr>
        <w:t>mistrust</w:t>
      </w:r>
      <w:r w:rsidRPr="0006361A">
        <w:rPr>
          <w:sz w:val="16"/>
        </w:rPr>
        <w:t xml:space="preserve">. Among all participants of the Six-Party Talks, </w:t>
      </w:r>
      <w:r w:rsidRPr="00F83450">
        <w:rPr>
          <w:rStyle w:val="StyleUnderline"/>
        </w:rPr>
        <w:t>the U</w:t>
      </w:r>
      <w:r w:rsidRPr="0006361A">
        <w:rPr>
          <w:sz w:val="16"/>
        </w:rPr>
        <w:t xml:space="preserve">nited </w:t>
      </w:r>
      <w:r w:rsidRPr="00F83450">
        <w:rPr>
          <w:rStyle w:val="StyleUnderline"/>
        </w:rPr>
        <w:t>S</w:t>
      </w:r>
      <w:r w:rsidRPr="0006361A">
        <w:rPr>
          <w:sz w:val="16"/>
        </w:rPr>
        <w:t xml:space="preserve">tates overall </w:t>
      </w:r>
      <w:r w:rsidRPr="00F83450">
        <w:rPr>
          <w:rStyle w:val="StyleUnderline"/>
        </w:rPr>
        <w:t>had the most inimical relationship with North Korea.</w:t>
      </w:r>
      <w:r w:rsidRPr="0006361A">
        <w:rPr>
          <w:sz w:val="16"/>
        </w:rPr>
        <w:t xml:space="preserve"> (Over the period when the participants negotiated and concluded those multilateral agreements, inter-Korean relations were not so confrontational, as Seoul pursued a policy of unconditional engagement and accordingly tolerated Pyongyang's unilateral actions.) Therefore, </w:t>
      </w:r>
      <w:r w:rsidRPr="00F83450">
        <w:rPr>
          <w:rStyle w:val="StyleUnderline"/>
        </w:rPr>
        <w:t>it was especially difficult for Pyongyang to trust Washington's promises on economic assistance and security guarantee; Washington for its own part found Pyongyang's commitments to denuclearization untrustworthy</w:t>
      </w:r>
      <w:r w:rsidRPr="0006361A">
        <w:rPr>
          <w:sz w:val="16"/>
        </w:rPr>
        <w:t xml:space="preserve">. </w:t>
      </w:r>
      <w:r w:rsidRPr="00F83450">
        <w:rPr>
          <w:rStyle w:val="StyleUnderline"/>
        </w:rPr>
        <w:t xml:space="preserve">Such </w:t>
      </w:r>
      <w:r w:rsidRPr="002A6DF8">
        <w:rPr>
          <w:rStyle w:val="Emphasis"/>
          <w:highlight w:val="cyan"/>
        </w:rPr>
        <w:t>mutual distrust</w:t>
      </w:r>
      <w:r w:rsidRPr="00F83450">
        <w:rPr>
          <w:rStyle w:val="Emphasis"/>
        </w:rPr>
        <w:t xml:space="preserve"> eventually </w:t>
      </w:r>
      <w:r w:rsidRPr="002A6DF8">
        <w:rPr>
          <w:rStyle w:val="Emphasis"/>
          <w:highlight w:val="cyan"/>
        </w:rPr>
        <w:t>wrecked the series of agreements</w:t>
      </w:r>
      <w:r w:rsidRPr="00F83450">
        <w:rPr>
          <w:rStyle w:val="Emphasis"/>
        </w:rPr>
        <w:t xml:space="preserve"> designed to stop Pyongyang's nuclear development</w:t>
      </w:r>
      <w:r w:rsidRPr="0006361A">
        <w:rPr>
          <w:sz w:val="16"/>
        </w:rPr>
        <w:t xml:space="preserve">. The distrustful </w:t>
      </w:r>
      <w:r w:rsidRPr="002A6DF8">
        <w:rPr>
          <w:rStyle w:val="StyleUnderline"/>
          <w:highlight w:val="cyan"/>
        </w:rPr>
        <w:t>Pyongyang pursued a secret Plan B</w:t>
      </w:r>
      <w:r w:rsidRPr="00F83450">
        <w:rPr>
          <w:rStyle w:val="StyleUnderline"/>
        </w:rPr>
        <w:t xml:space="preserve"> (uranium enrichment) </w:t>
      </w:r>
      <w:r w:rsidRPr="002A6DF8">
        <w:rPr>
          <w:rStyle w:val="StyleUnderline"/>
          <w:highlight w:val="cyan"/>
        </w:rPr>
        <w:t>to hedge against possible US perfid</w:t>
      </w:r>
      <w:r w:rsidRPr="00F83450">
        <w:rPr>
          <w:rStyle w:val="StyleUnderline"/>
        </w:rPr>
        <w:t>y. The equally doubting Washington</w:t>
      </w:r>
      <w:r w:rsidRPr="0006361A">
        <w:rPr>
          <w:sz w:val="16"/>
        </w:rPr>
        <w:t xml:space="preserve"> put on hold, or </w:t>
      </w:r>
      <w:r w:rsidRPr="00F83450">
        <w:rPr>
          <w:rStyle w:val="StyleUnderline"/>
        </w:rPr>
        <w:t>brought to a halt, the implementation of the nuclear deals at the first sign of Pyongyang's apparent noncompliance.</w:t>
      </w:r>
      <w:r w:rsidRPr="0006361A">
        <w:rPr>
          <w:sz w:val="16"/>
        </w:rPr>
        <w:t xml:space="preserve">7 </w:t>
      </w:r>
      <w:r w:rsidRPr="002A6DF8">
        <w:rPr>
          <w:rStyle w:val="StyleUnderline"/>
          <w:highlight w:val="cyan"/>
        </w:rPr>
        <w:t>Had</w:t>
      </w:r>
      <w:r w:rsidRPr="00F83450">
        <w:rPr>
          <w:rStyle w:val="StyleUnderline"/>
        </w:rPr>
        <w:t xml:space="preserve"> some other country with lesser mistrust - such as </w:t>
      </w:r>
      <w:r w:rsidRPr="002A6DF8">
        <w:rPr>
          <w:rStyle w:val="StyleUnderline"/>
          <w:highlight w:val="cyan"/>
        </w:rPr>
        <w:t>China</w:t>
      </w:r>
      <w:r w:rsidRPr="0006361A">
        <w:rPr>
          <w:sz w:val="16"/>
        </w:rPr>
        <w:t xml:space="preserve"> in its capacity as North Korea's ally - </w:t>
      </w:r>
      <w:r w:rsidRPr="002A6DF8">
        <w:rPr>
          <w:rStyle w:val="StyleUnderline"/>
          <w:highlight w:val="cyan"/>
        </w:rPr>
        <w:t>taken charge</w:t>
      </w:r>
      <w:r w:rsidRPr="00F83450">
        <w:rPr>
          <w:rStyle w:val="StyleUnderline"/>
        </w:rPr>
        <w:t xml:space="preserve"> of striking and implementing a deal with North Korea, </w:t>
      </w:r>
      <w:r w:rsidRPr="002A6DF8">
        <w:rPr>
          <w:rStyle w:val="StyleUnderline"/>
          <w:highlight w:val="cyan"/>
        </w:rPr>
        <w:t>the denuclearization process might have</w:t>
      </w:r>
      <w:r w:rsidRPr="00F83450">
        <w:rPr>
          <w:rStyle w:val="StyleUnderline"/>
        </w:rPr>
        <w:t xml:space="preserve"> had a better prospect for </w:t>
      </w:r>
      <w:r w:rsidRPr="002A6DF8">
        <w:rPr>
          <w:rStyle w:val="StyleUnderline"/>
          <w:highlight w:val="cyan"/>
        </w:rPr>
        <w:t>success</w:t>
      </w:r>
      <w:r w:rsidRPr="0006361A">
        <w:rPr>
          <w:sz w:val="16"/>
        </w:rPr>
        <w:t xml:space="preserve">, as was the case with South Korea. Seoul gave up nuclear development in the late 1970s in exchange for security guarantees and under economic pressures not from its communist adversaries, but from its American ally (Monteiro and Debs, 2014). This formula owed its success in part to the general tendency that sanctions and inducements offered by an ally are more effective than those by an adversary: allies tend to possess more credibility and leverage than do adversaries (Drezner, 1999).8 Had Moscow or Beijing similarly taken the lead in persuading Seoul to denuclearize, success would have been far less likely because of the deep-seated mistrust between them. These </w:t>
      </w:r>
      <w:r w:rsidRPr="00F83450">
        <w:rPr>
          <w:rStyle w:val="StyleUnderline"/>
        </w:rPr>
        <w:t>US-led nuclear deals proved to be not only ineffectual but also counterproductive. Their breakdowns further deepened the mutual distrust between Washington and Pyongyang, as each felt cheated by the other</w:t>
      </w:r>
      <w:r w:rsidRPr="0006361A">
        <w:rPr>
          <w:sz w:val="16"/>
        </w:rPr>
        <w:t xml:space="preserve">. Expressing this sense of betrayal, the then US Secretary of Defense Robert M. Gates stated in 2009 "I'm tired of buying the same horse twice," as the Six-Party Talks slipped into indefinite suspension as the result of Pyongyang's second nuclear test and its international repercussions (Sanger, 2009). One of the former President Obama's chief strategists said in a similar vein: "Clinton bought it once, Bush bought it again, and we're not going to buy it a third time" (Sanger, 2009). </w:t>
      </w:r>
      <w:r w:rsidRPr="00F83450">
        <w:rPr>
          <w:rStyle w:val="StyleUnderline"/>
        </w:rPr>
        <w:t>Pyongyang</w:t>
      </w:r>
      <w:r w:rsidRPr="0006361A">
        <w:rPr>
          <w:sz w:val="16"/>
        </w:rPr>
        <w:t xml:space="preserve"> for its own part has </w:t>
      </w:r>
      <w:r w:rsidRPr="00F83450">
        <w:rPr>
          <w:rStyle w:val="StyleUnderline"/>
        </w:rPr>
        <w:t>blamed Washington for turning the 2005 agreement into a "dead document</w:t>
      </w:r>
      <w:r w:rsidRPr="0006361A">
        <w:rPr>
          <w:sz w:val="16"/>
        </w:rPr>
        <w:t xml:space="preserve">" (KNS, 2009), and declined to resume denuclearization talks precisely on the grounds that previous such attempts had failed due to US hostile policy (Reuters, 2015b).9 </w:t>
      </w:r>
      <w:r w:rsidRPr="00F83450">
        <w:rPr>
          <w:rStyle w:val="StyleUnderline"/>
        </w:rPr>
        <w:t>In the wake of each collapsed deal, the United States also resorted to economic pressures and/or military threats, with the hopes that North Korea would return to the bargaining table or even disarm itself unconditionally</w:t>
      </w:r>
      <w:r w:rsidRPr="0006361A">
        <w:rPr>
          <w:sz w:val="16"/>
        </w:rPr>
        <w:t xml:space="preserve">. However, these </w:t>
      </w:r>
      <w:r w:rsidRPr="00F83450">
        <w:rPr>
          <w:rStyle w:val="StyleUnderline"/>
        </w:rPr>
        <w:t>coercive measures</w:t>
      </w:r>
      <w:r w:rsidRPr="0006361A">
        <w:rPr>
          <w:sz w:val="16"/>
        </w:rPr>
        <w:t xml:space="preserve"> rather </w:t>
      </w:r>
      <w:r w:rsidRPr="00F83450">
        <w:rPr>
          <w:rStyle w:val="StyleUnderline"/>
        </w:rPr>
        <w:t>heightened Pyongyang's sense of insecurity and thereby reinforced its aspiration for nuclear armament.</w:t>
      </w:r>
      <w:r w:rsidRPr="0006361A">
        <w:rPr>
          <w:sz w:val="16"/>
        </w:rPr>
        <w:t xml:space="preserve"> For these reasons, </w:t>
      </w:r>
      <w:r w:rsidRPr="002A6DF8">
        <w:rPr>
          <w:rStyle w:val="Emphasis"/>
          <w:sz w:val="24"/>
          <w:highlight w:val="cyan"/>
        </w:rPr>
        <w:t>diplomacy presently has an even lower chance of success than it did in 1994 or 2005</w:t>
      </w:r>
      <w:r w:rsidRPr="0006361A">
        <w:rPr>
          <w:sz w:val="16"/>
          <w:highlight w:val="cyan"/>
        </w:rPr>
        <w:t xml:space="preserve">. </w:t>
      </w:r>
      <w:r w:rsidRPr="002A6DF8">
        <w:rPr>
          <w:rStyle w:val="StyleUnderline"/>
          <w:highlight w:val="cyan"/>
        </w:rPr>
        <w:t>The recent Iranian nuclear deal has not imbued Pyongyang and Washington with</w:t>
      </w:r>
      <w:r w:rsidRPr="00F83450">
        <w:rPr>
          <w:rStyle w:val="StyleUnderline"/>
        </w:rPr>
        <w:t xml:space="preserve"> any more </w:t>
      </w:r>
      <w:r w:rsidRPr="002A6DF8">
        <w:rPr>
          <w:rStyle w:val="StyleUnderline"/>
          <w:highlight w:val="cyan"/>
        </w:rPr>
        <w:t>eagerness</w:t>
      </w:r>
      <w:r w:rsidRPr="00F83450">
        <w:rPr>
          <w:rStyle w:val="StyleUnderline"/>
        </w:rPr>
        <w:t xml:space="preserve"> to take proactive steps toward a third agreement of their own, despite their rhetorical avowals of being "open" to negotiations</w:t>
      </w:r>
      <w:r w:rsidRPr="0006361A">
        <w:rPr>
          <w:sz w:val="16"/>
        </w:rPr>
        <w:t xml:space="preserve"> (Gale, 2015; Mullen, 2015; National Journal, 2013; Reuter, 2015a).</w:t>
      </w:r>
    </w:p>
    <w:p w14:paraId="26C3BA82" w14:textId="77777777" w:rsidR="0006361A" w:rsidRPr="0006361A" w:rsidRDefault="0006361A" w:rsidP="0006361A">
      <w:pPr>
        <w:rPr>
          <w:sz w:val="16"/>
        </w:rPr>
      </w:pPr>
    </w:p>
    <w:p w14:paraId="440B7F87" w14:textId="77777777" w:rsidR="0006361A" w:rsidRDefault="0006361A" w:rsidP="0006361A">
      <w:pPr>
        <w:pStyle w:val="Heading4"/>
      </w:pPr>
      <w:r>
        <w:t>Denuclearization is key to solve US-North Korean war that goes nuclear --- yielding diplomacy to China is the only way to make deals effective</w:t>
      </w:r>
    </w:p>
    <w:p w14:paraId="31C775E1" w14:textId="3DD6E4F8" w:rsidR="0006361A" w:rsidRPr="00401B88" w:rsidRDefault="0006361A" w:rsidP="0006361A">
      <w:r w:rsidRPr="00401B88">
        <w:rPr>
          <w:rStyle w:val="Style13ptBold"/>
        </w:rPr>
        <w:t>Diamond 17</w:t>
      </w:r>
      <w:r w:rsidRPr="00401B88">
        <w:t xml:space="preserve"> Larry Diamond, Larry Diamond is a senior fellow at the Hoover Institution and at the Freeman Spogli Institute at Stanford University. “There Is a Peaceful Way Out of the North Korea Crisis</w:t>
      </w:r>
      <w:r>
        <w:t xml:space="preserve">.” The Atlantic. April 26, 2017. </w:t>
      </w:r>
      <w:r w:rsidRPr="00401B88">
        <w:t>https://www.theatlantic.com/international/archive/2017/04/north-korea-trump-china/524349/</w:t>
      </w:r>
    </w:p>
    <w:p w14:paraId="4C0216D9" w14:textId="77777777" w:rsidR="0006361A" w:rsidRPr="0006361A" w:rsidRDefault="0006361A" w:rsidP="0006361A">
      <w:pPr>
        <w:rPr>
          <w:sz w:val="16"/>
        </w:rPr>
      </w:pPr>
      <w:r w:rsidRPr="006822B2">
        <w:rPr>
          <w:rStyle w:val="StyleUnderline"/>
        </w:rPr>
        <w:t xml:space="preserve">The drama that is playing out now over </w:t>
      </w:r>
      <w:r w:rsidRPr="002A6DF8">
        <w:rPr>
          <w:rStyle w:val="StyleUnderline"/>
          <w:highlight w:val="cyan"/>
        </w:rPr>
        <w:t>North Korea’s nuclear</w:t>
      </w:r>
      <w:r w:rsidRPr="006822B2">
        <w:rPr>
          <w:rStyle w:val="StyleUnderline"/>
        </w:rPr>
        <w:t xml:space="preserve"> and missile </w:t>
      </w:r>
      <w:r w:rsidRPr="002A6DF8">
        <w:rPr>
          <w:rStyle w:val="StyleUnderline"/>
          <w:highlight w:val="cyan"/>
        </w:rPr>
        <w:t>program</w:t>
      </w:r>
      <w:r w:rsidRPr="0006361A">
        <w:rPr>
          <w:sz w:val="16"/>
        </w:rPr>
        <w:t>—accentuated Tuesday by that regime’s large-scale artillery drill—</w:t>
      </w:r>
      <w:r w:rsidRPr="002A6DF8">
        <w:rPr>
          <w:rStyle w:val="Emphasis"/>
          <w:highlight w:val="cyan"/>
        </w:rPr>
        <w:t>represents one of the most dangerous challenges for U.S. national security</w:t>
      </w:r>
      <w:r w:rsidRPr="006822B2">
        <w:rPr>
          <w:rStyle w:val="Emphasis"/>
        </w:rPr>
        <w:t xml:space="preserve"> since the end of the Cold War</w:t>
      </w:r>
      <w:r w:rsidRPr="0006361A">
        <w:rPr>
          <w:sz w:val="16"/>
        </w:rPr>
        <w:t xml:space="preserve">. </w:t>
      </w:r>
      <w:r w:rsidRPr="006822B2">
        <w:rPr>
          <w:rStyle w:val="StyleUnderline"/>
        </w:rPr>
        <w:t>It is a crisis that has been building for a long time, as North Korea has broken through the nuclear barrier and possesses fissile material sufficient for 20 to 25 nuclear weapons,</w:t>
      </w:r>
      <w:r w:rsidRPr="0006361A">
        <w:rPr>
          <w:sz w:val="16"/>
        </w:rPr>
        <w:t xml:space="preserve"> by one estimate. After many failed attempts, through pressure and negotiations, to bring an end to North Korea’s nuclear program, three new elements have heightened the urgency of the situation.</w:t>
      </w:r>
    </w:p>
    <w:p w14:paraId="07336212" w14:textId="77777777" w:rsidR="0006361A" w:rsidRPr="006822B2" w:rsidRDefault="0006361A" w:rsidP="0006361A">
      <w:pPr>
        <w:rPr>
          <w:rStyle w:val="StyleUnderline"/>
        </w:rPr>
      </w:pPr>
      <w:r w:rsidRPr="0006361A">
        <w:rPr>
          <w:sz w:val="16"/>
        </w:rPr>
        <w:t xml:space="preserve">First, </w:t>
      </w:r>
      <w:r w:rsidRPr="006822B2">
        <w:rPr>
          <w:rStyle w:val="StyleUnderline"/>
        </w:rPr>
        <w:t>North Korea is racing to develop an intercontinental ballistic missile capable of hitting the</w:t>
      </w:r>
      <w:r w:rsidRPr="0006361A">
        <w:rPr>
          <w:sz w:val="16"/>
        </w:rPr>
        <w:t xml:space="preserve"> continental </w:t>
      </w:r>
      <w:r w:rsidRPr="006822B2">
        <w:rPr>
          <w:rStyle w:val="StyleUnderline"/>
        </w:rPr>
        <w:t>U</w:t>
      </w:r>
      <w:r w:rsidRPr="0006361A">
        <w:rPr>
          <w:sz w:val="16"/>
        </w:rPr>
        <w:t xml:space="preserve">nited </w:t>
      </w:r>
      <w:r w:rsidRPr="006822B2">
        <w:rPr>
          <w:rStyle w:val="StyleUnderline"/>
        </w:rPr>
        <w:t>S</w:t>
      </w:r>
      <w:r w:rsidRPr="0006361A">
        <w:rPr>
          <w:sz w:val="16"/>
        </w:rPr>
        <w:t>tates. In his annual New Years address in January, North Korean leader Ki</w:t>
      </w:r>
      <w:r w:rsidRPr="006822B2">
        <w:rPr>
          <w:rStyle w:val="StyleUnderline"/>
        </w:rPr>
        <w:t>m Jong Un </w:t>
      </w:r>
      <w:hyperlink r:id="rId10" w:history="1">
        <w:r w:rsidRPr="006822B2">
          <w:rPr>
            <w:rStyle w:val="StyleUnderline"/>
          </w:rPr>
          <w:t>declared</w:t>
        </w:r>
      </w:hyperlink>
      <w:r w:rsidRPr="006822B2">
        <w:rPr>
          <w:rStyle w:val="StyleUnderline"/>
        </w:rPr>
        <w:t> his country to be “in the final stage of preparation for the test launch” of such a missile</w:t>
      </w:r>
      <w:r w:rsidRPr="0006361A">
        <w:rPr>
          <w:sz w:val="16"/>
        </w:rPr>
        <w:t xml:space="preserve">. Moreover, experts warn, </w:t>
      </w:r>
      <w:r w:rsidRPr="002A6DF8">
        <w:rPr>
          <w:rStyle w:val="StyleUnderline"/>
          <w:highlight w:val="cyan"/>
        </w:rPr>
        <w:t>North Korea could</w:t>
      </w:r>
      <w:r w:rsidRPr="006822B2">
        <w:rPr>
          <w:rStyle w:val="StyleUnderline"/>
        </w:rPr>
        <w:t xml:space="preserve"> at some point in the next few year years </w:t>
      </w:r>
      <w:r w:rsidRPr="002A6DF8">
        <w:rPr>
          <w:rStyle w:val="StyleUnderline"/>
          <w:highlight w:val="cyan"/>
        </w:rPr>
        <w:t>make the</w:t>
      </w:r>
      <w:r w:rsidRPr="006822B2">
        <w:rPr>
          <w:rStyle w:val="StyleUnderline"/>
        </w:rPr>
        <w:t xml:space="preserve"> terrifying technological </w:t>
      </w:r>
      <w:r w:rsidRPr="002A6DF8">
        <w:rPr>
          <w:rStyle w:val="StyleUnderline"/>
          <w:highlight w:val="cyan"/>
        </w:rPr>
        <w:t>leap to a hydrogen</w:t>
      </w:r>
      <w:r w:rsidRPr="006822B2">
        <w:rPr>
          <w:rStyle w:val="StyleUnderline"/>
        </w:rPr>
        <w:t xml:space="preserve"> bomb, which could be </w:t>
      </w:r>
      <w:r w:rsidRPr="006822B2">
        <w:rPr>
          <w:rStyle w:val="Emphasis"/>
        </w:rPr>
        <w:t>up to 1</w:t>
      </w:r>
      <w:r w:rsidRPr="002A6DF8">
        <w:rPr>
          <w:rStyle w:val="Emphasis"/>
          <w:highlight w:val="cyan"/>
        </w:rPr>
        <w:t>,000 times more destructive</w:t>
      </w:r>
      <w:r w:rsidRPr="002A6DF8">
        <w:rPr>
          <w:rStyle w:val="StyleUnderline"/>
          <w:highlight w:val="cyan"/>
        </w:rPr>
        <w:t xml:space="preserve"> </w:t>
      </w:r>
      <w:r w:rsidRPr="002A6DF8">
        <w:rPr>
          <w:rStyle w:val="StyleUnderline"/>
        </w:rPr>
        <w:t>than</w:t>
      </w:r>
      <w:r w:rsidRPr="006822B2">
        <w:rPr>
          <w:rStyle w:val="StyleUnderline"/>
        </w:rPr>
        <w:t xml:space="preserve"> the nuclear weapons that now comprise the North Korean arsenal.</w:t>
      </w:r>
    </w:p>
    <w:p w14:paraId="5945FAD8" w14:textId="77777777" w:rsidR="0006361A" w:rsidRPr="00BD217C" w:rsidRDefault="0006361A" w:rsidP="0006361A">
      <w:pPr>
        <w:rPr>
          <w:rStyle w:val="StyleUnderline"/>
        </w:rPr>
      </w:pPr>
      <w:r w:rsidRPr="0006361A">
        <w:rPr>
          <w:sz w:val="16"/>
        </w:rPr>
        <w:t xml:space="preserve">Currently there are only two adversarial powers capable of hitting the U.S. with such awesome destructive power, Russia and China. </w:t>
      </w:r>
      <w:r w:rsidRPr="002A6DF8">
        <w:rPr>
          <w:rStyle w:val="StyleUnderline"/>
          <w:highlight w:val="cyan"/>
        </w:rPr>
        <w:t xml:space="preserve">That a regime so </w:t>
      </w:r>
      <w:r w:rsidRPr="002A6DF8">
        <w:rPr>
          <w:rStyle w:val="Emphasis"/>
          <w:highlight w:val="cyan"/>
        </w:rPr>
        <w:t>murderous</w:t>
      </w:r>
      <w:r w:rsidRPr="00BD217C">
        <w:rPr>
          <w:rStyle w:val="Emphasis"/>
        </w:rPr>
        <w:t xml:space="preserve">, megalomaniacal, </w:t>
      </w:r>
      <w:r w:rsidRPr="002A6DF8">
        <w:rPr>
          <w:rStyle w:val="Emphasis"/>
          <w:highlight w:val="cyan"/>
        </w:rPr>
        <w:t>and unpredictable</w:t>
      </w:r>
      <w:r w:rsidRPr="002A6DF8">
        <w:rPr>
          <w:rStyle w:val="StyleUnderline"/>
          <w:highlight w:val="cyan"/>
        </w:rPr>
        <w:t xml:space="preserve"> as North Korea’s—</w:t>
      </w:r>
      <w:r w:rsidRPr="002A6DF8">
        <w:rPr>
          <w:rStyle w:val="Emphasis"/>
          <w:highlight w:val="cyan"/>
        </w:rPr>
        <w:t>the last truly totalitarian regime on earth</w:t>
      </w:r>
      <w:r w:rsidRPr="0006361A">
        <w:rPr>
          <w:sz w:val="16"/>
          <w:highlight w:val="cyan"/>
        </w:rPr>
        <w:t>,</w:t>
      </w:r>
      <w:r w:rsidRPr="0006361A">
        <w:rPr>
          <w:sz w:val="16"/>
        </w:rPr>
        <w:t xml:space="preserve"> holding more than 100,000 of its own people in political concentration camps—</w:t>
      </w:r>
      <w:r w:rsidRPr="002A6DF8">
        <w:rPr>
          <w:rStyle w:val="StyleUnderline"/>
          <w:highlight w:val="cyan"/>
        </w:rPr>
        <w:t>could have the potential to inflict</w:t>
      </w:r>
      <w:r w:rsidRPr="00BD217C">
        <w:rPr>
          <w:rStyle w:val="StyleUnderline"/>
        </w:rPr>
        <w:t xml:space="preserve"> such </w:t>
      </w:r>
      <w:r w:rsidRPr="002A6DF8">
        <w:rPr>
          <w:rStyle w:val="StyleUnderline"/>
          <w:highlight w:val="cyan"/>
        </w:rPr>
        <w:t>destruction</w:t>
      </w:r>
      <w:r w:rsidRPr="00BD217C">
        <w:rPr>
          <w:rStyle w:val="StyleUnderline"/>
        </w:rPr>
        <w:t xml:space="preserve"> on the United States </w:t>
      </w:r>
      <w:r w:rsidRPr="002A6DF8">
        <w:rPr>
          <w:rStyle w:val="StyleUnderline"/>
          <w:highlight w:val="cyan"/>
        </w:rPr>
        <w:t>should be</w:t>
      </w:r>
      <w:r w:rsidRPr="00BD217C">
        <w:rPr>
          <w:rStyle w:val="StyleUnderline"/>
        </w:rPr>
        <w:t xml:space="preserve"> considered </w:t>
      </w:r>
      <w:r w:rsidRPr="002A6DF8">
        <w:rPr>
          <w:rStyle w:val="StyleUnderline"/>
          <w:highlight w:val="cyan"/>
        </w:rPr>
        <w:t>unacceptable</w:t>
      </w:r>
      <w:r w:rsidRPr="00BD217C">
        <w:rPr>
          <w:rStyle w:val="StyleUnderline"/>
        </w:rPr>
        <w:t>.</w:t>
      </w:r>
    </w:p>
    <w:p w14:paraId="6CB5140C" w14:textId="77777777" w:rsidR="0006361A" w:rsidRPr="0006361A" w:rsidRDefault="0006361A" w:rsidP="0006361A">
      <w:pPr>
        <w:rPr>
          <w:sz w:val="16"/>
        </w:rPr>
      </w:pPr>
      <w:r w:rsidRPr="002A6DF8">
        <w:rPr>
          <w:rStyle w:val="StyleUnderline"/>
          <w:highlight w:val="cyan"/>
        </w:rPr>
        <w:t>The</w:t>
      </w:r>
      <w:r w:rsidRPr="00401B88">
        <w:rPr>
          <w:rStyle w:val="StyleUnderline"/>
        </w:rPr>
        <w:t xml:space="preserve"> second </w:t>
      </w:r>
      <w:r w:rsidRPr="002A6DF8">
        <w:rPr>
          <w:rStyle w:val="StyleUnderline"/>
          <w:highlight w:val="cyan"/>
        </w:rPr>
        <w:t>relatively new element is</w:t>
      </w:r>
      <w:r w:rsidRPr="00401B88">
        <w:rPr>
          <w:rStyle w:val="StyleUnderline"/>
        </w:rPr>
        <w:t xml:space="preserve"> North Korea’s young leader, </w:t>
      </w:r>
      <w:r w:rsidRPr="002A6DF8">
        <w:rPr>
          <w:rStyle w:val="StyleUnderline"/>
          <w:highlight w:val="cyan"/>
        </w:rPr>
        <w:t>Kim Jong Un</w:t>
      </w:r>
      <w:r w:rsidRPr="0006361A">
        <w:rPr>
          <w:sz w:val="16"/>
        </w:rPr>
        <w:t xml:space="preserve">. Although he has been North Korea’s absolute and “supreme” leader for more than five years, </w:t>
      </w:r>
      <w:r w:rsidRPr="00401B88">
        <w:rPr>
          <w:rStyle w:val="StyleUnderline"/>
        </w:rPr>
        <w:t xml:space="preserve">the world is still learning the full measure of his ambition, paranoia, and recklessness. This is </w:t>
      </w:r>
      <w:r w:rsidRPr="002A6DF8">
        <w:rPr>
          <w:rStyle w:val="StyleUnderline"/>
          <w:highlight w:val="cyan"/>
        </w:rPr>
        <w:t>a man who has not hesitated to murder</w:t>
      </w:r>
      <w:r w:rsidRPr="00401B88">
        <w:rPr>
          <w:rStyle w:val="StyleUnderline"/>
        </w:rPr>
        <w:t xml:space="preserve"> even </w:t>
      </w:r>
      <w:r w:rsidRPr="002A6DF8">
        <w:rPr>
          <w:rStyle w:val="StyleUnderline"/>
          <w:highlight w:val="cyan"/>
        </w:rPr>
        <w:t>family</w:t>
      </w:r>
      <w:r w:rsidRPr="00401B88">
        <w:rPr>
          <w:rStyle w:val="StyleUnderline"/>
        </w:rPr>
        <w:t xml:space="preserve"> member</w:t>
      </w:r>
      <w:r w:rsidRPr="0006361A">
        <w:rPr>
          <w:sz w:val="16"/>
        </w:rPr>
        <w:t xml:space="preserve">s, including allegedly his half-brother, to consolidate absolute control. </w:t>
      </w:r>
      <w:r w:rsidRPr="00401B88">
        <w:rPr>
          <w:rStyle w:val="StyleUnderline"/>
        </w:rPr>
        <w:t xml:space="preserve">In pushing an ambitious program of nuclear testing and missile development, </w:t>
      </w:r>
      <w:r w:rsidRPr="002A6DF8">
        <w:rPr>
          <w:rStyle w:val="StyleUnderline"/>
          <w:highlight w:val="cyan"/>
        </w:rPr>
        <w:t>he</w:t>
      </w:r>
      <w:r w:rsidRPr="00401B88">
        <w:rPr>
          <w:rStyle w:val="StyleUnderline"/>
        </w:rPr>
        <w:t xml:space="preserve"> also </w:t>
      </w:r>
      <w:r w:rsidRPr="002A6DF8">
        <w:rPr>
          <w:rStyle w:val="StyleUnderline"/>
          <w:highlight w:val="cyan"/>
        </w:rPr>
        <w:t>appears</w:t>
      </w:r>
      <w:r w:rsidRPr="00401B88">
        <w:rPr>
          <w:rStyle w:val="StyleUnderline"/>
        </w:rPr>
        <w:t xml:space="preserve"> more </w:t>
      </w:r>
      <w:r w:rsidRPr="002A6DF8">
        <w:rPr>
          <w:rStyle w:val="StyleUnderline"/>
          <w:highlight w:val="cyan"/>
        </w:rPr>
        <w:t>inclined to take risks to expand his power</w:t>
      </w:r>
      <w:r w:rsidRPr="00401B88">
        <w:rPr>
          <w:rStyle w:val="StyleUnderline"/>
        </w:rPr>
        <w:t xml:space="preserve"> and eliminate imagined threats than his father</w:t>
      </w:r>
      <w:r w:rsidRPr="0006361A">
        <w:rPr>
          <w:sz w:val="16"/>
        </w:rPr>
        <w:t>, Kim Jong Il. Even the faint glimmers of a possible loosening of absolute political control by North Korea’s communist party, the Worker’s Party of Korea, have been suffocated under Kim Jong Un.</w:t>
      </w:r>
    </w:p>
    <w:p w14:paraId="79CEF98E" w14:textId="77777777" w:rsidR="0006361A" w:rsidRPr="0006361A" w:rsidRDefault="0006361A" w:rsidP="0006361A">
      <w:pPr>
        <w:rPr>
          <w:sz w:val="16"/>
        </w:rPr>
      </w:pPr>
      <w:r w:rsidRPr="0006361A">
        <w:rPr>
          <w:sz w:val="16"/>
        </w:rPr>
        <w:t>The third element is the tough-talking new American president, Donald Trump.  While the new American administration has declared the end of “</w:t>
      </w:r>
      <w:hyperlink r:id="rId11" w:history="1">
        <w:r w:rsidRPr="0006361A">
          <w:rPr>
            <w:rStyle w:val="Hyperlink"/>
            <w:sz w:val="16"/>
          </w:rPr>
          <w:t>strategic patience</w:t>
        </w:r>
      </w:hyperlink>
      <w:r w:rsidRPr="0006361A">
        <w:rPr>
          <w:sz w:val="16"/>
        </w:rPr>
        <w:t>” and vowed that the North Korean missile threat “</w:t>
      </w:r>
      <w:hyperlink r:id="rId12" w:history="1">
        <w:r w:rsidRPr="0006361A">
          <w:rPr>
            <w:rStyle w:val="Hyperlink"/>
            <w:sz w:val="16"/>
          </w:rPr>
          <w:t>will be taken care of,</w:t>
        </w:r>
      </w:hyperlink>
      <w:r w:rsidRPr="0006361A">
        <w:rPr>
          <w:sz w:val="16"/>
        </w:rPr>
        <w:t xml:space="preserve">” </w:t>
      </w:r>
      <w:r w:rsidRPr="00401B88">
        <w:rPr>
          <w:rStyle w:val="StyleUnderline"/>
        </w:rPr>
        <w:t>Trump is pursuing a more “transactional” approach to engaging China in pursuit of a diplomatic resolution of the crisis.</w:t>
      </w:r>
      <w:r w:rsidRPr="0006361A">
        <w:rPr>
          <w:sz w:val="16"/>
        </w:rPr>
        <w:t xml:space="preserve"> Thus, North Korea is reported to have figured prominently in the first head-to-head meeting between Trump and Chinese President Xi Jinping at the president’s Mar-a-Lago estate recently.</w:t>
      </w:r>
    </w:p>
    <w:p w14:paraId="1448BDB1" w14:textId="77777777" w:rsidR="0006361A" w:rsidRPr="0006361A" w:rsidRDefault="0006361A" w:rsidP="0006361A">
      <w:pPr>
        <w:rPr>
          <w:sz w:val="16"/>
        </w:rPr>
      </w:pPr>
      <w:r w:rsidRPr="002A6DF8">
        <w:rPr>
          <w:rStyle w:val="Emphasis"/>
          <w:highlight w:val="cyan"/>
        </w:rPr>
        <w:t>It is difficult to exaggerate the stakes here</w:t>
      </w:r>
      <w:r w:rsidRPr="0006361A">
        <w:rPr>
          <w:sz w:val="16"/>
          <w:highlight w:val="cyan"/>
        </w:rPr>
        <w:t>.</w:t>
      </w:r>
      <w:r w:rsidRPr="0006361A">
        <w:rPr>
          <w:sz w:val="16"/>
        </w:rPr>
        <w:t xml:space="preserve"> </w:t>
      </w:r>
      <w:r w:rsidRPr="00401B88">
        <w:rPr>
          <w:rStyle w:val="StyleUnderline"/>
        </w:rPr>
        <w:t>A preemptive strike on North Korea’s military facilities would have nothing like the limited scope of containment</w:t>
      </w:r>
      <w:r w:rsidRPr="0006361A">
        <w:rPr>
          <w:sz w:val="16"/>
        </w:rPr>
        <w:t xml:space="preserve"> or punishment </w:t>
      </w:r>
      <w:r w:rsidRPr="00401B88">
        <w:rPr>
          <w:rStyle w:val="StyleUnderline"/>
        </w:rPr>
        <w:t>conveyed by the</w:t>
      </w:r>
      <w:r w:rsidRPr="0006361A">
        <w:rPr>
          <w:sz w:val="16"/>
        </w:rPr>
        <w:t xml:space="preserve"> recent American cruise missile </w:t>
      </w:r>
      <w:r w:rsidRPr="00401B88">
        <w:rPr>
          <w:rStyle w:val="StyleUnderline"/>
        </w:rPr>
        <w:t>strike on Syria</w:t>
      </w:r>
      <w:r w:rsidRPr="0006361A">
        <w:rPr>
          <w:sz w:val="16"/>
        </w:rPr>
        <w:t xml:space="preserve">. To accomplish anything meaningful, </w:t>
      </w:r>
      <w:r w:rsidRPr="00401B88">
        <w:rPr>
          <w:rStyle w:val="StyleUnderline"/>
        </w:rPr>
        <w:t>an American strike on North Korea would have to be on a scale many, many times larger.</w:t>
      </w:r>
      <w:r w:rsidRPr="0006361A">
        <w:rPr>
          <w:sz w:val="16"/>
        </w:rPr>
        <w:t xml:space="preserve"> Even then, it</w:t>
      </w:r>
      <w:r w:rsidRPr="00401B88">
        <w:rPr>
          <w:rStyle w:val="StyleUnderline"/>
        </w:rPr>
        <w:t xml:space="preserve"> would likely fail to eliminate all of Kim’s short-range missiles</w:t>
      </w:r>
      <w:r w:rsidRPr="0006361A">
        <w:rPr>
          <w:sz w:val="16"/>
        </w:rPr>
        <w:t xml:space="preserve"> (many of which are mobile) or his nuclear weapons (which are surely hidden). And so it could bring on the </w:t>
      </w:r>
      <w:hyperlink r:id="rId13" w:history="1">
        <w:r w:rsidRPr="0006361A">
          <w:rPr>
            <w:rStyle w:val="Hyperlink"/>
            <w:sz w:val="16"/>
          </w:rPr>
          <w:t>worst of all scenarios</w:t>
        </w:r>
      </w:hyperlink>
      <w:r w:rsidRPr="0006361A">
        <w:rPr>
          <w:sz w:val="16"/>
        </w:rPr>
        <w:t>, a furious military response from North Korea with its nuclear arsenal still intact, putting millions of lives in South Korea and potentially Japan as well at imminent risk.</w:t>
      </w:r>
    </w:p>
    <w:p w14:paraId="45A1E194" w14:textId="77777777" w:rsidR="0006361A" w:rsidRPr="0006361A" w:rsidRDefault="0006361A" w:rsidP="0006361A">
      <w:pPr>
        <w:rPr>
          <w:sz w:val="16"/>
        </w:rPr>
      </w:pPr>
      <w:r w:rsidRPr="0006361A">
        <w:rPr>
          <w:sz w:val="16"/>
        </w:rPr>
        <w:t xml:space="preserve">It is no wonder, then, that the </w:t>
      </w:r>
      <w:r w:rsidRPr="002A6DF8">
        <w:rPr>
          <w:rStyle w:val="StyleUnderline"/>
        </w:rPr>
        <w:t>Trump</w:t>
      </w:r>
      <w:r w:rsidRPr="0006361A">
        <w:rPr>
          <w:sz w:val="16"/>
        </w:rPr>
        <w:t xml:space="preserve"> administration </w:t>
      </w:r>
      <w:r w:rsidRPr="002A6DF8">
        <w:rPr>
          <w:rStyle w:val="Emphasis"/>
        </w:rPr>
        <w:t>has</w:t>
      </w:r>
      <w:r w:rsidRPr="00401B88">
        <w:rPr>
          <w:rStyle w:val="Emphasis"/>
        </w:rPr>
        <w:t xml:space="preserve"> rather quickly </w:t>
      </w:r>
      <w:r w:rsidRPr="002A6DF8">
        <w:rPr>
          <w:rStyle w:val="Emphasis"/>
        </w:rPr>
        <w:t>discovered the virtues of a diplomatic track</w:t>
      </w:r>
      <w:r w:rsidRPr="0006361A">
        <w:rPr>
          <w:sz w:val="16"/>
        </w:rPr>
        <w:t xml:space="preserve">. </w:t>
      </w:r>
      <w:r w:rsidRPr="00401B88">
        <w:rPr>
          <w:rStyle w:val="StyleUnderline"/>
        </w:rPr>
        <w:t>Yet the six-party talks,</w:t>
      </w:r>
      <w:r w:rsidRPr="0006361A">
        <w:rPr>
          <w:sz w:val="16"/>
        </w:rPr>
        <w:t xml:space="preserve"> launched in 2003 among Japan, South Korea, Russia, China, the U.S., and North Korea to find a diplomatic formula to halt North Korea’s nuclear program, </w:t>
      </w:r>
      <w:r w:rsidRPr="00401B88">
        <w:rPr>
          <w:rStyle w:val="StyleUnderline"/>
        </w:rPr>
        <w:t>have been suspended since 2009</w:t>
      </w:r>
      <w:r w:rsidRPr="0006361A">
        <w:rPr>
          <w:sz w:val="16"/>
        </w:rPr>
        <w:t>. While efforts to resume those talks have been surrounded by mutual threats and false starts, North Korea has raced ahead to build an ever more menacing nuclear weapons program, which is now bringing the region to a crisis potentially more serious than anything since the end of the Korean War.</w:t>
      </w:r>
    </w:p>
    <w:p w14:paraId="6E57C008" w14:textId="77777777" w:rsidR="0006361A" w:rsidRPr="0006361A" w:rsidRDefault="0006361A" w:rsidP="0006361A">
      <w:pPr>
        <w:rPr>
          <w:sz w:val="16"/>
        </w:rPr>
      </w:pPr>
      <w:r w:rsidRPr="0006361A">
        <w:rPr>
          <w:sz w:val="16"/>
        </w:rPr>
        <w:t xml:space="preserve">As the old saying goes, however, in crisis there is both danger and opportunity. In his summit with the Chinese leader, President Trump clearly became aware of the complexity of the situation as seen by the Chinese regime: </w:t>
      </w:r>
      <w:r w:rsidRPr="00401B88">
        <w:rPr>
          <w:rStyle w:val="StyleUnderline"/>
        </w:rPr>
        <w:t>North Korea is not a mere client state of China, and a Chinese attempt to use its economic leverage</w:t>
      </w:r>
      <w:r w:rsidRPr="0006361A">
        <w:rPr>
          <w:sz w:val="16"/>
        </w:rPr>
        <w:t xml:space="preserve"> (such as cutting off essential food and oil supplies) </w:t>
      </w:r>
      <w:r w:rsidRPr="00401B88">
        <w:rPr>
          <w:rStyle w:val="StyleUnderline"/>
        </w:rPr>
        <w:t>to pressure the Kim dictatorship could bring unpredictable consequences</w:t>
      </w:r>
      <w:r w:rsidRPr="0006361A">
        <w:rPr>
          <w:sz w:val="16"/>
        </w:rPr>
        <w:t>, including, the Chinese fear, a collapse of the North Korean regime that would send millions of North Korean refugees streaming across the border into China.</w:t>
      </w:r>
    </w:p>
    <w:p w14:paraId="376EE7DF" w14:textId="77777777" w:rsidR="0006361A" w:rsidRPr="0006361A" w:rsidRDefault="0006361A" w:rsidP="0006361A">
      <w:pPr>
        <w:rPr>
          <w:sz w:val="16"/>
        </w:rPr>
      </w:pPr>
      <w:r w:rsidRPr="0006361A">
        <w:rPr>
          <w:sz w:val="16"/>
        </w:rPr>
        <w:t xml:space="preserve">Yet </w:t>
      </w:r>
      <w:r w:rsidRPr="00401B88">
        <w:rPr>
          <w:rStyle w:val="StyleUnderline"/>
        </w:rPr>
        <w:t>the Chinese leadership is clearly deeply frustrated with North Korea’s erratic and menacing behavior, which increasingly endangers China’s vital interests in regional peace and stability.</w:t>
      </w:r>
      <w:r w:rsidRPr="0006361A">
        <w:rPr>
          <w:sz w:val="16"/>
        </w:rPr>
        <w:t xml:space="preserve"> </w:t>
      </w:r>
      <w:r w:rsidRPr="00401B88">
        <w:rPr>
          <w:rStyle w:val="StyleUnderline"/>
        </w:rPr>
        <w:t xml:space="preserve">It is this incipient shift in </w:t>
      </w:r>
      <w:r w:rsidRPr="002A6DF8">
        <w:rPr>
          <w:rStyle w:val="StyleUnderline"/>
          <w:highlight w:val="cyan"/>
        </w:rPr>
        <w:t>China’s</w:t>
      </w:r>
      <w:r w:rsidRPr="00401B88">
        <w:rPr>
          <w:rStyle w:val="StyleUnderline"/>
        </w:rPr>
        <w:t xml:space="preserve"> thinking that </w:t>
      </w:r>
      <w:r w:rsidRPr="002A6DF8">
        <w:rPr>
          <w:rStyle w:val="StyleUnderline"/>
          <w:highlight w:val="cyan"/>
        </w:rPr>
        <w:t xml:space="preserve">presents </w:t>
      </w:r>
      <w:r w:rsidRPr="002A6DF8">
        <w:rPr>
          <w:rStyle w:val="Emphasis"/>
          <w:highlight w:val="cyan"/>
        </w:rPr>
        <w:t>the most promising opportunity for a breakthrough on the long-stalled diplomatic front</w:t>
      </w:r>
      <w:r w:rsidRPr="0006361A">
        <w:rPr>
          <w:sz w:val="16"/>
        </w:rPr>
        <w:t>. Whether through a resumption of the six-party talks or initiation of direct three-party negotiations involving China, the U.S., and North Korea (with the U.S. closely coordinating with Japan and South Korea), a diplomatic breakthrough must be pursued.</w:t>
      </w:r>
    </w:p>
    <w:p w14:paraId="34C21E52" w14:textId="77777777" w:rsidR="0006361A" w:rsidRPr="0006361A" w:rsidRDefault="0006361A" w:rsidP="0006361A">
      <w:pPr>
        <w:rPr>
          <w:sz w:val="16"/>
        </w:rPr>
      </w:pPr>
      <w:r w:rsidRPr="0006361A">
        <w:rPr>
          <w:sz w:val="16"/>
        </w:rPr>
        <w:t>It is probably not realistic at this point to think that North Korea will give up its current stockpile of nuclear weapons. But at a minimum, resolution of the current crisis requires a version of what my Stanford colleague Siegfried Hecker first proposed—that the Kim regime </w:t>
      </w:r>
      <w:hyperlink r:id="rId14" w:history="1">
        <w:r w:rsidRPr="0006361A">
          <w:rPr>
            <w:rStyle w:val="Hyperlink"/>
            <w:sz w:val="16"/>
          </w:rPr>
          <w:t>commit to “four no’s”</w:t>
        </w:r>
      </w:hyperlink>
      <w:r w:rsidRPr="0006361A">
        <w:rPr>
          <w:sz w:val="16"/>
        </w:rPr>
        <w:t>: no more bombs that would enlarge its current stockpile; no better bombs, and hence an end to nuclear weapons testing; no missile testing or production that would enhance their current range; and no export of bombs or other nuclear weapons or missile technology.</w:t>
      </w:r>
    </w:p>
    <w:p w14:paraId="1611EE22" w14:textId="77777777" w:rsidR="0006361A" w:rsidRPr="00401B88" w:rsidRDefault="0006361A" w:rsidP="0006361A">
      <w:pPr>
        <w:rPr>
          <w:rStyle w:val="StyleUnderline"/>
        </w:rPr>
      </w:pPr>
      <w:r w:rsidRPr="0006361A">
        <w:rPr>
          <w:sz w:val="16"/>
        </w:rPr>
        <w:t xml:space="preserve">These will be hugely difficult goals to achieve through diplomacy. But there are some inducements the United States and its allies could offer the North that might help bring it (reluctantly) to agree. There is also significant leverage that the U.S. and China could jointly bring to bear on Kim Jong Un to raise the costs of his continuing on the current immensely dangerous path. </w:t>
      </w:r>
      <w:r w:rsidRPr="00401B88">
        <w:rPr>
          <w:rStyle w:val="StyleUnderline"/>
        </w:rPr>
        <w:t>And there are some things that the U.S. could offer China that might help persuade it to assume the risks of pressuring an unstable and unpredictable “ally.”</w:t>
      </w:r>
    </w:p>
    <w:p w14:paraId="48E9469F" w14:textId="77777777" w:rsidR="0006361A" w:rsidRPr="0006361A" w:rsidRDefault="0006361A" w:rsidP="0006361A">
      <w:pPr>
        <w:rPr>
          <w:sz w:val="16"/>
        </w:rPr>
      </w:pPr>
      <w:r w:rsidRPr="0006361A">
        <w:rPr>
          <w:sz w:val="16"/>
        </w:rPr>
        <w:t>North Korea has depicted its relentless pursuit of nuclear weapons as a defensive maneuver to deter an attack on it by the United States, Japan, and South Korea. But the problem is that any new weapon changes the balance of power among adversaries. The greater North Korea’s nuclear weapons capacity, the more emboldened it may be to engage in reckless, bullying behavior in the region.</w:t>
      </w:r>
    </w:p>
    <w:p w14:paraId="38472B69" w14:textId="77777777" w:rsidR="0006361A" w:rsidRPr="0006361A" w:rsidRDefault="0006361A" w:rsidP="0006361A">
      <w:pPr>
        <w:rPr>
          <w:sz w:val="16"/>
        </w:rPr>
      </w:pPr>
      <w:r w:rsidRPr="0006361A">
        <w:rPr>
          <w:sz w:val="16"/>
        </w:rPr>
        <w:t>We are now at an existential moment, where North Korea must be confronted with a fundamental choice: Either it will face crippling global economic sanctions (including a Chinese oil embargo) that could trigger the collapse of the regime, or it will negotiate a verifiable end to its nuclear weapons development program.</w:t>
      </w:r>
    </w:p>
    <w:p w14:paraId="1D593955" w14:textId="77777777" w:rsidR="0006361A" w:rsidRPr="0006361A" w:rsidRDefault="0006361A" w:rsidP="0006361A">
      <w:pPr>
        <w:rPr>
          <w:sz w:val="16"/>
          <w:szCs w:val="16"/>
        </w:rPr>
      </w:pPr>
      <w:r w:rsidRPr="0006361A">
        <w:rPr>
          <w:sz w:val="16"/>
          <w:szCs w:val="16"/>
        </w:rPr>
        <w:t>The North’s willingness to give up its weapons program would serve as a prerequisite for talks about new ways to defuse tensions on the Korean peninsula—including a peace treaty that recognizes the North Korean regime, normalization of relations between the U.S. and North Korea, and flows of investment and trade that would help to modernize the North’s economy. Toward the end of Bill Clinton’s presidency, when he was pursuing a diplomatic approach to resolving the North Korean nuclear threat, former U.S. Defense Secretary William Perry </w:t>
      </w:r>
      <w:hyperlink r:id="rId15" w:history="1">
        <w:r w:rsidRPr="0006361A">
          <w:rPr>
            <w:rStyle w:val="Hyperlink"/>
            <w:sz w:val="16"/>
            <w:szCs w:val="16"/>
          </w:rPr>
          <w:t>found</w:t>
        </w:r>
      </w:hyperlink>
      <w:r w:rsidRPr="0006361A">
        <w:rPr>
          <w:sz w:val="16"/>
          <w:szCs w:val="16"/>
        </w:rPr>
        <w:t> the North Koreans to be seriously interested in the prospect of normalizing relations with the U.S.</w:t>
      </w:r>
    </w:p>
    <w:p w14:paraId="02F931B9" w14:textId="77777777" w:rsidR="0006361A" w:rsidRPr="0006361A" w:rsidRDefault="0006361A" w:rsidP="0006361A">
      <w:pPr>
        <w:rPr>
          <w:sz w:val="16"/>
          <w:szCs w:val="16"/>
        </w:rPr>
      </w:pPr>
      <w:r w:rsidRPr="0006361A">
        <w:rPr>
          <w:sz w:val="16"/>
          <w:szCs w:val="16"/>
        </w:rPr>
        <w:t>With respect to economic incentives, more would be possible for North Korea in terms of investment and trade from the U.S., Japan, and South Korea to the extent that North Korea takes the reform path that China did in 1978 under Deng Xiaoping. This would mean not only greatly accelerating market-oriented reforms in the North but also closing down the country’s concentration camps and allowing a modicum of political openness as well. America’s goal in this process would not be to bring an end to the North Korean regime, but to bring an end to its failed policies, which propel it toward militarism and aggression to cover up for its manifest developmental failures.</w:t>
      </w:r>
    </w:p>
    <w:p w14:paraId="2CF53065" w14:textId="77777777" w:rsidR="0006361A" w:rsidRPr="0006361A" w:rsidRDefault="0006361A" w:rsidP="0006361A">
      <w:pPr>
        <w:rPr>
          <w:sz w:val="16"/>
        </w:rPr>
      </w:pPr>
      <w:r w:rsidRPr="00401B88">
        <w:rPr>
          <w:rStyle w:val="StyleUnderline"/>
        </w:rPr>
        <w:t>What could induce China to take risks for peace? One irony of having elected a U.S. president who repeatedly threatened a trade war with China is that a retreat from those ill-considered warnings now appears as a conciliatory gesture</w:t>
      </w:r>
      <w:r w:rsidRPr="0006361A">
        <w:rPr>
          <w:sz w:val="16"/>
        </w:rPr>
        <w:t>. But there is something more the U.S. can offer. C</w:t>
      </w:r>
      <w:r w:rsidRPr="00401B88">
        <w:rPr>
          <w:rStyle w:val="StyleUnderline"/>
        </w:rPr>
        <w:t>hina’s fear of a sudden collapse of the Kim regime is not just about massive refugee flows. It also dreads a “German-style” reunification, in which South Korea would politically absorb the north and China would then confront a newly powerful American ally</w:t>
      </w:r>
      <w:r w:rsidRPr="0006361A">
        <w:rPr>
          <w:sz w:val="16"/>
        </w:rPr>
        <w:t>—hosting nearly 30,000 American troops—right on its border.</w:t>
      </w:r>
    </w:p>
    <w:p w14:paraId="554E5049" w14:textId="77777777" w:rsidR="0006361A" w:rsidRPr="00401B88" w:rsidRDefault="0006361A" w:rsidP="0006361A">
      <w:pPr>
        <w:rPr>
          <w:rStyle w:val="StyleUnderline"/>
        </w:rPr>
      </w:pPr>
      <w:r w:rsidRPr="002A6DF8">
        <w:rPr>
          <w:rStyle w:val="StyleUnderline"/>
          <w:highlight w:val="cyan"/>
        </w:rPr>
        <w:t xml:space="preserve">Because the North Korean regime is not irrational, </w:t>
      </w:r>
      <w:r w:rsidRPr="002A6DF8">
        <w:rPr>
          <w:rStyle w:val="Emphasis"/>
          <w:highlight w:val="cyan"/>
        </w:rPr>
        <w:t>it will probably opt for the above deal under Chinese pressure</w:t>
      </w:r>
      <w:r w:rsidRPr="00401B88">
        <w:rPr>
          <w:rStyle w:val="StyleUnderline"/>
        </w:rPr>
        <w:t xml:space="preserve"> and American inducements.</w:t>
      </w:r>
      <w:r w:rsidRPr="0006361A">
        <w:rPr>
          <w:sz w:val="16"/>
        </w:rPr>
        <w:t xml:space="preserve"> But should Kim Jong Un balk and his regime then unravel, leading to reunification under a democratic constitution, American troops would no longer be needed to stabilize the Korean peninsula, and they could be withdrawn. Neither should there be a need for the missile defense system (Terminal High Altitude Area Defense, THAAD) that is now being deployed in South Korea, over real but misplaced Chinese concerns that the system is aimed partly at them. </w:t>
      </w:r>
      <w:r w:rsidRPr="00401B88">
        <w:rPr>
          <w:rStyle w:val="StyleUnderline"/>
        </w:rPr>
        <w:t>Agreement to withdraw THAAD and American troops following Korean reunification would be huge elements of strategic reassurance for China</w:t>
      </w:r>
      <w:r w:rsidRPr="0006361A">
        <w:rPr>
          <w:sz w:val="16"/>
        </w:rPr>
        <w:t xml:space="preserve">. On the flip side, however, </w:t>
      </w:r>
      <w:r w:rsidRPr="00401B88">
        <w:rPr>
          <w:rStyle w:val="StyleUnderline"/>
        </w:rPr>
        <w:t>the U.S. retains coercive inducements to get China on its side, </w:t>
      </w:r>
      <w:hyperlink r:id="rId16" w:history="1">
        <w:r w:rsidRPr="00401B88">
          <w:rPr>
            <w:rStyle w:val="StyleUnderline"/>
          </w:rPr>
          <w:t>namely</w:t>
        </w:r>
      </w:hyperlink>
      <w:r w:rsidRPr="00401B88">
        <w:rPr>
          <w:rStyle w:val="StyleUnderline"/>
        </w:rPr>
        <w:t> the option of imposing secondary sanctions on Chinese banks that do business with North Korean front companies.</w:t>
      </w:r>
    </w:p>
    <w:p w14:paraId="386AD6D6" w14:textId="77777777" w:rsidR="0006361A" w:rsidRPr="0006361A" w:rsidRDefault="0006361A" w:rsidP="0006361A"/>
    <w:p w14:paraId="3FBF1118" w14:textId="77777777" w:rsidR="0006361A" w:rsidRDefault="0006361A" w:rsidP="0006361A"/>
    <w:p w14:paraId="1FFFA448" w14:textId="77777777" w:rsidR="0006361A" w:rsidRDefault="0006361A" w:rsidP="0006361A">
      <w:pPr>
        <w:pStyle w:val="Heading4"/>
      </w:pPr>
      <w:r>
        <w:t xml:space="preserve">China multilateralism is based on win win deals instead of coercion which makes it more sustainable long term. </w:t>
      </w:r>
    </w:p>
    <w:p w14:paraId="2D4E1A7A" w14:textId="77777777" w:rsidR="0006361A" w:rsidRDefault="0006361A" w:rsidP="0006361A">
      <w:r>
        <w:t xml:space="preserve">Zhimin </w:t>
      </w:r>
      <w:r w:rsidRPr="00D91379">
        <w:rPr>
          <w:rStyle w:val="Style13ptBold"/>
        </w:rPr>
        <w:t>Chen 17,</w:t>
      </w:r>
      <w:r>
        <w:t xml:space="preserve"> School of International Relations and Public Affairs, Fudan University, “Facilitative Leadership and China’s New Role in the World,” Chinese Political Science Review, 3.1, 10-27</w:t>
      </w:r>
    </w:p>
    <w:p w14:paraId="285A7644" w14:textId="77777777" w:rsidR="0006361A" w:rsidRPr="00343263" w:rsidRDefault="0006361A" w:rsidP="0006361A">
      <w:pPr>
        <w:rPr>
          <w:b/>
          <w:iCs/>
          <w:sz w:val="26"/>
          <w:szCs w:val="26"/>
          <w:u w:val="single"/>
          <w:bdr w:val="single" w:sz="18" w:space="0" w:color="auto"/>
        </w:rPr>
      </w:pPr>
      <w:r w:rsidRPr="00343263">
        <w:rPr>
          <w:rStyle w:val="TitleChar"/>
          <w:sz w:val="26"/>
          <w:szCs w:val="26"/>
        </w:rPr>
        <w:t>Facilitative international leadership emphasizes that key actors should lead collectively in a cooperative way. In the past, there were cases when one country led a country bloc</w:t>
      </w:r>
      <w:r w:rsidRPr="0006361A">
        <w:rPr>
          <w:sz w:val="16"/>
          <w:szCs w:val="26"/>
        </w:rPr>
        <w:t xml:space="preserve">. For example, during the Cold War, the two superpowers had dominance in their blocs, respectively. After the end of the Cold War, the US and its allies regarded the world as a unipolar system and could pursue a US-centric international leadership. </w:t>
      </w:r>
      <w:r w:rsidRPr="00343263">
        <w:rPr>
          <w:rStyle w:val="TitleChar"/>
          <w:sz w:val="26"/>
          <w:szCs w:val="26"/>
        </w:rPr>
        <w:t xml:space="preserve">However, </w:t>
      </w:r>
      <w:r w:rsidRPr="004D6606">
        <w:rPr>
          <w:rStyle w:val="TitleChar"/>
          <w:sz w:val="26"/>
          <w:szCs w:val="26"/>
          <w:highlight w:val="green"/>
        </w:rPr>
        <w:t>US international leadership is losing its power base</w:t>
      </w:r>
      <w:r w:rsidRPr="00343263">
        <w:rPr>
          <w:rStyle w:val="TitleChar"/>
          <w:sz w:val="26"/>
          <w:szCs w:val="26"/>
        </w:rPr>
        <w:t xml:space="preserve"> in politics and economy </w:t>
      </w:r>
      <w:r w:rsidRPr="004D6606">
        <w:rPr>
          <w:rStyle w:val="TitleChar"/>
          <w:sz w:val="26"/>
          <w:szCs w:val="26"/>
          <w:highlight w:val="green"/>
        </w:rPr>
        <w:t>as well as its legitimacy</w:t>
      </w:r>
      <w:r w:rsidRPr="0006361A">
        <w:rPr>
          <w:sz w:val="16"/>
          <w:szCs w:val="26"/>
          <w:highlight w:val="green"/>
        </w:rPr>
        <w:t>.</w:t>
      </w:r>
      <w:r w:rsidRPr="0006361A">
        <w:rPr>
          <w:sz w:val="16"/>
          <w:szCs w:val="26"/>
        </w:rPr>
        <w:t xml:space="preserve"> </w:t>
      </w:r>
      <w:r w:rsidRPr="00343263">
        <w:rPr>
          <w:rStyle w:val="TitleChar"/>
          <w:sz w:val="26"/>
          <w:szCs w:val="26"/>
        </w:rPr>
        <w:t>The world needs cooperative leadership</w:t>
      </w:r>
      <w:r w:rsidRPr="0006361A">
        <w:rPr>
          <w:sz w:val="16"/>
          <w:szCs w:val="26"/>
        </w:rPr>
        <w:t xml:space="preserve">. The G20 is a new institution that contrasts to unilateral leadership. </w:t>
      </w:r>
      <w:r w:rsidRPr="004D6606">
        <w:rPr>
          <w:rStyle w:val="TitleChar"/>
          <w:sz w:val="26"/>
          <w:szCs w:val="26"/>
          <w:highlight w:val="green"/>
        </w:rPr>
        <w:t>Facilitative leadership demands plural leaders</w:t>
      </w:r>
      <w:r w:rsidRPr="00343263">
        <w:rPr>
          <w:rStyle w:val="TitleChar"/>
          <w:sz w:val="26"/>
          <w:szCs w:val="26"/>
        </w:rPr>
        <w:t xml:space="preserve"> and tries to have collective leadership</w:t>
      </w:r>
      <w:r w:rsidRPr="0006361A">
        <w:rPr>
          <w:sz w:val="16"/>
          <w:szCs w:val="26"/>
        </w:rPr>
        <w:t xml:space="preserve">. With the rise of the emerging countries, the international system is becoming multipolarized or de-centered to such an extent that any attempt to restore unilateral leadership will be dampened, and stronger collective leadership will be demanded to address the risks and challenges in this transitional period. As a signatory state of the Non-Proliferation Treaty (NPT), China has made substantial contributions to nuclear non-proliferation and to dealing with the Iranian nuclear issue along with other major powers such as the US, Russia and Germany (Pang 2012, 210). In global economic governance, faced with economic stagnation, rising protectionism, and a wider gap between rich and poor, China has promoted inclusive development through the G20 summit in Hangzhou in 2016. </w:t>
      </w:r>
      <w:r w:rsidRPr="004D6606">
        <w:rPr>
          <w:rStyle w:val="TitleChar"/>
          <w:sz w:val="26"/>
          <w:szCs w:val="26"/>
          <w:highlight w:val="green"/>
        </w:rPr>
        <w:t>Facilitative leadership is win–win leadership</w:t>
      </w:r>
      <w:r w:rsidRPr="00343263">
        <w:rPr>
          <w:rStyle w:val="TitleChar"/>
          <w:sz w:val="26"/>
          <w:szCs w:val="26"/>
        </w:rPr>
        <w:t xml:space="preserve"> to promote common goals of the international community</w:t>
      </w:r>
      <w:r w:rsidRPr="0006361A">
        <w:rPr>
          <w:sz w:val="16"/>
          <w:szCs w:val="26"/>
        </w:rPr>
        <w:t xml:space="preserve">. </w:t>
      </w:r>
      <w:r w:rsidRPr="004D6606">
        <w:rPr>
          <w:rStyle w:val="TitleChar"/>
          <w:sz w:val="26"/>
          <w:szCs w:val="26"/>
          <w:highlight w:val="green"/>
        </w:rPr>
        <w:t>In the past, international leadership usually served the leader’s own national interest</w:t>
      </w:r>
      <w:r w:rsidRPr="00343263">
        <w:rPr>
          <w:rStyle w:val="TitleChar"/>
          <w:sz w:val="26"/>
          <w:szCs w:val="26"/>
        </w:rPr>
        <w:t>, especially its pursuit of power</w:t>
      </w:r>
      <w:r w:rsidRPr="0006361A">
        <w:rPr>
          <w:sz w:val="16"/>
          <w:szCs w:val="26"/>
        </w:rPr>
        <w:t xml:space="preserve">. </w:t>
      </w:r>
      <w:r w:rsidRPr="00343263">
        <w:rPr>
          <w:rStyle w:val="TitleChar"/>
          <w:sz w:val="26"/>
          <w:szCs w:val="26"/>
        </w:rPr>
        <w:t>Even when a country tries to get recognition as leader by providing international public goods, this leadership is still a solipsistic leadership if the country’s purpose is to establish its powerful status</w:t>
      </w:r>
      <w:r w:rsidRPr="0006361A">
        <w:rPr>
          <w:sz w:val="16"/>
          <w:szCs w:val="26"/>
        </w:rPr>
        <w:t xml:space="preserve">. </w:t>
      </w:r>
      <w:r w:rsidRPr="004D6606">
        <w:rPr>
          <w:rStyle w:val="Emphasis"/>
          <w:szCs w:val="26"/>
          <w:highlight w:val="green"/>
        </w:rPr>
        <w:t>This kind of solipsistic leadership’s sustainability and legitimacy remain uncertain</w:t>
      </w:r>
      <w:r w:rsidRPr="00343263">
        <w:rPr>
          <w:rStyle w:val="Emphasis"/>
          <w:szCs w:val="26"/>
        </w:rPr>
        <w:t xml:space="preserve">. Unlike solipsistic leadership, </w:t>
      </w:r>
      <w:r w:rsidRPr="004D6606">
        <w:rPr>
          <w:rStyle w:val="Emphasis"/>
          <w:szCs w:val="26"/>
          <w:highlight w:val="green"/>
        </w:rPr>
        <w:t>win–win leadership is more sustainable and legitimate</w:t>
      </w:r>
      <w:r w:rsidRPr="0006361A">
        <w:rPr>
          <w:sz w:val="16"/>
          <w:szCs w:val="26"/>
          <w:highlight w:val="green"/>
        </w:rPr>
        <w:t>,</w:t>
      </w:r>
      <w:r w:rsidRPr="0006361A">
        <w:rPr>
          <w:sz w:val="16"/>
          <w:szCs w:val="26"/>
        </w:rPr>
        <w:t xml:space="preserve"> </w:t>
      </w:r>
      <w:r w:rsidRPr="00343263">
        <w:rPr>
          <w:rStyle w:val="Emphasis"/>
          <w:szCs w:val="26"/>
        </w:rPr>
        <w:t>which can assist other countries’ development</w:t>
      </w:r>
      <w:r w:rsidRPr="0006361A">
        <w:rPr>
          <w:sz w:val="16"/>
          <w:szCs w:val="26"/>
        </w:rPr>
        <w:t xml:space="preserve">. Chinese President Xi Jinping said at his speech when he visited the Parliament of Mongolia in 2014 that ‘‘you can take a ride on our express train or just make a hitchhike, all are welcome’’ and ‘‘we will never do things that could result in ‘one wins and the other loses’ or ‘one wins more and the other gets less’. We will take into consideration the other side’s interests in some specific projects’’.8 Under the facilitative leadership, the establishment of a leader is based on the promotion of the win–win development of the leading country and all other countries. </w:t>
      </w:r>
      <w:r w:rsidRPr="00343263">
        <w:rPr>
          <w:rStyle w:val="TitleChar"/>
          <w:sz w:val="26"/>
          <w:szCs w:val="26"/>
        </w:rPr>
        <w:t xml:space="preserve">In an ideal situation, the leader will also update international norms and each and every country’s interest. For example, </w:t>
      </w:r>
      <w:r w:rsidRPr="004D6606">
        <w:rPr>
          <w:rStyle w:val="TitleChar"/>
          <w:sz w:val="26"/>
          <w:szCs w:val="26"/>
          <w:highlight w:val="green"/>
        </w:rPr>
        <w:t>the ideas of ‘‘a community of common destiny’’ and ‘‘inclusive growth’’ proposed by China focus on a higher level of cooperation</w:t>
      </w:r>
      <w:r w:rsidRPr="00343263">
        <w:rPr>
          <w:rStyle w:val="TitleChar"/>
          <w:sz w:val="26"/>
          <w:szCs w:val="26"/>
        </w:rPr>
        <w:t xml:space="preserve"> to achieve win–win development. Facilitative leadership mainly uses attraction to influence and lead. Economic attraction constitutes the main source of China’s global attraction</w:t>
      </w:r>
      <w:r w:rsidRPr="0006361A">
        <w:rPr>
          <w:sz w:val="16"/>
          <w:szCs w:val="26"/>
        </w:rPr>
        <w:t xml:space="preserve">. China can use its enormous domestic market to provide opportunities for others’ exports and investment via mutually beneficial cooperation. It can also use China’s capital and technology to help others develop and, at the same time, promote its own development. Based on this idea, China’s Belt and Road Initiative (BRI) has been welcomed by more and more countries, which shows China’s economic attractive leadership. China should also pay attention to its institutional leadership. In the past few years, China has helped to establish the New Development Bank and the Asian Infrastructure Investment Bank, both of them having their headquarters in China. It has played a key role in the Paris agreement on climate change and the UN 2030 Sustainable Development Agenda. China has sent most military personnel to UN peacekeeping as a permanent member of UN Security Council, and is the third largest financial contributor to the UN regular budget and the second largest donor to the UN peace-keeping budget. Being actively involved in these institutions can strengthen China’s institutional leadership in international affairs. In addition, China should be an important leader in providing solutions. In the G20 China Summit and International Economic Forum in Davos, China has demonstrated that it could and does want to assume that role. </w:t>
      </w:r>
      <w:r w:rsidRPr="00343263">
        <w:rPr>
          <w:rStyle w:val="TitleChar"/>
          <w:sz w:val="26"/>
          <w:szCs w:val="26"/>
        </w:rPr>
        <w:t>As for leadership style, China should be an empowering leader, not a hierarchical patronal leader. A hierarchical patronal leader not only establishes new common goals for the others, but also believes that they have the solutions to all problems</w:t>
      </w:r>
      <w:r w:rsidRPr="0006361A">
        <w:rPr>
          <w:sz w:val="16"/>
          <w:szCs w:val="26"/>
        </w:rPr>
        <w:t xml:space="preserve">. In the post-Cold War period, </w:t>
      </w:r>
      <w:r w:rsidRPr="00343263">
        <w:rPr>
          <w:rStyle w:val="TitleChar"/>
          <w:sz w:val="26"/>
          <w:szCs w:val="26"/>
        </w:rPr>
        <w:t>western countries claimed that domestic problems could be easily solved by adopting the western economic and political system</w:t>
      </w:r>
      <w:r w:rsidRPr="0006361A">
        <w:rPr>
          <w:sz w:val="16"/>
          <w:szCs w:val="26"/>
        </w:rPr>
        <w:t xml:space="preserve">. </w:t>
      </w:r>
      <w:r w:rsidRPr="00343263">
        <w:rPr>
          <w:rStyle w:val="TitleChar"/>
          <w:sz w:val="26"/>
          <w:szCs w:val="26"/>
        </w:rPr>
        <w:t>When such a system is not working, western countries propose global governance to replace national governance</w:t>
      </w:r>
      <w:r w:rsidRPr="0006361A">
        <w:rPr>
          <w:sz w:val="16"/>
          <w:szCs w:val="26"/>
        </w:rPr>
        <w:t xml:space="preserve">. In the 21st century, </w:t>
      </w:r>
      <w:r w:rsidRPr="004D6606">
        <w:rPr>
          <w:rStyle w:val="Emphasis"/>
          <w:szCs w:val="26"/>
          <w:highlight w:val="green"/>
        </w:rPr>
        <w:t>western</w:t>
      </w:r>
      <w:r w:rsidRPr="00343263">
        <w:rPr>
          <w:rStyle w:val="Emphasis"/>
          <w:szCs w:val="26"/>
        </w:rPr>
        <w:t xml:space="preserve"> </w:t>
      </w:r>
      <w:r w:rsidRPr="004D6606">
        <w:rPr>
          <w:rStyle w:val="Emphasis"/>
          <w:szCs w:val="26"/>
          <w:highlight w:val="green"/>
        </w:rPr>
        <w:t>interventions have brought chaos to a number of developing countries</w:t>
      </w:r>
      <w:r w:rsidRPr="00343263">
        <w:rPr>
          <w:rStyle w:val="Emphasis"/>
          <w:szCs w:val="26"/>
        </w:rPr>
        <w:t xml:space="preserve">. The results prove that </w:t>
      </w:r>
      <w:r w:rsidRPr="004D6606">
        <w:rPr>
          <w:rStyle w:val="Emphasis"/>
          <w:szCs w:val="26"/>
          <w:highlight w:val="green"/>
        </w:rPr>
        <w:t>a hierarchical</w:t>
      </w:r>
      <w:r w:rsidRPr="00343263">
        <w:rPr>
          <w:rStyle w:val="Emphasis"/>
          <w:szCs w:val="26"/>
        </w:rPr>
        <w:t xml:space="preserve"> patronal </w:t>
      </w:r>
      <w:r w:rsidRPr="004D6606">
        <w:rPr>
          <w:rStyle w:val="Emphasis"/>
          <w:szCs w:val="26"/>
          <w:highlight w:val="green"/>
        </w:rPr>
        <w:t>leadership cannot really solve the problems</w:t>
      </w:r>
      <w:r w:rsidRPr="0006361A">
        <w:rPr>
          <w:sz w:val="16"/>
          <w:szCs w:val="26"/>
        </w:rPr>
        <w:t xml:space="preserve">. China should be an empowering leader and recognize the differences among countries. A </w:t>
      </w:r>
      <w:r w:rsidRPr="00343263">
        <w:rPr>
          <w:rStyle w:val="TitleChar"/>
          <w:sz w:val="26"/>
          <w:szCs w:val="26"/>
        </w:rPr>
        <w:t>foreign country cannot impose its solutions onto other countries, and should respect the primary role of other countries in managing their own problems.</w:t>
      </w:r>
      <w:r w:rsidRPr="0006361A">
        <w:rPr>
          <w:sz w:val="16"/>
          <w:szCs w:val="26"/>
        </w:rPr>
        <w:t xml:space="preserve"> </w:t>
      </w:r>
      <w:r w:rsidRPr="00343263">
        <w:rPr>
          <w:rStyle w:val="TitleChar"/>
          <w:sz w:val="26"/>
          <w:szCs w:val="26"/>
        </w:rPr>
        <w:t>Therefore, an empowering leader respects others’ sovereignty, supports capability building in other countries and helps other countries to develop problem-solving solutions of their own.</w:t>
      </w:r>
      <w:r w:rsidRPr="0006361A">
        <w:rPr>
          <w:sz w:val="16"/>
          <w:szCs w:val="26"/>
        </w:rPr>
        <w:t xml:space="preserve"> Through empowering and providing support, such a facilitative leadership will be much easier for others to accept. </w:t>
      </w:r>
      <w:r w:rsidRPr="00343263">
        <w:rPr>
          <w:rStyle w:val="TitleChar"/>
          <w:sz w:val="26"/>
          <w:szCs w:val="26"/>
        </w:rPr>
        <w:t>Facilitative international leadership needs legitimacy to ensure its effectiveness. A legitimate leader should have more or less voluntary endorsement from others</w:t>
      </w:r>
      <w:r w:rsidRPr="0006361A">
        <w:rPr>
          <w:sz w:val="16"/>
          <w:szCs w:val="26"/>
        </w:rPr>
        <w:t xml:space="preserve">. </w:t>
      </w:r>
      <w:r w:rsidRPr="004D6606">
        <w:rPr>
          <w:rStyle w:val="Emphasis"/>
          <w:szCs w:val="26"/>
          <w:highlight w:val="green"/>
        </w:rPr>
        <w:t>A country that aspires to lead will lose legitimacy if it only forces others to follow</w:t>
      </w:r>
      <w:r w:rsidRPr="00343263">
        <w:rPr>
          <w:rStyle w:val="Emphasis"/>
          <w:szCs w:val="26"/>
        </w:rPr>
        <w:t xml:space="preserve">, since this kind of followership is forced, and does not represent a willing choice. </w:t>
      </w:r>
      <w:r w:rsidRPr="004D6606">
        <w:rPr>
          <w:rStyle w:val="Emphasis"/>
          <w:szCs w:val="26"/>
          <w:highlight w:val="green"/>
        </w:rPr>
        <w:t>Once the coercion is weakened, the coercive leadership can neither sustain nor achieve its goals.</w:t>
      </w:r>
    </w:p>
    <w:p w14:paraId="3177CE2B" w14:textId="77777777" w:rsidR="0006361A" w:rsidRDefault="0006361A" w:rsidP="0006361A"/>
    <w:p w14:paraId="3ED6049C" w14:textId="493005D6" w:rsidR="0006361A" w:rsidRPr="0006361A" w:rsidRDefault="0006361A" w:rsidP="0006361A">
      <w:pPr>
        <w:pStyle w:val="Heading3"/>
      </w:pPr>
      <w:r>
        <w:t>1NC—Africa War</w:t>
      </w:r>
    </w:p>
    <w:p w14:paraId="62C62202" w14:textId="77777777" w:rsidR="00A47883" w:rsidRPr="004C2799" w:rsidRDefault="00A47883" w:rsidP="00A47883">
      <w:pPr>
        <w:pStyle w:val="Heading4"/>
        <w:rPr>
          <w:rFonts w:eastAsia="Calibri"/>
        </w:rPr>
      </w:pPr>
      <w:r w:rsidRPr="004C2799">
        <w:rPr>
          <w:rFonts w:eastAsia="Calibri"/>
        </w:rPr>
        <w:t>No escalation- great powers won’t intervene in Africa- Sudan proves</w:t>
      </w:r>
    </w:p>
    <w:p w14:paraId="66139A6A" w14:textId="77777777" w:rsidR="00A47883" w:rsidRPr="004C2799" w:rsidRDefault="00A47883" w:rsidP="00A47883">
      <w:pPr>
        <w:rPr>
          <w:rFonts w:eastAsia="Calibri"/>
          <w:b/>
          <w:sz w:val="24"/>
        </w:rPr>
      </w:pPr>
      <w:r w:rsidRPr="004C2799">
        <w:rPr>
          <w:rFonts w:eastAsia="Calibri"/>
          <w:b/>
          <w:sz w:val="24"/>
        </w:rPr>
        <w:t xml:space="preserve">Barrett, 5 </w:t>
      </w:r>
      <w:r w:rsidRPr="004C2799">
        <w:t>-- Ph.D. student in Strategic Studies and Conflict Resolution</w:t>
      </w:r>
    </w:p>
    <w:p w14:paraId="1917BFBC" w14:textId="77777777" w:rsidR="00A47883" w:rsidRPr="004C2799" w:rsidRDefault="00A47883" w:rsidP="00A47883">
      <w:pPr>
        <w:rPr>
          <w:rFonts w:eastAsia="Calibri"/>
        </w:rPr>
      </w:pPr>
      <w:r w:rsidRPr="004C2799">
        <w:rPr>
          <w:rFonts w:eastAsia="Calibri"/>
        </w:rPr>
        <w:t>(Robert, Ph.D. student, Strategic Studies and Conflict Resolution Centre for Military and Strategic Studies University of Calgary Canada, MA, Conflict Analysis and Management, “Understanding the Challenges of African Democratization through Conflict Analysis,” 6-1-5, http://papers.ssrn.com/sol3/Delivery.cfm/SSRN_ID726162_code327511.pdf?abstractid=726162&amp;mirid=1, accessed 1-18-12)</w:t>
      </w:r>
    </w:p>
    <w:p w14:paraId="3F234000" w14:textId="77777777" w:rsidR="00A47883" w:rsidRPr="004C2799" w:rsidRDefault="00A47883" w:rsidP="00A47883">
      <w:pPr>
        <w:rPr>
          <w:rFonts w:eastAsia="Calibri"/>
        </w:rPr>
      </w:pPr>
    </w:p>
    <w:p w14:paraId="465B1C63" w14:textId="77777777" w:rsidR="00A47883" w:rsidRPr="004C2799" w:rsidRDefault="00A47883" w:rsidP="00A47883">
      <w:pPr>
        <w:rPr>
          <w:rFonts w:eastAsia="Calibri"/>
        </w:rPr>
      </w:pPr>
      <w:r w:rsidRPr="004C2799">
        <w:rPr>
          <w:rFonts w:eastAsia="Calibri"/>
          <w:sz w:val="14"/>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Western donors, in the face of intrastate war would then be faced with channeling funds and resources away from democratization efforts and toward conflict intervention based on issues of human security. This is a problem, as </w:t>
      </w:r>
      <w:r w:rsidRPr="004C2799">
        <w:rPr>
          <w:rFonts w:eastAsia="Calibri"/>
          <w:highlight w:val="yellow"/>
          <w:u w:val="single"/>
        </w:rPr>
        <w:t xml:space="preserve">Western nations may be </w:t>
      </w:r>
      <w:r w:rsidRPr="004C2799">
        <w:rPr>
          <w:rFonts w:eastAsia="Calibri"/>
          <w:u w:val="single"/>
        </w:rPr>
        <w:t xml:space="preserve">increasingly </w:t>
      </w:r>
      <w:r w:rsidRPr="004C2799">
        <w:rPr>
          <w:rFonts w:eastAsia="Calibri"/>
          <w:highlight w:val="yellow"/>
          <w:u w:val="single"/>
        </w:rPr>
        <w:t>wary of</w:t>
      </w:r>
      <w:r w:rsidRPr="004C2799">
        <w:rPr>
          <w:rFonts w:eastAsia="Calibri"/>
          <w:sz w:val="14"/>
          <w:highlight w:val="yellow"/>
          <w:u w:val="single"/>
        </w:rPr>
        <w:t xml:space="preserve"> </w:t>
      </w:r>
      <w:r w:rsidRPr="004C2799">
        <w:rPr>
          <w:rFonts w:eastAsia="Calibri"/>
          <w:highlight w:val="yellow"/>
          <w:u w:val="single"/>
        </w:rPr>
        <w:t>intervening in Africa hotspots after experiencing</w:t>
      </w:r>
      <w:r w:rsidRPr="004C2799">
        <w:rPr>
          <w:rFonts w:eastAsia="Calibri"/>
          <w:sz w:val="14"/>
          <w:highlight w:val="yellow"/>
        </w:rPr>
        <w:t xml:space="preserve"> </w:t>
      </w:r>
      <w:r w:rsidRPr="004C2799">
        <w:rPr>
          <w:rFonts w:eastAsia="Calibri"/>
          <w:sz w:val="14"/>
        </w:rPr>
        <w:t xml:space="preserve">firsthand the unpredictable and </w:t>
      </w:r>
      <w:r w:rsidRPr="004C2799">
        <w:rPr>
          <w:rFonts w:eastAsia="Calibri"/>
          <w:u w:val="single"/>
        </w:rPr>
        <w:t xml:space="preserve">unforgiving nature of societal </w:t>
      </w:r>
      <w:r w:rsidRPr="004C2799">
        <w:rPr>
          <w:rFonts w:eastAsia="Calibri"/>
          <w:highlight w:val="yellow"/>
          <w:u w:val="single"/>
        </w:rPr>
        <w:t>war</w:t>
      </w:r>
      <w:r w:rsidRPr="004C2799">
        <w:rPr>
          <w:rFonts w:eastAsia="Calibri"/>
          <w:u w:val="single"/>
        </w:rPr>
        <w:t xml:space="preserve">fare </w:t>
      </w:r>
      <w:r w:rsidRPr="004C2799">
        <w:rPr>
          <w:rFonts w:eastAsia="Calibri"/>
          <w:highlight w:val="yellow"/>
          <w:u w:val="single"/>
        </w:rPr>
        <w:t xml:space="preserve">in </w:t>
      </w:r>
      <w:r w:rsidRPr="004C2799">
        <w:rPr>
          <w:rFonts w:eastAsia="Calibri"/>
          <w:u w:val="single"/>
        </w:rPr>
        <w:t xml:space="preserve">both </w:t>
      </w:r>
      <w:r w:rsidRPr="004C2799">
        <w:rPr>
          <w:rFonts w:eastAsia="Calibri"/>
          <w:highlight w:val="yellow"/>
          <w:u w:val="single"/>
        </w:rPr>
        <w:t>Somalia and Rwanda</w:t>
      </w:r>
      <w:r w:rsidRPr="004C2799">
        <w:rPr>
          <w:rFonts w:eastAsia="Calibri"/>
          <w:sz w:val="14"/>
          <w:highlight w:val="yellow"/>
        </w:rPr>
        <w:t xml:space="preserve">. </w:t>
      </w:r>
      <w:r w:rsidRPr="004C2799">
        <w:rPr>
          <w:rFonts w:eastAsia="Calibri"/>
          <w:highlight w:val="yellow"/>
          <w:u w:val="single"/>
        </w:rPr>
        <w:t>On a costbenefit</w:t>
      </w:r>
      <w:r w:rsidRPr="004C2799">
        <w:rPr>
          <w:rFonts w:eastAsia="Calibri"/>
          <w:sz w:val="14"/>
          <w:highlight w:val="yellow"/>
          <w:u w:val="single"/>
        </w:rPr>
        <w:t xml:space="preserve"> </w:t>
      </w:r>
      <w:r w:rsidRPr="004C2799">
        <w:rPr>
          <w:rFonts w:eastAsia="Calibri"/>
          <w:highlight w:val="yellow"/>
          <w:u w:val="single"/>
        </w:rPr>
        <w:t>basis, the West continues to be</w:t>
      </w:r>
      <w:r w:rsidRPr="004C2799">
        <w:rPr>
          <w:rFonts w:eastAsia="Calibri"/>
          <w:sz w:val="14"/>
          <w:highlight w:val="yellow"/>
        </w:rPr>
        <w:t xml:space="preserve"> </w:t>
      </w:r>
      <w:r w:rsidRPr="004C2799">
        <w:rPr>
          <w:rFonts w:eastAsia="Calibri"/>
          <w:sz w:val="14"/>
        </w:rPr>
        <w:t xml:space="preserve">somewhat </w:t>
      </w:r>
      <w:r w:rsidRPr="004C2799">
        <w:rPr>
          <w:rFonts w:eastAsia="Calibri"/>
          <w:highlight w:val="yellow"/>
          <w:u w:val="single"/>
        </w:rPr>
        <w:t>reluctant to get to get involved in</w:t>
      </w:r>
      <w:r w:rsidRPr="004C2799">
        <w:rPr>
          <w:rFonts w:eastAsia="Calibri"/>
          <w:sz w:val="14"/>
          <w:highlight w:val="yellow"/>
          <w:u w:val="single"/>
        </w:rPr>
        <w:t xml:space="preserve"> </w:t>
      </w:r>
      <w:r w:rsidRPr="004C2799">
        <w:rPr>
          <w:rFonts w:eastAsia="Calibri"/>
          <w:highlight w:val="yellow"/>
          <w:u w:val="single"/>
        </w:rPr>
        <w:t>Africa’</w:t>
      </w:r>
      <w:r w:rsidRPr="004C2799">
        <w:rPr>
          <w:rFonts w:eastAsia="Calibri"/>
          <w:u w:val="single"/>
        </w:rPr>
        <w:t>s</w:t>
      </w:r>
      <w:r w:rsidRPr="004C2799">
        <w:rPr>
          <w:rFonts w:eastAsia="Calibri"/>
          <w:sz w:val="14"/>
        </w:rPr>
        <w:t xml:space="preserve"> dirty </w:t>
      </w:r>
      <w:r w:rsidRPr="004C2799">
        <w:rPr>
          <w:rFonts w:eastAsia="Calibri"/>
          <w:highlight w:val="yellow"/>
          <w:u w:val="single"/>
        </w:rPr>
        <w:t>wars, evidenced by its political hesitation when discussing</w:t>
      </w:r>
      <w:r w:rsidRPr="004C2799">
        <w:rPr>
          <w:rFonts w:eastAsia="Calibri"/>
          <w:sz w:val="14"/>
          <w:highlight w:val="yellow"/>
        </w:rPr>
        <w:t xml:space="preserve"> </w:t>
      </w:r>
      <w:r w:rsidRPr="004C2799">
        <w:rPr>
          <w:rFonts w:eastAsia="Calibri"/>
          <w:sz w:val="14"/>
        </w:rPr>
        <w:t xml:space="preserve">ongoing sanguinary </w:t>
      </w:r>
      <w:r w:rsidRPr="004C2799">
        <w:rPr>
          <w:rFonts w:eastAsia="Calibri"/>
          <w:u w:val="single"/>
        </w:rPr>
        <w:t xml:space="preserve">grassroots </w:t>
      </w:r>
      <w:r w:rsidRPr="004C2799">
        <w:rPr>
          <w:rFonts w:eastAsia="Calibri"/>
          <w:highlight w:val="yellow"/>
          <w:u w:val="single"/>
        </w:rPr>
        <w:t>conflicts in Africa</w:t>
      </w:r>
      <w:r w:rsidRPr="004C2799">
        <w:rPr>
          <w:rFonts w:eastAsia="Calibri"/>
          <w:sz w:val="14"/>
        </w:rPr>
        <w:t xml:space="preserve">. </w:t>
      </w:r>
      <w:r w:rsidRPr="004C2799">
        <w:rPr>
          <w:rFonts w:eastAsia="Calibri"/>
          <w:highlight w:val="yellow"/>
          <w:u w:val="single"/>
        </w:rPr>
        <w:t>Even as the</w:t>
      </w:r>
      <w:r w:rsidRPr="004C2799">
        <w:rPr>
          <w:rFonts w:eastAsia="Calibri"/>
          <w:sz w:val="14"/>
          <w:highlight w:val="yellow"/>
        </w:rPr>
        <w:t xml:space="preserve"> </w:t>
      </w:r>
      <w:r w:rsidRPr="004C2799">
        <w:rPr>
          <w:rFonts w:eastAsia="Calibri"/>
          <w:sz w:val="14"/>
        </w:rPr>
        <w:t xml:space="preserve">world apologizes for bearing witness to the Rwandan genocide without having intervened, the </w:t>
      </w:r>
      <w:r w:rsidRPr="004C2799">
        <w:rPr>
          <w:rFonts w:eastAsia="Calibri"/>
          <w:highlight w:val="yellow"/>
          <w:u w:val="single"/>
        </w:rPr>
        <w:t>U</w:t>
      </w:r>
      <w:r w:rsidRPr="004C2799">
        <w:rPr>
          <w:rFonts w:eastAsia="Calibri"/>
          <w:sz w:val="14"/>
        </w:rPr>
        <w:t xml:space="preserve">nited </w:t>
      </w:r>
      <w:r w:rsidRPr="004C2799">
        <w:rPr>
          <w:rFonts w:eastAsia="Calibri"/>
          <w:highlight w:val="yellow"/>
          <w:u w:val="single"/>
        </w:rPr>
        <w:t>S</w:t>
      </w:r>
      <w:r w:rsidRPr="004C2799">
        <w:rPr>
          <w:rFonts w:eastAsia="Calibri"/>
          <w:sz w:val="14"/>
        </w:rPr>
        <w:t xml:space="preserve">tates, recently </w:t>
      </w:r>
      <w:r w:rsidRPr="004C2799">
        <w:rPr>
          <w:rFonts w:eastAsia="Calibri"/>
          <w:highlight w:val="yellow"/>
          <w:u w:val="single"/>
        </w:rPr>
        <w:t>using the label ‘genocide’ i</w:t>
      </w:r>
      <w:r w:rsidRPr="004C2799">
        <w:rPr>
          <w:rFonts w:eastAsia="Calibri"/>
          <w:u w:val="single"/>
        </w:rPr>
        <w:t>n</w:t>
      </w:r>
      <w:r w:rsidRPr="004C2799">
        <w:rPr>
          <w:rFonts w:eastAsia="Calibri"/>
          <w:sz w:val="14"/>
        </w:rPr>
        <w:t xml:space="preserve"> the context of the </w:t>
      </w:r>
      <w:r w:rsidRPr="004C2799">
        <w:rPr>
          <w:rFonts w:eastAsia="Calibri"/>
          <w:highlight w:val="yellow"/>
          <w:u w:val="single"/>
        </w:rPr>
        <w:t>Sudan</w:t>
      </w:r>
      <w:r w:rsidRPr="004C2799">
        <w:rPr>
          <w:rFonts w:eastAsia="Calibri"/>
          <w:sz w:val="14"/>
        </w:rPr>
        <w:t xml:space="preserve">ese conflict (in September of 2004), has </w:t>
      </w:r>
      <w:r w:rsidRPr="004C2799">
        <w:rPr>
          <w:rFonts w:eastAsia="Calibri"/>
          <w:highlight w:val="yellow"/>
          <w:u w:val="single"/>
        </w:rPr>
        <w:t>only proclaimed sanctions</w:t>
      </w:r>
      <w:r w:rsidRPr="004C2799">
        <w:rPr>
          <w:rFonts w:eastAsia="Calibri"/>
          <w:sz w:val="14"/>
          <w:highlight w:val="yellow"/>
        </w:rPr>
        <w:t xml:space="preserve"> </w:t>
      </w:r>
      <w:r w:rsidRPr="004C2799">
        <w:rPr>
          <w:rFonts w:eastAsia="Calibri"/>
          <w:sz w:val="14"/>
        </w:rPr>
        <w:t xml:space="preserve">against Sudan, </w:t>
      </w:r>
      <w:r w:rsidRPr="004C2799">
        <w:rPr>
          <w:rFonts w:eastAsia="Calibri"/>
          <w:u w:val="single"/>
        </w:rPr>
        <w:t xml:space="preserve">while </w:t>
      </w:r>
      <w:r w:rsidRPr="004C2799">
        <w:rPr>
          <w:rFonts w:eastAsia="Calibri"/>
          <w:highlight w:val="yellow"/>
          <w:u w:val="single"/>
        </w:rPr>
        <w:t>dismissing</w:t>
      </w:r>
      <w:r w:rsidRPr="004C2799">
        <w:rPr>
          <w:rFonts w:eastAsia="Calibri"/>
          <w:sz w:val="14"/>
          <w:highlight w:val="yellow"/>
        </w:rPr>
        <w:t xml:space="preserve"> </w:t>
      </w:r>
      <w:r w:rsidRPr="004C2799">
        <w:rPr>
          <w:rFonts w:eastAsia="Calibri"/>
          <w:highlight w:val="yellow"/>
          <w:u w:val="single"/>
        </w:rPr>
        <w:t xml:space="preserve">any suggestions at </w:t>
      </w:r>
      <w:r w:rsidRPr="004C2799">
        <w:rPr>
          <w:rFonts w:eastAsia="Calibri"/>
          <w:u w:val="single"/>
        </w:rPr>
        <w:t xml:space="preserve">actual </w:t>
      </w:r>
      <w:r w:rsidRPr="004C2799">
        <w:rPr>
          <w:rFonts w:eastAsia="Calibri"/>
          <w:highlight w:val="yellow"/>
          <w:u w:val="single"/>
        </w:rPr>
        <w:t>intervention</w:t>
      </w:r>
      <w:r w:rsidRPr="004C2799">
        <w:rPr>
          <w:rFonts w:eastAsia="Calibri"/>
          <w:sz w:val="14"/>
          <w:highlight w:val="yellow"/>
        </w:rPr>
        <w:t xml:space="preserve"> </w:t>
      </w:r>
      <w:r w:rsidRPr="004C2799">
        <w:rPr>
          <w:rFonts w:eastAsia="Calibri"/>
          <w:sz w:val="14"/>
        </w:rPr>
        <w:t xml:space="preserve">(Giry, 2005). Part of the problem is that traditional military and diplomatic approaches at separating combatants and enforcing ceasefires have yielded little in Africa. </w:t>
      </w:r>
      <w:r w:rsidRPr="004C2799">
        <w:rPr>
          <w:rFonts w:eastAsia="Calibri"/>
          <w:b/>
          <w:highlight w:val="yellow"/>
          <w:u w:val="single"/>
        </w:rPr>
        <w:t>No powerful nations want to get embroiled</w:t>
      </w:r>
      <w:r w:rsidRPr="004C2799">
        <w:rPr>
          <w:rFonts w:eastAsia="Calibri"/>
          <w:sz w:val="14"/>
          <w:highlight w:val="yellow"/>
        </w:rPr>
        <w:t xml:space="preserve"> </w:t>
      </w:r>
      <w:r w:rsidRPr="004C2799">
        <w:rPr>
          <w:rFonts w:eastAsia="Calibri"/>
          <w:sz w:val="14"/>
        </w:rPr>
        <w:t xml:space="preserve">in conflicts they cannot win – especially those conflicts in which </w:t>
      </w:r>
      <w:r w:rsidRPr="004C2799">
        <w:rPr>
          <w:rFonts w:eastAsia="Calibri"/>
          <w:highlight w:val="yellow"/>
          <w:u w:val="single"/>
        </w:rPr>
        <w:t>the intervening nation has very little interest</w:t>
      </w:r>
      <w:r w:rsidRPr="004C2799">
        <w:rPr>
          <w:rFonts w:eastAsia="Calibri"/>
          <w:sz w:val="14"/>
        </w:rPr>
        <w:t>.</w:t>
      </w:r>
    </w:p>
    <w:p w14:paraId="305CDA62" w14:textId="77777777" w:rsidR="00A47883" w:rsidRPr="004C2799" w:rsidRDefault="00A47883" w:rsidP="00A47883"/>
    <w:p w14:paraId="7532A1F6" w14:textId="77777777" w:rsidR="00A47883" w:rsidRPr="004C2799" w:rsidRDefault="00A47883" w:rsidP="00A47883">
      <w:pPr>
        <w:pStyle w:val="Heading4"/>
        <w:rPr>
          <w:rFonts w:eastAsia="Calibri"/>
        </w:rPr>
      </w:pPr>
      <w:r w:rsidRPr="004C2799">
        <w:rPr>
          <w:rFonts w:eastAsia="Calibri"/>
        </w:rPr>
        <w:t>No great power war in Africa- no serious interests</w:t>
      </w:r>
    </w:p>
    <w:p w14:paraId="327C5BB2" w14:textId="77777777" w:rsidR="00A47883" w:rsidRPr="004C2799" w:rsidRDefault="00A47883" w:rsidP="00A47883">
      <w:r w:rsidRPr="004C2799">
        <w:rPr>
          <w:rFonts w:eastAsia="Calibri"/>
          <w:b/>
          <w:sz w:val="24"/>
        </w:rPr>
        <w:t xml:space="preserve">Fehrenbach, 8 -- </w:t>
      </w:r>
      <w:r w:rsidRPr="004C2799">
        <w:t>American author and former head of the Texas Historical Commission</w:t>
      </w:r>
    </w:p>
    <w:p w14:paraId="67D682EB" w14:textId="77777777" w:rsidR="00A47883" w:rsidRPr="004C2799" w:rsidRDefault="00A47883" w:rsidP="00A47883">
      <w:pPr>
        <w:rPr>
          <w:rFonts w:eastAsia="Calibri"/>
        </w:rPr>
      </w:pPr>
      <w:r w:rsidRPr="004C2799">
        <w:rPr>
          <w:rFonts w:eastAsia="Calibri"/>
        </w:rPr>
        <w:t>(T.R., "Central Asia ripe for next Big One," San Antonio Express-News, 3-9-8, l/n, accessed 1-16-12)</w:t>
      </w:r>
    </w:p>
    <w:p w14:paraId="2B69679C" w14:textId="77777777" w:rsidR="00A47883" w:rsidRPr="004C2799" w:rsidRDefault="00A47883" w:rsidP="00A47883">
      <w:pPr>
        <w:rPr>
          <w:rFonts w:eastAsia="Calibri"/>
        </w:rPr>
      </w:pPr>
    </w:p>
    <w:p w14:paraId="05B89747" w14:textId="77777777" w:rsidR="00A47883" w:rsidRPr="004C2799" w:rsidRDefault="00A47883" w:rsidP="00A47883">
      <w:pPr>
        <w:rPr>
          <w:rFonts w:eastAsia="Calibri"/>
          <w:sz w:val="14"/>
        </w:rPr>
      </w:pPr>
      <w:r w:rsidRPr="004C2799">
        <w:rPr>
          <w:rFonts w:eastAsia="Calibri"/>
          <w:sz w:val="14"/>
        </w:rPr>
        <w:t xml:space="preserve">Me, I've never been a Holy Land-Armageddon fan. The nexus of the world's powers aren't right for that. Israel and Arabs can have at it; Shiites and Sunnis murder by the millions, but like genocidal </w:t>
      </w:r>
      <w:r w:rsidRPr="004C2799">
        <w:rPr>
          <w:rStyle w:val="StyleUnderline"/>
          <w:rFonts w:ascii="Garamond" w:eastAsiaTheme="minorHAnsi" w:hAnsi="Garamond"/>
          <w:highlight w:val="yellow"/>
        </w:rPr>
        <w:t>rampages in Africa</w:t>
      </w:r>
      <w:r w:rsidRPr="004C2799">
        <w:rPr>
          <w:rFonts w:eastAsia="Calibri"/>
          <w:sz w:val="14"/>
        </w:rPr>
        <w:t xml:space="preserve">, these </w:t>
      </w:r>
      <w:r w:rsidRPr="004C2799">
        <w:rPr>
          <w:rStyle w:val="StyleUnderline"/>
          <w:rFonts w:ascii="Garamond" w:eastAsiaTheme="minorHAnsi" w:hAnsi="Garamond"/>
          <w:highlight w:val="yellow"/>
        </w:rPr>
        <w:t>are</w:t>
      </w:r>
      <w:r w:rsidRPr="004C2799">
        <w:rPr>
          <w:rFonts w:eastAsia="Calibri"/>
          <w:sz w:val="14"/>
          <w:highlight w:val="yellow"/>
        </w:rPr>
        <w:t xml:space="preserve"> </w:t>
      </w:r>
      <w:r w:rsidRPr="004C2799">
        <w:rPr>
          <w:rFonts w:eastAsia="Calibri"/>
          <w:sz w:val="14"/>
        </w:rPr>
        <w:t xml:space="preserve">simply </w:t>
      </w:r>
      <w:r w:rsidRPr="004C2799">
        <w:rPr>
          <w:rStyle w:val="StyleUnderline"/>
          <w:rFonts w:ascii="Garamond" w:eastAsiaTheme="minorHAnsi" w:hAnsi="Garamond"/>
          <w:highlight w:val="yellow"/>
        </w:rPr>
        <w:t>not planet-threatening</w:t>
      </w:r>
      <w:r w:rsidRPr="004C2799">
        <w:rPr>
          <w:rFonts w:eastAsia="Calibri"/>
          <w:sz w:val="14"/>
        </w:rPr>
        <w:t xml:space="preserve">. I'm talking big war. </w:t>
      </w:r>
      <w:r w:rsidRPr="004C2799">
        <w:rPr>
          <w:rFonts w:eastAsia="Calibri"/>
          <w:u w:val="single"/>
        </w:rPr>
        <w:t>To create a serious conflict, important great-power interests must be involved</w:t>
      </w:r>
      <w:r w:rsidRPr="004C2799">
        <w:rPr>
          <w:rFonts w:eastAsia="Calibri"/>
          <w:sz w:val="14"/>
        </w:rPr>
        <w:t xml:space="preserve">, producing fear and loathing among the world's empires. </w:t>
      </w:r>
      <w:r w:rsidRPr="004C2799">
        <w:rPr>
          <w:rStyle w:val="StyleUnderline"/>
          <w:rFonts w:ascii="Garamond" w:eastAsiaTheme="minorHAnsi" w:hAnsi="Garamond"/>
          <w:highlight w:val="yellow"/>
        </w:rPr>
        <w:t>China and Russia may mess around in the Mid</w:t>
      </w:r>
      <w:r w:rsidRPr="004C2799">
        <w:rPr>
          <w:rFonts w:eastAsia="Calibri"/>
          <w:sz w:val="14"/>
        </w:rPr>
        <w:t xml:space="preserve">dle </w:t>
      </w:r>
      <w:r w:rsidRPr="004C2799">
        <w:rPr>
          <w:rStyle w:val="StyleUnderline"/>
          <w:rFonts w:ascii="Garamond" w:eastAsiaTheme="minorHAnsi" w:hAnsi="Garamond"/>
          <w:highlight w:val="yellow"/>
        </w:rPr>
        <w:t>East</w:t>
      </w:r>
      <w:r w:rsidRPr="004C2799">
        <w:rPr>
          <w:rFonts w:eastAsia="Calibri"/>
          <w:sz w:val="14"/>
          <w:highlight w:val="yellow"/>
        </w:rPr>
        <w:t xml:space="preserve"> </w:t>
      </w:r>
      <w:r w:rsidRPr="004C2799">
        <w:rPr>
          <w:rFonts w:eastAsia="Calibri"/>
          <w:sz w:val="14"/>
        </w:rPr>
        <w:t xml:space="preserve">to tweak Uncle Sam's nose, </w:t>
      </w:r>
      <w:r w:rsidRPr="004C2799">
        <w:rPr>
          <w:rStyle w:val="StyleUnderline"/>
          <w:rFonts w:ascii="Garamond" w:eastAsiaTheme="minorHAnsi" w:hAnsi="Garamond"/>
          <w:highlight w:val="yellow"/>
        </w:rPr>
        <w:t>but</w:t>
      </w:r>
      <w:r w:rsidRPr="004C2799">
        <w:rPr>
          <w:rFonts w:eastAsia="Calibri"/>
          <w:highlight w:val="yellow"/>
          <w:u w:val="single"/>
        </w:rPr>
        <w:t xml:space="preserve"> </w:t>
      </w:r>
      <w:r w:rsidRPr="004C2799">
        <w:rPr>
          <w:rFonts w:eastAsia="Calibri"/>
          <w:u w:val="single"/>
        </w:rPr>
        <w:t>we all know</w:t>
      </w:r>
      <w:r w:rsidRPr="004C2799">
        <w:rPr>
          <w:rFonts w:eastAsia="Calibri"/>
          <w:sz w:val="14"/>
        </w:rPr>
        <w:t xml:space="preserve"> that </w:t>
      </w:r>
      <w:r w:rsidRPr="004C2799">
        <w:rPr>
          <w:rStyle w:val="StyleUnderline"/>
          <w:rFonts w:ascii="Garamond" w:eastAsiaTheme="minorHAnsi" w:hAnsi="Garamond"/>
          <w:highlight w:val="yellow"/>
        </w:rPr>
        <w:t>while we have vital stakes there, they do not</w:t>
      </w:r>
      <w:r w:rsidRPr="004C2799">
        <w:rPr>
          <w:rFonts w:eastAsia="Calibri"/>
          <w:u w:val="single"/>
        </w:rPr>
        <w:t xml:space="preserve">. </w:t>
      </w:r>
      <w:r w:rsidRPr="004C2799">
        <w:rPr>
          <w:rStyle w:val="StyleUnderline"/>
          <w:rFonts w:ascii="Garamond" w:eastAsiaTheme="minorHAnsi" w:hAnsi="Garamond"/>
          <w:highlight w:val="yellow"/>
        </w:rPr>
        <w:t>The same with Africa</w:t>
      </w:r>
      <w:r w:rsidRPr="004C2799">
        <w:rPr>
          <w:rFonts w:eastAsia="Calibri"/>
          <w:sz w:val="14"/>
        </w:rPr>
        <w:t xml:space="preserve">: The U.S., European Union and China are all vying for influence and resources on the continent, but </w:t>
      </w:r>
      <w:r w:rsidRPr="004C2799">
        <w:rPr>
          <w:rStyle w:val="StyleUnderline"/>
          <w:rFonts w:ascii="Garamond" w:eastAsiaTheme="minorHAnsi" w:hAnsi="Garamond"/>
          <w:highlight w:val="yellow"/>
        </w:rPr>
        <w:t>this is</w:t>
      </w:r>
      <w:r w:rsidRPr="004C2799">
        <w:rPr>
          <w:rFonts w:eastAsia="Calibri"/>
          <w:highlight w:val="yellow"/>
          <w:u w:val="single"/>
        </w:rPr>
        <w:t xml:space="preserve"> </w:t>
      </w:r>
      <w:r w:rsidRPr="004C2799">
        <w:rPr>
          <w:rFonts w:eastAsia="Calibri"/>
          <w:sz w:val="14"/>
        </w:rPr>
        <w:t>in</w:t>
      </w:r>
      <w:r w:rsidRPr="004C2799">
        <w:rPr>
          <w:rFonts w:eastAsia="Calibri"/>
          <w:u w:val="single"/>
        </w:rPr>
        <w:t xml:space="preserve"> </w:t>
      </w:r>
      <w:r w:rsidRPr="004C2799">
        <w:rPr>
          <w:rStyle w:val="StyleUnderline"/>
          <w:rFonts w:ascii="Garamond" w:eastAsiaTheme="minorHAnsi" w:hAnsi="Garamond"/>
          <w:highlight w:val="yellow"/>
        </w:rPr>
        <w:t>nobody's backyard</w:t>
      </w:r>
      <w:r w:rsidRPr="004C2799">
        <w:rPr>
          <w:rFonts w:eastAsia="Calibri"/>
          <w:u w:val="single"/>
        </w:rPr>
        <w:t xml:space="preserve">. </w:t>
      </w:r>
      <w:r w:rsidRPr="004C2799">
        <w:rPr>
          <w:rStyle w:val="StyleUnderline"/>
          <w:rFonts w:ascii="Garamond" w:eastAsiaTheme="minorHAnsi" w:hAnsi="Garamond"/>
          <w:highlight w:val="yellow"/>
        </w:rPr>
        <w:t>African wars are</w:t>
      </w:r>
      <w:r w:rsidRPr="004C2799">
        <w:rPr>
          <w:rFonts w:eastAsia="Calibri"/>
          <w:sz w:val="14"/>
          <w:highlight w:val="yellow"/>
        </w:rPr>
        <w:t xml:space="preserve"> </w:t>
      </w:r>
      <w:r w:rsidRPr="004C2799">
        <w:rPr>
          <w:rFonts w:eastAsia="Calibri"/>
          <w:sz w:val="14"/>
        </w:rPr>
        <w:t xml:space="preserve">usually </w:t>
      </w:r>
      <w:r w:rsidRPr="004C2799">
        <w:rPr>
          <w:rStyle w:val="StyleUnderline"/>
          <w:rFonts w:ascii="Garamond" w:eastAsiaTheme="minorHAnsi" w:hAnsi="Garamond"/>
          <w:highlight w:val="yellow"/>
        </w:rPr>
        <w:t>fought by proxies and a few paratroops</w:t>
      </w:r>
      <w:r w:rsidRPr="004C2799">
        <w:rPr>
          <w:rFonts w:eastAsia="Calibri"/>
          <w:sz w:val="14"/>
        </w:rPr>
        <w:t>.</w:t>
      </w:r>
    </w:p>
    <w:p w14:paraId="15903CD6" w14:textId="77777777" w:rsidR="00A47883" w:rsidRPr="004C2799" w:rsidRDefault="00A47883" w:rsidP="00A47883">
      <w:pPr>
        <w:rPr>
          <w:rFonts w:eastAsia="Calibri"/>
        </w:rPr>
      </w:pPr>
    </w:p>
    <w:p w14:paraId="597AA081" w14:textId="77777777" w:rsidR="00A47883" w:rsidRPr="004C2799" w:rsidRDefault="00A47883" w:rsidP="00A47883">
      <w:pPr>
        <w:pStyle w:val="Heading4"/>
        <w:rPr>
          <w:rFonts w:eastAsia="Calibri"/>
        </w:rPr>
      </w:pPr>
      <w:r w:rsidRPr="004C2799">
        <w:rPr>
          <w:rFonts w:eastAsia="Calibri"/>
        </w:rPr>
        <w:t>Escalation empirically denied and based on cold war thinking- states will cooperate and peace-keep</w:t>
      </w:r>
    </w:p>
    <w:p w14:paraId="506C48A2" w14:textId="77777777" w:rsidR="00A47883" w:rsidRPr="004C2799" w:rsidRDefault="00A47883" w:rsidP="00A47883">
      <w:pPr>
        <w:rPr>
          <w:rFonts w:eastAsia="Calibri"/>
          <w:b/>
          <w:sz w:val="24"/>
        </w:rPr>
      </w:pPr>
      <w:r w:rsidRPr="004C2799">
        <w:rPr>
          <w:rFonts w:eastAsia="Calibri"/>
          <w:b/>
          <w:sz w:val="24"/>
        </w:rPr>
        <w:t xml:space="preserve">Cilliers, 2k -- </w:t>
      </w:r>
      <w:r w:rsidRPr="004C2799">
        <w:t>Institute for Security Studies (South Africa) executive director</w:t>
      </w:r>
    </w:p>
    <w:p w14:paraId="652B4B89" w14:textId="77777777" w:rsidR="00A47883" w:rsidRPr="004C2799" w:rsidRDefault="00A47883" w:rsidP="00A47883">
      <w:pPr>
        <w:rPr>
          <w:rFonts w:eastAsia="Calibri"/>
        </w:rPr>
      </w:pPr>
      <w:r w:rsidRPr="004C2799">
        <w:rPr>
          <w:rFonts w:eastAsia="Calibri"/>
        </w:rPr>
        <w:t>(Jakkie, "African Security," Paper by Jakkie Cilliers at the Ministerial Conference on Security, Stability, Development and Co-operation in Africa, May 2000, www.iss.co.za/uploads/CONFREPCSSDCA.PDF, accessed 1-18-12)</w:t>
      </w:r>
    </w:p>
    <w:p w14:paraId="48FDBB0F" w14:textId="77777777" w:rsidR="00A47883" w:rsidRPr="004C2799" w:rsidRDefault="00A47883" w:rsidP="00A47883">
      <w:pPr>
        <w:rPr>
          <w:rFonts w:eastAsia="Calibri"/>
        </w:rPr>
      </w:pPr>
    </w:p>
    <w:p w14:paraId="48FE04B1" w14:textId="77777777" w:rsidR="00A47883" w:rsidRPr="004C2799" w:rsidRDefault="00A47883" w:rsidP="00A47883">
      <w:pPr>
        <w:rPr>
          <w:rFonts w:eastAsia="Calibri"/>
        </w:rPr>
      </w:pPr>
      <w:r w:rsidRPr="004C2799">
        <w:rPr>
          <w:rFonts w:eastAsia="Calibri"/>
          <w:sz w:val="14"/>
        </w:rPr>
        <w:t xml:space="preserve">Direct conflict between African states such as that which we see between Ethiopia and Eritrea has, in fact, been a relatively isolated phenomenon. Not so war by proxy. Today any numbers of African countries are involved in indirect confrontations with one another. Often these conflicts are conducted through support to armed opposition parties in neighbouring states, sometimes with a religious or ethnic character, often taking place in a third country, drawing others into the war and expanding the conflict. There are many examples of these activities in the Horn and in Central Africa. In other cases neighbouring countries have involved themselves directly in the internal affairs of others or allowed their territory to be used as a springboard for such involvement. Possibly the most obvious examples today relate to what is happening in central and eastern parts of the DR Congo. Yet in other instances countries have been drawn into conflicts by their difficulty to control their often inhospitable and rugged borders, particularly when international boundaries cut through rather than follow broad ethnic and tribal divides. </w:t>
      </w:r>
      <w:r w:rsidRPr="004C2799">
        <w:rPr>
          <w:rFonts w:eastAsia="Calibri"/>
          <w:highlight w:val="yellow"/>
          <w:u w:val="single"/>
        </w:rPr>
        <w:t>During the Cold War regional conflicts were</w:t>
      </w:r>
      <w:r w:rsidRPr="004C2799">
        <w:rPr>
          <w:rFonts w:eastAsia="Calibri"/>
          <w:sz w:val="14"/>
          <w:highlight w:val="yellow"/>
        </w:rPr>
        <w:t xml:space="preserve"> </w:t>
      </w:r>
      <w:r w:rsidRPr="004C2799">
        <w:rPr>
          <w:rFonts w:eastAsia="Calibri"/>
          <w:sz w:val="14"/>
        </w:rPr>
        <w:t xml:space="preserve">at once </w:t>
      </w:r>
      <w:r w:rsidRPr="004C2799">
        <w:rPr>
          <w:rFonts w:eastAsia="Calibri"/>
          <w:highlight w:val="yellow"/>
          <w:u w:val="single"/>
        </w:rPr>
        <w:t>internationalised</w:t>
      </w:r>
      <w:r w:rsidRPr="004C2799">
        <w:rPr>
          <w:rFonts w:eastAsia="Calibri"/>
          <w:sz w:val="14"/>
          <w:highlight w:val="yellow"/>
        </w:rPr>
        <w:t xml:space="preserve"> </w:t>
      </w:r>
      <w:r w:rsidRPr="004C2799">
        <w:rPr>
          <w:rFonts w:eastAsia="Calibri"/>
          <w:sz w:val="14"/>
        </w:rPr>
        <w:t xml:space="preserve">and subsumed within the superpower competition and controlled to avoid escalation into nuclear conflict. In the process the strategic relevance of regions such as </w:t>
      </w:r>
      <w:r w:rsidRPr="004C2799">
        <w:rPr>
          <w:rFonts w:eastAsia="Calibri"/>
          <w:u w:val="single"/>
        </w:rPr>
        <w:t>Africa was elevated as part of the global chessboard</w:t>
      </w:r>
      <w:r w:rsidRPr="004C2799">
        <w:rPr>
          <w:rFonts w:eastAsia="Calibri"/>
          <w:sz w:val="14"/>
        </w:rPr>
        <w:t xml:space="preserve"> - pawns in a much larger game. </w:t>
      </w:r>
      <w:r w:rsidRPr="004C2799">
        <w:rPr>
          <w:rFonts w:eastAsia="Calibri"/>
          <w:highlight w:val="yellow"/>
          <w:u w:val="single"/>
        </w:rPr>
        <w:t xml:space="preserve">At the </w:t>
      </w:r>
      <w:r w:rsidRPr="004C2799">
        <w:rPr>
          <w:rFonts w:eastAsia="Calibri"/>
          <w:u w:val="single"/>
        </w:rPr>
        <w:t xml:space="preserve">beginning of the </w:t>
      </w:r>
      <w:r w:rsidRPr="004C2799">
        <w:rPr>
          <w:rFonts w:eastAsia="Calibri"/>
          <w:highlight w:val="yellow"/>
          <w:u w:val="single"/>
        </w:rPr>
        <w:t xml:space="preserve">twenty-first century the situation is </w:t>
      </w:r>
      <w:r w:rsidRPr="004C2799">
        <w:rPr>
          <w:rFonts w:eastAsia="Calibri"/>
          <w:u w:val="single"/>
        </w:rPr>
        <w:t xml:space="preserve">much </w:t>
      </w:r>
      <w:r w:rsidRPr="004C2799">
        <w:rPr>
          <w:rFonts w:eastAsia="Calibri"/>
          <w:highlight w:val="yellow"/>
          <w:u w:val="single"/>
        </w:rPr>
        <w:t>changed.</w:t>
      </w:r>
      <w:r w:rsidRPr="004C2799">
        <w:rPr>
          <w:rFonts w:eastAsia="Calibri"/>
          <w:sz w:val="14"/>
          <w:highlight w:val="yellow"/>
          <w:u w:val="single"/>
        </w:rPr>
        <w:t xml:space="preserve"> </w:t>
      </w:r>
      <w:r w:rsidRPr="004C2799">
        <w:rPr>
          <w:rFonts w:eastAsia="Calibri"/>
          <w:b/>
          <w:highlight w:val="yellow"/>
          <w:u w:val="single"/>
        </w:rPr>
        <w:t xml:space="preserve">Africa </w:t>
      </w:r>
      <w:r w:rsidRPr="004C2799">
        <w:rPr>
          <w:rFonts w:eastAsia="Calibri"/>
          <w:b/>
          <w:u w:val="single"/>
        </w:rPr>
        <w:t xml:space="preserve">has </w:t>
      </w:r>
      <w:r w:rsidRPr="004C2799">
        <w:rPr>
          <w:rFonts w:eastAsia="Calibri"/>
          <w:b/>
          <w:highlight w:val="yellow"/>
          <w:u w:val="single"/>
        </w:rPr>
        <w:t>lost its strategic relevance</w:t>
      </w:r>
      <w:r w:rsidRPr="004C2799">
        <w:rPr>
          <w:rFonts w:eastAsia="Calibri"/>
          <w:u w:val="single"/>
        </w:rPr>
        <w:t>.</w:t>
      </w:r>
      <w:r w:rsidRPr="004C2799">
        <w:rPr>
          <w:rFonts w:eastAsia="Calibri"/>
          <w:sz w:val="14"/>
        </w:rPr>
        <w:t xml:space="preserve"> Apart from humanitarian concerns, only selected areas with exploitable natural resources demand the attention of the larger and more powerful countries. A blurring in the clear demarcation of roles between sub-regional, regional and international organisations - the UN in particular — has occurred after the end of the Cold War. During the bi-polar era, the division of labour was clear. The UN mounted peacekeeping operations and deployed political missions, while regional organisations concentrated on preventive diplomacy. The proliferation of internal conflicts after the fall of the Berlin Wall has confounded this clear division. Almost as if to mirror this trend, the increase in the number and the nature of the various actors involved in internal conflicts have further complicated the ability of state-centred negotiations and mediation to succeed. </w:t>
      </w:r>
      <w:r w:rsidRPr="004C2799">
        <w:rPr>
          <w:rFonts w:eastAsia="Calibri"/>
          <w:highlight w:val="yellow"/>
          <w:u w:val="single"/>
        </w:rPr>
        <w:t>The response of the international community</w:t>
      </w:r>
      <w:r w:rsidRPr="004C2799">
        <w:rPr>
          <w:rFonts w:eastAsia="Calibri"/>
          <w:sz w:val="14"/>
          <w:highlight w:val="yellow"/>
        </w:rPr>
        <w:t xml:space="preserve"> </w:t>
      </w:r>
      <w:r w:rsidRPr="004C2799">
        <w:rPr>
          <w:rFonts w:eastAsia="Calibri"/>
          <w:sz w:val="14"/>
        </w:rPr>
        <w:t xml:space="preserve">and much of Africa, </w:t>
      </w:r>
      <w:r w:rsidRPr="004C2799">
        <w:rPr>
          <w:rFonts w:eastAsia="Calibri"/>
          <w:highlight w:val="yellow"/>
          <w:u w:val="single"/>
        </w:rPr>
        <w:t>to</w:t>
      </w:r>
      <w:r w:rsidRPr="004C2799">
        <w:rPr>
          <w:rFonts w:eastAsia="Calibri"/>
          <w:sz w:val="14"/>
          <w:highlight w:val="yellow"/>
        </w:rPr>
        <w:t xml:space="preserve"> </w:t>
      </w:r>
      <w:r w:rsidRPr="004C2799">
        <w:rPr>
          <w:rFonts w:eastAsia="Calibri"/>
          <w:u w:val="single"/>
        </w:rPr>
        <w:t>the challenge</w:t>
      </w:r>
      <w:r w:rsidRPr="004C2799">
        <w:rPr>
          <w:rFonts w:eastAsia="Calibri"/>
          <w:sz w:val="14"/>
          <w:u w:val="single"/>
        </w:rPr>
        <w:t xml:space="preserve"> </w:t>
      </w:r>
      <w:r w:rsidRPr="004C2799">
        <w:rPr>
          <w:rFonts w:eastAsia="Calibri"/>
          <w:sz w:val="14"/>
        </w:rPr>
        <w:t>of</w:t>
      </w:r>
      <w:r w:rsidRPr="004C2799">
        <w:rPr>
          <w:rFonts w:eastAsia="Calibri"/>
          <w:u w:val="single"/>
        </w:rPr>
        <w:t xml:space="preserve"> </w:t>
      </w:r>
      <w:r w:rsidRPr="004C2799">
        <w:rPr>
          <w:rFonts w:eastAsia="Calibri"/>
          <w:highlight w:val="yellow"/>
          <w:u w:val="single"/>
        </w:rPr>
        <w:t xml:space="preserve">instability </w:t>
      </w:r>
      <w:r w:rsidRPr="004C2799">
        <w:rPr>
          <w:rFonts w:eastAsia="Calibri"/>
          <w:u w:val="single"/>
        </w:rPr>
        <w:t xml:space="preserve">on the continent </w:t>
      </w:r>
      <w:r w:rsidRPr="004C2799">
        <w:rPr>
          <w:rFonts w:eastAsia="Calibri"/>
          <w:highlight w:val="yellow"/>
          <w:u w:val="single"/>
        </w:rPr>
        <w:t xml:space="preserve">is </w:t>
      </w:r>
      <w:r w:rsidRPr="004C2799">
        <w:rPr>
          <w:rFonts w:eastAsia="Calibri"/>
          <w:sz w:val="14"/>
        </w:rPr>
        <w:t>generally hostage to the state-centred</w:t>
      </w:r>
      <w:r w:rsidRPr="004C2799">
        <w:rPr>
          <w:rFonts w:eastAsia="Calibri"/>
          <w:sz w:val="14"/>
          <w:u w:val="single"/>
        </w:rPr>
        <w:t xml:space="preserve"> </w:t>
      </w:r>
      <w:r w:rsidRPr="004C2799">
        <w:rPr>
          <w:rFonts w:eastAsia="Calibri"/>
          <w:highlight w:val="yellow"/>
          <w:u w:val="single"/>
        </w:rPr>
        <w:t xml:space="preserve">peacekeeping </w:t>
      </w:r>
      <w:r w:rsidRPr="004C2799">
        <w:rPr>
          <w:rFonts w:eastAsia="Calibri"/>
          <w:sz w:val="14"/>
        </w:rPr>
        <w:t>debate</w:t>
      </w:r>
      <w:r w:rsidRPr="004C2799">
        <w:rPr>
          <w:rFonts w:eastAsia="Calibri"/>
          <w:u w:val="single"/>
        </w:rPr>
        <w:t>. It is to peacekeeping that commentators turn when looking</w:t>
      </w:r>
      <w:r w:rsidRPr="004C2799">
        <w:rPr>
          <w:rFonts w:eastAsia="Calibri"/>
          <w:sz w:val="14"/>
          <w:u w:val="single"/>
        </w:rPr>
        <w:t xml:space="preserve"> </w:t>
      </w:r>
      <w:r w:rsidRPr="004C2799">
        <w:rPr>
          <w:rFonts w:eastAsia="Calibri"/>
          <w:u w:val="single"/>
        </w:rPr>
        <w:t>for solutions to violent crises</w:t>
      </w:r>
      <w:r w:rsidRPr="004C2799">
        <w:rPr>
          <w:rFonts w:eastAsia="Calibri"/>
          <w:sz w:val="14"/>
        </w:rPr>
        <w:t xml:space="preserve">, crises that are very different to those envisaged at the end of Second World War when the UN Charter was drafted. Globally a new security paradigm seems to be emerging. This consists of regions accepting co-responsibility and sharing the burden to police themselves and a dilution of the central role that many had hoped that the United Nations would play in this regard. This agenda is primarily, but not exclusively, driven by the United States that is seeking co-option and burden sharing by others in the hegemonic role that the demise of the Soviet Union had thrust upon it. The most recent and arguably the most important indication of this trend is the US drive for NATO to undertake so-called non-Article 5 missions and US support for a greater ‘European defence identity’ as opposed to a transatlantic identity. A combination of developments — </w:t>
      </w:r>
      <w:r w:rsidRPr="004C2799">
        <w:rPr>
          <w:rFonts w:eastAsia="Calibri"/>
          <w:u w:val="single"/>
        </w:rPr>
        <w:t>Africa’s peripheral status</w:t>
      </w:r>
      <w:r w:rsidRPr="004C2799">
        <w:rPr>
          <w:rFonts w:eastAsia="Calibri"/>
          <w:sz w:val="14"/>
        </w:rPr>
        <w:t xml:space="preserve"> in a period of global financial instability, Western peacekeeping failure’s in Somalia, Rwanda and in Angola, and the enthusiasm for sub-regional initiatives under the auspices of organisations such as ECOWAS and SADC — </w:t>
      </w:r>
      <w:r w:rsidRPr="004C2799">
        <w:rPr>
          <w:rFonts w:eastAsia="Calibri"/>
          <w:u w:val="single"/>
        </w:rPr>
        <w:t>have led to successive</w:t>
      </w:r>
      <w:r w:rsidRPr="004C2799">
        <w:rPr>
          <w:rFonts w:eastAsia="Calibri"/>
          <w:sz w:val="14"/>
        </w:rPr>
        <w:t xml:space="preserve"> French, British, American and other </w:t>
      </w:r>
      <w:r w:rsidRPr="004C2799">
        <w:rPr>
          <w:rFonts w:eastAsia="Calibri"/>
          <w:u w:val="single"/>
        </w:rPr>
        <w:t>initiatives to build African peacekeeping capacities to</w:t>
      </w:r>
      <w:r w:rsidRPr="004C2799">
        <w:rPr>
          <w:rFonts w:eastAsia="Calibri"/>
          <w:sz w:val="14"/>
          <w:u w:val="single"/>
        </w:rPr>
        <w:t xml:space="preserve"> </w:t>
      </w:r>
      <w:r w:rsidRPr="004C2799">
        <w:rPr>
          <w:rFonts w:eastAsia="Calibri"/>
          <w:u w:val="single"/>
        </w:rPr>
        <w:t>deal with African emergencies.</w:t>
      </w:r>
      <w:r w:rsidRPr="004C2799">
        <w:rPr>
          <w:rFonts w:eastAsia="Calibri"/>
          <w:sz w:val="14"/>
        </w:rPr>
        <w:t xml:space="preserve"> In this process of obtaining ‘peacekeeping on the cheap’, countries such as Nigeria and Ghana have had to bear a huge burden in financial, diplomatic and political resources. The recent push by the international community in Sierra Leone and MONUC in the DR Congo represent a welcome but tentative return to Africa that holds promise and may, if successfully concluded, indicate a limited re-engagement of Africa. Therefore the importance of ensuring that recent developments in Sierra Leone not derail this tentative reengagement. But there can be little doubt that the era of ‘lean peacekeeping’ has arrived which will require the ability to ‘make do’ with available resources where peacekeepers are neither impartial nor busy with consensual peacekeeping. These operations will also appear to remain essentially Third World operations within which the role of the developed world is a logistically and financially supportive one. African peacekeepers will have to adapt to these conditions of stringency and efficacy in seeking to deal with complex emergencies and we will have to ensure that the international community does indeed come up with the supportive peacebuilding abilities and developmental engagement that is required by these often intractable problems.</w:t>
      </w:r>
    </w:p>
    <w:p w14:paraId="52CB77F7" w14:textId="525CBA68" w:rsidR="00A47883" w:rsidRDefault="00A47883" w:rsidP="00A47883"/>
    <w:p w14:paraId="4A68158D" w14:textId="3A60B95A" w:rsidR="0006361A" w:rsidRPr="00A47883" w:rsidRDefault="0006361A" w:rsidP="0006361A">
      <w:pPr>
        <w:pStyle w:val="Heading3"/>
      </w:pPr>
      <w:r>
        <w:t>1NC—Heg Good</w:t>
      </w:r>
    </w:p>
    <w:p w14:paraId="18FE536F" w14:textId="77777777" w:rsidR="00A47883" w:rsidRPr="00553AB0" w:rsidRDefault="00A47883" w:rsidP="00A47883">
      <w:pPr>
        <w:pStyle w:val="Heading4"/>
        <w:rPr>
          <w:rFonts w:cs="Calibri"/>
        </w:rPr>
      </w:pPr>
      <w:r w:rsidRPr="00553AB0">
        <w:rPr>
          <w:rFonts w:cs="Calibri"/>
        </w:rPr>
        <w:t xml:space="preserve">Treat their evidence with skepticism — pro-hegemony authors stem from a </w:t>
      </w:r>
      <w:r w:rsidRPr="00553AB0">
        <w:rPr>
          <w:rFonts w:cs="Calibri"/>
          <w:u w:val="single"/>
        </w:rPr>
        <w:t xml:space="preserve">dense network </w:t>
      </w:r>
      <w:r w:rsidRPr="00553AB0">
        <w:rPr>
          <w:rFonts w:cs="Calibri"/>
        </w:rPr>
        <w:t xml:space="preserve">of </w:t>
      </w:r>
      <w:r w:rsidRPr="00553AB0">
        <w:rPr>
          <w:rFonts w:cs="Calibri"/>
          <w:u w:val="single"/>
        </w:rPr>
        <w:t>think tanks</w:t>
      </w:r>
      <w:r w:rsidRPr="00553AB0">
        <w:rPr>
          <w:rFonts w:cs="Calibri"/>
        </w:rPr>
        <w:t xml:space="preserve"> and </w:t>
      </w:r>
      <w:r w:rsidRPr="00553AB0">
        <w:rPr>
          <w:rFonts w:cs="Calibri"/>
          <w:u w:val="single"/>
        </w:rPr>
        <w:t>elite universities</w:t>
      </w:r>
      <w:r w:rsidRPr="00553AB0">
        <w:rPr>
          <w:rFonts w:cs="Calibri"/>
        </w:rPr>
        <w:t xml:space="preserve"> that </w:t>
      </w:r>
      <w:r w:rsidRPr="00553AB0">
        <w:rPr>
          <w:rFonts w:cs="Calibri"/>
          <w:u w:val="single"/>
        </w:rPr>
        <w:t>manipulate</w:t>
      </w:r>
      <w:r w:rsidRPr="00553AB0">
        <w:rPr>
          <w:rFonts w:cs="Calibri"/>
        </w:rPr>
        <w:t xml:space="preserve"> money and influence to censor dissent. </w:t>
      </w:r>
    </w:p>
    <w:p w14:paraId="6FD379BA" w14:textId="77777777" w:rsidR="00A47883" w:rsidRPr="00553AB0" w:rsidRDefault="00A47883" w:rsidP="00A47883">
      <w:r w:rsidRPr="00553AB0">
        <w:rPr>
          <w:rStyle w:val="Style13ptBold"/>
        </w:rPr>
        <w:t>Parmar, 19</w:t>
      </w:r>
      <w:r w:rsidRPr="00553AB0">
        <w:t xml:space="preserve"> </w:t>
      </w:r>
      <w:r w:rsidRPr="00553AB0">
        <w:rPr>
          <w:sz w:val="18"/>
          <w:szCs w:val="18"/>
        </w:rPr>
        <w:t>— Inderjeet Parmar is professor of International Politics at City, University of London, and Head of the Department of International Politics. He is a Fellow of the Academy of Social Sciences, and past President of the British International Studies Association. (June 3</w:t>
      </w:r>
      <w:r w:rsidRPr="00553AB0">
        <w:rPr>
          <w:sz w:val="18"/>
          <w:szCs w:val="18"/>
          <w:vertAlign w:val="superscript"/>
        </w:rPr>
        <w:t>rd</w:t>
      </w:r>
      <w:r w:rsidRPr="00553AB0">
        <w:rPr>
          <w:sz w:val="18"/>
          <w:szCs w:val="18"/>
        </w:rPr>
        <w:t xml:space="preserve">, 2019; “Transnational Elite Knowledge Networks: Managing American Hegemony in Turbulent Times;” pg. 6-8; </w:t>
      </w:r>
      <w:r w:rsidRPr="00553AB0">
        <w:rPr>
          <w:i/>
          <w:iCs/>
          <w:sz w:val="18"/>
          <w:szCs w:val="18"/>
        </w:rPr>
        <w:t>Security Studies</w:t>
      </w:r>
      <w:r w:rsidRPr="00553AB0">
        <w:rPr>
          <w:sz w:val="18"/>
          <w:szCs w:val="18"/>
        </w:rPr>
        <w:t>; DOI: 10.1080/09636412.2019.1604986; //GrRv)</w:t>
      </w:r>
    </w:p>
    <w:p w14:paraId="1EF1BB73" w14:textId="77777777" w:rsidR="00A47883" w:rsidRPr="00553AB0" w:rsidRDefault="00A47883" w:rsidP="00A47883">
      <w:r w:rsidRPr="00553AB0">
        <w:rPr>
          <w:rStyle w:val="Emphasis"/>
        </w:rPr>
        <w:t>American elite knowledge networks</w:t>
      </w:r>
      <w:r w:rsidRPr="00553AB0">
        <w:rPr>
          <w:rStyle w:val="StyleUnderline"/>
        </w:rPr>
        <w:t xml:space="preserve"> center on the strategic and heavily interconnected corporate-philanthropic foundation.</w:t>
      </w:r>
      <w:r w:rsidRPr="00553AB0">
        <w:t xml:space="preserve"> The liberal </w:t>
      </w:r>
      <w:r w:rsidRPr="00553AB0">
        <w:rPr>
          <w:rStyle w:val="Emphasis"/>
          <w:highlight w:val="green"/>
        </w:rPr>
        <w:t>Ford</w:t>
      </w:r>
      <w:r w:rsidRPr="00553AB0">
        <w:rPr>
          <w:rStyle w:val="StyleUnderline"/>
          <w:highlight w:val="green"/>
        </w:rPr>
        <w:t xml:space="preserve"> and </w:t>
      </w:r>
      <w:r w:rsidRPr="00553AB0">
        <w:rPr>
          <w:rStyle w:val="Emphasis"/>
          <w:highlight w:val="green"/>
        </w:rPr>
        <w:t>Rockefeller foundations</w:t>
      </w:r>
      <w:r w:rsidRPr="00553AB0">
        <w:t xml:space="preserve"> and conservative variants </w:t>
      </w:r>
      <w:r w:rsidRPr="00553AB0">
        <w:rPr>
          <w:rStyle w:val="StyleUnderline"/>
        </w:rPr>
        <w:t xml:space="preserve">all </w:t>
      </w:r>
      <w:r w:rsidRPr="00553AB0">
        <w:rPr>
          <w:rStyle w:val="Emphasis"/>
          <w:highlight w:val="green"/>
        </w:rPr>
        <w:t>fund knowledge networks</w:t>
      </w:r>
      <w:r w:rsidRPr="00553AB0">
        <w:t xml:space="preserve">.28 Unburdened by electors or shareholders, </w:t>
      </w:r>
      <w:r w:rsidRPr="00553AB0">
        <w:rPr>
          <w:rStyle w:val="StyleUnderline"/>
        </w:rPr>
        <w:t xml:space="preserve">these institutions are governed by </w:t>
      </w:r>
      <w:r w:rsidRPr="00553AB0">
        <w:rPr>
          <w:rStyle w:val="Emphasis"/>
        </w:rPr>
        <w:t>trustees</w:t>
      </w:r>
      <w:r w:rsidRPr="00553AB0">
        <w:rPr>
          <w:rStyle w:val="StyleUnderline"/>
        </w:rPr>
        <w:t xml:space="preserve"> drawn from </w:t>
      </w:r>
      <w:r w:rsidRPr="00553AB0">
        <w:rPr>
          <w:rStyle w:val="Emphasis"/>
        </w:rPr>
        <w:t>corporations, government, corporate media</w:t>
      </w:r>
      <w:r w:rsidRPr="00553AB0">
        <w:rPr>
          <w:rStyle w:val="StyleUnderline"/>
        </w:rPr>
        <w:t xml:space="preserve">, and </w:t>
      </w:r>
      <w:r w:rsidRPr="00553AB0">
        <w:rPr>
          <w:rStyle w:val="Emphasis"/>
        </w:rPr>
        <w:t>elite universities</w:t>
      </w:r>
      <w:r w:rsidRPr="00553AB0">
        <w:t xml:space="preserve">. </w:t>
      </w:r>
      <w:r w:rsidRPr="00553AB0">
        <w:rPr>
          <w:rStyle w:val="StyleUnderline"/>
        </w:rPr>
        <w:t xml:space="preserve">Their </w:t>
      </w:r>
      <w:r w:rsidRPr="00553AB0">
        <w:rPr>
          <w:rStyle w:val="Emphasis"/>
        </w:rPr>
        <w:t>elitist mindsets</w:t>
      </w:r>
      <w:r w:rsidRPr="00553AB0">
        <w:rPr>
          <w:rStyle w:val="StyleUnderline"/>
        </w:rPr>
        <w:t xml:space="preserve"> and </w:t>
      </w:r>
      <w:r w:rsidRPr="00553AB0">
        <w:rPr>
          <w:rStyle w:val="Emphasis"/>
        </w:rPr>
        <w:t>ethno-racial</w:t>
      </w:r>
      <w:r w:rsidRPr="00553AB0">
        <w:t xml:space="preserve"> and class </w:t>
      </w:r>
      <w:r w:rsidRPr="00553AB0">
        <w:rPr>
          <w:rStyle w:val="Emphasis"/>
        </w:rPr>
        <w:t>identities</w:t>
      </w:r>
      <w:r w:rsidRPr="00553AB0">
        <w:t xml:space="preserve"> </w:t>
      </w:r>
      <w:r w:rsidRPr="00553AB0">
        <w:rPr>
          <w:rStyle w:val="StyleUnderline"/>
        </w:rPr>
        <w:t>differentiate these trustees from the majority of Americans</w:t>
      </w:r>
      <w:r w:rsidRPr="00553AB0">
        <w:t xml:space="preserve">. We can track the rise of </w:t>
      </w:r>
      <w:r w:rsidRPr="00553AB0">
        <w:rPr>
          <w:rStyle w:val="Emphasis"/>
          <w:highlight w:val="green"/>
        </w:rPr>
        <w:t>American</w:t>
      </w:r>
      <w:r w:rsidRPr="00553AB0">
        <w:rPr>
          <w:rStyle w:val="Emphasis"/>
        </w:rPr>
        <w:t xml:space="preserve"> global </w:t>
      </w:r>
      <w:r w:rsidRPr="00553AB0">
        <w:rPr>
          <w:rStyle w:val="Emphasis"/>
          <w:highlight w:val="green"/>
        </w:rPr>
        <w:t>hegemony</w:t>
      </w:r>
      <w:r w:rsidRPr="00553AB0">
        <w:t xml:space="preserve"> by exploring the increasing significance of foundations and the institutional architecture that owes its origins to concentrated corporate wealth. At home, this </w:t>
      </w:r>
      <w:r w:rsidRPr="00553AB0">
        <w:rPr>
          <w:rStyle w:val="StyleUnderline"/>
          <w:highlight w:val="green"/>
        </w:rPr>
        <w:t xml:space="preserve">comprised a </w:t>
      </w:r>
      <w:r w:rsidRPr="00553AB0">
        <w:rPr>
          <w:rStyle w:val="Emphasis"/>
          <w:highlight w:val="green"/>
        </w:rPr>
        <w:t>dense network</w:t>
      </w:r>
      <w:r w:rsidRPr="00553AB0">
        <w:rPr>
          <w:rStyle w:val="StyleUnderline"/>
          <w:highlight w:val="green"/>
        </w:rPr>
        <w:t xml:space="preserve"> of </w:t>
      </w:r>
      <w:r w:rsidRPr="00553AB0">
        <w:rPr>
          <w:rStyle w:val="Emphasis"/>
          <w:highlight w:val="green"/>
        </w:rPr>
        <w:t>think tanks,</w:t>
      </w:r>
      <w:r w:rsidRPr="00553AB0">
        <w:rPr>
          <w:rStyle w:val="StyleUnderline"/>
          <w:highlight w:val="green"/>
        </w:rPr>
        <w:t xml:space="preserve"> university</w:t>
      </w:r>
      <w:r w:rsidRPr="00553AB0">
        <w:rPr>
          <w:rStyle w:val="StyleUnderline"/>
        </w:rPr>
        <w:t xml:space="preserve"> </w:t>
      </w:r>
      <w:r w:rsidRPr="00553AB0">
        <w:rPr>
          <w:rStyle w:val="Emphasis"/>
        </w:rPr>
        <w:t xml:space="preserve">foreign affairs </w:t>
      </w:r>
      <w:r w:rsidRPr="00553AB0">
        <w:rPr>
          <w:rStyle w:val="Emphasis"/>
          <w:highlight w:val="green"/>
        </w:rPr>
        <w:t>organizations</w:t>
      </w:r>
      <w:r w:rsidRPr="00553AB0">
        <w:rPr>
          <w:rStyle w:val="StyleUnderline"/>
        </w:rPr>
        <w:t xml:space="preserve">, area studies, </w:t>
      </w:r>
      <w:r w:rsidRPr="00553AB0">
        <w:rPr>
          <w:rStyle w:val="StyleUnderline"/>
          <w:highlight w:val="green"/>
        </w:rPr>
        <w:t>and</w:t>
      </w:r>
      <w:r w:rsidRPr="00553AB0">
        <w:rPr>
          <w:rStyle w:val="StyleUnderline"/>
        </w:rPr>
        <w:t xml:space="preserve"> </w:t>
      </w:r>
      <w:r w:rsidRPr="00553AB0">
        <w:rPr>
          <w:rStyle w:val="Emphasis"/>
        </w:rPr>
        <w:t xml:space="preserve">social-scientific </w:t>
      </w:r>
      <w:r w:rsidRPr="00553AB0">
        <w:rPr>
          <w:rStyle w:val="Emphasis"/>
          <w:highlight w:val="green"/>
        </w:rPr>
        <w:t>programs</w:t>
      </w:r>
      <w:r w:rsidRPr="00553AB0">
        <w:rPr>
          <w:rStyle w:val="StyleUnderline"/>
        </w:rPr>
        <w:t xml:space="preserve">, all of which interlinked with practitioners in </w:t>
      </w:r>
      <w:r w:rsidRPr="00553AB0">
        <w:rPr>
          <w:rStyle w:val="Emphasis"/>
        </w:rPr>
        <w:t>politics, media, and government</w:t>
      </w:r>
      <w:r w:rsidRPr="00553AB0">
        <w:rPr>
          <w:rStyle w:val="StyleUnderline"/>
        </w:rPr>
        <w:t xml:space="preserve">. </w:t>
      </w:r>
      <w:r w:rsidRPr="00553AB0">
        <w:rPr>
          <w:rStyle w:val="StyleUnderline"/>
          <w:highlight w:val="green"/>
        </w:rPr>
        <w:t xml:space="preserve">These </w:t>
      </w:r>
      <w:r w:rsidRPr="00553AB0">
        <w:rPr>
          <w:rStyle w:val="Emphasis"/>
          <w:highlight w:val="green"/>
        </w:rPr>
        <w:t>elite knowledge networks</w:t>
      </w:r>
      <w:r w:rsidRPr="00553AB0">
        <w:rPr>
          <w:rStyle w:val="StyleUnderline"/>
          <w:highlight w:val="green"/>
        </w:rPr>
        <w:t xml:space="preserve"> </w:t>
      </w:r>
      <w:r w:rsidRPr="00553AB0">
        <w:rPr>
          <w:rStyle w:val="StyleUnderline"/>
        </w:rPr>
        <w:t xml:space="preserve">built </w:t>
      </w:r>
      <w:r w:rsidRPr="00553AB0">
        <w:rPr>
          <w:rStyle w:val="Emphasis"/>
        </w:rPr>
        <w:t>long-term relationships</w:t>
      </w:r>
      <w:r w:rsidRPr="00553AB0">
        <w:rPr>
          <w:rStyle w:val="StyleUnderline"/>
        </w:rPr>
        <w:t xml:space="preserve"> that </w:t>
      </w:r>
      <w:r w:rsidRPr="00553AB0">
        <w:rPr>
          <w:rStyle w:val="StyleUnderline"/>
          <w:highlight w:val="green"/>
        </w:rPr>
        <w:t>created</w:t>
      </w:r>
      <w:r w:rsidRPr="00553AB0">
        <w:rPr>
          <w:rStyle w:val="StyleUnderline"/>
        </w:rPr>
        <w:t xml:space="preserve"> pathways for </w:t>
      </w:r>
      <w:r w:rsidRPr="00553AB0">
        <w:rPr>
          <w:rStyle w:val="StyleUnderline"/>
          <w:highlight w:val="green"/>
        </w:rPr>
        <w:t>the</w:t>
      </w:r>
      <w:r w:rsidRPr="00553AB0">
        <w:rPr>
          <w:rStyle w:val="StyleUnderline"/>
        </w:rPr>
        <w:t xml:space="preserve"> international </w:t>
      </w:r>
      <w:r w:rsidRPr="00553AB0">
        <w:rPr>
          <w:rStyle w:val="StyleUnderline"/>
          <w:highlight w:val="green"/>
        </w:rPr>
        <w:t xml:space="preserve">circulation of </w:t>
      </w:r>
      <w:r w:rsidRPr="00553AB0">
        <w:rPr>
          <w:rStyle w:val="Emphasis"/>
          <w:highlight w:val="green"/>
        </w:rPr>
        <w:t>ideas</w:t>
      </w:r>
      <w:r w:rsidRPr="00553AB0">
        <w:t xml:space="preserve">, people, </w:t>
      </w:r>
      <w:r w:rsidRPr="00553AB0">
        <w:rPr>
          <w:rStyle w:val="StyleUnderline"/>
          <w:highlight w:val="green"/>
        </w:rPr>
        <w:t xml:space="preserve">and </w:t>
      </w:r>
      <w:r w:rsidRPr="00553AB0">
        <w:rPr>
          <w:rStyle w:val="Emphasis"/>
          <w:highlight w:val="green"/>
        </w:rPr>
        <w:t>money</w:t>
      </w:r>
      <w:r w:rsidRPr="00553AB0">
        <w:rPr>
          <w:highlight w:val="green"/>
        </w:rPr>
        <w:t>,</w:t>
      </w:r>
      <w:r w:rsidRPr="00553AB0">
        <w:t xml:space="preserve"> and usually connected strongly with American organizations like the Institute of Pacific Relations and the Council on Foreign Relations (CFR). </w:t>
      </w:r>
      <w:r w:rsidRPr="00553AB0">
        <w:rPr>
          <w:rStyle w:val="StyleUnderline"/>
          <w:highlight w:val="green"/>
        </w:rPr>
        <w:t>These</w:t>
      </w:r>
      <w:r w:rsidRPr="00553AB0">
        <w:rPr>
          <w:rStyle w:val="StyleUnderline"/>
        </w:rPr>
        <w:t xml:space="preserve"> knowledge </w:t>
      </w:r>
      <w:r w:rsidRPr="00553AB0">
        <w:rPr>
          <w:rStyle w:val="StyleUnderline"/>
          <w:highlight w:val="green"/>
        </w:rPr>
        <w:t xml:space="preserve">networks’ </w:t>
      </w:r>
      <w:r w:rsidRPr="00553AB0">
        <w:rPr>
          <w:rStyle w:val="Emphasis"/>
          <w:highlight w:val="green"/>
        </w:rPr>
        <w:t>greatest achievement</w:t>
      </w:r>
      <w:r w:rsidRPr="00553AB0">
        <w:rPr>
          <w:rStyle w:val="StyleUnderline"/>
          <w:highlight w:val="green"/>
        </w:rPr>
        <w:t xml:space="preserve"> is</w:t>
      </w:r>
      <w:r w:rsidRPr="00553AB0">
        <w:rPr>
          <w:rStyle w:val="StyleUnderline"/>
        </w:rPr>
        <w:t xml:space="preserve"> the elaboration of </w:t>
      </w:r>
      <w:r w:rsidRPr="00553AB0">
        <w:rPr>
          <w:rStyle w:val="StyleUnderline"/>
          <w:highlight w:val="green"/>
        </w:rPr>
        <w:t xml:space="preserve">a </w:t>
      </w:r>
      <w:r w:rsidRPr="00553AB0">
        <w:rPr>
          <w:rStyle w:val="Emphasis"/>
          <w:highlight w:val="green"/>
        </w:rPr>
        <w:t xml:space="preserve">liberal-internationalist </w:t>
      </w:r>
      <w:r w:rsidRPr="00553AB0">
        <w:rPr>
          <w:rStyle w:val="Emphasis"/>
        </w:rPr>
        <w:t xml:space="preserve">elite </w:t>
      </w:r>
      <w:r w:rsidRPr="00553AB0">
        <w:rPr>
          <w:rStyle w:val="Emphasis"/>
          <w:highlight w:val="green"/>
        </w:rPr>
        <w:t>consensus</w:t>
      </w:r>
      <w:r w:rsidRPr="00553AB0">
        <w:rPr>
          <w:rStyle w:val="StyleUnderline"/>
          <w:highlight w:val="green"/>
        </w:rPr>
        <w:t xml:space="preserve"> that </w:t>
      </w:r>
      <w:r w:rsidRPr="00553AB0">
        <w:rPr>
          <w:rStyle w:val="Emphasis"/>
          <w:highlight w:val="green"/>
        </w:rPr>
        <w:t>rejects isolationism</w:t>
      </w:r>
      <w:r w:rsidRPr="00553AB0">
        <w:rPr>
          <w:rStyle w:val="StyleUnderline"/>
          <w:highlight w:val="green"/>
        </w:rPr>
        <w:t xml:space="preserve"> and spans the </w:t>
      </w:r>
      <w:r w:rsidRPr="00553AB0">
        <w:rPr>
          <w:rStyle w:val="Emphasis"/>
          <w:highlight w:val="green"/>
        </w:rPr>
        <w:t>two main political parties</w:t>
      </w:r>
      <w:r w:rsidRPr="00553AB0">
        <w:t xml:space="preserve">, the media, and attentive publics. </w:t>
      </w:r>
      <w:r w:rsidRPr="00553AB0">
        <w:rPr>
          <w:rStyle w:val="StyleUnderline"/>
        </w:rPr>
        <w:t xml:space="preserve">With the American state’s </w:t>
      </w:r>
      <w:r w:rsidRPr="00553AB0">
        <w:rPr>
          <w:rStyle w:val="Emphasis"/>
        </w:rPr>
        <w:t>full cooperation</w:t>
      </w:r>
      <w:r w:rsidRPr="00553AB0">
        <w:rPr>
          <w:rStyle w:val="StyleUnderline"/>
        </w:rPr>
        <w:t xml:space="preserve">, such </w:t>
      </w:r>
      <w:r w:rsidRPr="00553AB0">
        <w:rPr>
          <w:rStyle w:val="Emphasis"/>
        </w:rPr>
        <w:t>knowledge networks</w:t>
      </w:r>
      <w:r w:rsidRPr="00553AB0">
        <w:rPr>
          <w:rStyle w:val="StyleUnderline"/>
        </w:rPr>
        <w:t xml:space="preserve"> helped to establish the</w:t>
      </w:r>
      <w:r w:rsidRPr="00553AB0">
        <w:t xml:space="preserve"> post-1945 </w:t>
      </w:r>
      <w:r w:rsidRPr="00553AB0">
        <w:rPr>
          <w:rStyle w:val="Emphasis"/>
        </w:rPr>
        <w:t>liberal international order</w:t>
      </w:r>
      <w:r w:rsidRPr="00553AB0">
        <w:t xml:space="preserve"> that included Bretton Woods, the United Nations, the Marshall Plan, and NATO.</w:t>
      </w:r>
    </w:p>
    <w:p w14:paraId="3AB0ED64" w14:textId="77777777" w:rsidR="00A47883" w:rsidRPr="00553AB0" w:rsidRDefault="00A47883" w:rsidP="00A47883">
      <w:r w:rsidRPr="00553AB0">
        <w:t xml:space="preserve">Official institutions of the liberal international order included the intertwined spines of the private and state-private institutional architecture that had been established during the Cold War to perform the major functions of US hegemonic knowledge networks. </w:t>
      </w:r>
      <w:r w:rsidRPr="00553AB0">
        <w:rPr>
          <w:rStyle w:val="StyleUnderline"/>
        </w:rPr>
        <w:t xml:space="preserve">These networks grew </w:t>
      </w:r>
      <w:r w:rsidRPr="00553AB0">
        <w:rPr>
          <w:rStyle w:val="Emphasis"/>
        </w:rPr>
        <w:t>deep roots</w:t>
      </w:r>
      <w:r w:rsidRPr="00553AB0">
        <w:rPr>
          <w:rStyle w:val="StyleUnderline"/>
        </w:rPr>
        <w:t xml:space="preserve"> in core </w:t>
      </w:r>
      <w:r w:rsidRPr="00553AB0">
        <w:rPr>
          <w:rStyle w:val="Emphasis"/>
        </w:rPr>
        <w:t>Western states</w:t>
      </w:r>
      <w:r w:rsidRPr="00553AB0">
        <w:rPr>
          <w:rStyle w:val="StyleUnderline"/>
        </w:rPr>
        <w:t xml:space="preserve"> and </w:t>
      </w:r>
      <w:r w:rsidRPr="00553AB0">
        <w:rPr>
          <w:rStyle w:val="Emphasis"/>
        </w:rPr>
        <w:t>civil societies</w:t>
      </w:r>
      <w:r w:rsidRPr="00553AB0">
        <w:rPr>
          <w:rStyle w:val="StyleUnderline"/>
        </w:rPr>
        <w:t>.</w:t>
      </w:r>
      <w:r w:rsidRPr="00553AB0">
        <w:t xml:space="preserve"> Symbiotic with NATO, European unity, and the special relationship between the United States and the United Kingdom, </w:t>
      </w:r>
      <w:r w:rsidRPr="00553AB0">
        <w:rPr>
          <w:rStyle w:val="StyleUnderline"/>
        </w:rPr>
        <w:t xml:space="preserve">such networks provided an </w:t>
      </w:r>
      <w:r w:rsidRPr="00553AB0">
        <w:rPr>
          <w:rStyle w:val="Emphasis"/>
        </w:rPr>
        <w:t>international umbrella</w:t>
      </w:r>
      <w:r w:rsidRPr="00553AB0">
        <w:rPr>
          <w:rStyle w:val="StyleUnderline"/>
        </w:rPr>
        <w:t xml:space="preserve"> and developed </w:t>
      </w:r>
      <w:r w:rsidRPr="00553AB0">
        <w:rPr>
          <w:rStyle w:val="Emphasis"/>
        </w:rPr>
        <w:t>politically powerful domestic constituencies</w:t>
      </w:r>
      <w:r w:rsidRPr="00553AB0">
        <w:rPr>
          <w:rStyle w:val="StyleUnderline"/>
        </w:rPr>
        <w:t xml:space="preserve"> that were invested in the </w:t>
      </w:r>
      <w:r w:rsidRPr="00553AB0">
        <w:rPr>
          <w:rStyle w:val="Emphasis"/>
        </w:rPr>
        <w:t>liberal international order</w:t>
      </w:r>
      <w:r w:rsidRPr="00553AB0">
        <w:t>.29</w:t>
      </w:r>
    </w:p>
    <w:p w14:paraId="308FDB2A" w14:textId="77777777" w:rsidR="00A47883" w:rsidRPr="00553AB0" w:rsidRDefault="00A47883" w:rsidP="00A47883">
      <w:pPr>
        <w:rPr>
          <w:rStyle w:val="Emphasis"/>
        </w:rPr>
      </w:pPr>
      <w:r w:rsidRPr="00553AB0">
        <w:t xml:space="preserve">Nevertheless, </w:t>
      </w:r>
      <w:r w:rsidRPr="00553AB0">
        <w:rPr>
          <w:rStyle w:val="StyleUnderline"/>
          <w:highlight w:val="green"/>
        </w:rPr>
        <w:t xml:space="preserve">hegemony studies </w:t>
      </w:r>
      <w:r w:rsidRPr="00553AB0">
        <w:rPr>
          <w:rStyle w:val="Emphasis"/>
          <w:highlight w:val="green"/>
        </w:rPr>
        <w:t>neglects</w:t>
      </w:r>
      <w:r w:rsidRPr="00553AB0">
        <w:rPr>
          <w:rStyle w:val="StyleUnderline"/>
          <w:highlight w:val="green"/>
        </w:rPr>
        <w:t xml:space="preserve"> American</w:t>
      </w:r>
      <w:r w:rsidRPr="00553AB0">
        <w:rPr>
          <w:rStyle w:val="StyleUnderline"/>
        </w:rPr>
        <w:t xml:space="preserve"> ideational-infrastructural </w:t>
      </w:r>
      <w:r w:rsidRPr="00553AB0">
        <w:rPr>
          <w:rStyle w:val="StyleUnderline"/>
          <w:highlight w:val="green"/>
        </w:rPr>
        <w:t>power that is</w:t>
      </w:r>
      <w:r w:rsidRPr="00553AB0">
        <w:rPr>
          <w:rStyle w:val="StyleUnderline"/>
        </w:rPr>
        <w:t xml:space="preserve"> </w:t>
      </w:r>
      <w:r w:rsidRPr="00553AB0">
        <w:rPr>
          <w:rStyle w:val="Emphasis"/>
        </w:rPr>
        <w:t>operationalized</w:t>
      </w:r>
      <w:r w:rsidRPr="00553AB0">
        <w:rPr>
          <w:rStyle w:val="StyleUnderline"/>
        </w:rPr>
        <w:t xml:space="preserve"> and </w:t>
      </w:r>
      <w:r w:rsidRPr="00553AB0">
        <w:rPr>
          <w:rStyle w:val="Emphasis"/>
          <w:highlight w:val="green"/>
        </w:rPr>
        <w:t>embedded</w:t>
      </w:r>
      <w:r w:rsidRPr="00553AB0">
        <w:rPr>
          <w:rStyle w:val="StyleUnderline"/>
          <w:highlight w:val="green"/>
        </w:rPr>
        <w:t xml:space="preserve"> in</w:t>
      </w:r>
      <w:r w:rsidRPr="00553AB0">
        <w:rPr>
          <w:rStyle w:val="StyleUnderline"/>
        </w:rPr>
        <w:t xml:space="preserve"> </w:t>
      </w:r>
      <w:r w:rsidRPr="00553AB0">
        <w:rPr>
          <w:rStyle w:val="Emphasis"/>
        </w:rPr>
        <w:t>influential power-</w:t>
      </w:r>
      <w:r w:rsidRPr="00553AB0">
        <w:rPr>
          <w:rStyle w:val="Emphasis"/>
          <w:highlight w:val="green"/>
        </w:rPr>
        <w:t>knowledge networks</w:t>
      </w:r>
      <w:r w:rsidRPr="00553AB0">
        <w:rPr>
          <w:rStyle w:val="StyleUnderline"/>
          <w:highlight w:val="green"/>
        </w:rPr>
        <w:t xml:space="preserve">, </w:t>
      </w:r>
      <w:r w:rsidRPr="00553AB0">
        <w:rPr>
          <w:rStyle w:val="StyleUnderline"/>
        </w:rPr>
        <w:t>with linkages that</w:t>
      </w:r>
      <w:r w:rsidRPr="00553AB0">
        <w:t xml:space="preserve"> unify private/public domains and international/domestic spheres, and that </w:t>
      </w:r>
      <w:r w:rsidRPr="00553AB0">
        <w:rPr>
          <w:rStyle w:val="Emphasis"/>
        </w:rPr>
        <w:t>legitimize</w:t>
      </w:r>
      <w:r w:rsidRPr="00553AB0">
        <w:rPr>
          <w:rStyle w:val="StyleUnderline"/>
        </w:rPr>
        <w:t xml:space="preserve"> domestic vertical power inequality and horizontal inequalities between societies</w:t>
      </w:r>
      <w:r w:rsidRPr="00553AB0">
        <w:t xml:space="preserve">. </w:t>
      </w:r>
      <w:r w:rsidRPr="00553AB0">
        <w:rPr>
          <w:rStyle w:val="StyleUnderline"/>
        </w:rPr>
        <w:t xml:space="preserve">Those networks are the </w:t>
      </w:r>
      <w:r w:rsidRPr="00553AB0">
        <w:rPr>
          <w:rStyle w:val="Emphasis"/>
        </w:rPr>
        <w:t>power technology</w:t>
      </w:r>
      <w:r w:rsidRPr="00553AB0">
        <w:rPr>
          <w:rStyle w:val="StyleUnderline"/>
        </w:rPr>
        <w:t xml:space="preserve"> of the </w:t>
      </w:r>
      <w:r w:rsidRPr="00553AB0">
        <w:rPr>
          <w:rStyle w:val="Emphasis"/>
        </w:rPr>
        <w:t>foreign policy establishment</w:t>
      </w:r>
      <w:r w:rsidRPr="00553AB0">
        <w:t xml:space="preserve">.30 </w:t>
      </w:r>
      <w:r w:rsidRPr="00553AB0">
        <w:rPr>
          <w:rStyle w:val="StyleUnderline"/>
          <w:highlight w:val="green"/>
        </w:rPr>
        <w:t xml:space="preserve">Such neglect </w:t>
      </w:r>
      <w:r w:rsidRPr="00553AB0">
        <w:rPr>
          <w:rStyle w:val="Emphasis"/>
          <w:highlight w:val="green"/>
        </w:rPr>
        <w:t>diminishes our understanding</w:t>
      </w:r>
      <w:r w:rsidRPr="00553AB0">
        <w:rPr>
          <w:rStyle w:val="StyleUnderline"/>
          <w:highlight w:val="green"/>
        </w:rPr>
        <w:t xml:space="preserve"> of the </w:t>
      </w:r>
      <w:r w:rsidRPr="00553AB0">
        <w:rPr>
          <w:rStyle w:val="Emphasis"/>
          <w:highlight w:val="green"/>
        </w:rPr>
        <w:t>forces</w:t>
      </w:r>
      <w:r w:rsidRPr="00553AB0">
        <w:rPr>
          <w:rStyle w:val="StyleUnderline"/>
          <w:highlight w:val="green"/>
        </w:rPr>
        <w:t xml:space="preserve"> that </w:t>
      </w:r>
      <w:r w:rsidRPr="00553AB0">
        <w:rPr>
          <w:rStyle w:val="Emphasis"/>
          <w:highlight w:val="green"/>
        </w:rPr>
        <w:t>perpetuate American hegemony</w:t>
      </w:r>
      <w:r w:rsidRPr="00553AB0">
        <w:t xml:space="preserve"> </w:t>
      </w:r>
      <w:r w:rsidRPr="00553AB0">
        <w:rPr>
          <w:rStyle w:val="StyleUnderline"/>
        </w:rPr>
        <w:t xml:space="preserve">and enable </w:t>
      </w:r>
      <w:r w:rsidRPr="00553AB0">
        <w:rPr>
          <w:rStyle w:val="Emphasis"/>
        </w:rPr>
        <w:t>hegemonic elites</w:t>
      </w:r>
      <w:r w:rsidRPr="00553AB0">
        <w:rPr>
          <w:rStyle w:val="StyleUnderline"/>
        </w:rPr>
        <w:t xml:space="preserve"> to </w:t>
      </w:r>
      <w:r w:rsidRPr="00553AB0">
        <w:rPr>
          <w:rStyle w:val="Emphasis"/>
        </w:rPr>
        <w:t>block</w:t>
      </w:r>
      <w:r w:rsidRPr="00553AB0">
        <w:t xml:space="preserve"> or manage </w:t>
      </w:r>
      <w:r w:rsidRPr="00553AB0">
        <w:rPr>
          <w:rStyle w:val="Emphasis"/>
        </w:rPr>
        <w:t>discontent</w:t>
      </w:r>
      <w:r w:rsidRPr="00553AB0">
        <w:t xml:space="preserve">. This article’s neo-Gramscian argument is that, despite crises and challenges that include the disruptive effects of Donald Trump’s presidential campaign and subsequent Twitter-disseminated rhetoric, </w:t>
      </w:r>
      <w:r w:rsidRPr="00553AB0">
        <w:rPr>
          <w:rStyle w:val="Emphasis"/>
          <w:highlight w:val="green"/>
        </w:rPr>
        <w:t>those networks</w:t>
      </w:r>
      <w:r w:rsidRPr="00553AB0">
        <w:rPr>
          <w:rStyle w:val="StyleUnderline"/>
          <w:highlight w:val="green"/>
        </w:rPr>
        <w:t xml:space="preserve"> continue to</w:t>
      </w:r>
      <w:r w:rsidRPr="00553AB0">
        <w:t xml:space="preserve"> successfully </w:t>
      </w:r>
      <w:r w:rsidRPr="00553AB0">
        <w:rPr>
          <w:rStyle w:val="Emphasis"/>
        </w:rPr>
        <w:t>manage, channel</w:t>
      </w:r>
      <w:r w:rsidRPr="00553AB0">
        <w:rPr>
          <w:rStyle w:val="StyleUnderline"/>
        </w:rPr>
        <w:t>, or</w:t>
      </w:r>
      <w:r w:rsidRPr="00553AB0">
        <w:t xml:space="preserve"> </w:t>
      </w:r>
      <w:r w:rsidRPr="00553AB0">
        <w:rPr>
          <w:rStyle w:val="Emphasis"/>
          <w:highlight w:val="green"/>
        </w:rPr>
        <w:t>block</w:t>
      </w:r>
      <w:r w:rsidRPr="00553AB0">
        <w:rPr>
          <w:rStyle w:val="StyleUnderline"/>
          <w:highlight w:val="green"/>
        </w:rPr>
        <w:t xml:space="preserve"> threats to </w:t>
      </w:r>
      <w:r w:rsidRPr="00553AB0">
        <w:rPr>
          <w:rStyle w:val="Emphasis"/>
        </w:rPr>
        <w:t xml:space="preserve">American </w:t>
      </w:r>
      <w:r w:rsidRPr="00553AB0">
        <w:rPr>
          <w:rStyle w:val="Emphasis"/>
          <w:highlight w:val="green"/>
        </w:rPr>
        <w:t>heg</w:t>
      </w:r>
      <w:r w:rsidRPr="00553AB0">
        <w:rPr>
          <w:rStyle w:val="Emphasis"/>
        </w:rPr>
        <w:t>emony</w:t>
      </w:r>
      <w:r w:rsidRPr="00553AB0">
        <w:rPr>
          <w:rStyle w:val="StyleUnderline"/>
        </w:rPr>
        <w:t>. Such networks</w:t>
      </w:r>
      <w:r w:rsidRPr="00553AB0">
        <w:t xml:space="preserve"> are likely to remain significant during the Trump presidency, and to </w:t>
      </w:r>
      <w:r w:rsidRPr="00553AB0">
        <w:rPr>
          <w:rStyle w:val="Emphasis"/>
        </w:rPr>
        <w:t>constrain</w:t>
      </w:r>
      <w:r w:rsidRPr="00553AB0">
        <w:rPr>
          <w:rStyle w:val="StyleUnderline"/>
        </w:rPr>
        <w:t xml:space="preserve"> attempts to </w:t>
      </w:r>
      <w:r w:rsidRPr="00553AB0">
        <w:rPr>
          <w:rStyle w:val="Emphasis"/>
        </w:rPr>
        <w:t>radically alter</w:t>
      </w:r>
      <w:r w:rsidRPr="00553AB0">
        <w:rPr>
          <w:rStyle w:val="StyleUnderline"/>
        </w:rPr>
        <w:t xml:space="preserve"> the </w:t>
      </w:r>
      <w:r w:rsidRPr="00553AB0">
        <w:rPr>
          <w:rStyle w:val="Emphasis"/>
        </w:rPr>
        <w:t>liberal international order.</w:t>
      </w:r>
    </w:p>
    <w:p w14:paraId="19D798D3" w14:textId="77777777" w:rsidR="00A47883" w:rsidRPr="00553AB0" w:rsidRDefault="00A47883" w:rsidP="00A47883">
      <w:r w:rsidRPr="00553AB0">
        <w:rPr>
          <w:rStyle w:val="StyleUnderline"/>
        </w:rPr>
        <w:t xml:space="preserve">American hegemony, because it is </w:t>
      </w:r>
      <w:r w:rsidRPr="00553AB0">
        <w:rPr>
          <w:rStyle w:val="Emphasis"/>
        </w:rPr>
        <w:t>imperial</w:t>
      </w:r>
      <w:r w:rsidRPr="00553AB0">
        <w:rPr>
          <w:rStyle w:val="StyleUnderline"/>
        </w:rPr>
        <w:t xml:space="preserve"> in character and rooted in </w:t>
      </w:r>
      <w:r w:rsidRPr="00553AB0">
        <w:rPr>
          <w:rStyle w:val="Emphasis"/>
        </w:rPr>
        <w:t>domestic power elites</w:t>
      </w:r>
      <w:r w:rsidRPr="00553AB0">
        <w:t xml:space="preserve">, </w:t>
      </w:r>
      <w:r w:rsidRPr="00553AB0">
        <w:rPr>
          <w:rStyle w:val="StyleUnderline"/>
        </w:rPr>
        <w:t xml:space="preserve">is contested at </w:t>
      </w:r>
      <w:r w:rsidRPr="00553AB0">
        <w:rPr>
          <w:rStyle w:val="Emphasis"/>
        </w:rPr>
        <w:t>home and abroad</w:t>
      </w:r>
      <w:r w:rsidRPr="00553AB0">
        <w:t>—more or less openly—depending on the balance of forces. Hegemony sets requirements on the hegemon. These requirements include delivery of certain freedoms, rights, security, and opportunities, which together construct “the American dream,” as well as a stable world order in which prosperity increases and aspirations appear achievable.31</w:t>
      </w:r>
    </w:p>
    <w:p w14:paraId="27EBB7FE" w14:textId="6658F217" w:rsidR="00A47883" w:rsidRDefault="00A47883" w:rsidP="00A47883"/>
    <w:p w14:paraId="756DCCC8" w14:textId="77777777" w:rsidR="00A47883" w:rsidRDefault="00A47883" w:rsidP="00A47883">
      <w:pPr>
        <w:pStyle w:val="Heading4"/>
      </w:pPr>
      <w:r>
        <w:t xml:space="preserve">Empirics go neg – most qualified studies disprove hegemonic stability theories. </w:t>
      </w:r>
    </w:p>
    <w:p w14:paraId="10561337" w14:textId="77777777" w:rsidR="00A47883" w:rsidRPr="00B3303E" w:rsidRDefault="00A47883" w:rsidP="00A47883">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512BD083" w14:textId="6D373E3D" w:rsidR="00A47883" w:rsidRDefault="00A47883" w:rsidP="00A47883">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7B5B9202" w14:textId="77777777" w:rsidR="0006361A" w:rsidRDefault="0006361A" w:rsidP="00A47883">
      <w:pPr>
        <w:rPr>
          <w:sz w:val="16"/>
        </w:rPr>
      </w:pPr>
    </w:p>
    <w:p w14:paraId="3422A059" w14:textId="77777777" w:rsidR="0006361A" w:rsidRDefault="0006361A" w:rsidP="0006361A">
      <w:pPr>
        <w:pStyle w:val="Heading4"/>
      </w:pPr>
      <w:r>
        <w:t xml:space="preserve">If we win US hegemony low, they get </w:t>
      </w:r>
      <w:r w:rsidRPr="00595DFC">
        <w:rPr>
          <w:u w:val="single"/>
        </w:rPr>
        <w:t>no offense</w:t>
      </w:r>
      <w:r>
        <w:t xml:space="preserve"> --- declining states </w:t>
      </w:r>
      <w:r w:rsidRPr="00595DFC">
        <w:rPr>
          <w:u w:val="single"/>
        </w:rPr>
        <w:t>must retrench</w:t>
      </w:r>
      <w:r>
        <w:t xml:space="preserve"> or they risk </w:t>
      </w:r>
      <w:r w:rsidRPr="00595DFC">
        <w:rPr>
          <w:u w:val="single"/>
        </w:rPr>
        <w:t>overextension</w:t>
      </w:r>
      <w:r>
        <w:t xml:space="preserve"> and a </w:t>
      </w:r>
      <w:r w:rsidRPr="00595DFC">
        <w:rPr>
          <w:u w:val="single"/>
        </w:rPr>
        <w:t>catastrophic</w:t>
      </w:r>
      <w:r>
        <w:t xml:space="preserve"> loss in credibility that makes their impacts </w:t>
      </w:r>
      <w:r w:rsidRPr="00595DFC">
        <w:rPr>
          <w:u w:val="single"/>
        </w:rPr>
        <w:t>inevitable</w:t>
      </w:r>
      <w:r>
        <w:t xml:space="preserve"> </w:t>
      </w:r>
    </w:p>
    <w:p w14:paraId="2F6E3E6A" w14:textId="77777777" w:rsidR="0006361A" w:rsidRPr="00595DFC" w:rsidRDefault="0006361A" w:rsidP="0006361A">
      <w:r w:rsidRPr="004119EA">
        <w:rPr>
          <w:rStyle w:val="Style13ptBold"/>
        </w:rPr>
        <w:t>MacDonald and Parent 18</w:t>
      </w:r>
      <w:r w:rsidRPr="004119EA">
        <w:t xml:space="preserve"> Paul K. MacDonald and Joseph M. Parent. MacDonald is an Associate Professor of Political Science at Wellesley University. Parent is associate professor of political science at the University of Notre Dame. “Twilight of the Titans: Great Power Decline and Retrenchment.” Cornell University Press. 2018. </w:t>
      </w:r>
    </w:p>
    <w:p w14:paraId="335D384F" w14:textId="77777777" w:rsidR="0006361A" w:rsidRPr="00595DFC" w:rsidRDefault="0006361A" w:rsidP="0006361A">
      <w:pPr>
        <w:rPr>
          <w:rStyle w:val="Emphasis"/>
        </w:rPr>
      </w:pPr>
      <w:r>
        <w:t xml:space="preserve">Third, </w:t>
      </w:r>
      <w:r w:rsidRPr="00595DFC">
        <w:rPr>
          <w:rStyle w:val="StyleUnderline"/>
        </w:rPr>
        <w:t>preventive war theories obsess over the appearance of credibility, not where it comes from or how much it is worth. For Gilpin, the “fundamental problem with a policy of</w:t>
      </w:r>
      <w:r>
        <w:t xml:space="preserve"> appeasement or </w:t>
      </w:r>
      <w:r w:rsidRPr="00595DFC">
        <w:rPr>
          <w:rStyle w:val="StyleUnderline"/>
        </w:rPr>
        <w:t>accommodation” is that it leads to “continuing deterioration in a state’s</w:t>
      </w:r>
      <w:r>
        <w:t xml:space="preserve"> prestige and </w:t>
      </w:r>
      <w:r w:rsidRPr="00595DFC">
        <w:rPr>
          <w:rStyle w:val="StyleUnderline"/>
        </w:rPr>
        <w:t>international positio</w:t>
      </w:r>
      <w:r>
        <w:t xml:space="preserve">n.” But </w:t>
      </w:r>
      <w:r w:rsidRPr="007135AC">
        <w:rPr>
          <w:rStyle w:val="Emphasis"/>
          <w:highlight w:val="cyan"/>
        </w:rPr>
        <w:t>commitments are checks</w:t>
      </w:r>
      <w:r w:rsidRPr="007135AC">
        <w:rPr>
          <w:rStyle w:val="StyleUnderline"/>
          <w:highlight w:val="cyan"/>
        </w:rPr>
        <w:t>: they only cash when there is something behind them.</w:t>
      </w:r>
      <w:r>
        <w:t xml:space="preserve"> In world politics, </w:t>
      </w:r>
      <w:r w:rsidRPr="007135AC">
        <w:rPr>
          <w:rStyle w:val="StyleUnderline"/>
          <w:highlight w:val="cyan"/>
        </w:rPr>
        <w:t>power is the closest equivalent to money, and</w:t>
      </w:r>
      <w:r w:rsidRPr="00595DFC">
        <w:rPr>
          <w:rStyle w:val="StyleUnderline"/>
        </w:rPr>
        <w:t xml:space="preserve"> as </w:t>
      </w:r>
      <w:r w:rsidRPr="007135AC">
        <w:rPr>
          <w:rStyle w:val="StyleUnderline"/>
          <w:highlight w:val="cyan"/>
        </w:rPr>
        <w:t>a declining state</w:t>
      </w:r>
      <w:r w:rsidRPr="00595DFC">
        <w:rPr>
          <w:rStyle w:val="StyleUnderline"/>
        </w:rPr>
        <w:t xml:space="preserve">’s power draws down, it </w:t>
      </w:r>
      <w:r w:rsidRPr="007135AC">
        <w:rPr>
          <w:rStyle w:val="StyleUnderline"/>
          <w:highlight w:val="cyan"/>
        </w:rPr>
        <w:t xml:space="preserve">has to be </w:t>
      </w:r>
      <w:r w:rsidRPr="007135AC">
        <w:rPr>
          <w:rStyle w:val="StyleUnderline"/>
        </w:rPr>
        <w:t xml:space="preserve">more </w:t>
      </w:r>
      <w:r w:rsidRPr="007135AC">
        <w:rPr>
          <w:rStyle w:val="StyleUnderline"/>
          <w:highlight w:val="cyan"/>
        </w:rPr>
        <w:t>frugal</w:t>
      </w:r>
      <w:r>
        <w:t xml:space="preserve">. Great powers cannot be fooled for long; commitments must be backed. </w:t>
      </w:r>
      <w:r w:rsidRPr="00595DFC">
        <w:rPr>
          <w:rStyle w:val="StyleUnderline"/>
        </w:rPr>
        <w:t xml:space="preserve">Yet </w:t>
      </w:r>
      <w:r w:rsidRPr="007135AC">
        <w:rPr>
          <w:rStyle w:val="StyleUnderline"/>
          <w:highlight w:val="cyan"/>
        </w:rPr>
        <w:t>declining powers have less capability</w:t>
      </w:r>
      <w:r w:rsidRPr="00595DFC">
        <w:rPr>
          <w:rStyle w:val="StyleUnderline"/>
        </w:rPr>
        <w:t xml:space="preserve"> and must decide whether to keep a stronger, shorter defensive perimeter, or a longer, weaker one</w:t>
      </w:r>
      <w:r>
        <w:t xml:space="preserve">. Preventive war theories assert the sanctity of credibility in theory as they recommend overdrawing it in practice. And, while the debate remains lively, </w:t>
      </w:r>
      <w:r w:rsidRPr="00595DFC">
        <w:rPr>
          <w:rStyle w:val="StyleUnderline"/>
        </w:rPr>
        <w:t>credibility in the abstract appears to be worth less than policymakers believe</w:t>
      </w:r>
      <w:r>
        <w:t>. Great powers are not obligated to defend their interests with equal vigor, and accommodation in one area does not necessarily invite exploitation in other</w:t>
      </w:r>
      <w:r w:rsidRPr="00595DFC">
        <w:t xml:space="preserve">s. </w:t>
      </w:r>
      <w:r w:rsidRPr="007135AC">
        <w:rPr>
          <w:rStyle w:val="Emphasis"/>
          <w:highlight w:val="cyan"/>
        </w:rPr>
        <w:t>A reputation for bluffing can be worse than a reputation for weakness.</w:t>
      </w:r>
    </w:p>
    <w:p w14:paraId="1A45F356" w14:textId="77777777" w:rsidR="0006361A" w:rsidRPr="00595DFC" w:rsidRDefault="0006361A" w:rsidP="0006361A">
      <w:pPr>
        <w:rPr>
          <w:rStyle w:val="StyleUnderline"/>
        </w:rPr>
      </w:pPr>
      <w:r>
        <w:t xml:space="preserve">Most important, </w:t>
      </w:r>
      <w:r w:rsidRPr="00595DFC">
        <w:rPr>
          <w:rStyle w:val="StyleUnderline"/>
        </w:rPr>
        <w:t>credibility is more multifaceted and contextual than preventive war theories assume</w:t>
      </w:r>
      <w:r>
        <w:t xml:space="preserve">. Great powers certainly worry about their power and prestige, but </w:t>
      </w:r>
      <w:r w:rsidRPr="00595DFC">
        <w:rPr>
          <w:rStyle w:val="StyleUnderline"/>
        </w:rPr>
        <w:t>their commitments are not of equal weight, and concessions in one area need not be seen as weakening commitments elsewhere</w:t>
      </w:r>
      <w:r>
        <w:t xml:space="preserve">. The fact that commitments are complex allows declining powers to shift burdens and concentrate capabilities at key points of challenge. </w:t>
      </w:r>
      <w:r w:rsidRPr="007135AC">
        <w:rPr>
          <w:rStyle w:val="StyleUnderline"/>
          <w:highlight w:val="cyan"/>
        </w:rPr>
        <w:t>Tactical retreats</w:t>
      </w:r>
      <w:r w:rsidRPr="00595DFC">
        <w:rPr>
          <w:rStyle w:val="StyleUnderline"/>
        </w:rPr>
        <w:t xml:space="preserve"> and strongpoint defenses </w:t>
      </w:r>
      <w:r w:rsidRPr="007135AC">
        <w:rPr>
          <w:rStyle w:val="StyleUnderline"/>
          <w:highlight w:val="cyan"/>
        </w:rPr>
        <w:t>make deterrence more robust and threats more credible,</w:t>
      </w:r>
      <w:r>
        <w:t xml:space="preserve"> and may help signal benign intentions. The multifaceted nature of commitments also provides crafty rising challengers with opportunities to challenge the status quo in places that dominant powers are unlikely to vigorously defend. </w:t>
      </w:r>
      <w:r w:rsidRPr="00595DFC">
        <w:rPr>
          <w:rStyle w:val="StyleUnderline"/>
        </w:rPr>
        <w:t>Rising powers that undertake modest challenges to the status quo in less sensitive areas send the most important signal that they do not intend to forcibly overturn the existing order</w:t>
      </w:r>
      <w:r>
        <w:t xml:space="preserve">. In this way, </w:t>
      </w:r>
      <w:r w:rsidRPr="00595DFC">
        <w:rPr>
          <w:rStyle w:val="StyleUnderline"/>
        </w:rPr>
        <w:t>rising powers can take advantage of their newfound strength without generating incentives for declining powers to clip their wings.</w:t>
      </w:r>
    </w:p>
    <w:p w14:paraId="0894EC68" w14:textId="77777777" w:rsidR="0006361A" w:rsidRDefault="0006361A" w:rsidP="0006361A">
      <w:pPr>
        <w:rPr>
          <w:rStyle w:val="Emphasis"/>
        </w:rPr>
      </w:pPr>
      <w:r>
        <w:t xml:space="preserve">Altogether, these points suggest that </w:t>
      </w:r>
      <w:r w:rsidRPr="007135AC">
        <w:rPr>
          <w:rStyle w:val="StyleUnderline"/>
          <w:highlight w:val="cyan"/>
        </w:rPr>
        <w:t>shifts in power</w:t>
      </w:r>
      <w:r w:rsidRPr="00595DFC">
        <w:rPr>
          <w:rStyle w:val="StyleUnderline"/>
        </w:rPr>
        <w:t xml:space="preserve"> are concerning but </w:t>
      </w:r>
      <w:r w:rsidRPr="007135AC">
        <w:rPr>
          <w:rStyle w:val="Emphasis"/>
          <w:highlight w:val="cyan"/>
        </w:rPr>
        <w:t>rarely generate strong incentives for war</w:t>
      </w:r>
      <w:r w:rsidRPr="007135AC">
        <w:rPr>
          <w:highlight w:val="cyan"/>
        </w:rPr>
        <w:t xml:space="preserve">. </w:t>
      </w:r>
      <w:r w:rsidRPr="007135AC">
        <w:rPr>
          <w:rStyle w:val="StyleUnderline"/>
          <w:highlight w:val="cyan"/>
        </w:rPr>
        <w:t>Declining powers will be drawn to</w:t>
      </w:r>
      <w:r w:rsidRPr="00595DFC">
        <w:rPr>
          <w:rStyle w:val="StyleUnderline"/>
        </w:rPr>
        <w:t xml:space="preserve"> preventive </w:t>
      </w:r>
      <w:r w:rsidRPr="007135AC">
        <w:rPr>
          <w:rStyle w:val="StyleUnderline"/>
          <w:highlight w:val="cyan"/>
        </w:rPr>
        <w:t xml:space="preserve">war when </w:t>
      </w:r>
      <w:r w:rsidRPr="007135AC">
        <w:rPr>
          <w:rStyle w:val="Emphasis"/>
          <w:highlight w:val="cyan"/>
        </w:rPr>
        <w:t>uncommon stars align</w:t>
      </w:r>
      <w:r w:rsidRPr="00595DFC">
        <w:rPr>
          <w:rStyle w:val="StyleUnderline"/>
        </w:rPr>
        <w:t xml:space="preserve">: </w:t>
      </w:r>
      <w:r w:rsidRPr="007135AC">
        <w:rPr>
          <w:rStyle w:val="StyleUnderline"/>
          <w:highlight w:val="cyan"/>
        </w:rPr>
        <w:t>if war is likely to succeed, if the consequences of war can be managed, if victory will reverse flagging fortunes, and if there are no better options</w:t>
      </w:r>
      <w:r w:rsidRPr="00595DFC">
        <w:rPr>
          <w:rStyle w:val="StyleUnderline"/>
        </w:rPr>
        <w:t xml:space="preserve">. A declining power must also be confident that rising challengers will continue to ascend rapidly up the ranks, that they will fight to assure their ascendance, and that they are bent on future domination. </w:t>
      </w:r>
      <w:r w:rsidRPr="007135AC">
        <w:rPr>
          <w:rStyle w:val="StyleUnderline"/>
          <w:highlight w:val="cyan"/>
        </w:rPr>
        <w:t>In the absence of these conditions</w:t>
      </w:r>
      <w:r w:rsidRPr="007135AC">
        <w:rPr>
          <w:highlight w:val="cyan"/>
        </w:rPr>
        <w:t xml:space="preserve">, </w:t>
      </w:r>
      <w:r w:rsidRPr="007135AC">
        <w:rPr>
          <w:rStyle w:val="Emphasis"/>
          <w:highlight w:val="cyan"/>
        </w:rPr>
        <w:t>pugnacious policies make little sense</w:t>
      </w:r>
      <w:r>
        <w:t xml:space="preserve">. </w:t>
      </w:r>
      <w:r w:rsidRPr="00595DFC">
        <w:rPr>
          <w:rStyle w:val="StyleUnderline"/>
        </w:rPr>
        <w:t>Defeat in a preventive war opens the floodgates for exploitation on multiple fronts, and even a successful war can compromise a great power to the point of vulnerability.</w:t>
      </w:r>
      <w:r>
        <w:t xml:space="preserve"> Typically, </w:t>
      </w:r>
      <w:r w:rsidRPr="007135AC">
        <w:rPr>
          <w:rStyle w:val="StyleUnderline"/>
          <w:highlight w:val="cyan"/>
        </w:rPr>
        <w:t>states</w:t>
      </w:r>
      <w:r w:rsidRPr="00595DFC">
        <w:rPr>
          <w:rStyle w:val="StyleUnderline"/>
        </w:rPr>
        <w:t xml:space="preserve"> will </w:t>
      </w:r>
      <w:r w:rsidRPr="007135AC">
        <w:rPr>
          <w:rStyle w:val="StyleUnderline"/>
          <w:highlight w:val="cyan"/>
        </w:rPr>
        <w:t>manage</w:t>
      </w:r>
      <w:r>
        <w:t xml:space="preserve"> the very real, but often ambiguous, dangers that accompany </w:t>
      </w:r>
      <w:r w:rsidRPr="007135AC">
        <w:rPr>
          <w:rStyle w:val="StyleUnderline"/>
          <w:highlight w:val="cyan"/>
        </w:rPr>
        <w:t xml:space="preserve">decline with </w:t>
      </w:r>
      <w:r w:rsidRPr="007135AC">
        <w:rPr>
          <w:rStyle w:val="Emphasis"/>
          <w:highlight w:val="cyan"/>
        </w:rPr>
        <w:t>more caution than aggression.</w:t>
      </w:r>
      <w:r w:rsidRPr="00595DFC">
        <w:rPr>
          <w:rStyle w:val="Emphasis"/>
        </w:rPr>
        <w:t xml:space="preserve"> </w:t>
      </w:r>
    </w:p>
    <w:p w14:paraId="543E142B" w14:textId="77777777" w:rsidR="0006361A" w:rsidRDefault="0006361A" w:rsidP="0006361A">
      <w:pPr>
        <w:rPr>
          <w:rStyle w:val="Emphasis"/>
        </w:rPr>
      </w:pPr>
    </w:p>
    <w:p w14:paraId="577EBCEC" w14:textId="77777777" w:rsidR="0006361A" w:rsidRDefault="0006361A" w:rsidP="00A47883">
      <w:pPr>
        <w:rPr>
          <w:sz w:val="16"/>
        </w:rPr>
      </w:pPr>
    </w:p>
    <w:p w14:paraId="77068D51" w14:textId="2BB3780E" w:rsidR="00A47883" w:rsidRDefault="00A47883" w:rsidP="0006361A"/>
    <w:p w14:paraId="34F887F8" w14:textId="40BBA6F5" w:rsidR="004A19B1" w:rsidRPr="004A19B1" w:rsidRDefault="0006361A" w:rsidP="004A19B1">
      <w:pPr>
        <w:pStyle w:val="Heading3"/>
      </w:pPr>
      <w:r>
        <w:t>1NC</w:t>
      </w:r>
      <w:r w:rsidR="004A19B1">
        <w:t>—Misc</w:t>
      </w:r>
    </w:p>
    <w:p w14:paraId="7740816D" w14:textId="77777777" w:rsidR="004A19B1" w:rsidRPr="0084232C" w:rsidRDefault="004A19B1" w:rsidP="004A19B1">
      <w:pPr>
        <w:pStyle w:val="Heading4"/>
        <w:spacing w:line="252" w:lineRule="auto"/>
        <w:rPr>
          <w:rFonts w:cs="Arial"/>
        </w:rPr>
      </w:pPr>
      <w:r>
        <w:rPr>
          <w:rFonts w:cs="Arial"/>
        </w:rPr>
        <w:t xml:space="preserve">Heg is </w:t>
      </w:r>
      <w:r w:rsidRPr="004A19B1">
        <w:rPr>
          <w:rFonts w:cs="Arial"/>
          <w:u w:val="single"/>
        </w:rPr>
        <w:t>dead</w:t>
      </w:r>
      <w:r w:rsidRPr="0084232C">
        <w:rPr>
          <w:rFonts w:cs="Arial"/>
        </w:rPr>
        <w:t xml:space="preserve"> –</w:t>
      </w:r>
      <w:r>
        <w:rPr>
          <w:rFonts w:cs="Arial"/>
        </w:rPr>
        <w:t xml:space="preserve"> outweighs Ikenberry on recency –</w:t>
      </w:r>
      <w:r w:rsidRPr="0084232C">
        <w:rPr>
          <w:rFonts w:cs="Arial"/>
        </w:rPr>
        <w:t xml:space="preserve">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and China is </w:t>
      </w:r>
      <w:r w:rsidRPr="0084232C">
        <w:rPr>
          <w:rFonts w:cs="Arial"/>
          <w:u w:val="single"/>
        </w:rPr>
        <w:t>stability-oriented</w:t>
      </w:r>
      <w:r>
        <w:rPr>
          <w:rFonts w:cs="Arial"/>
        </w:rPr>
        <w:t>.</w:t>
      </w:r>
    </w:p>
    <w:p w14:paraId="00B219DA" w14:textId="77777777" w:rsidR="004A19B1" w:rsidRPr="0084232C" w:rsidRDefault="004A19B1" w:rsidP="004A19B1">
      <w:pPr>
        <w:spacing w:line="252" w:lineRule="auto"/>
        <w:rPr>
          <w:b/>
          <w:sz w:val="26"/>
          <w:u w:val="single"/>
        </w:rPr>
      </w:pPr>
      <w:r w:rsidRPr="0084232C">
        <w:rPr>
          <w:rStyle w:val="Style13ptBold"/>
        </w:rPr>
        <w:t>Karabell, PhD IR@Harvard, 07-13</w:t>
      </w:r>
      <w:r w:rsidRPr="0084232C">
        <w:rPr>
          <w:rStyle w:val="Style13ptBold"/>
          <w:b w:val="0"/>
          <w:sz w:val="16"/>
          <w:szCs w:val="16"/>
        </w:rPr>
        <w:t>-20</w:t>
      </w:r>
    </w:p>
    <w:p w14:paraId="4B967F5C" w14:textId="77777777" w:rsidR="004A19B1" w:rsidRPr="0084232C" w:rsidRDefault="004A19B1" w:rsidP="004A19B1">
      <w:pPr>
        <w:spacing w:line="252" w:lineRule="auto"/>
        <w:rPr>
          <w:rStyle w:val="Style13ptBold"/>
          <w:b w:val="0"/>
          <w:bCs/>
          <w:sz w:val="16"/>
          <w:szCs w:val="16"/>
        </w:rPr>
      </w:pPr>
      <w:r w:rsidRPr="0084232C">
        <w:rPr>
          <w:rStyle w:val="Style13ptBold"/>
          <w:b w:val="0"/>
          <w:sz w:val="16"/>
          <w:szCs w:val="16"/>
        </w:rPr>
        <w:t>(Karabell, Zachary (Founder of Progress Network@New America, President@River Twice Research, Contributing Editor@Politico, Snr. Advisor@Business for Social Responsibility, PhD IR/History@Harvard, with a focus on US-USSR relations during the Cold War). “The Anti-American Century,” Foreign Policy Magazine, July 13, 2020. https://foreignpolicy.com/2020/07/13/anti-american-century-united-states-order//SHL)</w:t>
      </w:r>
    </w:p>
    <w:p w14:paraId="67A0CAFB" w14:textId="77777777" w:rsidR="004A19B1" w:rsidRPr="0084232C" w:rsidRDefault="004A19B1" w:rsidP="004A19B1">
      <w:pPr>
        <w:spacing w:line="252" w:lineRule="auto"/>
        <w:rPr>
          <w:bCs/>
          <w:sz w:val="16"/>
          <w:szCs w:val="16"/>
        </w:rPr>
      </w:pPr>
      <w:r w:rsidRPr="0084232C">
        <w:rPr>
          <w:bCs/>
          <w:sz w:val="16"/>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Pr>
        <w:t>As of 2020, though, the 21st century has become “</w:t>
      </w:r>
      <w:r w:rsidRPr="008C178D">
        <w:rPr>
          <w:rStyle w:val="StyleUnderline"/>
          <w:highlight w:val="green"/>
        </w:rPr>
        <w:t>the Anti-American Century</w:t>
      </w:r>
      <w:r w:rsidRPr="0084232C">
        <w:rPr>
          <w:rStyle w:val="StyleUnderline"/>
        </w:rPr>
        <w:t>,”</w:t>
      </w:r>
      <w:r w:rsidRPr="0084232C">
        <w:rPr>
          <w:bCs/>
          <w:sz w:val="16"/>
          <w:szCs w:val="16"/>
        </w:rPr>
        <w:t xml:space="preserve"> an identity </w:t>
      </w:r>
      <w:r w:rsidRPr="0084232C">
        <w:rPr>
          <w:rStyle w:val="StyleUnderline"/>
        </w:rPr>
        <w:t xml:space="preserve">already </w:t>
      </w:r>
      <w:r w:rsidRPr="008C178D">
        <w:rPr>
          <w:rStyle w:val="StyleUnderline"/>
          <w:highlight w:val="green"/>
        </w:rPr>
        <w:t>well-advanced before the pandemic but</w:t>
      </w:r>
      <w:r w:rsidRPr="0084232C">
        <w:rPr>
          <w:rStyle w:val="StyleUnderline"/>
        </w:rPr>
        <w:t xml:space="preserve"> certainly accelerated and </w:t>
      </w:r>
      <w:r w:rsidRPr="008C178D">
        <w:rPr>
          <w:rStyle w:val="StyleUnderline"/>
          <w:highlight w:val="green"/>
        </w:rPr>
        <w:t xml:space="preserve">cemented by it. </w:t>
      </w:r>
      <w:r w:rsidRPr="008C178D">
        <w:rPr>
          <w:rStyle w:val="StyleUnderline"/>
        </w:rPr>
        <w:t>The</w:t>
      </w:r>
      <w:r w:rsidRPr="0084232C">
        <w:rPr>
          <w:rStyle w:val="StyleUnderline"/>
        </w:rPr>
        <w:t xml:space="preserve"> Anti-American Century may turn out to be aggressively hostile</w:t>
      </w:r>
      <w:r w:rsidRPr="0084232C">
        <w:rPr>
          <w:bCs/>
          <w:sz w:val="16"/>
          <w:szCs w:val="16"/>
        </w:rPr>
        <w:t xml:space="preserve"> to the United States, </w:t>
      </w:r>
      <w:r w:rsidRPr="0084232C">
        <w:rPr>
          <w:rStyle w:val="StyleUnderline"/>
        </w:rPr>
        <w:t>but for now it is</w:t>
      </w:r>
      <w:r w:rsidRPr="0084232C">
        <w:rPr>
          <w:bCs/>
          <w:sz w:val="16"/>
          <w:szCs w:val="16"/>
        </w:rPr>
        <w:t xml:space="preserve"> anti-American mostly </w:t>
      </w:r>
      <w:r w:rsidRPr="0084232C">
        <w:rPr>
          <w:rStyle w:val="StyleUnderline"/>
        </w:rPr>
        <w:t>in the sense of being antithetical</w:t>
      </w:r>
      <w:r w:rsidRPr="0084232C">
        <w:rPr>
          <w:bCs/>
          <w:sz w:val="16"/>
          <w:szCs w:val="16"/>
        </w:rPr>
        <w:t xml:space="preserve"> to the American Century. </w:t>
      </w:r>
      <w:r w:rsidRPr="0084232C">
        <w:rPr>
          <w:rStyle w:val="StyleUnderline"/>
        </w:rPr>
        <w:t xml:space="preserve">The three </w:t>
      </w:r>
      <w:r w:rsidRPr="008C178D">
        <w:rPr>
          <w:rStyle w:val="StyleUnderline"/>
          <w:highlight w:val="green"/>
        </w:rPr>
        <w:t>pillars of American strength</w:t>
      </w:r>
      <w:r w:rsidRPr="0084232C">
        <w:rPr>
          <w:rStyle w:val="StyleUnderline"/>
        </w:rPr>
        <w:t>—military, economic, and political</w:t>
      </w:r>
      <w:r w:rsidRPr="0084232C">
        <w:rPr>
          <w:bCs/>
          <w:sz w:val="16"/>
          <w:szCs w:val="16"/>
        </w:rPr>
        <w:t xml:space="preserve">—that defined the last century </w:t>
      </w:r>
      <w:r w:rsidRPr="008C178D">
        <w:rPr>
          <w:rStyle w:val="StyleUnderline"/>
          <w:highlight w:val="green"/>
        </w:rPr>
        <w:t>have</w:t>
      </w:r>
      <w:r w:rsidRPr="0084232C">
        <w:rPr>
          <w:rStyle w:val="StyleUnderline"/>
        </w:rPr>
        <w:t xml:space="preserve"> each </w:t>
      </w:r>
      <w:r w:rsidRPr="008C178D">
        <w:rPr>
          <w:rStyle w:val="StyleUnderline"/>
          <w:highlight w:val="green"/>
        </w:rPr>
        <w:t xml:space="preserve">been </w:t>
      </w:r>
      <w:r w:rsidRPr="008C178D">
        <w:rPr>
          <w:rStyle w:val="StyleUnderline"/>
        </w:rPr>
        <w:t>undermined</w:t>
      </w:r>
      <w:r w:rsidRPr="0084232C">
        <w:rPr>
          <w:rStyle w:val="StyleUnderline"/>
        </w:rPr>
        <w:t xml:space="preserve"> if not </w:t>
      </w:r>
      <w:r w:rsidRPr="008C178D">
        <w:rPr>
          <w:rStyle w:val="StyleUnderline"/>
          <w:highlight w:val="green"/>
        </w:rPr>
        <w:t>obliterated</w:t>
      </w:r>
      <w:r w:rsidRPr="0084232C">
        <w:rPr>
          <w:bCs/>
          <w:sz w:val="16"/>
          <w:szCs w:val="16"/>
        </w:rPr>
        <w:t xml:space="preserve">. In this moment, </w:t>
      </w:r>
      <w:r w:rsidRPr="0084232C">
        <w:rPr>
          <w:rStyle w:val="StyleUnderline"/>
        </w:rPr>
        <w:t>those</w:t>
      </w:r>
      <w:r w:rsidRPr="0084232C">
        <w:rPr>
          <w:bCs/>
          <w:sz w:val="16"/>
          <w:szCs w:val="16"/>
        </w:rPr>
        <w:t xml:space="preserve"> failures </w:t>
      </w:r>
      <w:r w:rsidRPr="0084232C">
        <w:rPr>
          <w:rStyle w:val="StyleUnderline"/>
        </w:rPr>
        <w:t>may seem like profound negatives</w:t>
      </w:r>
      <w:r w:rsidRPr="0084232C">
        <w:rPr>
          <w:bCs/>
          <w:sz w:val="16"/>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1E97ED55" w14:textId="77777777" w:rsidR="004A19B1" w:rsidRPr="0084232C" w:rsidRDefault="004A19B1" w:rsidP="004A19B1">
      <w:pPr>
        <w:spacing w:line="252" w:lineRule="auto"/>
        <w:rPr>
          <w:rStyle w:val="StyleUnderline"/>
        </w:rPr>
      </w:pPr>
      <w:r w:rsidRPr="0084232C">
        <w:rPr>
          <w:rStyle w:val="StyleUnderline"/>
        </w:rPr>
        <w:t xml:space="preserve">Yet the dawn of the Anti-American Century may be </w:t>
      </w:r>
      <w:r w:rsidRPr="008C178D">
        <w:rPr>
          <w:rStyle w:val="StyleUnderline"/>
          <w:highlight w:val="green"/>
        </w:rPr>
        <w:t>precisely what</w:t>
      </w:r>
      <w:r w:rsidRPr="0084232C">
        <w:rPr>
          <w:rStyle w:val="StyleUnderline"/>
        </w:rPr>
        <w:t xml:space="preserve"> both </w:t>
      </w:r>
      <w:r w:rsidRPr="008C178D">
        <w:rPr>
          <w:rStyle w:val="StyleUnderline"/>
          <w:highlight w:val="green"/>
        </w:rPr>
        <w:t>the world</w:t>
      </w:r>
      <w:r w:rsidRPr="0084232C">
        <w:rPr>
          <w:rStyle w:val="StyleUnderline"/>
        </w:rPr>
        <w:t xml:space="preserve"> and the United States </w:t>
      </w:r>
      <w:r w:rsidRPr="008C178D">
        <w:rPr>
          <w:rStyle w:val="StyleUnderline"/>
          <w:highlight w:val="green"/>
        </w:rPr>
        <w:t>need</w:t>
      </w:r>
      <w:r w:rsidRPr="0084232C">
        <w:rPr>
          <w:bCs/>
          <w:sz w:val="16"/>
          <w:szCs w:val="16"/>
        </w:rPr>
        <w:t xml:space="preserve"> to meet the particular challenges of today. A world of nearly </w:t>
      </w:r>
      <w:r w:rsidRPr="0084232C">
        <w:rPr>
          <w:rStyle w:val="StyleUnderline"/>
        </w:rPr>
        <w:t>7.8 billion people demand</w:t>
      </w:r>
      <w:r w:rsidRPr="0084232C">
        <w:rPr>
          <w:bCs/>
          <w:sz w:val="16"/>
          <w:szCs w:val="16"/>
        </w:rPr>
        <w:t xml:space="preserve">s </w:t>
      </w:r>
      <w:r w:rsidRPr="0084232C">
        <w:rPr>
          <w:rStyle w:val="StyleUnderline"/>
        </w:rPr>
        <w:t>multiple nodes of support, not one hegemon</w:t>
      </w:r>
      <w:r w:rsidRPr="0084232C">
        <w:rPr>
          <w:bCs/>
          <w:sz w:val="16"/>
          <w:szCs w:val="16"/>
        </w:rPr>
        <w:t xml:space="preserve"> or two jockeying for power. </w:t>
      </w:r>
      <w:r w:rsidRPr="0084232C">
        <w:rPr>
          <w:rStyle w:val="StyleUnderline"/>
        </w:rPr>
        <w:t xml:space="preserve">And a United States of </w:t>
      </w:r>
      <w:r w:rsidRPr="0084232C">
        <w:rPr>
          <w:bCs/>
          <w:sz w:val="16"/>
          <w:szCs w:val="16"/>
        </w:rPr>
        <w:t xml:space="preserve">great affluence and </w:t>
      </w:r>
      <w:r w:rsidRPr="0084232C">
        <w:rPr>
          <w:rStyle w:val="StyleUnderline"/>
        </w:rPr>
        <w:t>great deficiencies needs to accept</w:t>
      </w:r>
      <w:r w:rsidRPr="0084232C">
        <w:rPr>
          <w:bCs/>
          <w:sz w:val="16"/>
          <w:szCs w:val="16"/>
        </w:rPr>
        <w:t xml:space="preserve"> that </w:t>
      </w:r>
      <w:r w:rsidRPr="0084232C">
        <w:rPr>
          <w:rStyle w:val="StyleUnderline"/>
        </w:rPr>
        <w:t>it is not ordained to lead</w:t>
      </w:r>
      <w:r w:rsidRPr="0084232C">
        <w:rPr>
          <w:bCs/>
          <w:sz w:val="16"/>
          <w:szCs w:val="16"/>
        </w:rPr>
        <w:t xml:space="preserve"> and that its past results are, as investors like to disclaim, no guarantee of future success. </w:t>
      </w:r>
      <w:r w:rsidRPr="0084232C">
        <w:rPr>
          <w:rStyle w:val="StyleUnderline"/>
        </w:rPr>
        <w:t>The first step to solving a problem is acknowledging that you have one; failure to do so</w:t>
      </w:r>
      <w:r w:rsidRPr="0084232C">
        <w:rPr>
          <w:bCs/>
          <w:sz w:val="16"/>
          <w:szCs w:val="16"/>
        </w:rPr>
        <w:t>—</w:t>
      </w:r>
      <w:r w:rsidRPr="0084232C">
        <w:rPr>
          <w:rStyle w:val="StyleUnderline"/>
        </w:rPr>
        <w:t>to believe only that one’s country is uniquely powerful and destined</w:t>
      </w:r>
      <w:r w:rsidRPr="0084232C">
        <w:rPr>
          <w:bCs/>
          <w:sz w:val="16"/>
          <w:szCs w:val="16"/>
        </w:rPr>
        <w:t xml:space="preserve"> by history and culture </w:t>
      </w:r>
      <w:r w:rsidRPr="0084232C">
        <w:rPr>
          <w:rStyle w:val="StyleUnderline"/>
        </w:rPr>
        <w:t>for greatness—is a recipe for a fall</w:t>
      </w:r>
      <w:r w:rsidRPr="0084232C">
        <w:rPr>
          <w:bCs/>
          <w:sz w:val="16"/>
          <w:szCs w:val="16"/>
        </w:rPr>
        <w:t xml:space="preserve">. At the dawn of the new millennium, a scant </w:t>
      </w:r>
      <w:r w:rsidRPr="0084232C">
        <w:rPr>
          <w:rStyle w:val="StyleUnderline"/>
        </w:rPr>
        <w:t>20 years ago</w:t>
      </w:r>
      <w:r w:rsidRPr="0084232C">
        <w:rPr>
          <w:bCs/>
          <w:sz w:val="16"/>
          <w:szCs w:val="16"/>
        </w:rPr>
        <w:t xml:space="preserve"> that feels like an eternity, </w:t>
      </w:r>
      <w:r w:rsidRPr="0084232C">
        <w:rPr>
          <w:rStyle w:val="StyleUnderline"/>
        </w:rPr>
        <w:t>the United States was able to say</w:t>
      </w:r>
      <w:r w:rsidRPr="0084232C">
        <w:rPr>
          <w:bCs/>
          <w:sz w:val="16"/>
          <w:szCs w:val="16"/>
        </w:rPr>
        <w:t xml:space="preserve"> to itself and the world </w:t>
      </w:r>
      <w:r w:rsidRPr="0084232C">
        <w:rPr>
          <w:rStyle w:val="StyleUnderline"/>
        </w:rPr>
        <w:t>that it had found a uniquely potent formula for</w:t>
      </w:r>
      <w:r w:rsidRPr="0084232C">
        <w:rPr>
          <w:bCs/>
          <w:sz w:val="16"/>
          <w:szCs w:val="16"/>
        </w:rPr>
        <w:t xml:space="preserve"> how to manage </w:t>
      </w:r>
      <w:r w:rsidRPr="0084232C">
        <w:rPr>
          <w:rStyle w:val="StyleUnderline"/>
        </w:rPr>
        <w:t>democracy. It pointed to its role as a global superpower and its resilient and flourishing economy.</w:t>
      </w:r>
      <w:r w:rsidRPr="0084232C">
        <w:rPr>
          <w:bCs/>
          <w:sz w:val="16"/>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Pr>
        <w:t>those strengths were, relative to much of the world, undeniable</w:t>
      </w:r>
      <w:r w:rsidRPr="0084232C">
        <w:rPr>
          <w:bCs/>
          <w:sz w:val="16"/>
          <w:szCs w:val="16"/>
        </w:rPr>
        <w:t xml:space="preserve">. </w:t>
      </w:r>
      <w:r w:rsidRPr="000E030C">
        <w:rPr>
          <w:rStyle w:val="StyleUnderline"/>
        </w:rPr>
        <w:t>The pandemic has exposed structural fissures</w:t>
      </w:r>
      <w:r w:rsidRPr="0084232C">
        <w:rPr>
          <w:bCs/>
          <w:sz w:val="16"/>
          <w:szCs w:val="16"/>
        </w:rPr>
        <w:t xml:space="preserve"> in the United States. It has also underscored </w:t>
      </w:r>
      <w:r w:rsidRPr="0084232C">
        <w:rPr>
          <w:rStyle w:val="StyleUnderline"/>
        </w:rPr>
        <w:t xml:space="preserve">that a country whose central government is constrained </w:t>
      </w:r>
      <w:r w:rsidRPr="0084232C">
        <w:rPr>
          <w:bCs/>
          <w:sz w:val="16"/>
          <w:szCs w:val="16"/>
        </w:rPr>
        <w:t xml:space="preserve">not just by the three-branch structure of the federal government but also </w:t>
      </w:r>
      <w:r w:rsidRPr="0084232C">
        <w:rPr>
          <w:rStyle w:val="StyleUnderline"/>
        </w:rPr>
        <w:t>by substantial local and state autonomy is not</w:t>
      </w:r>
      <w:r w:rsidRPr="0084232C">
        <w:rPr>
          <w:bCs/>
          <w:sz w:val="16"/>
          <w:szCs w:val="16"/>
        </w:rPr>
        <w:t xml:space="preserve"> particularly </w:t>
      </w:r>
      <w:r w:rsidRPr="0084232C">
        <w:rPr>
          <w:rStyle w:val="StyleUnderline"/>
        </w:rPr>
        <w:t>well suited to marshaling a forceful national effort</w:t>
      </w:r>
      <w:r w:rsidRPr="0084232C">
        <w:rPr>
          <w:bCs/>
          <w:sz w:val="16"/>
          <w:szCs w:val="16"/>
        </w:rPr>
        <w:t xml:space="preserve"> that isn’t an actual war. But the tut-tutting and eye-rolling abroad about </w:t>
      </w:r>
      <w:r w:rsidRPr="0084232C">
        <w:rPr>
          <w:rStyle w:val="StyleUnderline"/>
        </w:rPr>
        <w:t>the anemic U.S. response to</w:t>
      </w:r>
      <w:r w:rsidRPr="0084232C">
        <w:rPr>
          <w:bCs/>
          <w:sz w:val="16"/>
          <w:szCs w:val="16"/>
        </w:rPr>
        <w:t xml:space="preserve"> the </w:t>
      </w:r>
      <w:r w:rsidRPr="0084232C">
        <w:rPr>
          <w:rStyle w:val="StyleUnderline"/>
        </w:rPr>
        <w:t>COVID</w:t>
      </w:r>
      <w:r w:rsidRPr="0084232C">
        <w:rPr>
          <w:bCs/>
          <w:sz w:val="16"/>
          <w:szCs w:val="16"/>
        </w:rPr>
        <w:t xml:space="preserve">-19 pandemic (“The world is taking pity on us,” went the line in one prominent column and in many other since) </w:t>
      </w:r>
      <w:r w:rsidRPr="0084232C">
        <w:rPr>
          <w:rStyle w:val="StyleUnderline"/>
        </w:rPr>
        <w:t xml:space="preserve">is simply the next iteration of a process that has been unfolding for two decades. </w:t>
      </w:r>
    </w:p>
    <w:p w14:paraId="457889CE" w14:textId="77777777" w:rsidR="004A19B1" w:rsidRPr="0084232C" w:rsidRDefault="004A19B1" w:rsidP="004A19B1">
      <w:pPr>
        <w:spacing w:line="252" w:lineRule="auto"/>
        <w:rPr>
          <w:bCs/>
          <w:sz w:val="16"/>
          <w:szCs w:val="16"/>
        </w:rPr>
      </w:pPr>
      <w:r w:rsidRPr="000E030C">
        <w:rPr>
          <w:rStyle w:val="StyleUnderline"/>
          <w:highlight w:val="green"/>
        </w:rPr>
        <w:t>The first pillar</w:t>
      </w:r>
      <w:r w:rsidRPr="0084232C">
        <w:rPr>
          <w:bCs/>
          <w:sz w:val="16"/>
          <w:szCs w:val="16"/>
        </w:rPr>
        <w:t xml:space="preserve"> of the American Century </w:t>
      </w:r>
      <w:r w:rsidRPr="000E030C">
        <w:rPr>
          <w:rStyle w:val="StyleUnderline"/>
          <w:highlight w:val="green"/>
        </w:rPr>
        <w:t>to be knocked aside was military</w:t>
      </w:r>
      <w:r w:rsidRPr="0084232C">
        <w:rPr>
          <w:bCs/>
          <w:sz w:val="16"/>
          <w:szCs w:val="16"/>
        </w:rPr>
        <w:t xml:space="preserve">. The U.S. invasion of </w:t>
      </w:r>
      <w:r w:rsidRPr="0084232C">
        <w:rPr>
          <w:rStyle w:val="StyleUnderline"/>
        </w:rPr>
        <w:t>Afghanistan</w:t>
      </w:r>
      <w:r w:rsidRPr="0084232C">
        <w:rPr>
          <w:bCs/>
          <w:sz w:val="16"/>
          <w:szCs w:val="16"/>
        </w:rPr>
        <w:t xml:space="preserve"> after 9/11 </w:t>
      </w:r>
      <w:r w:rsidRPr="0084232C">
        <w:rPr>
          <w:rStyle w:val="StyleUnderline"/>
        </w:rPr>
        <w:t>enjoyed considerable support</w:t>
      </w:r>
      <w:r w:rsidRPr="0084232C">
        <w:rPr>
          <w:bCs/>
          <w:sz w:val="16"/>
          <w:szCs w:val="16"/>
        </w:rPr>
        <w:t xml:space="preserve"> internationally as a justified response to the Taliban’s sheltering of al Qaeda and Osama bin Laden. </w:t>
      </w:r>
      <w:r w:rsidRPr="0084232C">
        <w:rPr>
          <w:rStyle w:val="StyleUnderline"/>
        </w:rPr>
        <w:t>But</w:t>
      </w:r>
      <w:r w:rsidRPr="0084232C">
        <w:rPr>
          <w:bCs/>
          <w:sz w:val="16"/>
          <w:szCs w:val="16"/>
        </w:rPr>
        <w:t xml:space="preserve"> the subsequent invasion of </w:t>
      </w:r>
      <w:r w:rsidRPr="000E030C">
        <w:rPr>
          <w:rStyle w:val="StyleUnderline"/>
          <w:highlight w:val="green"/>
        </w:rPr>
        <w:t>Iraq</w:t>
      </w:r>
      <w:r w:rsidRPr="0084232C">
        <w:rPr>
          <w:bCs/>
          <w:sz w:val="16"/>
          <w:szCs w:val="16"/>
        </w:rPr>
        <w:t xml:space="preserve"> in March 2003 </w:t>
      </w:r>
      <w:r w:rsidRPr="0084232C">
        <w:rPr>
          <w:sz w:val="16"/>
        </w:rPr>
        <w:t>with a paucity of international support followed by</w:t>
      </w:r>
      <w:r w:rsidRPr="0084232C">
        <w:t xml:space="preserve"> </w:t>
      </w:r>
      <w:r w:rsidRPr="000E030C">
        <w:rPr>
          <w:rStyle w:val="StyleUnderline"/>
          <w:highlight w:val="green"/>
        </w:rPr>
        <w:t>a bungled occupation</w:t>
      </w:r>
      <w:r w:rsidRPr="0084232C">
        <w:rPr>
          <w:rStyle w:val="StyleUnderline"/>
        </w:rPr>
        <w:t xml:space="preserve"> and</w:t>
      </w:r>
      <w:r w:rsidRPr="0084232C">
        <w:rPr>
          <w:sz w:val="16"/>
        </w:rPr>
        <w:t xml:space="preserve"> years of </w:t>
      </w:r>
      <w:r w:rsidRPr="0084232C">
        <w:rPr>
          <w:rStyle w:val="StyleUnderline"/>
        </w:rPr>
        <w:t>guerrilla war</w:t>
      </w:r>
      <w:r w:rsidRPr="0084232C">
        <w:rPr>
          <w:bCs/>
          <w:sz w:val="16"/>
          <w:szCs w:val="16"/>
        </w:rPr>
        <w:t xml:space="preserve"> against American troops </w:t>
      </w:r>
      <w:r w:rsidRPr="000E030C">
        <w:rPr>
          <w:rStyle w:val="StyleUnderline"/>
        </w:rPr>
        <w:t>evoked</w:t>
      </w:r>
      <w:r w:rsidRPr="0084232C">
        <w:rPr>
          <w:rStyle w:val="StyleUnderline"/>
        </w:rPr>
        <w:t xml:space="preserve"> the </w:t>
      </w:r>
      <w:r w:rsidRPr="000E030C">
        <w:rPr>
          <w:rStyle w:val="StyleUnderline"/>
        </w:rPr>
        <w:t>Vietnam</w:t>
      </w:r>
      <w:r w:rsidRPr="0084232C">
        <w:rPr>
          <w:rStyle w:val="StyleUnderline"/>
        </w:rPr>
        <w:t xml:space="preserve"> War. Initial misgivings were exponentially magnified by</w:t>
      </w:r>
      <w:r w:rsidRPr="0084232C">
        <w:rPr>
          <w:bCs/>
          <w:sz w:val="16"/>
          <w:szCs w:val="16"/>
        </w:rPr>
        <w:t xml:space="preserve"> revelations of American-sanctioned </w:t>
      </w:r>
      <w:r w:rsidRPr="000E030C">
        <w:rPr>
          <w:rStyle w:val="StyleUnderline"/>
          <w:highlight w:val="green"/>
        </w:rPr>
        <w:t>torture</w:t>
      </w:r>
      <w:r w:rsidRPr="0084232C">
        <w:rPr>
          <w:bCs/>
          <w:sz w:val="16"/>
          <w:szCs w:val="16"/>
        </w:rPr>
        <w:t xml:space="preserve"> in Iraq, at the </w:t>
      </w:r>
      <w:r w:rsidRPr="000E030C">
        <w:rPr>
          <w:rStyle w:val="StyleUnderline"/>
          <w:highlight w:val="green"/>
        </w:rPr>
        <w:t>Guantánamo</w:t>
      </w:r>
      <w:r w:rsidRPr="0084232C">
        <w:rPr>
          <w:rStyle w:val="StyleUnderline"/>
        </w:rPr>
        <w:t xml:space="preserve"> Bay</w:t>
      </w:r>
      <w:r w:rsidRPr="0084232C">
        <w:rPr>
          <w:bCs/>
          <w:sz w:val="16"/>
          <w:szCs w:val="16"/>
        </w:rPr>
        <w:t xml:space="preserve"> detention facility, </w:t>
      </w:r>
      <w:r w:rsidRPr="000E030C">
        <w:rPr>
          <w:rStyle w:val="StyleUnderline"/>
          <w:highlight w:val="green"/>
        </w:rPr>
        <w:t>and</w:t>
      </w:r>
      <w:r w:rsidRPr="0084232C">
        <w:rPr>
          <w:bCs/>
          <w:sz w:val="16"/>
          <w:szCs w:val="16"/>
        </w:rPr>
        <w:t xml:space="preserve"> at various sites around the world, in clear </w:t>
      </w:r>
      <w:r w:rsidRPr="000E030C">
        <w:rPr>
          <w:rStyle w:val="StyleUnderline"/>
          <w:highlight w:val="green"/>
        </w:rPr>
        <w:t xml:space="preserve">contravention of </w:t>
      </w:r>
      <w:r w:rsidRPr="000E030C">
        <w:rPr>
          <w:rStyle w:val="StyleUnderline"/>
        </w:rPr>
        <w:t xml:space="preserve">the </w:t>
      </w:r>
      <w:r w:rsidRPr="000E030C">
        <w:rPr>
          <w:rStyle w:val="StyleUnderline"/>
          <w:highlight w:val="green"/>
        </w:rPr>
        <w:t>Geneva</w:t>
      </w:r>
      <w:r w:rsidRPr="0084232C">
        <w:rPr>
          <w:rStyle w:val="StyleUnderline"/>
        </w:rPr>
        <w:t xml:space="preserve"> Conventions</w:t>
      </w:r>
      <w:r w:rsidRPr="0084232C">
        <w:rPr>
          <w:bCs/>
          <w:sz w:val="16"/>
          <w:szCs w:val="16"/>
        </w:rPr>
        <w:t xml:space="preserve"> that the United States had long defended. </w:t>
      </w:r>
      <w:r w:rsidRPr="0084232C">
        <w:rPr>
          <w:rStyle w:val="StyleUnderline"/>
        </w:rPr>
        <w:t>Add to that revelations of spying on domestic citizens</w:t>
      </w:r>
      <w:r w:rsidRPr="0084232C">
        <w:rPr>
          <w:bCs/>
          <w:sz w:val="16"/>
          <w:szCs w:val="16"/>
        </w:rPr>
        <w:t xml:space="preserve"> in the name of national security and the war on terrorism, </w:t>
      </w:r>
      <w:r w:rsidRPr="0084232C">
        <w:rPr>
          <w:rStyle w:val="StyleUnderline"/>
        </w:rPr>
        <w:t>and many of the pieties of American strength crumbled</w:t>
      </w:r>
      <w:r w:rsidRPr="0084232C">
        <w:rPr>
          <w:bCs/>
          <w:sz w:val="16"/>
          <w:szCs w:val="16"/>
        </w:rPr>
        <w:t xml:space="preserve">. </w:t>
      </w:r>
      <w:r w:rsidRPr="0084232C">
        <w:rPr>
          <w:rStyle w:val="StyleUnderline"/>
        </w:rPr>
        <w:t>The U</w:t>
      </w:r>
      <w:r w:rsidRPr="0084232C">
        <w:rPr>
          <w:sz w:val="16"/>
        </w:rPr>
        <w:t xml:space="preserve">nited </w:t>
      </w:r>
      <w:r w:rsidRPr="0084232C">
        <w:rPr>
          <w:rStyle w:val="StyleUnderline"/>
        </w:rPr>
        <w:t>S</w:t>
      </w:r>
      <w:r w:rsidRPr="0084232C">
        <w:rPr>
          <w:sz w:val="16"/>
        </w:rPr>
        <w:t xml:space="preserve">tates </w:t>
      </w:r>
      <w:r w:rsidRPr="0084232C">
        <w:rPr>
          <w:rStyle w:val="StyleUnderline"/>
        </w:rPr>
        <w:t>emerged</w:t>
      </w:r>
      <w:r w:rsidRPr="0084232C">
        <w:rPr>
          <w:bCs/>
          <w:sz w:val="16"/>
          <w:szCs w:val="16"/>
        </w:rPr>
        <w:t xml:space="preserve"> by 2008 </w:t>
      </w:r>
      <w:r w:rsidRPr="0084232C">
        <w:rPr>
          <w:rStyle w:val="StyleUnderline"/>
        </w:rPr>
        <w:t>from</w:t>
      </w:r>
      <w:r w:rsidRPr="0084232C">
        <w:rPr>
          <w:bCs/>
          <w:sz w:val="16"/>
          <w:szCs w:val="16"/>
        </w:rPr>
        <w:t xml:space="preserve"> its </w:t>
      </w:r>
      <w:r w:rsidRPr="0084232C">
        <w:rPr>
          <w:rStyle w:val="StyleUnderline"/>
        </w:rPr>
        <w:t>Iraq</w:t>
      </w:r>
      <w:r w:rsidRPr="0084232C">
        <w:rPr>
          <w:bCs/>
          <w:sz w:val="16"/>
          <w:szCs w:val="16"/>
        </w:rPr>
        <w:t xml:space="preserve"> imbroglio </w:t>
      </w:r>
      <w:r w:rsidRPr="0084232C">
        <w:rPr>
          <w:rStyle w:val="StyleUnderline"/>
        </w:rPr>
        <w:t>with its military</w:t>
      </w:r>
      <w:r w:rsidRPr="0084232C">
        <w:rPr>
          <w:bCs/>
          <w:sz w:val="16"/>
          <w:szCs w:val="16"/>
        </w:rPr>
        <w:t xml:space="preserve"> still second to none in size and capacity but with its </w:t>
      </w:r>
      <w:r w:rsidRPr="0084232C">
        <w:rPr>
          <w:rStyle w:val="StyleUnderline"/>
        </w:rPr>
        <w:t>image severely undermined</w:t>
      </w:r>
      <w:r w:rsidRPr="0084232C">
        <w:rPr>
          <w:bCs/>
          <w:sz w:val="16"/>
          <w:szCs w:val="16"/>
        </w:rPr>
        <w:t xml:space="preserve">. </w:t>
      </w:r>
    </w:p>
    <w:p w14:paraId="3C4B78F4" w14:textId="77777777" w:rsidR="004A19B1" w:rsidRPr="0084232C" w:rsidRDefault="004A19B1" w:rsidP="004A19B1">
      <w:pPr>
        <w:spacing w:line="252" w:lineRule="auto"/>
        <w:rPr>
          <w:bCs/>
          <w:sz w:val="16"/>
          <w:szCs w:val="16"/>
        </w:rPr>
      </w:pPr>
      <w:r w:rsidRPr="0084232C">
        <w:rPr>
          <w:rStyle w:val="StyleUnderline"/>
        </w:rPr>
        <w:t xml:space="preserve">The </w:t>
      </w:r>
      <w:r w:rsidRPr="000E030C">
        <w:rPr>
          <w:rStyle w:val="StyleUnderline"/>
          <w:highlight w:val="green"/>
        </w:rPr>
        <w:t>second</w:t>
      </w:r>
      <w:r w:rsidRPr="0084232C">
        <w:rPr>
          <w:bCs/>
          <w:sz w:val="16"/>
          <w:szCs w:val="16"/>
        </w:rPr>
        <w:t xml:space="preserve"> pillar </w:t>
      </w:r>
      <w:r w:rsidRPr="0084232C">
        <w:rPr>
          <w:rStyle w:val="StyleUnderline"/>
        </w:rPr>
        <w:t xml:space="preserve">to crumble </w:t>
      </w:r>
      <w:r w:rsidRPr="000E030C">
        <w:rPr>
          <w:rStyle w:val="StyleUnderline"/>
          <w:highlight w:val="green"/>
        </w:rPr>
        <w:t>was economic</w:t>
      </w:r>
      <w:r w:rsidRPr="0084232C">
        <w:rPr>
          <w:bCs/>
          <w:sz w:val="16"/>
          <w:szCs w:val="16"/>
        </w:rPr>
        <w:t xml:space="preserve">. One of </w:t>
      </w:r>
      <w:r w:rsidRPr="0084232C">
        <w:rPr>
          <w:rStyle w:val="StyleUnderline"/>
        </w:rPr>
        <w:t>the central conceits of Luce’s American Century was that the</w:t>
      </w:r>
      <w:r w:rsidRPr="0084232C">
        <w:rPr>
          <w:bCs/>
          <w:sz w:val="16"/>
          <w:szCs w:val="16"/>
        </w:rPr>
        <w:t xml:space="preserve"> unique virtues of the </w:t>
      </w:r>
      <w:r w:rsidRPr="0084232C">
        <w:rPr>
          <w:rStyle w:val="StyleUnderline"/>
        </w:rPr>
        <w:t>American economic system would</w:t>
      </w:r>
      <w:r w:rsidRPr="0084232C">
        <w:rPr>
          <w:bCs/>
          <w:sz w:val="16"/>
          <w:szCs w:val="16"/>
        </w:rPr>
        <w:t xml:space="preserve"> act as a powerful </w:t>
      </w:r>
      <w:r w:rsidRPr="0084232C">
        <w:rPr>
          <w:rStyle w:val="StyleUnderline"/>
        </w:rPr>
        <w:t>rebuke</w:t>
      </w:r>
      <w:r w:rsidRPr="0084232C">
        <w:rPr>
          <w:bCs/>
          <w:sz w:val="16"/>
          <w:szCs w:val="16"/>
        </w:rPr>
        <w:t xml:space="preserve"> of </w:t>
      </w:r>
      <w:r w:rsidRPr="0084232C">
        <w:rPr>
          <w:rStyle w:val="Emphasis"/>
        </w:rPr>
        <w:t>communism</w:t>
      </w:r>
      <w:r w:rsidRPr="0084232C">
        <w:rPr>
          <w:bCs/>
          <w:sz w:val="16"/>
          <w:szCs w:val="16"/>
        </w:rPr>
        <w:t xml:space="preserve">. And even after the fall of the Soviet Union, </w:t>
      </w:r>
      <w:r w:rsidRPr="0084232C">
        <w:rPr>
          <w:rStyle w:val="StyleUnderline"/>
        </w:rPr>
        <w:t>the flourishing American economy was a magnet for talent and innovation</w:t>
      </w:r>
      <w:r w:rsidRPr="0084232C">
        <w:rPr>
          <w:bCs/>
          <w:sz w:val="16"/>
          <w:szCs w:val="16"/>
        </w:rPr>
        <w:t xml:space="preserve">, with U.S. technology firms defining the first internet boom of the 1990s and then the next wave in the 2000s. Meanwhile, </w:t>
      </w:r>
      <w:r w:rsidRPr="0084232C">
        <w:rPr>
          <w:rStyle w:val="StyleUnderline"/>
        </w:rPr>
        <w:t>the Washington Consensus</w:t>
      </w:r>
      <w:r w:rsidRPr="0084232C">
        <w:rPr>
          <w:bCs/>
          <w:sz w:val="16"/>
          <w:szCs w:val="16"/>
        </w:rPr>
        <w:t xml:space="preserve"> that coalesced in the 1980s </w:t>
      </w:r>
      <w:r w:rsidRPr="0084232C">
        <w:rPr>
          <w:rStyle w:val="StyleUnderline"/>
        </w:rPr>
        <w:t>about how to structure free markets was the blueprint for post-1989 reconstruction</w:t>
      </w:r>
      <w:r w:rsidRPr="0084232C">
        <w:rPr>
          <w:bCs/>
          <w:sz w:val="16"/>
          <w:szCs w:val="16"/>
        </w:rPr>
        <w:t xml:space="preserve"> of Eastern Europe and Russia. </w:t>
      </w:r>
      <w:r w:rsidRPr="0084232C">
        <w:rPr>
          <w:rStyle w:val="StyleUnderline"/>
        </w:rPr>
        <w:t>It was also used</w:t>
      </w:r>
      <w:r w:rsidRPr="0084232C">
        <w:rPr>
          <w:bCs/>
          <w:sz w:val="16"/>
          <w:szCs w:val="16"/>
        </w:rPr>
        <w:t xml:space="preserve"> as a loose framework </w:t>
      </w:r>
      <w:r w:rsidRPr="0084232C">
        <w:rPr>
          <w:rStyle w:val="StyleUnderline"/>
        </w:rPr>
        <w:t>by</w:t>
      </w:r>
      <w:r w:rsidRPr="0084232C">
        <w:rPr>
          <w:bCs/>
          <w:sz w:val="16"/>
          <w:szCs w:val="16"/>
        </w:rPr>
        <w:t xml:space="preserve"> both </w:t>
      </w:r>
      <w:r w:rsidRPr="0084232C">
        <w:rPr>
          <w:rStyle w:val="StyleUnderline"/>
        </w:rPr>
        <w:t>the I</w:t>
      </w:r>
      <w:r w:rsidRPr="0084232C">
        <w:rPr>
          <w:bCs/>
          <w:sz w:val="16"/>
          <w:szCs w:val="16"/>
        </w:rPr>
        <w:t xml:space="preserve">nternational </w:t>
      </w:r>
      <w:r w:rsidRPr="0084232C">
        <w:rPr>
          <w:rStyle w:val="StyleUnderline"/>
        </w:rPr>
        <w:t>M</w:t>
      </w:r>
      <w:r w:rsidRPr="0084232C">
        <w:rPr>
          <w:bCs/>
          <w:sz w:val="16"/>
          <w:szCs w:val="16"/>
        </w:rPr>
        <w:t xml:space="preserve">onetary </w:t>
      </w:r>
      <w:r w:rsidRPr="0084232C">
        <w:rPr>
          <w:rStyle w:val="StyleUnderline"/>
        </w:rPr>
        <w:t>F</w:t>
      </w:r>
      <w:r w:rsidRPr="0084232C">
        <w:rPr>
          <w:bCs/>
          <w:sz w:val="16"/>
          <w:szCs w:val="16"/>
        </w:rPr>
        <w:t xml:space="preserve">und </w:t>
      </w:r>
      <w:r w:rsidRPr="0084232C">
        <w:rPr>
          <w:rStyle w:val="StyleUnderline"/>
        </w:rPr>
        <w:t>and the World Bank</w:t>
      </w:r>
      <w:r w:rsidRPr="0084232C">
        <w:rPr>
          <w:bCs/>
          <w:sz w:val="16"/>
          <w:szCs w:val="16"/>
        </w:rPr>
        <w:t xml:space="preserve"> in their efforts to push countries around the world to drop trade barriers, end state-run businesses, and open up their capital accounts to global flows. While some countries, especially Russia, suffered mightily from this medicine, </w:t>
      </w:r>
      <w:r w:rsidRPr="0084232C">
        <w:rPr>
          <w:rStyle w:val="StyleUnderline"/>
        </w:rPr>
        <w:t>the sheer economic power of the United States left little alternative</w:t>
      </w:r>
      <w:r w:rsidRPr="0084232C">
        <w:rPr>
          <w:bCs/>
          <w:sz w:val="16"/>
          <w:szCs w:val="16"/>
        </w:rPr>
        <w:t xml:space="preserve"> for most nations. </w:t>
      </w:r>
      <w:r w:rsidRPr="000E030C">
        <w:rPr>
          <w:rStyle w:val="StyleUnderline"/>
        </w:rPr>
        <w:t>China</w:t>
      </w:r>
      <w:r w:rsidRPr="0084232C">
        <w:rPr>
          <w:rStyle w:val="StyleUnderline"/>
        </w:rPr>
        <w:t xml:space="preserve"> was the notable exception, and its</w:t>
      </w:r>
      <w:r w:rsidRPr="0084232C">
        <w:rPr>
          <w:bCs/>
          <w:sz w:val="16"/>
          <w:szCs w:val="16"/>
        </w:rPr>
        <w:t xml:space="preserve"> size and the widespread perception that it would eventually move toward the U.S. model after joining the World Trade Organization allowed it to evolve along its own path. </w:t>
      </w:r>
      <w:r w:rsidRPr="000E030C">
        <w:rPr>
          <w:rStyle w:val="StyleUnderline"/>
          <w:highlight w:val="green"/>
        </w:rPr>
        <w:t>China’s economic success eroded American dominance</w:t>
      </w:r>
      <w:r w:rsidRPr="0084232C">
        <w:rPr>
          <w:bCs/>
          <w:sz w:val="16"/>
          <w:szCs w:val="16"/>
        </w:rPr>
        <w:t xml:space="preserve">, but </w:t>
      </w:r>
      <w:r w:rsidRPr="0084232C">
        <w:rPr>
          <w:rStyle w:val="StyleUnderline"/>
        </w:rPr>
        <w:t xml:space="preserve">it was </w:t>
      </w:r>
      <w:r w:rsidRPr="000E030C">
        <w:rPr>
          <w:rStyle w:val="StyleUnderline"/>
        </w:rPr>
        <w:t xml:space="preserve">the financial crisis of </w:t>
      </w:r>
      <w:r w:rsidRPr="000E030C">
        <w:rPr>
          <w:rStyle w:val="StyleUnderline"/>
          <w:highlight w:val="green"/>
        </w:rPr>
        <w:t>2008</w:t>
      </w:r>
      <w:r w:rsidRPr="0084232C">
        <w:rPr>
          <w:rStyle w:val="StyleUnderline"/>
        </w:rPr>
        <w:t xml:space="preserve">-2009 that </w:t>
      </w:r>
      <w:r w:rsidRPr="000E030C">
        <w:rPr>
          <w:rStyle w:val="StyleUnderline"/>
          <w:highlight w:val="green"/>
        </w:rPr>
        <w:t xml:space="preserve">truly knocked away the </w:t>
      </w:r>
      <w:r w:rsidRPr="000E030C">
        <w:rPr>
          <w:rStyle w:val="StyleUnderline"/>
        </w:rPr>
        <w:t xml:space="preserve">economic </w:t>
      </w:r>
      <w:r w:rsidRPr="000E030C">
        <w:rPr>
          <w:rStyle w:val="StyleUnderline"/>
          <w:highlight w:val="green"/>
        </w:rPr>
        <w:t>pillar</w:t>
      </w:r>
      <w:r w:rsidRPr="000E030C">
        <w:rPr>
          <w:bCs/>
          <w:sz w:val="16"/>
          <w:szCs w:val="16"/>
          <w:highlight w:val="green"/>
        </w:rPr>
        <w:t>.</w:t>
      </w:r>
      <w:r w:rsidRPr="0084232C">
        <w:rPr>
          <w:bCs/>
          <w:sz w:val="16"/>
          <w:szCs w:val="16"/>
        </w:rPr>
        <w:t xml:space="preserve"> For years, the question in investors’ minds had been: “When would the bad loans on the books of China’s state-owned banks lead to a crash in China?” It turned out that it wasn’t China’s banks that were the problem; it was </w:t>
      </w:r>
      <w:r w:rsidRPr="000E030C">
        <w:rPr>
          <w:rStyle w:val="StyleUnderline"/>
        </w:rPr>
        <w:t>banks in the United States</w:t>
      </w:r>
      <w:r w:rsidRPr="000E030C">
        <w:rPr>
          <w:bCs/>
          <w:sz w:val="16"/>
          <w:szCs w:val="16"/>
        </w:rPr>
        <w:t>.</w:t>
      </w:r>
      <w:r w:rsidRPr="0084232C">
        <w:rPr>
          <w:bCs/>
          <w:sz w:val="16"/>
          <w:szCs w:val="16"/>
        </w:rPr>
        <w:t xml:space="preserve"> And they </w:t>
      </w:r>
      <w:r w:rsidRPr="000E030C">
        <w:rPr>
          <w:rStyle w:val="StyleUnderline"/>
        </w:rPr>
        <w:t xml:space="preserve">were </w:t>
      </w:r>
      <w:r w:rsidRPr="000E030C">
        <w:rPr>
          <w:rStyle w:val="StyleUnderline"/>
          <w:highlight w:val="green"/>
        </w:rPr>
        <w:t>a contagion that went global</w:t>
      </w:r>
      <w:r w:rsidRPr="0084232C">
        <w:rPr>
          <w:bCs/>
          <w:sz w:val="16"/>
          <w:szCs w:val="16"/>
        </w:rPr>
        <w:t xml:space="preserve">. The U.S.-led financial system survived, but </w:t>
      </w:r>
      <w:r w:rsidRPr="000E030C">
        <w:rPr>
          <w:rStyle w:val="StyleUnderline"/>
          <w:highlight w:val="green"/>
        </w:rPr>
        <w:t>the economic reputation</w:t>
      </w:r>
      <w:r w:rsidRPr="0084232C">
        <w:rPr>
          <w:rStyle w:val="StyleUnderline"/>
        </w:rPr>
        <w:t xml:space="preserve"> of the United States</w:t>
      </w:r>
      <w:r w:rsidRPr="0084232C">
        <w:rPr>
          <w:bCs/>
          <w:sz w:val="16"/>
          <w:szCs w:val="16"/>
        </w:rPr>
        <w:t>—the prestige that Luce understood as a key element of its power—</w:t>
      </w:r>
      <w:r w:rsidRPr="000E030C">
        <w:rPr>
          <w:rStyle w:val="Emphasis"/>
          <w:highlight w:val="green"/>
        </w:rPr>
        <w:t>was devastated</w:t>
      </w:r>
      <w:r w:rsidRPr="000E030C">
        <w:rPr>
          <w:bCs/>
          <w:sz w:val="16"/>
          <w:szCs w:val="16"/>
          <w:highlight w:val="green"/>
        </w:rPr>
        <w:t>.</w:t>
      </w:r>
      <w:r w:rsidRPr="0084232C">
        <w:rPr>
          <w:bCs/>
          <w:sz w:val="16"/>
          <w:szCs w:val="16"/>
        </w:rPr>
        <w:t xml:space="preserve"> </w:t>
      </w:r>
    </w:p>
    <w:p w14:paraId="366C0FAB" w14:textId="77777777" w:rsidR="004A19B1" w:rsidRPr="0084232C" w:rsidRDefault="004A19B1" w:rsidP="004A19B1">
      <w:pPr>
        <w:spacing w:line="252" w:lineRule="auto"/>
        <w:rPr>
          <w:bCs/>
          <w:sz w:val="16"/>
          <w:szCs w:val="16"/>
        </w:rPr>
      </w:pPr>
      <w:r w:rsidRPr="000E030C">
        <w:rPr>
          <w:rStyle w:val="StyleUnderline"/>
          <w:highlight w:val="green"/>
        </w:rPr>
        <w:t>The final pillar</w:t>
      </w:r>
      <w:r w:rsidRPr="0084232C">
        <w:rPr>
          <w:rStyle w:val="StyleUnderline"/>
        </w:rPr>
        <w:t xml:space="preserve"> was </w:t>
      </w:r>
      <w:r w:rsidRPr="000E030C">
        <w:rPr>
          <w:rStyle w:val="StyleUnderline"/>
          <w:highlight w:val="green"/>
        </w:rPr>
        <w:t>democracy</w:t>
      </w:r>
      <w:r w:rsidRPr="0084232C">
        <w:rPr>
          <w:bCs/>
          <w:sz w:val="16"/>
          <w:szCs w:val="16"/>
        </w:rPr>
        <w:t xml:space="preserve">. For decades, </w:t>
      </w:r>
      <w:r w:rsidRPr="0084232C">
        <w:rPr>
          <w:rStyle w:val="StyleUnderline"/>
        </w:rPr>
        <w:t>the United States could boast that it was the oldest and most established democracy</w:t>
      </w:r>
      <w:r w:rsidRPr="0084232C">
        <w:rPr>
          <w:bCs/>
          <w:sz w:val="16"/>
          <w:szCs w:val="16"/>
        </w:rPr>
        <w:t xml:space="preserve"> in the world, with a singular system for preserving individual freedoms and harnessing collective energies. </w:t>
      </w:r>
      <w:r w:rsidRPr="0084232C">
        <w:rPr>
          <w:rStyle w:val="StyleUnderline"/>
        </w:rPr>
        <w:t>It</w:t>
      </w:r>
      <w:r w:rsidRPr="0084232C">
        <w:rPr>
          <w:bCs/>
          <w:sz w:val="16"/>
          <w:szCs w:val="16"/>
        </w:rPr>
        <w:t xml:space="preserve"> routinely </w:t>
      </w:r>
      <w:r w:rsidRPr="0084232C">
        <w:rPr>
          <w:rStyle w:val="StyleUnderline"/>
        </w:rPr>
        <w:t>nudged and</w:t>
      </w:r>
      <w:r w:rsidRPr="0084232C">
        <w:rPr>
          <w:bCs/>
          <w:sz w:val="16"/>
          <w:szCs w:val="16"/>
        </w:rPr>
        <w:t xml:space="preserve"> sometimes </w:t>
      </w:r>
      <w:r w:rsidRPr="0084232C">
        <w:rPr>
          <w:rStyle w:val="StyleUnderline"/>
        </w:rPr>
        <w:t>coerced allies and adversaries to open up and democratize.</w:t>
      </w:r>
      <w:r w:rsidRPr="0084232C">
        <w:rPr>
          <w:bCs/>
          <w:sz w:val="16"/>
          <w:szCs w:val="16"/>
        </w:rPr>
        <w:t xml:space="preserve"> That in no way precluded dealing with dictators, but </w:t>
      </w:r>
      <w:r w:rsidRPr="000E030C">
        <w:rPr>
          <w:rStyle w:val="StyleUnderline"/>
        </w:rPr>
        <w:t xml:space="preserve">the presumption was that democracy was the best bulwark against </w:t>
      </w:r>
      <w:r w:rsidRPr="00107811">
        <w:rPr>
          <w:rStyle w:val="StyleUnderline"/>
        </w:rPr>
        <w:t>autocracy</w:t>
      </w:r>
      <w:r w:rsidRPr="0084232C">
        <w:rPr>
          <w:rStyle w:val="StyleUnderline"/>
        </w:rPr>
        <w:t xml:space="preserve"> and the best path to affluence.</w:t>
      </w:r>
      <w:r w:rsidRPr="0084232C">
        <w:rPr>
          <w:bCs/>
          <w:sz w:val="16"/>
          <w:szCs w:val="16"/>
        </w:rPr>
        <w:t xml:space="preserve"> The United States, whatever its flaws, got democracy about as right as anyone. It was never quite the “strongest democracy” according to those who measured such things: The Scandinavian countries led there. But </w:t>
      </w:r>
      <w:r w:rsidRPr="0084232C">
        <w:rPr>
          <w:rStyle w:val="StyleUnderline"/>
        </w:rPr>
        <w:t>it was undoubtedly the strongest of the large and dynamic democracies</w:t>
      </w:r>
      <w:r w:rsidRPr="0084232C">
        <w:rPr>
          <w:bCs/>
          <w:sz w:val="16"/>
          <w:szCs w:val="16"/>
        </w:rPr>
        <w:t xml:space="preserve">, which combined with its other two pillars created the American Century. </w:t>
      </w:r>
      <w:r w:rsidRPr="0084232C">
        <w:rPr>
          <w:rStyle w:val="StyleUnderline"/>
        </w:rPr>
        <w:t>Then</w:t>
      </w:r>
      <w:r w:rsidRPr="0084232C">
        <w:rPr>
          <w:bCs/>
          <w:sz w:val="16"/>
          <w:szCs w:val="16"/>
        </w:rPr>
        <w:t xml:space="preserve"> Donald </w:t>
      </w:r>
      <w:r w:rsidRPr="000E030C">
        <w:rPr>
          <w:rStyle w:val="StyleUnderline"/>
        </w:rPr>
        <w:t>Trump was elected</w:t>
      </w:r>
      <w:r w:rsidRPr="0084232C">
        <w:rPr>
          <w:bCs/>
          <w:sz w:val="16"/>
          <w:szCs w:val="16"/>
        </w:rPr>
        <w:t xml:space="preserve"> president. </w:t>
      </w:r>
      <w:r w:rsidRPr="0084232C">
        <w:rPr>
          <w:rStyle w:val="StyleUnderline"/>
        </w:rPr>
        <w:t>Already</w:t>
      </w:r>
      <w:r w:rsidRPr="0084232C">
        <w:rPr>
          <w:bCs/>
          <w:sz w:val="16"/>
          <w:szCs w:val="16"/>
        </w:rPr>
        <w:t xml:space="preserve"> by 2016, American </w:t>
      </w:r>
      <w:r w:rsidRPr="000E030C">
        <w:rPr>
          <w:rStyle w:val="StyleUnderline"/>
        </w:rPr>
        <w:t>democracy was showing signs of strain</w:t>
      </w:r>
      <w:r w:rsidRPr="0084232C">
        <w:rPr>
          <w:bCs/>
          <w:sz w:val="16"/>
          <w:szCs w:val="16"/>
        </w:rPr>
        <w:t xml:space="preserve">. Public </w:t>
      </w:r>
      <w:r w:rsidRPr="0084232C">
        <w:rPr>
          <w:rStyle w:val="StyleUnderline"/>
        </w:rPr>
        <w:t>faith and participation</w:t>
      </w:r>
      <w:r w:rsidRPr="0084232C">
        <w:rPr>
          <w:bCs/>
          <w:sz w:val="16"/>
          <w:szCs w:val="16"/>
        </w:rPr>
        <w:t xml:space="preserve"> in government </w:t>
      </w:r>
      <w:r w:rsidRPr="0084232C">
        <w:rPr>
          <w:rStyle w:val="StyleUnderline"/>
        </w:rPr>
        <w:t>had so declined as to put the system on notice</w:t>
      </w:r>
      <w:r w:rsidRPr="0084232C">
        <w:rPr>
          <w:bCs/>
          <w:sz w:val="16"/>
          <w:szCs w:val="16"/>
        </w:rPr>
        <w:t xml:space="preserve">. </w:t>
      </w:r>
      <w:r w:rsidRPr="0084232C">
        <w:rPr>
          <w:rStyle w:val="StyleUnderline"/>
        </w:rPr>
        <w:t>But</w:t>
      </w:r>
      <w:r w:rsidRPr="0084232C">
        <w:rPr>
          <w:bCs/>
          <w:sz w:val="16"/>
          <w:szCs w:val="16"/>
        </w:rPr>
        <w:t xml:space="preserve"> the election of </w:t>
      </w:r>
      <w:r w:rsidRPr="000E030C">
        <w:rPr>
          <w:rStyle w:val="StyleUnderline"/>
          <w:highlight w:val="green"/>
        </w:rPr>
        <w:t>Trump</w:t>
      </w:r>
      <w:r w:rsidRPr="0084232C">
        <w:rPr>
          <w:bCs/>
          <w:sz w:val="16"/>
          <w:szCs w:val="16"/>
        </w:rPr>
        <w:t xml:space="preserve"> severely </w:t>
      </w:r>
      <w:r w:rsidRPr="000E030C">
        <w:rPr>
          <w:rStyle w:val="StyleUnderline"/>
          <w:highlight w:val="green"/>
        </w:rPr>
        <w:t>eroded the ability of Americans to say</w:t>
      </w:r>
      <w:r w:rsidRPr="0084232C">
        <w:rPr>
          <w:bCs/>
          <w:sz w:val="16"/>
          <w:szCs w:val="16"/>
        </w:rPr>
        <w:t xml:space="preserve"> either to themselves or to the world </w:t>
      </w:r>
      <w:r w:rsidRPr="0084232C">
        <w:rPr>
          <w:rStyle w:val="StyleUnderline"/>
        </w:rPr>
        <w:t xml:space="preserve">that </w:t>
      </w:r>
      <w:r w:rsidRPr="000E030C">
        <w:rPr>
          <w:rStyle w:val="StyleUnderline"/>
          <w:highlight w:val="green"/>
        </w:rPr>
        <w:t>their process was</w:t>
      </w:r>
      <w:r w:rsidRPr="0084232C">
        <w:rPr>
          <w:rStyle w:val="StyleUnderline"/>
        </w:rPr>
        <w:t xml:space="preserve"> uniquely </w:t>
      </w:r>
      <w:r w:rsidRPr="000E030C">
        <w:rPr>
          <w:rStyle w:val="StyleUnderline"/>
          <w:highlight w:val="green"/>
        </w:rPr>
        <w:t>able to withstand</w:t>
      </w:r>
      <w:r w:rsidRPr="0084232C">
        <w:rPr>
          <w:bCs/>
          <w:sz w:val="16"/>
          <w:szCs w:val="16"/>
        </w:rPr>
        <w:t xml:space="preserve"> the pressures of </w:t>
      </w:r>
      <w:r w:rsidRPr="000E030C">
        <w:rPr>
          <w:rStyle w:val="Emphasis"/>
          <w:highlight w:val="green"/>
        </w:rPr>
        <w:t>populism</w:t>
      </w:r>
      <w:r w:rsidRPr="000E030C">
        <w:rPr>
          <w:rStyle w:val="StyleUnderline"/>
          <w:highlight w:val="green"/>
        </w:rPr>
        <w:t xml:space="preserve"> and</w:t>
      </w:r>
      <w:r w:rsidRPr="000E030C">
        <w:rPr>
          <w:bCs/>
          <w:sz w:val="16"/>
          <w:szCs w:val="16"/>
          <w:highlight w:val="green"/>
        </w:rPr>
        <w:t xml:space="preserve"> </w:t>
      </w:r>
      <w:r w:rsidRPr="000E030C">
        <w:rPr>
          <w:bCs/>
          <w:sz w:val="16"/>
          <w:szCs w:val="16"/>
        </w:rPr>
        <w:t>nascent</w:t>
      </w:r>
      <w:r w:rsidRPr="0084232C">
        <w:rPr>
          <w:bCs/>
          <w:sz w:val="16"/>
          <w:szCs w:val="16"/>
        </w:rPr>
        <w:t xml:space="preserve"> </w:t>
      </w:r>
      <w:r w:rsidRPr="000E030C">
        <w:rPr>
          <w:rStyle w:val="Emphasis"/>
          <w:highlight w:val="green"/>
        </w:rPr>
        <w:t>authoritarianism</w:t>
      </w:r>
      <w:r w:rsidRPr="0084232C">
        <w:rPr>
          <w:bCs/>
          <w:sz w:val="16"/>
          <w:szCs w:val="16"/>
        </w:rPr>
        <w:t xml:space="preserve"> that Americans for decades had preached against. Arguably, Trump has done much less damage than his many critics aver, and that may indeed reflect a domestic system of checks and balances that makes it devilishly difficult for any one president to commit major abuses of power. </w:t>
      </w:r>
      <w:r w:rsidRPr="0084232C">
        <w:rPr>
          <w:rStyle w:val="StyleUnderline"/>
        </w:rPr>
        <w:t xml:space="preserve">But the strength of American </w:t>
      </w:r>
      <w:r w:rsidRPr="000E030C">
        <w:rPr>
          <w:rStyle w:val="StyleUnderline"/>
          <w:highlight w:val="green"/>
        </w:rPr>
        <w:t>democracy</w:t>
      </w:r>
      <w:r w:rsidRPr="0084232C">
        <w:rPr>
          <w:bCs/>
          <w:sz w:val="16"/>
          <w:szCs w:val="16"/>
        </w:rPr>
        <w:t xml:space="preserve"> in the world </w:t>
      </w:r>
      <w:r w:rsidRPr="000E030C">
        <w:rPr>
          <w:rStyle w:val="StyleUnderline"/>
          <w:highlight w:val="green"/>
        </w:rPr>
        <w:t>was</w:t>
      </w:r>
      <w:r w:rsidRPr="0084232C">
        <w:rPr>
          <w:rStyle w:val="StyleUnderline"/>
        </w:rPr>
        <w:t xml:space="preserve"> also as a symbol and </w:t>
      </w:r>
      <w:r w:rsidRPr="000E030C">
        <w:rPr>
          <w:rStyle w:val="StyleUnderline"/>
          <w:highlight w:val="green"/>
        </w:rPr>
        <w:t>a beacon</w:t>
      </w:r>
      <w:r w:rsidRPr="0084232C">
        <w:rPr>
          <w:bCs/>
          <w:sz w:val="16"/>
          <w:szCs w:val="16"/>
        </w:rPr>
        <w:t xml:space="preserve">, one </w:t>
      </w:r>
      <w:r w:rsidRPr="0084232C">
        <w:rPr>
          <w:rStyle w:val="StyleUnderline"/>
        </w:rPr>
        <w:t>that drew immigrants and talent</w:t>
      </w:r>
      <w:r w:rsidRPr="0084232C">
        <w:rPr>
          <w:bCs/>
          <w:sz w:val="16"/>
          <w:szCs w:val="16"/>
        </w:rPr>
        <w:t xml:space="preserve"> because of the opportunities that the United States offered and nurtured. On that score, the </w:t>
      </w:r>
      <w:r w:rsidRPr="000E030C">
        <w:rPr>
          <w:rStyle w:val="StyleUnderline"/>
          <w:highlight w:val="green"/>
        </w:rPr>
        <w:t>Trump</w:t>
      </w:r>
      <w:r w:rsidRPr="0084232C">
        <w:rPr>
          <w:bCs/>
          <w:sz w:val="16"/>
          <w:szCs w:val="16"/>
        </w:rPr>
        <w:t xml:space="preserve"> administration dramatically </w:t>
      </w:r>
      <w:r w:rsidRPr="000E030C">
        <w:rPr>
          <w:rStyle w:val="StyleUnderline"/>
          <w:highlight w:val="green"/>
        </w:rPr>
        <w:t>eroded the U</w:t>
      </w:r>
      <w:r w:rsidRPr="0084232C">
        <w:rPr>
          <w:rStyle w:val="StyleUnderline"/>
        </w:rPr>
        <w:t xml:space="preserve">nited </w:t>
      </w:r>
      <w:r w:rsidRPr="000E030C">
        <w:rPr>
          <w:rStyle w:val="StyleUnderline"/>
          <w:highlight w:val="green"/>
        </w:rPr>
        <w:t>S</w:t>
      </w:r>
      <w:r w:rsidRPr="0084232C">
        <w:rPr>
          <w:rStyle w:val="StyleUnderline"/>
        </w:rPr>
        <w:t xml:space="preserve">tates’ </w:t>
      </w:r>
      <w:r w:rsidRPr="000E030C">
        <w:rPr>
          <w:rStyle w:val="StyleUnderline"/>
          <w:highlight w:val="green"/>
        </w:rPr>
        <w:t>global standing</w:t>
      </w:r>
      <w:r w:rsidRPr="0084232C">
        <w:rPr>
          <w:bCs/>
          <w:sz w:val="16"/>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0E030C">
        <w:rPr>
          <w:rStyle w:val="Emphasis"/>
          <w:highlight w:val="green"/>
        </w:rPr>
        <w:t>then came the pandemic</w:t>
      </w:r>
      <w:r w:rsidRPr="0084232C">
        <w:rPr>
          <w:bCs/>
          <w:sz w:val="16"/>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84232C">
        <w:rPr>
          <w:rStyle w:val="StyleUnderline"/>
        </w:rPr>
        <w:t xml:space="preserve">what may be American strengths in other contexts are in this moment a panoply of weaknesses: </w:t>
      </w:r>
      <w:r w:rsidRPr="000E030C">
        <w:rPr>
          <w:rStyle w:val="StyleUnderline"/>
          <w:highlight w:val="green"/>
        </w:rPr>
        <w:t>decentralized</w:t>
      </w:r>
      <w:r w:rsidRPr="0084232C">
        <w:rPr>
          <w:bCs/>
          <w:sz w:val="16"/>
          <w:szCs w:val="16"/>
        </w:rPr>
        <w:t xml:space="preserve"> domestic </w:t>
      </w:r>
      <w:r w:rsidRPr="000E030C">
        <w:rPr>
          <w:rStyle w:val="StyleUnderline"/>
          <w:highlight w:val="green"/>
        </w:rPr>
        <w:t>governance</w:t>
      </w:r>
      <w:r w:rsidRPr="0084232C">
        <w:rPr>
          <w:rStyle w:val="StyleUnderline"/>
        </w:rPr>
        <w:t xml:space="preserve">, highly </w:t>
      </w:r>
      <w:r w:rsidRPr="000E030C">
        <w:rPr>
          <w:rStyle w:val="StyleUnderline"/>
          <w:highlight w:val="green"/>
        </w:rPr>
        <w:t>contested politics</w:t>
      </w:r>
      <w:r w:rsidRPr="0084232C">
        <w:rPr>
          <w:rStyle w:val="StyleUnderline"/>
        </w:rPr>
        <w:t>, and immense cultural variations</w:t>
      </w:r>
      <w:r w:rsidRPr="0084232C">
        <w:rPr>
          <w:bCs/>
          <w:sz w:val="16"/>
          <w:szCs w:val="16"/>
        </w:rPr>
        <w:t xml:space="preserve"> across states and regions. </w:t>
      </w:r>
      <w:r w:rsidRPr="0084232C">
        <w:rPr>
          <w:rStyle w:val="StyleUnderline"/>
        </w:rPr>
        <w:t>All of those inoculate Americans against autocracy</w:t>
      </w:r>
      <w:r w:rsidRPr="0084232C">
        <w:rPr>
          <w:bCs/>
          <w:sz w:val="16"/>
          <w:szCs w:val="16"/>
        </w:rPr>
        <w:t xml:space="preserve"> and government overreach </w:t>
      </w:r>
      <w:r w:rsidRPr="0084232C">
        <w:rPr>
          <w:rStyle w:val="StyleUnderline"/>
        </w:rPr>
        <w:t xml:space="preserve">but </w:t>
      </w:r>
      <w:r w:rsidRPr="000E030C">
        <w:rPr>
          <w:rStyle w:val="StyleUnderline"/>
          <w:highlight w:val="green"/>
        </w:rPr>
        <w:t>leave the country vulnerable to national crises</w:t>
      </w:r>
      <w:r w:rsidRPr="0084232C">
        <w:rPr>
          <w:rStyle w:val="StyleUnderline"/>
        </w:rPr>
        <w:t xml:space="preserve"> that require a unified response</w:t>
      </w:r>
      <w:r w:rsidRPr="0084232C">
        <w:rPr>
          <w:bCs/>
          <w:sz w:val="16"/>
          <w:szCs w:val="16"/>
        </w:rPr>
        <w:t xml:space="preserve">. Coming in the midst of the Trump administration, </w:t>
      </w:r>
      <w:r w:rsidRPr="0084232C">
        <w:rPr>
          <w:rStyle w:val="StyleUnderline"/>
        </w:rPr>
        <w:t>the American pandemic response has utterly crushed the image of the United States</w:t>
      </w:r>
      <w:r w:rsidRPr="0084232C">
        <w:rPr>
          <w:bCs/>
          <w:sz w:val="16"/>
          <w:szCs w:val="16"/>
        </w:rPr>
        <w:t xml:space="preserve"> as an ambassador for good governance and democracy—</w:t>
      </w:r>
      <w:r w:rsidRPr="0084232C">
        <w:rPr>
          <w:rStyle w:val="StyleUnderline"/>
        </w:rPr>
        <w:t>and with it, the last pillar of the American Century</w:t>
      </w:r>
      <w:r w:rsidRPr="0084232C">
        <w:rPr>
          <w:bCs/>
          <w:sz w:val="16"/>
          <w:szCs w:val="16"/>
        </w:rPr>
        <w:t xml:space="preserve">. </w:t>
      </w:r>
    </w:p>
    <w:p w14:paraId="6AA1E398" w14:textId="77777777" w:rsidR="004A19B1" w:rsidRDefault="004A19B1" w:rsidP="004A19B1">
      <w:pPr>
        <w:spacing w:line="252" w:lineRule="auto"/>
        <w:rPr>
          <w:rStyle w:val="Emphasis"/>
        </w:rPr>
      </w:pPr>
      <w:r w:rsidRPr="0084232C">
        <w:rPr>
          <w:bCs/>
          <w:sz w:val="16"/>
          <w:szCs w:val="16"/>
        </w:rPr>
        <w:t xml:space="preserve">Many in both the United States and throughout the world may believe that the end of the American </w:t>
      </w:r>
      <w:r w:rsidRPr="00442B0B">
        <w:rPr>
          <w:bCs/>
          <w:sz w:val="16"/>
          <w:szCs w:val="16"/>
        </w:rPr>
        <w:t xml:space="preserve">Century is tragic, but </w:t>
      </w:r>
      <w:r w:rsidRPr="00442B0B">
        <w:rPr>
          <w:rStyle w:val="StyleUnderline"/>
        </w:rPr>
        <w:t>the dawn of the Anti-American Century holds the promise of better times for the globe and the opportunity for Americans to finally confront their country’s structural problems</w:t>
      </w:r>
      <w:r w:rsidRPr="00442B0B">
        <w:rPr>
          <w:bCs/>
          <w:sz w:val="16"/>
          <w:szCs w:val="16"/>
        </w:rPr>
        <w:t>. After all, unless one believes that the United States</w:t>
      </w:r>
      <w:r w:rsidRPr="0084232C">
        <w:rPr>
          <w:bCs/>
          <w:sz w:val="16"/>
          <w:szCs w:val="16"/>
        </w:rPr>
        <w:t xml:space="preserve"> has a monopoly on the desire for peace, individual rights, and prosperity, 7.8 billion people and nearly 200 nations large and small are just as capable as Americans of acting in those collective interests. </w:t>
      </w:r>
      <w:r w:rsidRPr="0084232C">
        <w:rPr>
          <w:rStyle w:val="StyleUnderline"/>
        </w:rPr>
        <w:t>To believe otherwise is to hold that the only formula for</w:t>
      </w:r>
      <w:r w:rsidRPr="0084232C">
        <w:rPr>
          <w:bCs/>
          <w:sz w:val="16"/>
          <w:szCs w:val="16"/>
        </w:rPr>
        <w:t xml:space="preserve"> international </w:t>
      </w:r>
      <w:r w:rsidRPr="0084232C">
        <w:rPr>
          <w:rStyle w:val="StyleUnderline"/>
        </w:rPr>
        <w:t>stability and prosperity is an endless continuation</w:t>
      </w:r>
      <w:r w:rsidRPr="0084232C">
        <w:rPr>
          <w:bCs/>
          <w:sz w:val="16"/>
          <w:szCs w:val="16"/>
        </w:rPr>
        <w:t xml:space="preserve"> of the American Century. </w:t>
      </w:r>
      <w:r w:rsidRPr="0084232C">
        <w:rPr>
          <w:rStyle w:val="StyleUnderline"/>
        </w:rPr>
        <w:t>That inevitably leads to the question of China</w:t>
      </w:r>
      <w:r w:rsidRPr="0084232C">
        <w:rPr>
          <w:bCs/>
          <w:sz w:val="16"/>
          <w:szCs w:val="16"/>
        </w:rPr>
        <w:t xml:space="preserve"> and its status as an emerging global power, especially as the United States retreats or is forced to. </w:t>
      </w:r>
      <w:r w:rsidRPr="0084232C">
        <w:rPr>
          <w:rStyle w:val="StyleUnderline"/>
        </w:rPr>
        <w:t>True, China defines rights differently</w:t>
      </w:r>
      <w:r w:rsidRPr="0084232C">
        <w:rPr>
          <w:bCs/>
          <w:sz w:val="16"/>
          <w:szCs w:val="16"/>
        </w:rPr>
        <w:t xml:space="preserve"> than the United States, </w:t>
      </w:r>
      <w:r w:rsidRPr="0084232C">
        <w:rPr>
          <w:rStyle w:val="StyleUnderline"/>
        </w:rPr>
        <w:t>and many outside of China may not find that template</w:t>
      </w:r>
      <w:r w:rsidRPr="0084232C">
        <w:rPr>
          <w:bCs/>
          <w:sz w:val="16"/>
          <w:szCs w:val="16"/>
        </w:rPr>
        <w:t xml:space="preserve"> an </w:t>
      </w:r>
      <w:r w:rsidRPr="0084232C">
        <w:rPr>
          <w:rStyle w:val="Emphasis"/>
        </w:rPr>
        <w:t>appealing</w:t>
      </w:r>
      <w:r w:rsidRPr="0084232C">
        <w:rPr>
          <w:bCs/>
          <w:sz w:val="16"/>
          <w:szCs w:val="16"/>
        </w:rPr>
        <w:t xml:space="preserve"> one. </w:t>
      </w:r>
      <w:r w:rsidRPr="0084232C">
        <w:rPr>
          <w:rStyle w:val="StyleUnderline"/>
        </w:rPr>
        <w:t>But the Chinese template remains</w:t>
      </w:r>
      <w:r w:rsidRPr="0084232C">
        <w:rPr>
          <w:bCs/>
          <w:sz w:val="16"/>
          <w:szCs w:val="16"/>
        </w:rPr>
        <w:t xml:space="preserve"> a </w:t>
      </w:r>
      <w:r w:rsidRPr="000E030C">
        <w:rPr>
          <w:rStyle w:val="StyleUnderline"/>
          <w:highlight w:val="green"/>
        </w:rPr>
        <w:t>Chinese</w:t>
      </w:r>
      <w:r w:rsidRPr="0084232C">
        <w:rPr>
          <w:bCs/>
          <w:sz w:val="16"/>
          <w:szCs w:val="16"/>
        </w:rPr>
        <w:t xml:space="preserve"> one, </w:t>
      </w:r>
      <w:r w:rsidRPr="0084232C">
        <w:rPr>
          <w:rStyle w:val="StyleUnderline"/>
        </w:rPr>
        <w:t xml:space="preserve">propagated by a </w:t>
      </w:r>
      <w:r w:rsidRPr="000E030C">
        <w:rPr>
          <w:rStyle w:val="StyleUnderline"/>
          <w:highlight w:val="green"/>
        </w:rPr>
        <w:t>government</w:t>
      </w:r>
      <w:r w:rsidRPr="0084232C">
        <w:rPr>
          <w:rStyle w:val="StyleUnderline"/>
        </w:rPr>
        <w:t xml:space="preserve"> that </w:t>
      </w:r>
      <w:r w:rsidRPr="000E030C">
        <w:rPr>
          <w:rStyle w:val="StyleUnderline"/>
          <w:highlight w:val="green"/>
        </w:rPr>
        <w:t>seems</w:t>
      </w:r>
      <w:r w:rsidRPr="0084232C">
        <w:rPr>
          <w:rStyle w:val="StyleUnderline"/>
        </w:rPr>
        <w:t xml:space="preserve"> quite </w:t>
      </w:r>
      <w:r w:rsidRPr="000E030C">
        <w:rPr>
          <w:rStyle w:val="StyleUnderline"/>
          <w:highlight w:val="green"/>
        </w:rPr>
        <w:t>interested in keeping</w:t>
      </w:r>
      <w:r w:rsidRPr="0084232C">
        <w:rPr>
          <w:rStyle w:val="StyleUnderline"/>
        </w:rPr>
        <w:t xml:space="preserve"> the </w:t>
      </w:r>
      <w:r w:rsidRPr="000E030C">
        <w:rPr>
          <w:rStyle w:val="StyleUnderline"/>
          <w:highlight w:val="green"/>
        </w:rPr>
        <w:t>global peace</w:t>
      </w:r>
      <w:r w:rsidRPr="000E030C">
        <w:rPr>
          <w:bCs/>
          <w:sz w:val="16"/>
          <w:szCs w:val="16"/>
          <w:highlight w:val="green"/>
        </w:rPr>
        <w:t xml:space="preserve"> </w:t>
      </w:r>
      <w:r w:rsidRPr="000E030C">
        <w:rPr>
          <w:bCs/>
          <w:sz w:val="16"/>
          <w:szCs w:val="16"/>
        </w:rPr>
        <w:t>even</w:t>
      </w:r>
      <w:r w:rsidRPr="0084232C">
        <w:rPr>
          <w:bCs/>
          <w:sz w:val="16"/>
          <w:szCs w:val="16"/>
        </w:rPr>
        <w:t xml:space="preserve"> while asserting its power. And whatever one thinks of China’s future, it remains true that </w:t>
      </w:r>
      <w:r w:rsidRPr="0084232C">
        <w:rPr>
          <w:rStyle w:val="StyleUnderline"/>
        </w:rPr>
        <w:t>you’d have to think that the United States is somehow</w:t>
      </w:r>
      <w:r w:rsidRPr="0084232C">
        <w:rPr>
          <w:bCs/>
          <w:sz w:val="16"/>
          <w:szCs w:val="16"/>
        </w:rPr>
        <w:t xml:space="preserve"> a </w:t>
      </w:r>
      <w:r w:rsidRPr="0084232C">
        <w:rPr>
          <w:rStyle w:val="StyleUnderline"/>
        </w:rPr>
        <w:t>freakish and exceptional</w:t>
      </w:r>
      <w:r w:rsidRPr="0084232C">
        <w:rPr>
          <w:bCs/>
          <w:sz w:val="16"/>
          <w:szCs w:val="16"/>
        </w:rPr>
        <w:t xml:space="preserve"> nation </w:t>
      </w:r>
      <w:r w:rsidRPr="0084232C">
        <w:rPr>
          <w:rStyle w:val="StyleUnderline"/>
        </w:rPr>
        <w:t xml:space="preserve">alone committed to peace and </w:t>
      </w:r>
      <w:r w:rsidRPr="009762CE">
        <w:rPr>
          <w:rStyle w:val="StyleUnderline"/>
        </w:rPr>
        <w:t>prosperity to believe firmly that the end of the American Century spells a backward step</w:t>
      </w:r>
      <w:r w:rsidRPr="009762CE">
        <w:rPr>
          <w:bCs/>
          <w:sz w:val="16"/>
          <w:szCs w:val="16"/>
        </w:rPr>
        <w:t xml:space="preserve"> for humanity. As for the United State </w:t>
      </w:r>
      <w:r w:rsidRPr="009762CE">
        <w:rPr>
          <w:rStyle w:val="StyleUnderline"/>
        </w:rPr>
        <w:t>domestically, decades of global preeminence have not done Americans well at home</w:t>
      </w:r>
      <w:r w:rsidRPr="009762CE">
        <w:rPr>
          <w:bCs/>
          <w:sz w:val="16"/>
          <w:szCs w:val="16"/>
        </w:rPr>
        <w:t xml:space="preserve"> in recent years. </w:t>
      </w:r>
      <w:r w:rsidRPr="009762CE">
        <w:rPr>
          <w:rStyle w:val="StyleUnderline"/>
        </w:rPr>
        <w:t>Standards of living have stagnated and not kept pace with</w:t>
      </w:r>
      <w:r w:rsidRPr="009762CE">
        <w:rPr>
          <w:bCs/>
          <w:sz w:val="16"/>
          <w:szCs w:val="16"/>
        </w:rPr>
        <w:t xml:space="preserve"> those in numerous </w:t>
      </w:r>
      <w:r w:rsidRPr="009762CE">
        <w:rPr>
          <w:rStyle w:val="StyleUnderline"/>
        </w:rPr>
        <w:t>other countries. Racism persists</w:t>
      </w:r>
      <w:r w:rsidRPr="009762CE">
        <w:rPr>
          <w:bCs/>
          <w:sz w:val="16"/>
          <w:szCs w:val="16"/>
        </w:rPr>
        <w:t>. None of the countries that have excelled at education</w:t>
      </w:r>
      <w:r w:rsidRPr="0084232C">
        <w:rPr>
          <w:bCs/>
          <w:sz w:val="16"/>
          <w:szCs w:val="16"/>
        </w:rPr>
        <w:t xml:space="preserve">, health care, and standards of living are as large or complicated as the United States, but </w:t>
      </w:r>
      <w:r w:rsidRPr="0084232C">
        <w:rPr>
          <w:rStyle w:val="StyleUnderline"/>
        </w:rPr>
        <w:t>even by its own standards, the country has fallen short</w:t>
      </w:r>
      <w:r w:rsidRPr="0084232C">
        <w:rPr>
          <w:bCs/>
          <w:sz w:val="16"/>
          <w:szCs w:val="16"/>
        </w:rPr>
        <w:t xml:space="preserve"> of what it once achieved. </w:t>
      </w:r>
      <w:r w:rsidRPr="0084232C">
        <w:rPr>
          <w:rStyle w:val="StyleUnderline"/>
        </w:rPr>
        <w:t>It spends massively</w:t>
      </w:r>
      <w:r w:rsidRPr="0084232C">
        <w:rPr>
          <w:bCs/>
          <w:sz w:val="16"/>
          <w:szCs w:val="16"/>
        </w:rPr>
        <w:t xml:space="preserve"> on education, infrastructure, poverty alleviation, health care, and defense—</w:t>
      </w:r>
      <w:r w:rsidRPr="0084232C">
        <w:rPr>
          <w:rStyle w:val="StyleUnderline"/>
        </w:rPr>
        <w:t>but it does not manage to spend smartly</w:t>
      </w:r>
      <w:r w:rsidRPr="0084232C">
        <w:rPr>
          <w:bCs/>
          <w:sz w:val="16"/>
          <w:szCs w:val="16"/>
        </w:rPr>
        <w:t xml:space="preserve">. Yes, material life is better now for almost everyone than it was 50 years ago; people live longer, have more health care, eat better, are more educated, live in safer cities and towns, but that is true everywhere in the world. </w:t>
      </w:r>
      <w:r w:rsidRPr="0084232C">
        <w:rPr>
          <w:rStyle w:val="StyleUnderline"/>
        </w:rPr>
        <w:t>The United States cannot toot its own horn here.</w:t>
      </w:r>
      <w:r w:rsidRPr="0084232C">
        <w:rPr>
          <w:bCs/>
          <w:sz w:val="16"/>
          <w:szCs w:val="16"/>
        </w:rPr>
        <w:t xml:space="preserve"> The simple fact is that </w:t>
      </w:r>
      <w:r w:rsidRPr="0084232C">
        <w:rPr>
          <w:rStyle w:val="StyleUnderline"/>
        </w:rPr>
        <w:t>success and strength</w:t>
      </w:r>
      <w:r w:rsidRPr="0084232C">
        <w:rPr>
          <w:bCs/>
          <w:sz w:val="16"/>
          <w:szCs w:val="16"/>
        </w:rPr>
        <w:t>—military, political, economic, and to that add cultural—</w:t>
      </w:r>
      <w:r w:rsidRPr="0084232C">
        <w:rPr>
          <w:rStyle w:val="StyleUnderline"/>
        </w:rPr>
        <w:t>are not birthrights</w:t>
      </w:r>
      <w:r w:rsidRPr="0084232C">
        <w:rPr>
          <w:bCs/>
          <w:sz w:val="16"/>
          <w:szCs w:val="16"/>
        </w:rPr>
        <w:t xml:space="preserve">. </w:t>
      </w:r>
      <w:r w:rsidRPr="0084232C">
        <w:rPr>
          <w:rStyle w:val="StyleUnderline"/>
        </w:rPr>
        <w:t>The United States doesn’t get to be great or powerful just because it used to be</w:t>
      </w:r>
      <w:r w:rsidRPr="0084232C">
        <w:rPr>
          <w:bCs/>
          <w:sz w:val="16"/>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Pr>
        <w:t>hubris and overreach</w:t>
      </w:r>
      <w:r w:rsidRPr="0084232C">
        <w:rPr>
          <w:bCs/>
          <w:sz w:val="16"/>
          <w:szCs w:val="16"/>
        </w:rPr>
        <w:t xml:space="preserve"> during the decades of the American Century, but </w:t>
      </w:r>
      <w:r w:rsidRPr="0084232C">
        <w:rPr>
          <w:rStyle w:val="StyleUnderline"/>
        </w:rPr>
        <w:t>never has the disconnect between what the United States is and what Americans say it is been so profound.</w:t>
      </w:r>
      <w:r w:rsidRPr="0084232C">
        <w:rPr>
          <w:bCs/>
          <w:sz w:val="16"/>
          <w:szCs w:val="16"/>
        </w:rPr>
        <w:t xml:space="preserve"> Out of this moment, therefore, is </w:t>
      </w:r>
      <w:r w:rsidRPr="0084232C">
        <w:rPr>
          <w:rStyle w:val="StyleUnderline"/>
        </w:rPr>
        <w:t>the promise not of American exceptionalism but American humility</w:t>
      </w:r>
      <w:r w:rsidRPr="0084232C">
        <w:rPr>
          <w:bCs/>
          <w:sz w:val="16"/>
          <w:szCs w:val="16"/>
        </w:rPr>
        <w:t xml:space="preserve">, a moment of recognition that, to move forward, </w:t>
      </w:r>
      <w:r w:rsidRPr="0084232C">
        <w:rPr>
          <w:rStyle w:val="StyleUnderline"/>
        </w:rPr>
        <w:t>the United States has to let go of the American Century, say goodbye to exceptionalism, and accept that it is a normal country</w:t>
      </w:r>
      <w:r w:rsidRPr="0084232C">
        <w:rPr>
          <w:bCs/>
          <w:sz w:val="16"/>
          <w:szCs w:val="16"/>
        </w:rPr>
        <w:t xml:space="preserve"> like any other, just richer and with a massive military arsenal and multiple wells of strength and multiple areas of self-delusion. </w:t>
      </w:r>
      <w:r w:rsidRPr="0084232C">
        <w:rPr>
          <w:rStyle w:val="StyleUnderline"/>
        </w:rPr>
        <w:t>The end</w:t>
      </w:r>
      <w:r w:rsidRPr="0084232C">
        <w:rPr>
          <w:bCs/>
          <w:sz w:val="16"/>
          <w:szCs w:val="16"/>
        </w:rPr>
        <w:t xml:space="preserve"> of the American Century </w:t>
      </w:r>
      <w:r w:rsidRPr="0084232C">
        <w:rPr>
          <w:rStyle w:val="StyleUnderline"/>
        </w:rPr>
        <w:t>offers the opportunity to look at where the country falls short</w:t>
      </w:r>
      <w:r w:rsidRPr="0084232C">
        <w:rPr>
          <w:bCs/>
          <w:sz w:val="16"/>
          <w:szCs w:val="16"/>
        </w:rPr>
        <w:t xml:space="preserve"> and start fixing what is broken. Whether Americans will seize that opportunity, who knows. But </w:t>
      </w:r>
      <w:r w:rsidRPr="0084232C">
        <w:rPr>
          <w:rStyle w:val="Emphasis"/>
        </w:rPr>
        <w:t>this is not a tragedy; it is the beginning of something new.</w:t>
      </w:r>
    </w:p>
    <w:p w14:paraId="4D0FEE94" w14:textId="77777777" w:rsidR="004A19B1" w:rsidRPr="004A19B1" w:rsidRDefault="004A19B1" w:rsidP="004A19B1"/>
    <w:p w14:paraId="21EC5980" w14:textId="77777777" w:rsidR="0006361A" w:rsidRDefault="0006361A" w:rsidP="0006361A">
      <w:pPr>
        <w:pStyle w:val="Heading4"/>
      </w:pPr>
      <w:r>
        <w:t xml:space="preserve">No </w:t>
      </w:r>
      <w:r w:rsidRPr="00871A0D">
        <w:rPr>
          <w:u w:val="single"/>
        </w:rPr>
        <w:t>empirical</w:t>
      </w:r>
      <w:r>
        <w:t xml:space="preserve"> support for transition wars --- they misunderstand </w:t>
      </w:r>
      <w:r w:rsidRPr="00871A0D">
        <w:rPr>
          <w:u w:val="single"/>
        </w:rPr>
        <w:t>incentive structures</w:t>
      </w:r>
      <w:r>
        <w:t xml:space="preserve">, accommodation theory is true, and conflict is </w:t>
      </w:r>
      <w:r w:rsidRPr="00871A0D">
        <w:rPr>
          <w:u w:val="single"/>
        </w:rPr>
        <w:t>contained</w:t>
      </w:r>
      <w:r>
        <w:t xml:space="preserve"> --- this card </w:t>
      </w:r>
      <w:r w:rsidRPr="00871A0D">
        <w:rPr>
          <w:u w:val="single"/>
        </w:rPr>
        <w:t>smokes</w:t>
      </w:r>
      <w:r>
        <w:t xml:space="preserve"> them </w:t>
      </w:r>
    </w:p>
    <w:p w14:paraId="38C46E60" w14:textId="24BAF958" w:rsidR="0006361A" w:rsidRPr="0006361A" w:rsidRDefault="0006361A" w:rsidP="0006361A">
      <w:pPr>
        <w:rPr>
          <w:color w:val="222222"/>
          <w:shd w:val="clear" w:color="auto" w:fill="FFFFFF"/>
        </w:rPr>
      </w:pPr>
      <w:r w:rsidRPr="00871A0D">
        <w:rPr>
          <w:rStyle w:val="Style13ptBold"/>
        </w:rPr>
        <w:t>Wohlforth 17</w:t>
      </w:r>
      <w:r>
        <w:t xml:space="preserve"> William C. Wohlforth, </w:t>
      </w:r>
      <w:r>
        <w:rPr>
          <w:color w:val="222222"/>
          <w:shd w:val="clear" w:color="auto" w:fill="FFFFFF"/>
        </w:rPr>
        <w:t xml:space="preserve">William Curti Wohlforth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14:paraId="62CB1A40" w14:textId="77777777" w:rsidR="0006361A" w:rsidRDefault="0006361A" w:rsidP="0006361A">
      <w:pPr>
        <w:rPr>
          <w:rStyle w:val="StyleUnderline"/>
        </w:rPr>
      </w:pPr>
      <w:r w:rsidRPr="00871A0D">
        <w:rPr>
          <w:rStyle w:val="StyleUnderline"/>
        </w:rPr>
        <w:t>A narrative has taken hold</w:t>
      </w:r>
      <w:r w:rsidRPr="0006361A">
        <w:rPr>
          <w:sz w:val="16"/>
        </w:rPr>
        <w:t xml:space="preserve"> around the world that is directly relevant to this volume: </w:t>
      </w:r>
      <w:r w:rsidRPr="00871A0D">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06361A">
        <w:rPr>
          <w:sz w:val="16"/>
        </w:rPr>
        <w:t xml:space="preserve">. If the status quo states resist, </w:t>
      </w:r>
      <w:r w:rsidRPr="00871A0D">
        <w:rPr>
          <w:rStyle w:val="StyleUnderline"/>
        </w:rPr>
        <w:t>the result will be instability</w:t>
      </w:r>
      <w:r w:rsidRPr="0006361A">
        <w:rPr>
          <w:sz w:val="16"/>
        </w:rPr>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grouping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FF1B7A">
        <w:rPr>
          <w:rStyle w:val="StyleUnderline"/>
          <w:highlight w:val="cyan"/>
        </w:rPr>
        <w:t>Many analysts portray</w:t>
      </w:r>
      <w:r w:rsidRPr="00871A0D">
        <w:rPr>
          <w:rStyle w:val="StyleUnderline"/>
        </w:rPr>
        <w:t xml:space="preserve"> current contestation as the leading edge of </w:t>
      </w:r>
      <w:r w:rsidRPr="00FF1B7A">
        <w:rPr>
          <w:rStyle w:val="StyleUnderline"/>
          <w:highlight w:val="cyan"/>
        </w:rPr>
        <w:t>a full-blown conflict over the US-led global order</w:t>
      </w:r>
      <w:r w:rsidRPr="0006361A">
        <w:rPr>
          <w:sz w:val="16"/>
        </w:rPr>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Ikenberry and Rosemary Foot, arguing that the current order is far more robust and resilient than the pessimists content. In this view, </w:t>
      </w:r>
      <w:r w:rsidRPr="00FF1B7A">
        <w:rPr>
          <w:rStyle w:val="Emphasis"/>
          <w:highlight w:val="cyan"/>
        </w:rPr>
        <w:t>while contestation grabs the headlines, the</w:t>
      </w:r>
      <w:r w:rsidRPr="00871A0D">
        <w:rPr>
          <w:rStyle w:val="Emphasis"/>
        </w:rPr>
        <w:t xml:space="preserve"> main </w:t>
      </w:r>
      <w:r w:rsidRPr="00FF1B7A">
        <w:rPr>
          <w:rStyle w:val="Emphasis"/>
          <w:highlight w:val="cyan"/>
        </w:rPr>
        <w:t>underlying trend is adaptation and accommodation</w:t>
      </w:r>
      <w:r w:rsidRPr="0006361A">
        <w:rPr>
          <w:sz w:val="16"/>
        </w:rPr>
        <w:t xml:space="preserve">. In this chapter, I address this question using the classical Gilpinian framework as well as more recent rise-and-decline scholarship. I argue that the balance of theory and evidence points to a more nuanced position: </w:t>
      </w:r>
      <w:r w:rsidRPr="00871A0D">
        <w:rPr>
          <w:rStyle w:val="StyleUnderline"/>
        </w:rPr>
        <w:t>we are in for increased competitiveness and contestation</w:t>
      </w:r>
      <w:r w:rsidRPr="0006361A">
        <w:rPr>
          <w:sz w:val="16"/>
        </w:rPr>
        <w:t xml:space="preserve">; a harder-to-manage world has indeed arrived, </w:t>
      </w:r>
      <w:r w:rsidRPr="00871A0D">
        <w:rPr>
          <w:rStyle w:val="StyleUnderline"/>
        </w:rPr>
        <w:t xml:space="preserve">but </w:t>
      </w:r>
      <w:r w:rsidRPr="00FF1B7A">
        <w:rPr>
          <w:rStyle w:val="StyleUnderline"/>
          <w:highlight w:val="cyan"/>
        </w:rPr>
        <w:t>the</w:t>
      </w:r>
      <w:r w:rsidRPr="00871A0D">
        <w:rPr>
          <w:rStyle w:val="StyleUnderline"/>
        </w:rPr>
        <w:t xml:space="preserve"> essential </w:t>
      </w:r>
      <w:r w:rsidRPr="00FF1B7A">
        <w:rPr>
          <w:rStyle w:val="StyleUnderline"/>
          <w:highlight w:val="cyan"/>
        </w:rPr>
        <w:t>structural imperatives</w:t>
      </w:r>
      <w:r w:rsidRPr="00871A0D">
        <w:rPr>
          <w:rStyle w:val="StyleUnderline"/>
        </w:rPr>
        <w:t xml:space="preserve"> that have operated </w:t>
      </w:r>
      <w:r w:rsidRPr="00FF1B7A">
        <w:rPr>
          <w:rStyle w:val="StyleUnderline"/>
          <w:highlight w:val="cyan"/>
        </w:rPr>
        <w:t xml:space="preserve">for the last two decades are </w:t>
      </w:r>
      <w:r w:rsidRPr="00FF1B7A">
        <w:rPr>
          <w:rStyle w:val="Emphasis"/>
          <w:sz w:val="24"/>
          <w:highlight w:val="cyan"/>
        </w:rPr>
        <w:t>likely to remain in place</w:t>
      </w:r>
      <w:r w:rsidRPr="00871A0D">
        <w:rPr>
          <w:rStyle w:val="StyleUnderline"/>
        </w:rPr>
        <w:t>.</w:t>
      </w:r>
      <w:r w:rsidRPr="0006361A">
        <w:rPr>
          <w:sz w:val="16"/>
        </w:rPr>
        <w:t xml:space="preserve"> </w:t>
      </w:r>
      <w:r w:rsidRPr="00871A0D">
        <w:rPr>
          <w:rStyle w:val="StyleUnderline"/>
        </w:rPr>
        <w:t>The pessimists overstate the scale and significance of change</w:t>
      </w:r>
      <w:r w:rsidRPr="0006361A">
        <w:rPr>
          <w:sz w:val="16"/>
        </w:rPr>
        <w:t xml:space="preserve">; the optimists understate the levels of dissatisfaction and the challenges of accommodation. I consider the implications of three key ways in which the current power shift differs from the canonical historical cases that inform much scholarship and commentary. In each case, there is a big implication and a qualifier. The big implication is that </w:t>
      </w:r>
      <w:r w:rsidRPr="00FF1B7A">
        <w:rPr>
          <w:rStyle w:val="StyleUnderline"/>
          <w:highlight w:val="cyan"/>
        </w:rPr>
        <w:t>each change favors the status quo</w:t>
      </w:r>
      <w:r w:rsidRPr="00871A0D">
        <w:rPr>
          <w:rStyle w:val="StyleUnderline"/>
        </w:rPr>
        <w:t xml:space="preserve"> states and makes revisionism harder</w:t>
      </w:r>
      <w:r w:rsidRPr="0006361A">
        <w:rPr>
          <w:sz w:val="16"/>
        </w:rPr>
        <w:t xml:space="preserve">. The qualifier is that </w:t>
      </w:r>
      <w:r w:rsidRPr="00871A0D">
        <w:rPr>
          <w:rStyle w:val="StyleUnderline"/>
        </w:rPr>
        <w:t>each also allows lower-level competition by creating incentives for challengers to challenge and status quo states to stick to current commitments</w:t>
      </w:r>
      <w:r w:rsidRPr="0006361A">
        <w:rPr>
          <w:sz w:val="16"/>
        </w:rPr>
        <w:t xml:space="preserve">. The three changes, considered in the sections that follow. are these: 1. The near certainty that </w:t>
      </w:r>
      <w:r w:rsidRPr="00FF1B7A">
        <w:rPr>
          <w:rStyle w:val="Emphasis"/>
          <w:szCs w:val="26"/>
          <w:highlight w:val="cyan"/>
        </w:rPr>
        <w:t>all-out systemic war is off the table as a mechanism for hegemonic transition</w:t>
      </w:r>
      <w:r w:rsidRPr="0006361A">
        <w:rPr>
          <w:sz w:val="16"/>
        </w:rPr>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FF1B7A">
        <w:rPr>
          <w:rStyle w:val="StyleUnderline"/>
          <w:highlight w:val="cyan"/>
        </w:rPr>
        <w:t>Such a war is exceedingly unlikely to emerge among states</w:t>
      </w:r>
      <w:r w:rsidRPr="00871A0D">
        <w:rPr>
          <w:rStyle w:val="StyleUnderline"/>
        </w:rPr>
        <w:t xml:space="preserve"> armed with secure second-strike nuclear forces, </w:t>
      </w:r>
      <w:r w:rsidRPr="00FF1B7A">
        <w:rPr>
          <w:rStyle w:val="StyleUnderline"/>
          <w:highlight w:val="cyan"/>
        </w:rPr>
        <w:t>whose core security</w:t>
      </w:r>
      <w:r w:rsidRPr="00871A0D">
        <w:rPr>
          <w:rStyle w:val="StyleUnderline"/>
        </w:rPr>
        <w:t>, future power, and economic prosperity d</w:t>
      </w:r>
      <w:r w:rsidRPr="00FF1B7A">
        <w:rPr>
          <w:rStyle w:val="StyleUnderline"/>
          <w:highlight w:val="cyan"/>
        </w:rPr>
        <w:t>o not hinge on the physical control of others’ territory.</w:t>
      </w:r>
      <w:r w:rsidRPr="00871A0D">
        <w:rPr>
          <w:rStyle w:val="StyleUnderline"/>
        </w:rPr>
        <w:t xml:space="preserve"> </w:t>
      </w:r>
      <w:r w:rsidRPr="0006361A">
        <w:rPr>
          <w:sz w:val="16"/>
        </w:rPr>
        <w:t xml:space="preserve">We need to know what function these wars served in the past to assess the full implications of their expected absence in the future. Needless to say, there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871A0D">
        <w:rPr>
          <w:rStyle w:val="StyleUnderline"/>
        </w:rPr>
        <w:t>the core function of hegemonic war is to resolve the contradiction between the underlying distribution of capabilities in the system and the hierarchy of prestige</w:t>
      </w:r>
      <w:r w:rsidRPr="0006361A">
        <w:rPr>
          <w:sz w:val="16"/>
        </w:rPr>
        <w:t>.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Ikenberry stresses a second function: “Major or great-power war is a uniquely powerful agent of change in world politics because it tends to destroy and discredit old institutions and force the emergence of a new leading or hegemonic state.” The first part of Ikenberry’s argument seems intuitive, but it does not clear exactly how war “forces the emergene” of a new hegemon. Randall Schweller has most recently and fulsomely developed the core arguments for why hegemonic war alone can perform these functions</w:t>
      </w:r>
      <w:r w:rsidRPr="00871A0D">
        <w:rPr>
          <w:rStyle w:val="StyleUnderline"/>
        </w:rPr>
        <w:t>. Other destructive events one can imagine, such as a global economic crash, pandemic, or environmental catastrophe, may wreak widespread destruction, but they are not driven by political logics</w:t>
      </w:r>
      <w:r w:rsidRPr="0006361A">
        <w:rPr>
          <w:sz w:val="16"/>
        </w:rPr>
        <w:t xml:space="preserve"> and so cannot perform certain political functions. As Schweller argues, “</w:t>
      </w:r>
      <w:r w:rsidRPr="00871A0D">
        <w:rPr>
          <w:rStyle w:val="StyleUnderline"/>
        </w:rPr>
        <w:t>It is precisely the political ends of hegemonic wars that distinguish them</w:t>
      </w:r>
      <w:r w:rsidRPr="0006361A">
        <w:rPr>
          <w:sz w:val="16"/>
        </w:rPr>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newly anointed hegemon to write new rules. “The distasteful truth of history,” Schweller writes, “is that violent conflict not only cures the ill effects of political inertia and economic stagnation but is often the key that unlocks all the doors to radical and progressive historical change.” But </w:t>
      </w:r>
      <w:r w:rsidRPr="00871A0D">
        <w:rPr>
          <w:rStyle w:val="StyleUnderline"/>
        </w:rPr>
        <w:t>this</w:t>
      </w:r>
      <w:r w:rsidRPr="0006361A">
        <w:rPr>
          <w:sz w:val="16"/>
        </w:rPr>
        <w:t xml:space="preserve"> distasteful truth</w:t>
      </w:r>
      <w:r w:rsidRPr="00871A0D">
        <w:rPr>
          <w:rStyle w:val="StyleUnderline"/>
        </w:rPr>
        <w:t xml:space="preserve"> rests on an assumption: that war is indeed governed by political logic, while other kinds of global events (or states’ reactions </w:t>
      </w:r>
      <w:r w:rsidRPr="0006361A">
        <w:rPr>
          <w:sz w:val="16"/>
        </w:rPr>
        <w:t xml:space="preserve">to them) are not. And Clausewitz’s famous thesis that war is a continuation of politics has always been in tension with the antithesis also highlighted by the Prussian theorist: war’s inherent tendency to escape control. The argument </w:t>
      </w:r>
      <w:r w:rsidRPr="0006361A">
        <w:rPr>
          <w:sz w:val="16"/>
          <w:highlight w:val="cyan"/>
        </w:rPr>
        <w:t>th</w:t>
      </w:r>
      <w:r w:rsidRPr="00FF1B7A">
        <w:rPr>
          <w:rStyle w:val="StyleUnderline"/>
          <w:highlight w:val="cyan"/>
        </w:rPr>
        <w:t>at hegemonic wars are</w:t>
      </w:r>
      <w:r w:rsidRPr="00871A0D">
        <w:rPr>
          <w:rStyle w:val="StyleUnderline"/>
        </w:rPr>
        <w:t xml:space="preserve"> at root </w:t>
      </w:r>
      <w:r w:rsidRPr="00FF1B7A">
        <w:rPr>
          <w:rStyle w:val="StyleUnderline"/>
          <w:highlight w:val="cyan"/>
        </w:rPr>
        <w:t xml:space="preserve">powerful political processes has </w:t>
      </w:r>
      <w:r w:rsidRPr="00FF1B7A">
        <w:rPr>
          <w:rStyle w:val="Emphasis"/>
          <w:highlight w:val="cyan"/>
        </w:rPr>
        <w:t>yet to be subjected to focused empirical studies</w:t>
      </w:r>
      <w:r w:rsidRPr="00871A0D">
        <w:rPr>
          <w:rStyle w:val="StyleUnderline"/>
        </w:rPr>
        <w:t xml:space="preserve">. </w:t>
      </w:r>
      <w:r w:rsidRPr="0006361A">
        <w:rPr>
          <w:sz w:val="16"/>
        </w:rPr>
        <w:t xml:space="preserve">For his part, </w:t>
      </w:r>
      <w:r w:rsidRPr="00871A0D">
        <w:rPr>
          <w:rStyle w:val="StyleUnderline"/>
        </w:rPr>
        <w:t>Gilpin ignored the actual processes wrought by war, focusing almost exclusively on causes</w:t>
      </w:r>
      <w:r w:rsidRPr="0006361A">
        <w:rPr>
          <w:sz w:val="16"/>
        </w:rPr>
        <w:t xml:space="preserve">. Ikenberry’s narrative studies of postwar order building implicitly refer back to his arguments about war’s effects, but they are not structured around an investigation of these processes. And </w:t>
      </w:r>
      <w:r w:rsidRPr="00871A0D">
        <w:rPr>
          <w:rStyle w:val="StyleUnderline"/>
        </w:rPr>
        <w:t xml:space="preserve">Schweller’s claim </w:t>
      </w:r>
      <w:r w:rsidRPr="00FF1B7A">
        <w:rPr>
          <w:rStyle w:val="StyleUnderline"/>
          <w:highlight w:val="cyan"/>
        </w:rPr>
        <w:t>that hegemonic wars are necessary</w:t>
      </w:r>
      <w:r w:rsidRPr="00871A0D">
        <w:rPr>
          <w:rStyle w:val="StyleUnderline"/>
        </w:rPr>
        <w:t xml:space="preserve"> to prevent the degenerative “entrophy” of international politics </w:t>
      </w:r>
      <w:r w:rsidRPr="00FF1B7A">
        <w:rPr>
          <w:rStyle w:val="StyleUnderline"/>
          <w:highlight w:val="cyan"/>
        </w:rPr>
        <w:t>rests</w:t>
      </w:r>
      <w:r w:rsidRPr="00871A0D">
        <w:rPr>
          <w:rStyle w:val="StyleUnderline"/>
        </w:rPr>
        <w:t xml:space="preserve"> entirely </w:t>
      </w:r>
      <w:r w:rsidRPr="00FF1B7A">
        <w:rPr>
          <w:rStyle w:val="StyleUnderline"/>
          <w:highlight w:val="cyan"/>
        </w:rPr>
        <w:t>on contemporary evidence of disorder</w:t>
      </w:r>
      <w:r w:rsidRPr="0006361A">
        <w:rPr>
          <w:sz w:val="16"/>
          <w:highlight w:val="cyan"/>
        </w:rPr>
        <w:t>,</w:t>
      </w:r>
      <w:r w:rsidRPr="0006361A">
        <w:rPr>
          <w:sz w:val="16"/>
        </w:rPr>
        <w:t xml:space="preserve"> ungovernability, dissolution, and dissipation </w:t>
      </w:r>
      <w:r w:rsidRPr="00FF1B7A">
        <w:rPr>
          <w:rStyle w:val="Emphasis"/>
          <w:highlight w:val="cyan"/>
        </w:rPr>
        <w:t>rather than concrete evidence that hegemonic wars prevented these processes</w:t>
      </w:r>
      <w:r w:rsidRPr="00871A0D">
        <w:rPr>
          <w:rStyle w:val="StyleUnderline"/>
        </w:rPr>
        <w:t xml:space="preserve"> from occurring in the past. </w:t>
      </w:r>
    </w:p>
    <w:p w14:paraId="013323AD" w14:textId="0BEC47C5" w:rsidR="0006361A" w:rsidRDefault="0006361A" w:rsidP="0006361A"/>
    <w:p w14:paraId="3DAB75C1" w14:textId="77777777" w:rsidR="0006361A" w:rsidRPr="00D03B16" w:rsidRDefault="0006361A" w:rsidP="0006361A">
      <w:pPr>
        <w:pStyle w:val="Heading4"/>
      </w:pPr>
      <w:r>
        <w:t>Decline has popularized restraint – a bipartisan coalition formed to avoid the failures of liberal hegemony</w:t>
      </w:r>
    </w:p>
    <w:p w14:paraId="75D14EF7" w14:textId="77777777" w:rsidR="0006361A" w:rsidRPr="00D03B16" w:rsidRDefault="0006361A" w:rsidP="0006361A">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7" w:history="1">
        <w:r w:rsidRPr="00FE39F2">
          <w:rPr>
            <w:rStyle w:val="Hyperlink"/>
          </w:rPr>
          <w:t>https://www.foreignaffairs.com/articles/united-states/2021-08-24/strategies-restraint</w:t>
        </w:r>
      </w:hyperlink>
      <w:r>
        <w:t xml:space="preserve"> mvp</w:t>
      </w:r>
    </w:p>
    <w:p w14:paraId="79CF6279" w14:textId="77777777" w:rsidR="0006361A" w:rsidRPr="0006361A" w:rsidRDefault="0006361A" w:rsidP="0006361A">
      <w:pPr>
        <w:rPr>
          <w:sz w:val="16"/>
        </w:rPr>
      </w:pPr>
      <w:r w:rsidRPr="00046EF7">
        <w:rPr>
          <w:rStyle w:val="StyleUnderline"/>
        </w:rPr>
        <w:t xml:space="preserve">For </w:t>
      </w:r>
      <w:r w:rsidRPr="0006361A">
        <w:rPr>
          <w:sz w:val="16"/>
        </w:rPr>
        <w:t xml:space="preserve">nearly </w:t>
      </w:r>
      <w:r w:rsidRPr="00046EF7">
        <w:rPr>
          <w:rStyle w:val="StyleUnderline"/>
        </w:rPr>
        <w:t>three decades after the</w:t>
      </w:r>
      <w:r w:rsidRPr="0006361A">
        <w:rPr>
          <w:sz w:val="16"/>
        </w:rPr>
        <w:t xml:space="preserve"> end of the </w:t>
      </w:r>
      <w:r w:rsidRPr="00046EF7">
        <w:rPr>
          <w:rStyle w:val="StyleUnderline"/>
        </w:rPr>
        <w:t>Cold War, U.S. foreign policy was characterized by a bipartisan consensus:</w:t>
      </w:r>
      <w:r w:rsidRPr="0006361A">
        <w:rPr>
          <w:sz w:val="16"/>
        </w:rPr>
        <w:t xml:space="preserve"> that as the world’s “indispensable nation” and with no competitor, </w:t>
      </w:r>
      <w:r w:rsidRPr="00046EF7">
        <w:rPr>
          <w:rStyle w:val="StyleUnderline"/>
        </w:rPr>
        <w:t>the United States had little choice but to pursue a transformational agenda on the world stage.</w:t>
      </w:r>
      <w:r w:rsidRPr="0006361A">
        <w:rPr>
          <w:sz w:val="16"/>
        </w:rP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rsidRPr="0006361A">
        <w:rPr>
          <w:sz w:val="16"/>
        </w:rP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2401A8D4" w14:textId="77777777" w:rsidR="0006361A" w:rsidRPr="00046EF7" w:rsidRDefault="0006361A" w:rsidP="0006361A">
      <w:pPr>
        <w:rPr>
          <w:rStyle w:val="StyleUnderline"/>
        </w:rPr>
      </w:pPr>
      <w:r w:rsidRPr="0006361A">
        <w:rPr>
          <w:sz w:val="16"/>
        </w:rPr>
        <w:t xml:space="preserve">In that, </w:t>
      </w:r>
      <w:r w:rsidRPr="00046EF7">
        <w:rPr>
          <w:rStyle w:val="StyleUnderline"/>
        </w:rPr>
        <w:t>they have</w:t>
      </w:r>
      <w:r w:rsidRPr="0006361A">
        <w:rPr>
          <w:sz w:val="16"/>
        </w:rP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06361A">
        <w:rPr>
          <w:sz w:val="16"/>
        </w:rPr>
        <w:t xml:space="preserve"> Even those who continue to argue for an interventionist approach to the world typically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6EB6A401" w14:textId="77777777" w:rsidR="0006361A" w:rsidRPr="00046EF7" w:rsidRDefault="0006361A" w:rsidP="0006361A">
      <w:pPr>
        <w:rPr>
          <w:rStyle w:val="StyleUnderline"/>
        </w:rPr>
      </w:pPr>
      <w:r w:rsidRPr="0006361A">
        <w:rPr>
          <w:sz w:val="16"/>
        </w:rPr>
        <w:t xml:space="preserve">Although President Donald </w:t>
      </w:r>
      <w:r w:rsidRPr="00046EF7">
        <w:rPr>
          <w:rStyle w:val="StyleUnderline"/>
        </w:rPr>
        <w:t>Trump</w:t>
      </w:r>
      <w:r w:rsidRPr="0006361A">
        <w:rPr>
          <w:sz w:val="16"/>
        </w:rP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rsidRPr="0006361A">
        <w:rPr>
          <w:sz w:val="16"/>
        </w:rPr>
        <w:t xml:space="preserve">. President Joe </w:t>
      </w:r>
      <w:r w:rsidRPr="00046EF7">
        <w:rPr>
          <w:rStyle w:val="StyleUnderline"/>
        </w:rPr>
        <w:t>Biden</w:t>
      </w:r>
      <w:r w:rsidRPr="0006361A">
        <w:rPr>
          <w:sz w:val="16"/>
        </w:rPr>
        <w:t>, for his part</w:t>
      </w:r>
      <w:r w:rsidRPr="00046EF7">
        <w:rPr>
          <w:rStyle w:val="StyleUnderline"/>
        </w:rPr>
        <w:t>, has begun withdrawing U.S. troops from Afghanistan</w:t>
      </w:r>
      <w:r w:rsidRPr="0006361A">
        <w:rPr>
          <w:sz w:val="16"/>
        </w:rPr>
        <w:t xml:space="preserve">, has </w:t>
      </w:r>
      <w:r w:rsidRPr="00046EF7">
        <w:rPr>
          <w:rStyle w:val="StyleUnderline"/>
        </w:rPr>
        <w:t>initiated a review of the United States’ global military posture, and</w:t>
      </w:r>
      <w:r w:rsidRPr="0006361A">
        <w:rPr>
          <w:sz w:val="16"/>
        </w:rPr>
        <w:t xml:space="preserve"> has </w:t>
      </w:r>
      <w:r w:rsidRPr="00046EF7">
        <w:rPr>
          <w:rStyle w:val="StyleUnderline"/>
        </w:rPr>
        <w:t>taken steps to stabilize the U.S.-Russian relationship.</w:t>
      </w:r>
      <w:r w:rsidRPr="0006361A">
        <w:rPr>
          <w:sz w:val="16"/>
        </w:rPr>
        <w:t xml:space="preserve"> In 2019, Jake Sullivan, now </w:t>
      </w:r>
      <w:r w:rsidRPr="00917D26">
        <w:rPr>
          <w:rStyle w:val="StyleUnderline"/>
          <w:highlight w:val="green"/>
        </w:rPr>
        <w:t>Biden’s national security adviser, wrote</w:t>
      </w:r>
      <w:r w:rsidRPr="0006361A">
        <w:rPr>
          <w:sz w:val="16"/>
        </w:rPr>
        <w:t xml:space="preserve">, </w:t>
      </w:r>
      <w:r w:rsidRPr="00046EF7">
        <w:rPr>
          <w:rStyle w:val="StyleUnderline"/>
        </w:rPr>
        <w:t>“</w:t>
      </w:r>
      <w:r w:rsidRPr="00917D26">
        <w:rPr>
          <w:rStyle w:val="StyleUnderline"/>
          <w:highlight w:val="green"/>
        </w:rPr>
        <w:t>The U.S. must get better at seeing</w:t>
      </w:r>
      <w:r w:rsidRPr="0006361A">
        <w:rPr>
          <w:sz w:val="16"/>
        </w:rPr>
        <w:t xml:space="preserve"> both the possibilities and </w:t>
      </w:r>
      <w:r w:rsidRPr="00917D26">
        <w:rPr>
          <w:rStyle w:val="StyleUnderline"/>
          <w:highlight w:val="green"/>
        </w:rPr>
        <w:t>the limits of American power</w:t>
      </w:r>
      <w:r w:rsidRPr="0006361A">
        <w:rPr>
          <w:sz w:val="16"/>
        </w:rP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rsidRPr="0006361A">
        <w:rPr>
          <w:sz w:val="16"/>
        </w:rP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rsidRPr="0006361A">
        <w:rPr>
          <w:sz w:val="16"/>
        </w:rPr>
        <w:t xml:space="preserve"> nothing short of </w:t>
      </w:r>
      <w:r w:rsidRPr="00046EF7">
        <w:rPr>
          <w:rStyle w:val="StyleUnderline"/>
        </w:rPr>
        <w:t>a win for those who have</w:t>
      </w:r>
      <w:r w:rsidRPr="0006361A">
        <w:rPr>
          <w:sz w:val="16"/>
        </w:rPr>
        <w:t xml:space="preserve"> long </w:t>
      </w:r>
      <w:r w:rsidRPr="00046EF7">
        <w:rPr>
          <w:rStyle w:val="StyleUnderline"/>
        </w:rPr>
        <w:t>called for a</w:t>
      </w:r>
      <w:r w:rsidRPr="0006361A">
        <w:rPr>
          <w:sz w:val="16"/>
        </w:rPr>
        <w:t xml:space="preserve"> more </w:t>
      </w:r>
      <w:r w:rsidRPr="00046EF7">
        <w:rPr>
          <w:rStyle w:val="StyleUnderline"/>
        </w:rPr>
        <w:t>restrained U.S. foreign policy.</w:t>
      </w:r>
    </w:p>
    <w:p w14:paraId="6FBEB624" w14:textId="77777777" w:rsidR="0006361A" w:rsidRPr="0006361A" w:rsidRDefault="0006361A" w:rsidP="0006361A">
      <w:pPr>
        <w:rPr>
          <w:sz w:val="16"/>
        </w:rPr>
      </w:pPr>
      <w:r w:rsidRPr="0006361A">
        <w:rPr>
          <w:sz w:val="16"/>
        </w:rPr>
        <w:t xml:space="preserve">Yet victory also raises a question: </w:t>
      </w:r>
      <w:r w:rsidRPr="00046EF7">
        <w:rPr>
          <w:rStyle w:val="StyleUnderline"/>
        </w:rPr>
        <w:t>Where do restrainers go from here</w:t>
      </w:r>
      <w:r w:rsidRPr="0006361A">
        <w:rPr>
          <w:sz w:val="16"/>
        </w:rP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rsidRPr="0006361A">
        <w:rPr>
          <w:sz w:val="16"/>
        </w:rP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rsidRPr="0006361A">
        <w:rPr>
          <w:sz w:val="16"/>
        </w:rPr>
        <w:t>. It should not be surprising that they disagree on much.</w:t>
      </w:r>
    </w:p>
    <w:p w14:paraId="025E85FB" w14:textId="77777777" w:rsidR="0006361A" w:rsidRPr="0006361A" w:rsidRDefault="0006361A" w:rsidP="0006361A">
      <w:pPr>
        <w:rPr>
          <w:sz w:val="16"/>
        </w:rPr>
      </w:pPr>
      <w:r w:rsidRPr="0006361A">
        <w:rPr>
          <w:sz w:val="16"/>
        </w:rP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rsidRPr="0006361A">
        <w:rPr>
          <w:sz w:val="16"/>
        </w:rP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rsidRPr="0006361A">
        <w:rPr>
          <w:sz w:val="16"/>
        </w:rPr>
        <w:t xml:space="preserve">, would not achieve the most ambitious of the restrainers’ goals. But </w:t>
      </w:r>
      <w:r w:rsidRPr="00046EF7">
        <w:rPr>
          <w:rStyle w:val="StyleUnderline"/>
        </w:rPr>
        <w:t>it has the best chance of moving U.S. foreign policy in a more secure</w:t>
      </w:r>
      <w:r w:rsidRPr="0006361A">
        <w:rPr>
          <w:sz w:val="16"/>
        </w:rPr>
        <w:t xml:space="preserve"> and more popular </w:t>
      </w:r>
      <w:r w:rsidRPr="00046EF7">
        <w:rPr>
          <w:rStyle w:val="StyleUnderline"/>
        </w:rPr>
        <w:t>direction.</w:t>
      </w:r>
    </w:p>
    <w:p w14:paraId="7F46AE3E" w14:textId="77777777" w:rsidR="0006361A" w:rsidRPr="0006361A" w:rsidRDefault="0006361A" w:rsidP="0006361A">
      <w:pPr>
        <w:rPr>
          <w:sz w:val="16"/>
        </w:rPr>
      </w:pPr>
      <w:r w:rsidRPr="0006361A">
        <w:rPr>
          <w:sz w:val="16"/>
        </w:rPr>
        <w:t>A DEBATE REBORN</w:t>
      </w:r>
    </w:p>
    <w:p w14:paraId="55978C57" w14:textId="77777777" w:rsidR="0006361A" w:rsidRPr="0006361A" w:rsidRDefault="0006361A" w:rsidP="0006361A">
      <w:pPr>
        <w:rPr>
          <w:sz w:val="16"/>
        </w:rPr>
      </w:pPr>
      <w:r w:rsidRPr="0006361A">
        <w:rPr>
          <w:sz w:val="16"/>
        </w:rP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06361A">
        <w:rPr>
          <w:sz w:val="16"/>
        </w:rPr>
        <w:t xml:space="preserve"> largely </w:t>
      </w:r>
      <w:r w:rsidRPr="00334959">
        <w:rPr>
          <w:rStyle w:val="StyleUnderline"/>
          <w:highlight w:val="green"/>
        </w:rPr>
        <w:t>failed</w:t>
      </w:r>
      <w:r w:rsidRPr="00046EF7">
        <w:rPr>
          <w:rStyle w:val="StyleUnderline"/>
        </w:rPr>
        <w:t xml:space="preserve"> to live up to expectations</w:t>
      </w:r>
      <w:r w:rsidRPr="0006361A">
        <w:rPr>
          <w:sz w:val="16"/>
        </w:rP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rsidRPr="0006361A">
        <w:rPr>
          <w:sz w:val="16"/>
        </w:rP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rsidRPr="0006361A">
        <w:rPr>
          <w:sz w:val="16"/>
        </w:rPr>
        <w:t>, although it remains divided on the specifics.</w:t>
      </w:r>
    </w:p>
    <w:p w14:paraId="31EFD447" w14:textId="77777777" w:rsidR="0006361A" w:rsidRPr="0006361A" w:rsidRDefault="0006361A" w:rsidP="0006361A">
      <w:pPr>
        <w:rPr>
          <w:sz w:val="16"/>
        </w:rPr>
      </w:pPr>
      <w:r w:rsidRPr="0006361A">
        <w:rPr>
          <w:sz w:val="16"/>
        </w:rP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58AF6622" w14:textId="77777777" w:rsidR="0006361A" w:rsidRPr="0006361A" w:rsidRDefault="0006361A" w:rsidP="0006361A">
      <w:pPr>
        <w:rPr>
          <w:sz w:val="16"/>
        </w:rPr>
      </w:pPr>
      <w:r w:rsidRPr="0006361A">
        <w:rPr>
          <w:sz w:val="16"/>
        </w:rP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5BEE04FC" w14:textId="77777777" w:rsidR="0006361A" w:rsidRPr="0006361A" w:rsidRDefault="0006361A" w:rsidP="0006361A">
      <w:pPr>
        <w:rPr>
          <w:sz w:val="16"/>
        </w:rPr>
      </w:pPr>
      <w:r w:rsidRPr="0006361A">
        <w:rPr>
          <w:sz w:val="16"/>
        </w:rPr>
        <w:t>Restrainers have not offered a coherent alternative to today’s foreign policy.</w:t>
      </w:r>
    </w:p>
    <w:p w14:paraId="55422132" w14:textId="77777777" w:rsidR="0006361A" w:rsidRPr="0006361A" w:rsidRDefault="0006361A" w:rsidP="0006361A">
      <w:pPr>
        <w:rPr>
          <w:sz w:val="16"/>
        </w:rPr>
      </w:pPr>
      <w:r w:rsidRPr="0006361A">
        <w:rPr>
          <w:sz w:val="16"/>
        </w:rP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65005959" w14:textId="77777777" w:rsidR="0006361A" w:rsidRPr="0006361A" w:rsidRDefault="0006361A" w:rsidP="0006361A">
      <w:pPr>
        <w:rPr>
          <w:sz w:val="16"/>
        </w:rPr>
      </w:pPr>
      <w:r w:rsidRPr="0006361A">
        <w:rPr>
          <w:sz w:val="16"/>
        </w:rP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59709188" w14:textId="77777777" w:rsidR="0006361A" w:rsidRPr="0006361A" w:rsidRDefault="0006361A" w:rsidP="0006361A">
      <w:pPr>
        <w:rPr>
          <w:sz w:val="16"/>
        </w:rPr>
      </w:pPr>
      <w:r w:rsidRPr="0006361A">
        <w:rPr>
          <w:sz w:val="16"/>
        </w:rP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4E8C0551" w14:textId="77777777" w:rsidR="0006361A" w:rsidRPr="0006361A" w:rsidRDefault="0006361A" w:rsidP="0006361A">
      <w:pPr>
        <w:rPr>
          <w:sz w:val="16"/>
        </w:rPr>
      </w:pPr>
      <w:r w:rsidRPr="0006361A">
        <w:rPr>
          <w:sz w:val="16"/>
        </w:rP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rsidRPr="0006361A">
        <w:rPr>
          <w:sz w:val="16"/>
        </w:rP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rsidRPr="0006361A">
        <w:rPr>
          <w:sz w:val="16"/>
        </w:rPr>
        <w:t xml:space="preserve"> with predictably abysmal results. And </w:t>
      </w:r>
      <w:r w:rsidRPr="00046EF7">
        <w:rPr>
          <w:rStyle w:val="StyleUnderline"/>
        </w:rPr>
        <w:t>they think U.S. foreign policy is overmilitarized, with policymakers spending too much on defense and too quickly resorting to force</w:t>
      </w:r>
      <w:r w:rsidRPr="0006361A">
        <w:rPr>
          <w:sz w:val="16"/>
        </w:rPr>
        <w:t xml:space="preserve">. Most important, </w:t>
      </w:r>
      <w:r w:rsidRPr="00046EF7">
        <w:rPr>
          <w:rStyle w:val="StyleUnderline"/>
        </w:rPr>
        <w:t xml:space="preserve">advocates </w:t>
      </w:r>
      <w:r w:rsidRPr="0006361A">
        <w:rPr>
          <w:sz w:val="16"/>
        </w:rPr>
        <w:t xml:space="preserve">of restraint </w:t>
      </w:r>
      <w:r w:rsidRPr="00046EF7">
        <w:rPr>
          <w:rStyle w:val="StyleUnderline"/>
        </w:rPr>
        <w:t>strike directly at the notion of the United States as the indispensable nation</w:t>
      </w:r>
      <w:r w:rsidRPr="0006361A">
        <w:rPr>
          <w:sz w:val="16"/>
        </w:rPr>
        <w:t>, considering it instead as but one among many global powers.</w:t>
      </w:r>
    </w:p>
    <w:p w14:paraId="6CB4D861" w14:textId="77777777" w:rsidR="0006361A" w:rsidRPr="0006361A" w:rsidRDefault="0006361A" w:rsidP="0006361A">
      <w:pPr>
        <w:rPr>
          <w:sz w:val="16"/>
        </w:rPr>
      </w:pPr>
      <w:r w:rsidRPr="0006361A">
        <w:rPr>
          <w:sz w:val="16"/>
        </w:rPr>
        <w:t>RESTRAINT’S MOMENT</w:t>
      </w:r>
    </w:p>
    <w:p w14:paraId="70DDE6EA" w14:textId="77777777" w:rsidR="0006361A" w:rsidRPr="0006361A" w:rsidRDefault="0006361A" w:rsidP="0006361A">
      <w:pPr>
        <w:rPr>
          <w:sz w:val="16"/>
        </w:rPr>
      </w:pPr>
      <w:r w:rsidRPr="0006361A">
        <w:rPr>
          <w:sz w:val="16"/>
        </w:rP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0BF08B95" w14:textId="77777777" w:rsidR="0006361A" w:rsidRPr="00E03ACB" w:rsidRDefault="0006361A" w:rsidP="0006361A">
      <w:pPr>
        <w:rPr>
          <w:rStyle w:val="StyleUnderline"/>
        </w:rPr>
      </w:pPr>
      <w:r w:rsidRPr="0006361A">
        <w:rPr>
          <w:sz w:val="16"/>
        </w:rP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rsidRPr="0006361A">
        <w:rPr>
          <w:sz w:val="16"/>
        </w:rP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06361A">
        <w:rPr>
          <w:sz w:val="16"/>
        </w:rPr>
        <w:t xml:space="preserve">) As grand strategies,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26278E40" w14:textId="77777777" w:rsidR="0006361A" w:rsidRPr="0006361A" w:rsidRDefault="0006361A" w:rsidP="0006361A">
      <w:pPr>
        <w:rPr>
          <w:sz w:val="16"/>
        </w:rPr>
      </w:pPr>
      <w:r w:rsidRPr="00E03ACB">
        <w:rPr>
          <w:rStyle w:val="StyleUnderline"/>
        </w:rPr>
        <w:t>There is also a looser definition of “restraint</w:t>
      </w:r>
      <w:r w:rsidRPr="0006361A">
        <w:rPr>
          <w:sz w:val="16"/>
        </w:rP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rsidRPr="0006361A">
        <w:rPr>
          <w:sz w:val="16"/>
        </w:rP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5688ECCA" w14:textId="77777777" w:rsidR="0006361A" w:rsidRPr="0006361A" w:rsidRDefault="0006361A" w:rsidP="0006361A">
      <w:pPr>
        <w:rPr>
          <w:sz w:val="16"/>
        </w:rPr>
      </w:pPr>
      <w:r w:rsidRPr="0006361A">
        <w:rPr>
          <w:sz w:val="16"/>
        </w:rP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5DF0DC6B" w14:textId="368DF38E" w:rsidR="0006361A" w:rsidRDefault="0006361A" w:rsidP="0006361A">
      <w:pPr>
        <w:rPr>
          <w:rStyle w:val="StyleUnderline"/>
        </w:rPr>
      </w:pPr>
      <w:r w:rsidRPr="00E03ACB">
        <w:rPr>
          <w:rStyle w:val="StyleUnderline"/>
        </w:rPr>
        <w:t xml:space="preserve">The </w:t>
      </w:r>
      <w:r w:rsidRPr="0006361A">
        <w:rPr>
          <w:sz w:val="16"/>
        </w:rPr>
        <w:t xml:space="preserve">result is a </w:t>
      </w:r>
      <w:r w:rsidRPr="00E03ACB">
        <w:rPr>
          <w:rStyle w:val="StyleUnderline"/>
        </w:rPr>
        <w:t>coalition</w:t>
      </w:r>
      <w:r w:rsidRPr="0006361A">
        <w:rPr>
          <w:sz w:val="16"/>
        </w:rPr>
        <w:t xml:space="preserve"> that—much like its opposition—</w:t>
      </w:r>
      <w:r w:rsidRPr="00E03ACB">
        <w:rPr>
          <w:rStyle w:val="StyleUnderline"/>
        </w:rPr>
        <w:t>is broad and bipartisan</w:t>
      </w:r>
      <w:r w:rsidRPr="0006361A">
        <w:rPr>
          <w:sz w:val="16"/>
        </w:rP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rsidRPr="0006361A">
        <w:rPr>
          <w:sz w:val="16"/>
        </w:rP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7EC55850" w14:textId="77777777" w:rsidR="0006361A" w:rsidRDefault="0006361A" w:rsidP="0006361A">
      <w:pPr>
        <w:rPr>
          <w:rStyle w:val="StyleUnderline"/>
        </w:rPr>
      </w:pPr>
    </w:p>
    <w:p w14:paraId="62C520DD" w14:textId="75C0B32B" w:rsidR="0006361A" w:rsidRPr="0006361A" w:rsidRDefault="0006361A" w:rsidP="0006361A">
      <w:pPr>
        <w:pStyle w:val="Heading3"/>
      </w:pPr>
    </w:p>
    <w:sectPr w:rsidR="0006361A" w:rsidRPr="000636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8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61A"/>
    <w:rsid w:val="000638C1"/>
    <w:rsid w:val="00065FEE"/>
    <w:rsid w:val="00066E3C"/>
    <w:rsid w:val="00072718"/>
    <w:rsid w:val="0007381E"/>
    <w:rsid w:val="00076094"/>
    <w:rsid w:val="0008785F"/>
    <w:rsid w:val="00090CBE"/>
    <w:rsid w:val="00094DEC"/>
    <w:rsid w:val="000A2D8A"/>
    <w:rsid w:val="000D26A6"/>
    <w:rsid w:val="000D2B90"/>
    <w:rsid w:val="000D3BF5"/>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9B1"/>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8A2"/>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47883"/>
    <w:rsid w:val="00A54315"/>
    <w:rsid w:val="00A60FBC"/>
    <w:rsid w:val="00A65C0B"/>
    <w:rsid w:val="00A710F2"/>
    <w:rsid w:val="00A776BA"/>
    <w:rsid w:val="00A81FD2"/>
    <w:rsid w:val="00A8441A"/>
    <w:rsid w:val="00A8443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4473A"/>
  <w14:defaultImageDpi w14:val="300"/>
  <w15:docId w15:val="{06CBD0C9-4D35-094E-8CF5-7E2DB0C3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3BF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D3B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3B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3B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D3B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3B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3BF5"/>
  </w:style>
  <w:style w:type="character" w:customStyle="1" w:styleId="Heading1Char">
    <w:name w:val="Heading 1 Char"/>
    <w:aliases w:val="Pocket Char"/>
    <w:basedOn w:val="DefaultParagraphFont"/>
    <w:link w:val="Heading1"/>
    <w:uiPriority w:val="9"/>
    <w:rsid w:val="000D3BF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D3BF5"/>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0D3BF5"/>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D3BF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3BF5"/>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D3BF5"/>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D3BF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D3BF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D3BF5"/>
    <w:rPr>
      <w:color w:val="auto"/>
      <w:u w:val="none"/>
    </w:rPr>
  </w:style>
  <w:style w:type="paragraph" w:styleId="DocumentMap">
    <w:name w:val="Document Map"/>
    <w:basedOn w:val="Normal"/>
    <w:link w:val="DocumentMapChar"/>
    <w:uiPriority w:val="99"/>
    <w:semiHidden/>
    <w:unhideWhenUsed/>
    <w:rsid w:val="000D3B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3BF5"/>
    <w:rPr>
      <w:rFonts w:ascii="Lucida Grande" w:hAnsi="Lucida Grande" w:cs="Lucida Grande"/>
    </w:rPr>
  </w:style>
  <w:style w:type="paragraph" w:customStyle="1" w:styleId="textbold">
    <w:name w:val="text bold"/>
    <w:basedOn w:val="Normal"/>
    <w:link w:val="Emphasis"/>
    <w:uiPriority w:val="20"/>
    <w:qFormat/>
    <w:rsid w:val="00A47883"/>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478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A47883"/>
    <w:pPr>
      <w:ind w:left="720"/>
      <w:contextualSpacing/>
    </w:p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A47883"/>
    <w:rPr>
      <w:b/>
      <w:u w:val="single"/>
    </w:rPr>
  </w:style>
  <w:style w:type="paragraph" w:styleId="Title">
    <w:name w:val="Title"/>
    <w:aliases w:val="UNDERLINE,Cites and Cards,Bold Underlined,title,Block Heading,Read This,Debate Normal"/>
    <w:basedOn w:val="Normal"/>
    <w:next w:val="Normal"/>
    <w:link w:val="TitleChar"/>
    <w:uiPriority w:val="1"/>
    <w:qFormat/>
    <w:rsid w:val="00A47883"/>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A47883"/>
    <w:rPr>
      <w:rFonts w:asciiTheme="majorHAnsi" w:eastAsiaTheme="majorEastAsia" w:hAnsiTheme="majorHAnsi" w:cstheme="majorBidi"/>
      <w:spacing w:val="-10"/>
      <w:kern w:val="28"/>
      <w:sz w:val="56"/>
      <w:szCs w:val="56"/>
    </w:rPr>
  </w:style>
  <w:style w:type="paragraph" w:customStyle="1" w:styleId="cardtext">
    <w:name w:val="card text"/>
    <w:basedOn w:val="Normal"/>
    <w:link w:val="cardtextChar"/>
    <w:qFormat/>
    <w:rsid w:val="00A47883"/>
    <w:pPr>
      <w:ind w:left="288" w:right="288"/>
    </w:pPr>
    <w:rPr>
      <w:rFonts w:eastAsia="Times New Roman"/>
    </w:rPr>
  </w:style>
  <w:style w:type="character" w:customStyle="1" w:styleId="cardtextChar">
    <w:name w:val="card text Char"/>
    <w:link w:val="cardtext"/>
    <w:rsid w:val="00A47883"/>
    <w:rPr>
      <w:rFonts w:ascii="Arial" w:eastAsia="Times New Roma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international/archive/2017/04/north-korea/52308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anityfair.com/news/2017/04/donald-trump-north-korea-strike" TargetMode="External"/><Relationship Id="rId17" Type="http://schemas.openxmlformats.org/officeDocument/2006/relationships/hyperlink" Target="https://www.foreignaffairs.com/articles/united-states/2021-08-24/strategies-restraint" TargetMode="External"/><Relationship Id="rId2" Type="http://schemas.openxmlformats.org/officeDocument/2006/relationships/customXml" Target="../customXml/item2.xml"/><Relationship Id="rId16" Type="http://schemas.openxmlformats.org/officeDocument/2006/relationships/hyperlink" Target="https://www.washingtonpost.com/opinions/one-powerful-weapon-to-use-against-north-korea/2017/04/21/ddbb9702-26c2-11e7-bb9d-8cd6118e1409_story.html?tid=a_inl&amp;utm_term=.4d24efb004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ashingtonexaminer.com/rex-tillerson-declares-end-to-strategic-patience-with-iran-slams-nuclear-deal/article/2620719" TargetMode="External"/><Relationship Id="rId5" Type="http://schemas.openxmlformats.org/officeDocument/2006/relationships/numbering" Target="numbering.xml"/><Relationship Id="rId15" Type="http://schemas.openxmlformats.org/officeDocument/2006/relationships/hyperlink" Target="http://www.politico.com/magazine/story/2017/04/north-korea-nuclear-deal-donald-trump-china-215034" TargetMode="External"/><Relationship Id="rId10" Type="http://schemas.openxmlformats.org/officeDocument/2006/relationships/hyperlink" Target="http://www.ncnk.org/resources/news-items/kim-jong-uns-speeches-and-public-statements-1/kim-jong-uns-2017-new-years-addres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hathamhouse.org/sites/files/chathamhouse/images/ia/INTA94_1_6_249_Layne.pdf" TargetMode="External"/><Relationship Id="rId14" Type="http://schemas.openxmlformats.org/officeDocument/2006/relationships/hyperlink" Target="http://thebulletin.org/hecker-assesses-north-korean-hydrogen-bomb-claims90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16863</Words>
  <Characters>96121</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2021-10-30T22:33:00Z</dcterms:created>
  <dcterms:modified xsi:type="dcterms:W3CDTF">2021-12-17T22:25:00Z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