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2F831" w14:textId="53D62557" w:rsidR="00CD3446" w:rsidRPr="00CD3446" w:rsidRDefault="00CD3446" w:rsidP="00CD3446">
      <w:pPr>
        <w:pStyle w:val="Heading3"/>
      </w:pPr>
      <w:r>
        <w:t>1NC—CP</w:t>
      </w:r>
    </w:p>
    <w:p w14:paraId="05BF1192" w14:textId="4CF9385C" w:rsidR="00CD3446" w:rsidRPr="00CD3446" w:rsidRDefault="00CD3446" w:rsidP="00CD3446">
      <w:pPr>
        <w:pStyle w:val="Heading4"/>
      </w:pPr>
      <w:r w:rsidRPr="00CD3446">
        <w:t>CP: States ought to adopt a binding international agreement that bans the appropriation of outer space by private entities by establishing outer space as a global commons subject to regulatory delimiting and global liability</w:t>
      </w:r>
      <w:r>
        <w:t xml:space="preserve"> except for the appropriation of lunar heritage sites in the Sea of Tranquility by helium-3 mining.</w:t>
      </w:r>
    </w:p>
    <w:p w14:paraId="69E5412A" w14:textId="0FF40D9F" w:rsidR="00CD3446" w:rsidRPr="00964877" w:rsidRDefault="00CD3446" w:rsidP="00CD3446">
      <w:pPr>
        <w:pStyle w:val="Heading4"/>
      </w:pPr>
      <w:r>
        <w:t>Uncertainty kills investment in He-3 mining.</w:t>
      </w:r>
    </w:p>
    <w:p w14:paraId="1B01C94B" w14:textId="77777777" w:rsidR="00CD3446" w:rsidRDefault="00CD3446" w:rsidP="00CD3446">
      <w:r>
        <w:rPr>
          <w:rStyle w:val="Style13ptBold"/>
        </w:rPr>
        <w:t xml:space="preserve">Bilder 09 </w:t>
      </w:r>
      <w:r>
        <w:t>“A Legal Regime for the Mining of Helium-3 on the Moon: U.S. Policy Options” Richard B. Bilder [</w:t>
      </w:r>
      <w:r w:rsidRPr="00964877">
        <w:t>Foley &amp; Lardner-Bascom Emeritus Professor of Law, University of Wisconsin Law School.</w:t>
      </w:r>
      <w:r>
        <w:t xml:space="preserve">] </w:t>
      </w:r>
      <w:r w:rsidRPr="00964877">
        <w:t>10/8/2009</w:t>
      </w:r>
      <w:r>
        <w:t xml:space="preserve"> </w:t>
      </w:r>
      <w:hyperlink r:id="rId9" w:history="1">
        <w:r w:rsidRPr="00964537">
          <w:rPr>
            <w:rStyle w:val="Hyperlink"/>
          </w:rPr>
          <w:t>https://media.law.wisc.edu/m/wndnj/bilder1489273mining_helium-3ftns.pdf</w:t>
        </w:r>
      </w:hyperlink>
      <w:r>
        <w:t xml:space="preserve"> SM</w:t>
      </w:r>
    </w:p>
    <w:p w14:paraId="2E93FE57" w14:textId="77777777" w:rsidR="00CD3446" w:rsidRDefault="00CD3446" w:rsidP="00CD3446">
      <w:r>
        <w:t xml:space="preserve">B. Should the U.S. Attempt to Establish an International Lunar Resource Regime Outside of the Framework of the Present Moon Agreement? While I have suggested that there are now good arguments for the U.S. – preferably, collectively with other space powers – to ratify and accede to the Moon Agreement under arrangements which would ensure that the legal regime established pursuant to Article 11 fully met U.S. requirements, the fact remains that such ratification by the U.S. may not currently be politically attainable. As was the case when the Agreement was first presented to the Senate subcommittee in 1980, influential and respected individuals and groups in the U.S. continue to strongly oppose U.S. ratification, remaining convinced that the Agreement’s fundamental cast – especially, its </w:t>
      </w:r>
      <w:r w:rsidRPr="00964877">
        <w:rPr>
          <w:rStyle w:val="StyleUnderline"/>
        </w:rPr>
        <w:t xml:space="preserve">provisions </w:t>
      </w:r>
      <w:r w:rsidRPr="00E372BC">
        <w:rPr>
          <w:rStyle w:val="StyleUnderline"/>
          <w:highlight w:val="green"/>
        </w:rPr>
        <w:t>characterizing lunar resources as</w:t>
      </w:r>
      <w:r w:rsidRPr="0000788B">
        <w:rPr>
          <w:rStyle w:val="StyleUnderline"/>
        </w:rPr>
        <w:t xml:space="preserve"> the “common </w:t>
      </w:r>
      <w:r w:rsidRPr="00E372BC">
        <w:rPr>
          <w:rStyle w:val="StyleUnderline"/>
          <w:highlight w:val="green"/>
        </w:rPr>
        <w:t>heritage</w:t>
      </w:r>
      <w:r w:rsidRPr="0000788B">
        <w:rPr>
          <w:rStyle w:val="StyleUnderline"/>
        </w:rPr>
        <w:t xml:space="preserve"> of mankind</w:t>
      </w:r>
      <w:r>
        <w:t xml:space="preserve">” and mandating the establishment of an “international regime” – </w:t>
      </w:r>
      <w:r w:rsidRPr="0000788B">
        <w:rPr>
          <w:rStyle w:val="StyleUnderline"/>
        </w:rPr>
        <w:t xml:space="preserve">will in practice </w:t>
      </w:r>
      <w:r w:rsidRPr="00E372BC">
        <w:rPr>
          <w:rStyle w:val="StyleUnderline"/>
          <w:highlight w:val="green"/>
        </w:rPr>
        <w:t>inhibit</w:t>
      </w:r>
      <w:r w:rsidRPr="0000788B">
        <w:rPr>
          <w:rStyle w:val="StyleUnderline"/>
        </w:rPr>
        <w:t xml:space="preserve"> the productive development and </w:t>
      </w:r>
      <w:r w:rsidRPr="00E372BC">
        <w:rPr>
          <w:rStyle w:val="StyleUnderline"/>
          <w:highlight w:val="green"/>
        </w:rPr>
        <w:t>exploitation of He-3</w:t>
      </w:r>
      <w:r w:rsidRPr="0000788B">
        <w:rPr>
          <w:rStyle w:val="StyleUnderline"/>
        </w:rPr>
        <w:t xml:space="preserve"> and other lunar resources, </w:t>
      </w:r>
      <w:r w:rsidRPr="00E372BC">
        <w:rPr>
          <w:rStyle w:val="StyleUnderline"/>
          <w:highlight w:val="green"/>
        </w:rPr>
        <w:t>and</w:t>
      </w:r>
      <w:r w:rsidRPr="0000788B">
        <w:rPr>
          <w:rStyle w:val="StyleUnderline"/>
        </w:rPr>
        <w:t xml:space="preserve">, in particular, </w:t>
      </w:r>
      <w:r w:rsidRPr="00E372BC">
        <w:rPr>
          <w:rStyle w:val="StyleUnderline"/>
          <w:highlight w:val="green"/>
        </w:rPr>
        <w:t>create</w:t>
      </w:r>
      <w:r w:rsidRPr="0000788B">
        <w:rPr>
          <w:rStyle w:val="StyleUnderline"/>
        </w:rPr>
        <w:t xml:space="preserve"> such </w:t>
      </w:r>
      <w:r w:rsidRPr="00E372BC">
        <w:rPr>
          <w:rStyle w:val="StyleUnderline"/>
          <w:highlight w:val="green"/>
        </w:rPr>
        <w:t>uncertainty for private enterprise as to</w:t>
      </w:r>
      <w:r w:rsidRPr="0000788B">
        <w:rPr>
          <w:rStyle w:val="StyleUnderline"/>
        </w:rPr>
        <w:t xml:space="preserve"> effectively </w:t>
      </w:r>
      <w:r w:rsidRPr="006B0E5C">
        <w:rPr>
          <w:rStyle w:val="StyleUnderline"/>
        </w:rPr>
        <w:t>discourage</w:t>
      </w:r>
      <w:r w:rsidRPr="0000788B">
        <w:rPr>
          <w:rStyle w:val="StyleUnderline"/>
        </w:rPr>
        <w:t xml:space="preserve">, if not </w:t>
      </w:r>
      <w:r w:rsidRPr="00E372BC">
        <w:rPr>
          <w:rStyle w:val="StyleUnderline"/>
          <w:highlight w:val="green"/>
        </w:rPr>
        <w:t>prevent, private investment</w:t>
      </w:r>
      <w:r w:rsidRPr="0000788B">
        <w:rPr>
          <w:rStyle w:val="StyleUnderline"/>
        </w:rPr>
        <w:t xml:space="preserve"> and </w:t>
      </w:r>
      <w:r w:rsidRPr="006B0E5C">
        <w:rPr>
          <w:rStyle w:val="StyleUnderline"/>
        </w:rPr>
        <w:t>industry</w:t>
      </w:r>
      <w:r w:rsidRPr="0000788B">
        <w:rPr>
          <w:rStyle w:val="StyleUnderline"/>
        </w:rPr>
        <w:t xml:space="preserve"> </w:t>
      </w:r>
      <w:r w:rsidRPr="006B0E5C">
        <w:rPr>
          <w:rStyle w:val="StyleUnderline"/>
        </w:rPr>
        <w:t>from playing</w:t>
      </w:r>
      <w:r w:rsidRPr="0000788B">
        <w:rPr>
          <w:rStyle w:val="StyleUnderline"/>
        </w:rPr>
        <w:t xml:space="preserve"> any meaningful role in the exploitation of such resources – a role they believe </w:t>
      </w:r>
      <w:r w:rsidRPr="00E372BC">
        <w:rPr>
          <w:rStyle w:val="StyleUnderline"/>
          <w:highlight w:val="green"/>
        </w:rPr>
        <w:t>essential to the successful</w:t>
      </w:r>
      <w:r w:rsidRPr="0000788B">
        <w:rPr>
          <w:rStyle w:val="StyleUnderline"/>
        </w:rPr>
        <w:t xml:space="preserve"> commercial </w:t>
      </w:r>
      <w:r w:rsidRPr="00E372BC">
        <w:rPr>
          <w:rStyle w:val="StyleUnderline"/>
          <w:highlight w:val="green"/>
        </w:rPr>
        <w:t>development</w:t>
      </w:r>
      <w:r w:rsidRPr="0000788B">
        <w:rPr>
          <w:rStyle w:val="StyleUnderline"/>
        </w:rPr>
        <w:t xml:space="preserve"> of such resources</w:t>
      </w:r>
      <w:r>
        <w:t xml:space="preserve">.61 It may be argued that, </w:t>
      </w:r>
      <w:r w:rsidRPr="00E372BC">
        <w:rPr>
          <w:rStyle w:val="StyleUnderline"/>
          <w:highlight w:val="green"/>
        </w:rPr>
        <w:t>given</w:t>
      </w:r>
      <w:r w:rsidRPr="0000788B">
        <w:rPr>
          <w:rStyle w:val="StyleUnderline"/>
        </w:rPr>
        <w:t xml:space="preserve"> the </w:t>
      </w:r>
      <w:r w:rsidRPr="00E372BC">
        <w:rPr>
          <w:rStyle w:val="StyleUnderline"/>
          <w:highlight w:val="green"/>
        </w:rPr>
        <w:t>risks and uncertainty</w:t>
      </w:r>
      <w:r w:rsidRPr="0000788B">
        <w:rPr>
          <w:rStyle w:val="StyleUnderline"/>
        </w:rPr>
        <w:t xml:space="preserve"> </w:t>
      </w:r>
      <w:r w:rsidRPr="006B0E5C">
        <w:rPr>
          <w:rStyle w:val="StyleUnderline"/>
        </w:rPr>
        <w:t>necessarily</w:t>
      </w:r>
      <w:r w:rsidRPr="0000788B">
        <w:rPr>
          <w:rStyle w:val="StyleUnderline"/>
        </w:rPr>
        <w:t xml:space="preserve"> </w:t>
      </w:r>
      <w:r w:rsidRPr="00E372BC">
        <w:rPr>
          <w:rStyle w:val="StyleUnderline"/>
          <w:highlight w:val="green"/>
        </w:rPr>
        <w:t>involved in</w:t>
      </w:r>
      <w:r w:rsidRPr="0000788B">
        <w:rPr>
          <w:rStyle w:val="StyleUnderline"/>
        </w:rPr>
        <w:t xml:space="preserve"> the development of </w:t>
      </w:r>
      <w:r w:rsidRPr="00E372BC">
        <w:rPr>
          <w:rStyle w:val="StyleUnderline"/>
          <w:highlight w:val="green"/>
        </w:rPr>
        <w:t>lunar He-3-based fusion energy</w:t>
      </w:r>
      <w:r w:rsidRPr="0000788B">
        <w:rPr>
          <w:rStyle w:val="StyleUnderline"/>
        </w:rPr>
        <w:t xml:space="preserve">, the </w:t>
      </w:r>
      <w:r w:rsidRPr="00E372BC">
        <w:rPr>
          <w:rStyle w:val="StyleUnderline"/>
          <w:highlight w:val="green"/>
        </w:rPr>
        <w:t>enormous investment</w:t>
      </w:r>
      <w:r w:rsidRPr="0000788B">
        <w:rPr>
          <w:rStyle w:val="StyleUnderline"/>
        </w:rPr>
        <w:t xml:space="preserve"> certainly </w:t>
      </w:r>
      <w:r w:rsidRPr="00E372BC">
        <w:rPr>
          <w:rStyle w:val="StyleUnderline"/>
          <w:highlight w:val="green"/>
        </w:rPr>
        <w:t>required</w:t>
      </w:r>
      <w:r w:rsidRPr="0000788B">
        <w:rPr>
          <w:rStyle w:val="StyleUnderline"/>
        </w:rPr>
        <w:t>, and the likely very long time horizon before any financial return can hope to be achie</w:t>
      </w:r>
      <w:r w:rsidRPr="0000788B">
        <w:rPr>
          <w:rStyle w:val="StyleUnderline"/>
        </w:rPr>
        <w:lastRenderedPageBreak/>
        <w:t>ved, the prospect of private enterprises choosing to play a leading role in He-3 or other lunar resource development</w:t>
      </w:r>
      <w:r>
        <w:t xml:space="preserve"> – at least without substantial government assistance – </w:t>
      </w:r>
      <w:r w:rsidRPr="0000788B">
        <w:rPr>
          <w:rStyle w:val="StyleUnderline"/>
        </w:rPr>
        <w:t>is open to question.</w:t>
      </w:r>
      <w:r>
        <w:t>62 However, the 1980 Senate Hearings and subsequent lack of administration interest in the Agreement suggest that, if such opposition persists, the prospect for Senate ratification of the Agreement at any time soon may remain uncertain.</w:t>
      </w:r>
    </w:p>
    <w:p w14:paraId="27785B84" w14:textId="77777777" w:rsidR="00CD3446" w:rsidRDefault="00CD3446" w:rsidP="00CD3446">
      <w:pPr>
        <w:pStyle w:val="Heading4"/>
      </w:pPr>
      <w:r>
        <w:t>Mining on heritage sites lets us skip in the research project with human-obtained samples – that’s preferable to generic sites.</w:t>
      </w:r>
    </w:p>
    <w:p w14:paraId="4F5BA913" w14:textId="77777777" w:rsidR="00CD3446" w:rsidRPr="00BC74AC" w:rsidRDefault="00CD3446" w:rsidP="00CD3446">
      <w:r>
        <w:rPr>
          <w:rStyle w:val="Style13ptBold"/>
        </w:rPr>
        <w:t xml:space="preserve">Glass 92 </w:t>
      </w:r>
      <w:r>
        <w:t>“Lunar Site Characterization and Mining” Charles E. Glass [</w:t>
      </w:r>
      <w:r w:rsidRPr="00BC74AC">
        <w:t>registered professional geological engineer in the State of Arizona</w:t>
      </w:r>
      <w:r>
        <w:t xml:space="preserve">, this is from a NASA edited paper] 1992 </w:t>
      </w:r>
      <w:hyperlink r:id="rId10" w:history="1">
        <w:r w:rsidRPr="00964537">
          <w:rPr>
            <w:rStyle w:val="Hyperlink"/>
          </w:rPr>
          <w:t>https://space.nss.org/settlement/nasa/spaceresvol3/lscam1.htm</w:t>
        </w:r>
      </w:hyperlink>
      <w:r>
        <w:t xml:space="preserve"> SM</w:t>
      </w:r>
    </w:p>
    <w:p w14:paraId="0A721ABE" w14:textId="77777777" w:rsidR="00CD3446" w:rsidRDefault="00CD3446" w:rsidP="00CD3446">
      <w:r w:rsidRPr="003D6278">
        <w:rPr>
          <w:rStyle w:val="StyleUnderline"/>
          <w:highlight w:val="green"/>
        </w:rPr>
        <w:lastRenderedPageBreak/>
        <w:t>Before</w:t>
      </w:r>
      <w:r w:rsidRPr="00BA5293">
        <w:rPr>
          <w:rStyle w:val="StyleUnderline"/>
        </w:rPr>
        <w:t xml:space="preserve"> resources are committed to </w:t>
      </w:r>
      <w:r w:rsidRPr="00B85F53">
        <w:rPr>
          <w:rStyle w:val="StyleUnderline"/>
          <w:highlight w:val="green"/>
        </w:rPr>
        <w:t>lunar m</w:t>
      </w:r>
      <w:r w:rsidRPr="003D6278">
        <w:rPr>
          <w:rStyle w:val="StyleUnderline"/>
          <w:highlight w:val="green"/>
        </w:rPr>
        <w:t>ining, a significant amount of information will be needed</w:t>
      </w:r>
      <w:r w:rsidRPr="003D6278">
        <w:rPr>
          <w:highlight w:val="green"/>
        </w:rPr>
        <w:t>.</w:t>
      </w:r>
      <w:r>
        <w:t xml:space="preserve"> I hope that our workshop group will illuminate some of the more obscure areas, such as the specific requirements of an ore processing facility. Other important information can be acquired only through onsite exploration and testing.</w:t>
      </w:r>
    </w:p>
    <w:p w14:paraId="5678A085" w14:textId="77777777" w:rsidR="00CD3446" w:rsidRDefault="00CD3446" w:rsidP="00CD3446">
      <w:r w:rsidRPr="00BA5293">
        <w:rPr>
          <w:rStyle w:val="StyleUnderline"/>
        </w:rPr>
        <w:t xml:space="preserve">Potential lunar mining </w:t>
      </w:r>
      <w:r w:rsidRPr="003D6278">
        <w:rPr>
          <w:rStyle w:val="StyleUnderline"/>
          <w:highlight w:val="green"/>
        </w:rPr>
        <w:t>sites can be</w:t>
      </w:r>
      <w:r w:rsidRPr="00BA5293">
        <w:rPr>
          <w:rStyle w:val="StyleUnderline"/>
        </w:rPr>
        <w:t xml:space="preserve"> divided into two general groups- </w:t>
      </w:r>
      <w:r w:rsidRPr="003D6278">
        <w:rPr>
          <w:rStyle w:val="StyleUnderline"/>
          <w:highlight w:val="green"/>
        </w:rPr>
        <w:t>generic sites and Apollo sites.</w:t>
      </w:r>
      <w:r>
        <w:t xml:space="preserve"> Geologic data for both types of site are sparse and of poor spatial resolution</w:t>
      </w:r>
    </w:p>
    <w:p w14:paraId="6CB302AD" w14:textId="77777777" w:rsidR="00CD3446" w:rsidRPr="00BA5293" w:rsidRDefault="00CD3446" w:rsidP="00CD3446">
      <w:pPr>
        <w:rPr>
          <w:rStyle w:val="StyleUnderline"/>
        </w:rPr>
      </w:pPr>
      <w:r w:rsidRPr="003D6278">
        <w:rPr>
          <w:rStyle w:val="StyleUnderline"/>
          <w:highlight w:val="green"/>
        </w:rPr>
        <w:t>Generic sites have not been visited</w:t>
      </w:r>
      <w:r w:rsidRPr="00BA5293">
        <w:rPr>
          <w:rStyle w:val="StyleUnderline"/>
        </w:rPr>
        <w:t>. They are potential mine sites only because they are in lunar regions with mineralogic properties that are generally understood by comparison of remotely sensed data with data from analysis of Apollo site samples</w:t>
      </w:r>
      <w:r>
        <w:t xml:space="preserve">; e.g., mare sites, highland sites, or transition sites. See figure 15. </w:t>
      </w:r>
      <w:r w:rsidRPr="003D6278">
        <w:rPr>
          <w:rStyle w:val="StyleUnderline"/>
          <w:highlight w:val="green"/>
        </w:rPr>
        <w:t>Generic sites will require exploration</w:t>
      </w:r>
      <w:r w:rsidRPr="00BA5293">
        <w:rPr>
          <w:rStyle w:val="StyleUnderline"/>
        </w:rPr>
        <w:t xml:space="preserve"> at a variety of scales.</w:t>
      </w:r>
    </w:p>
    <w:p w14:paraId="2A7AAA6C" w14:textId="77777777" w:rsidR="00CD3446" w:rsidRDefault="00CD3446" w:rsidP="00CD3446">
      <w:r w:rsidRPr="00BA5293">
        <w:rPr>
          <w:rStyle w:val="StyleUnderline"/>
        </w:rPr>
        <w:t>Initial exploration using a satellite in lunar orbit will allow regional exploration of many generic sites.</w:t>
      </w:r>
      <w:r>
        <w:t xml:space="preserve"> Polar sites, if suitable ones can be identified, have several advantages for a mining operation. First, the continuous solar radiation at the poles would enable continuous mining o perations under stable temperature and lighting conditions. (See figure 16.) Such an environment would eliminate the stress on mining equipment and personnel caused by the alternation of 2-week lunar nights and days at other sites. Second, the high thermal gradients encountered at the poles due to low Sun angles could help provide cryogenic storage for processing gases and product gases. Third, the potential occurrence of water frozen in the perpetually shadowed areas of the poles is an incentive for exploring polar sites.</w:t>
      </w:r>
    </w:p>
    <w:p w14:paraId="3EE8C993" w14:textId="77777777" w:rsidR="00CD3446" w:rsidRDefault="00CD3446" w:rsidP="00CD3446">
      <w:r w:rsidRPr="00BA5293">
        <w:rPr>
          <w:rStyle w:val="StyleUnderline"/>
        </w:rPr>
        <w:t xml:space="preserve">Exploration of generic sites at intermediate scales is required </w:t>
      </w:r>
      <w:r w:rsidRPr="003D6278">
        <w:rPr>
          <w:rStyle w:val="StyleUnderline"/>
          <w:highlight w:val="green"/>
        </w:rPr>
        <w:t>to bridge the gap between</w:t>
      </w:r>
      <w:r w:rsidRPr="00BA5293">
        <w:rPr>
          <w:rStyle w:val="StyleUnderline"/>
        </w:rPr>
        <w:t xml:space="preserve"> the low- resolution remote sensing </w:t>
      </w:r>
      <w:r w:rsidRPr="003D6278">
        <w:rPr>
          <w:rStyle w:val="StyleUnderline"/>
          <w:highlight w:val="green"/>
        </w:rPr>
        <w:t>data and</w:t>
      </w:r>
      <w:r w:rsidRPr="00BA5293">
        <w:rPr>
          <w:rStyle w:val="StyleUnderline"/>
        </w:rPr>
        <w:t xml:space="preserve"> the more </w:t>
      </w:r>
      <w:r w:rsidRPr="003D6278">
        <w:rPr>
          <w:rStyle w:val="StyleUnderline"/>
          <w:highlight w:val="green"/>
        </w:rPr>
        <w:t>intensive measurements made by human beings.</w:t>
      </w:r>
      <w:r>
        <w:t xml:space="preserve"> This intermediate-scale exploration could be done by automated rovers, which should be able to cover relatively large areas rather rapidly.</w:t>
      </w:r>
    </w:p>
    <w:p w14:paraId="0389EC2A" w14:textId="77777777" w:rsidR="00CD3446" w:rsidRDefault="00CD3446" w:rsidP="00CD3446">
      <w:r>
        <w:t>The automated nature of lunar exploration will demand advances in high-resolution sensing and in computer processing and integration of data acquired by different instruments on the same roving vehicle. Knowledge gained from terrestrial mineral exploration can be used for preliminary training of automated interpretation systems, but the unique conditions of the lunar en</w:t>
      </w:r>
      <w:r>
        <w:lastRenderedPageBreak/>
        <w:t>vironment will likely require an intelligent computer- vision system capable of "learning" and adjusting as new data become available.</w:t>
      </w:r>
    </w:p>
    <w:p w14:paraId="5D35BFFA" w14:textId="77777777" w:rsidR="00CD3446" w:rsidRDefault="00CD3446" w:rsidP="00CD3446">
      <w:r>
        <w:t>[Images omitted]</w:t>
      </w:r>
    </w:p>
    <w:p w14:paraId="7212C6EA" w14:textId="77777777" w:rsidR="00CD3446" w:rsidRDefault="00CD3446" w:rsidP="00CD3446">
      <w:r w:rsidRPr="003D6278">
        <w:rPr>
          <w:rStyle w:val="StyleUnderline"/>
          <w:highlight w:val="green"/>
        </w:rPr>
        <w:t>Completion of</w:t>
      </w:r>
      <w:r w:rsidRPr="00BA5293">
        <w:rPr>
          <w:rStyle w:val="StyleUnderline"/>
        </w:rPr>
        <w:t xml:space="preserve"> these </w:t>
      </w:r>
      <w:r w:rsidRPr="003D6278">
        <w:rPr>
          <w:rStyle w:val="StyleUnderline"/>
          <w:highlight w:val="green"/>
        </w:rPr>
        <w:t>exploration programs should bring our knowledge of generic sites up to</w:t>
      </w:r>
      <w:r w:rsidRPr="00BA5293">
        <w:rPr>
          <w:rStyle w:val="StyleUnderline"/>
        </w:rPr>
        <w:t xml:space="preserve"> that of the </w:t>
      </w:r>
      <w:r w:rsidRPr="003D6278">
        <w:rPr>
          <w:rStyle w:val="StyleUnderline"/>
          <w:highlight w:val="green"/>
        </w:rPr>
        <w:t>Apollo sites,</w:t>
      </w:r>
      <w:r w:rsidRPr="00BA5293">
        <w:rPr>
          <w:rStyle w:val="StyleUnderline"/>
        </w:rPr>
        <w:t xml:space="preserve"> the second general category. </w:t>
      </w:r>
      <w:r w:rsidRPr="003D6278">
        <w:rPr>
          <w:rStyle w:val="StyleUnderline"/>
          <w:highlight w:val="green"/>
        </w:rPr>
        <w:t>Regional exploration is not</w:t>
      </w:r>
      <w:r w:rsidRPr="00BA5293">
        <w:rPr>
          <w:rStyle w:val="StyleUnderline"/>
        </w:rPr>
        <w:t xml:space="preserve"> deemed </w:t>
      </w:r>
      <w:r w:rsidRPr="003D6278">
        <w:rPr>
          <w:rStyle w:val="StyleUnderline"/>
          <w:highlight w:val="green"/>
        </w:rPr>
        <w:t xml:space="preserve">necessary for </w:t>
      </w:r>
      <w:r w:rsidRPr="003D6278">
        <w:rPr>
          <w:rStyle w:val="StyleUnderline"/>
        </w:rPr>
        <w:t xml:space="preserve">the </w:t>
      </w:r>
      <w:r w:rsidRPr="003D6278">
        <w:rPr>
          <w:rStyle w:val="StyleUnderline"/>
          <w:highlight w:val="green"/>
        </w:rPr>
        <w:t>Apollo sites</w:t>
      </w:r>
      <w:r w:rsidRPr="00BA5293">
        <w:rPr>
          <w:rStyle w:val="StyleUnderline"/>
        </w:rPr>
        <w:t xml:space="preserve"> because of the relatively extensive body of knowledge already assembled</w:t>
      </w:r>
      <w:r>
        <w:t>. However, detailed site investigations to obtain specific parameters for mine design will be required for the first mining attempt.</w:t>
      </w:r>
    </w:p>
    <w:p w14:paraId="5565EAD4" w14:textId="77777777" w:rsidR="00CD3446" w:rsidRDefault="00CD3446" w:rsidP="00CD3446">
      <w:r>
        <w:t xml:space="preserve">In outlining these exploration requirements, our workshop group made several assumptions. First, we assumed that the prototype lunar mining venture should be an </w:t>
      </w:r>
      <w:r>
        <w:lastRenderedPageBreak/>
        <w:t>unqualified success. Second, we assumed that the startup product would be liquid oxygen, with the subsequent addition of such byproducts as metals for structural use, ceramics, and bulk materials for shielding. Third, we assumed that the mining operation wou[a excavate lunar regolith and deliver a well-graded feedstock to the processing facility. (No crushing is required, with oversized material being removed mechanically.)</w:t>
      </w:r>
    </w:p>
    <w:p w14:paraId="41EEAF8A" w14:textId="77777777" w:rsidR="00CD3446" w:rsidRDefault="00CD3446" w:rsidP="00CD3446">
      <w:r>
        <w:t>Specific Parameters for Mine Design</w:t>
      </w:r>
    </w:p>
    <w:p w14:paraId="7CD129E1" w14:textId="77777777" w:rsidR="00CD3446" w:rsidRPr="00BA5293" w:rsidRDefault="00CD3446" w:rsidP="00CD3446">
      <w:pPr>
        <w:rPr>
          <w:b/>
          <w:u w:val="single"/>
        </w:rPr>
      </w:pPr>
      <w:r w:rsidRPr="003D6278">
        <w:rPr>
          <w:rStyle w:val="StyleUnderline"/>
          <w:highlight w:val="green"/>
        </w:rPr>
        <w:t>The final stage</w:t>
      </w:r>
      <w:r>
        <w:t xml:space="preserve"> of the exploration program-to acquire specific parameters for mine design</w:t>
      </w:r>
      <w:r w:rsidRPr="00BA5293">
        <w:rPr>
          <w:rStyle w:val="StyleUnderline"/>
        </w:rPr>
        <w:t xml:space="preserve">-will </w:t>
      </w:r>
      <w:r w:rsidRPr="003D6278">
        <w:rPr>
          <w:rStyle w:val="StyleUnderline"/>
          <w:highlight w:val="green"/>
        </w:rPr>
        <w:t>begin only after a</w:t>
      </w:r>
      <w:r w:rsidRPr="00BA5293">
        <w:rPr>
          <w:rStyle w:val="StyleUnderline"/>
        </w:rPr>
        <w:t xml:space="preserve"> chosen </w:t>
      </w:r>
      <w:r w:rsidRPr="003D6278">
        <w:rPr>
          <w:rStyle w:val="StyleUnderline"/>
          <w:highlight w:val="green"/>
        </w:rPr>
        <w:t>site has been as thoroughly explored as an Apollo site</w:t>
      </w:r>
      <w:r w:rsidRPr="00BA5293">
        <w:rPr>
          <w:rStyle w:val="StyleUnderline"/>
        </w:rPr>
        <w:t>.</w:t>
      </w:r>
      <w:r>
        <w:t xml:space="preserve"> Even for the Apollo sites, information is insufficient to assure the success of our first lunar mine. Factors that affect mining include mineralogy, grain size distribution, abrasiveness, depth of loosely compacted regolith, and surface topography. How these factors vary from place to place is not well understood. The Apollo missions were never intended to be resource appraisals. Nevertheless, </w:t>
      </w:r>
      <w:r w:rsidRPr="003D6278">
        <w:rPr>
          <w:rStyle w:val="StyleUnderline"/>
        </w:rPr>
        <w:t xml:space="preserve">a </w:t>
      </w:r>
      <w:r w:rsidRPr="003D6278">
        <w:rPr>
          <w:rStyle w:val="StyleUnderline"/>
          <w:highlight w:val="green"/>
        </w:rPr>
        <w:t xml:space="preserve">restudy </w:t>
      </w:r>
      <w:r w:rsidRPr="003D6278">
        <w:rPr>
          <w:rStyle w:val="StyleUnderline"/>
        </w:rPr>
        <w:t xml:space="preserve">of </w:t>
      </w:r>
      <w:r w:rsidRPr="003D6278">
        <w:rPr>
          <w:rStyle w:val="StyleUnderline"/>
          <w:highlight w:val="green"/>
        </w:rPr>
        <w:t>Apollo samples and survey data</w:t>
      </w:r>
      <w:r w:rsidRPr="00BA5293">
        <w:rPr>
          <w:rStyle w:val="StyleUnderline"/>
        </w:rPr>
        <w:t xml:space="preserve"> with an eye toward resource appraisal </w:t>
      </w:r>
      <w:r w:rsidRPr="003D6278">
        <w:rPr>
          <w:rStyle w:val="StyleUnderline"/>
          <w:highlight w:val="green"/>
        </w:rPr>
        <w:t>would be a</w:t>
      </w:r>
      <w:r w:rsidRPr="00BA5293">
        <w:rPr>
          <w:rStyle w:val="StyleUnderline"/>
        </w:rPr>
        <w:t xml:space="preserve"> promising first </w:t>
      </w:r>
      <w:r w:rsidRPr="003D6278">
        <w:rPr>
          <w:rStyle w:val="StyleUnderline"/>
          <w:highlight w:val="green"/>
        </w:rPr>
        <w:t>step toward obtaining</w:t>
      </w:r>
      <w:r w:rsidRPr="00BA5293">
        <w:rPr>
          <w:rStyle w:val="StyleUnderline"/>
        </w:rPr>
        <w:t xml:space="preserve"> the </w:t>
      </w:r>
      <w:r w:rsidRPr="003D6278">
        <w:rPr>
          <w:rStyle w:val="StyleUnderline"/>
          <w:highlight w:val="green"/>
        </w:rPr>
        <w:t>needed</w:t>
      </w:r>
      <w:r w:rsidRPr="00BA5293">
        <w:rPr>
          <w:rStyle w:val="StyleUnderline"/>
        </w:rPr>
        <w:t xml:space="preserve"> site </w:t>
      </w:r>
      <w:r w:rsidRPr="003D6278">
        <w:rPr>
          <w:rStyle w:val="StyleUnderline"/>
          <w:highlight w:val="green"/>
        </w:rPr>
        <w:t>detail</w:t>
      </w:r>
      <w:r w:rsidRPr="00BA5293">
        <w:rPr>
          <w:rStyle w:val="StyleUnderline"/>
        </w:rPr>
        <w:t>.</w:t>
      </w:r>
    </w:p>
    <w:p w14:paraId="7F409A64" w14:textId="77777777" w:rsidR="00CD3446" w:rsidRPr="00C25CFD" w:rsidRDefault="00CD3446" w:rsidP="00CD3446"/>
    <w:p w14:paraId="6C6FDFB1" w14:textId="77777777" w:rsidR="00CD3446" w:rsidRDefault="00CD3446" w:rsidP="00CD3446">
      <w:pPr>
        <w:pStyle w:val="Heading4"/>
      </w:pPr>
      <w:r>
        <w:t>Tranquility mining is key – it has the highest known density of He-3.</w:t>
      </w:r>
    </w:p>
    <w:p w14:paraId="1AE582C3" w14:textId="77777777" w:rsidR="00CD3446" w:rsidRPr="00DF00CD" w:rsidRDefault="00CD3446" w:rsidP="00CD3446">
      <w:r>
        <w:rPr>
          <w:rStyle w:val="Style13ptBold"/>
        </w:rPr>
        <w:t xml:space="preserve">O’Reilly 16 </w:t>
      </w:r>
      <w:r w:rsidRPr="00DF00CD">
        <w:t>LUNAR EXPLORATION FOR HE-3</w:t>
      </w:r>
      <w:r>
        <w:t xml:space="preserve"> Bryan O’Reilly The Ohio State University 2016 </w:t>
      </w:r>
      <w:hyperlink r:id="rId11" w:history="1">
        <w:r w:rsidRPr="00964537">
          <w:rPr>
            <w:rStyle w:val="Hyperlink"/>
          </w:rPr>
          <w:t>https://core.ac.uk/download/pdf/159567253.pdf</w:t>
        </w:r>
      </w:hyperlink>
      <w:r>
        <w:t xml:space="preserve"> SM</w:t>
      </w:r>
    </w:p>
    <w:p w14:paraId="71D6373F" w14:textId="77777777" w:rsidR="00CD3446" w:rsidRPr="00DF00CD" w:rsidRDefault="00CD3446" w:rsidP="00CD3446">
      <w:pPr>
        <w:pStyle w:val="ListParagraph"/>
        <w:numPr>
          <w:ilvl w:val="0"/>
          <w:numId w:val="13"/>
        </w:numPr>
      </w:pPr>
      <w:r w:rsidRPr="00DF00CD">
        <w:t xml:space="preserve">Mare Tranquillitatis </w:t>
      </w:r>
      <w:r>
        <w:t>= science word for Sea of Tranquility</w:t>
      </w:r>
    </w:p>
    <w:p w14:paraId="421265DF" w14:textId="77777777" w:rsidR="00CD3446" w:rsidRDefault="00CD3446" w:rsidP="00CD3446">
      <w:r>
        <w:t xml:space="preserve">Schmitt (2006) summarized </w:t>
      </w:r>
      <w:r w:rsidRPr="007347FF">
        <w:rPr>
          <w:rStyle w:val="StyleUnderline"/>
        </w:rPr>
        <w:t xml:space="preserve">initial research on the exploration for lunar He-3 that identified potential areas of high He-3 concentration. </w:t>
      </w:r>
      <w:r w:rsidRPr="00E372BC">
        <w:rPr>
          <w:rStyle w:val="StyleUnderline"/>
          <w:highlight w:val="green"/>
        </w:rPr>
        <w:t>Mare Tranquillitatis</w:t>
      </w:r>
      <w:r w:rsidRPr="007347FF">
        <w:rPr>
          <w:rStyle w:val="StyleUnderline"/>
        </w:rPr>
        <w:t>,</w:t>
      </w:r>
      <w:r>
        <w:t xml:space="preserve"> for example</w:t>
      </w:r>
      <w:r w:rsidRPr="007347FF">
        <w:rPr>
          <w:rStyle w:val="StyleUnderline"/>
        </w:rPr>
        <w:t xml:space="preserve">, </w:t>
      </w:r>
      <w:r w:rsidRPr="00E372BC">
        <w:rPr>
          <w:rStyle w:val="StyleUnderline"/>
          <w:highlight w:val="green"/>
        </w:rPr>
        <w:t>is</w:t>
      </w:r>
      <w:r w:rsidRPr="007347FF">
        <w:rPr>
          <w:rStyle w:val="StyleUnderline"/>
        </w:rPr>
        <w:t xml:space="preserve"> considered a </w:t>
      </w:r>
      <w:r w:rsidRPr="00E372BC">
        <w:rPr>
          <w:rStyle w:val="StyleUnderline"/>
          <w:highlight w:val="green"/>
        </w:rPr>
        <w:t>particularly attractive site for</w:t>
      </w:r>
      <w:r w:rsidRPr="007347FF">
        <w:rPr>
          <w:rStyle w:val="StyleUnderline"/>
        </w:rPr>
        <w:t xml:space="preserve"> </w:t>
      </w:r>
      <w:r w:rsidRPr="00E372BC">
        <w:t>a manned lunar base and</w:t>
      </w:r>
      <w:r w:rsidRPr="007347FF">
        <w:rPr>
          <w:rStyle w:val="StyleUnderline"/>
        </w:rPr>
        <w:t xml:space="preserve"> the </w:t>
      </w:r>
      <w:r w:rsidRPr="00E372BC">
        <w:rPr>
          <w:rStyle w:val="StyleUnderline"/>
          <w:highlight w:val="green"/>
        </w:rPr>
        <w:t>mining of lunar He-3. This site</w:t>
      </w:r>
      <w:r w:rsidRPr="007347FF">
        <w:rPr>
          <w:rStyle w:val="StyleUnderline"/>
        </w:rPr>
        <w:t xml:space="preserve"> also </w:t>
      </w:r>
      <w:r w:rsidRPr="00E372BC">
        <w:rPr>
          <w:rStyle w:val="StyleUnderline"/>
          <w:highlight w:val="green"/>
        </w:rPr>
        <w:t>holds</w:t>
      </w:r>
      <w:r w:rsidRPr="007347FF">
        <w:rPr>
          <w:rStyle w:val="StyleUnderline"/>
        </w:rPr>
        <w:t xml:space="preserve"> Fe, Ti, and other </w:t>
      </w:r>
      <w:r w:rsidRPr="00E372BC">
        <w:rPr>
          <w:rStyle w:val="StyleUnderline"/>
          <w:highlight w:val="green"/>
        </w:rPr>
        <w:t>minerals important for cost-effective</w:t>
      </w:r>
      <w:r w:rsidRPr="007347FF">
        <w:rPr>
          <w:rStyle w:val="StyleUnderline"/>
        </w:rPr>
        <w:t xml:space="preserve">, on-site </w:t>
      </w:r>
      <w:r w:rsidRPr="00E372BC">
        <w:rPr>
          <w:rStyle w:val="StyleUnderline"/>
          <w:highlight w:val="green"/>
        </w:rPr>
        <w:t>production</w:t>
      </w:r>
      <w:r w:rsidRPr="007347FF">
        <w:rPr>
          <w:rStyle w:val="StyleUnderline"/>
        </w:rPr>
        <w:t xml:space="preserve"> of construction materials and O2 from mineralized oxygen. </w:t>
      </w:r>
      <w:r>
        <w:t>In siting a manned lunar base, water may be extracted atomically bound OH- and lunar ice, and other issues that need to be addressed in choosing a manned lunar base.</w:t>
      </w:r>
    </w:p>
    <w:p w14:paraId="56DAEAC3" w14:textId="77777777" w:rsidR="00CD3446" w:rsidRDefault="00CD3446" w:rsidP="00CD3446">
      <w:r>
        <w:t xml:space="preserve">The present research study further tests </w:t>
      </w:r>
      <w:r w:rsidRPr="007347FF">
        <w:rPr>
          <w:rStyle w:val="StyleUnderline"/>
        </w:rPr>
        <w:t>the recommended locations (e.g. Mare Tranquillitatis) of high He-3 concentrations.</w:t>
      </w:r>
      <w:r>
        <w:t xml:space="preserve"> In particular, the utility of satellite-based Gamma Ray Spectrometers (GRS) is investigated to indirectly map He-3 abundances in terms of the surficial abundances of gamma-radiating elements like titanium, oxygen and iron that reflect distributions of lunar ilmenite (e.g., Hasebe et al., 2008). In addition, satellite microwave measurements may be used to estimate regolith thic</w:t>
      </w:r>
      <w:r>
        <w:lastRenderedPageBreak/>
        <w:t>kness, maturity, and dielectric constants to help map out He-3 concentrations and other lunar mineral deposits (Wang, 2010).</w:t>
      </w:r>
    </w:p>
    <w:p w14:paraId="276D1102" w14:textId="77777777" w:rsidR="00CD3446" w:rsidRDefault="00CD3446" w:rsidP="00CD3446">
      <w:r>
        <w:t>Satellite remote sensing data from past lunar missions are used to estimate TiO2 and hydrogen concentrations, and the solar wind flux over the crust to identify lunar He-3 prospects. These results may help constrain the fiscal and technological viability of mining lunar He-3.</w:t>
      </w:r>
    </w:p>
    <w:p w14:paraId="1E324F39" w14:textId="77777777" w:rsidR="00CD3446" w:rsidRDefault="00CD3446" w:rsidP="00CD3446">
      <w:r w:rsidRPr="00E372BC">
        <w:rPr>
          <w:rStyle w:val="StyleUnderline"/>
          <w:highlight w:val="green"/>
        </w:rPr>
        <w:lastRenderedPageBreak/>
        <w:t>Current uses of helium-3 far outpace its supply</w:t>
      </w:r>
      <w:r w:rsidRPr="007347FF">
        <w:rPr>
          <w:rStyle w:val="StyleUnderline"/>
        </w:rPr>
        <w:t xml:space="preserve"> and production </w:t>
      </w:r>
      <w:r w:rsidRPr="00E372BC">
        <w:rPr>
          <w:rStyle w:val="StyleUnderline"/>
          <w:highlight w:val="green"/>
        </w:rPr>
        <w:t>on Earth</w:t>
      </w:r>
      <w:r w:rsidRPr="007347FF">
        <w:rPr>
          <w:rStyle w:val="StyleUnderline"/>
        </w:rPr>
        <w:t xml:space="preserve">. This shortage is detrimental to areas ranging from national security to important physics and medical research. The </w:t>
      </w:r>
      <w:r w:rsidRPr="00E372BC">
        <w:rPr>
          <w:rStyle w:val="StyleUnderline"/>
          <w:highlight w:val="green"/>
        </w:rPr>
        <w:t>growing decrease of He-3 stores</w:t>
      </w:r>
      <w:r w:rsidRPr="007347FF">
        <w:rPr>
          <w:rStyle w:val="StyleUnderline"/>
        </w:rPr>
        <w:t xml:space="preserve"> also drastically </w:t>
      </w:r>
      <w:r w:rsidRPr="00E372BC">
        <w:rPr>
          <w:rStyle w:val="StyleUnderline"/>
          <w:highlight w:val="green"/>
        </w:rPr>
        <w:t>limits</w:t>
      </w:r>
      <w:r w:rsidRPr="007347FF">
        <w:rPr>
          <w:rStyle w:val="StyleUnderline"/>
        </w:rPr>
        <w:t xml:space="preserve"> efforts to make He-3-D </w:t>
      </w:r>
      <w:r w:rsidRPr="00E372BC">
        <w:rPr>
          <w:rStyle w:val="StyleUnderline"/>
          <w:highlight w:val="green"/>
        </w:rPr>
        <w:t>fusion</w:t>
      </w:r>
      <w:r w:rsidRPr="007347FF">
        <w:rPr>
          <w:rStyle w:val="StyleUnderline"/>
        </w:rPr>
        <w:t xml:space="preserve"> a realistic energy source. However, the </w:t>
      </w:r>
      <w:r w:rsidRPr="00E372BC">
        <w:rPr>
          <w:rStyle w:val="StyleUnderline"/>
          <w:highlight w:val="green"/>
        </w:rPr>
        <w:t>growing demand</w:t>
      </w:r>
      <w:r w:rsidRPr="007347FF">
        <w:rPr>
          <w:rStyle w:val="StyleUnderline"/>
        </w:rPr>
        <w:t xml:space="preserve"> may well be </w:t>
      </w:r>
      <w:r w:rsidRPr="00E372BC">
        <w:rPr>
          <w:rStyle w:val="StyleUnderline"/>
          <w:highlight w:val="green"/>
        </w:rPr>
        <w:t>satisfied with</w:t>
      </w:r>
      <w:r w:rsidRPr="007347FF">
        <w:rPr>
          <w:rStyle w:val="StyleUnderline"/>
        </w:rPr>
        <w:t xml:space="preserve"> the He-3 concentrations hosted within the regolith of our closest celestial neighbor, </w:t>
      </w:r>
      <w:r w:rsidRPr="00E372BC">
        <w:rPr>
          <w:rStyle w:val="StyleUnderline"/>
          <w:highlight w:val="green"/>
        </w:rPr>
        <w:t>the Moon</w:t>
      </w:r>
      <w:r w:rsidRPr="00E372BC">
        <w:t>. Indeed</w:t>
      </w:r>
      <w:r>
        <w:t>, the mining of He-3 on the Moon is an imminent, if not the next, giant leap for space exploration (Schmitt, 2006).</w:t>
      </w:r>
    </w:p>
    <w:p w14:paraId="0B15FADA" w14:textId="77777777" w:rsidR="00CD3446" w:rsidRDefault="00CD3446" w:rsidP="00CD3446">
      <w:r>
        <w:t>Elements of this research were presented at the fall’15 Undergraduate Student Poster Forum and the spring’16 Denman Undergraduate Research Forum of The Ohio State University. Further aspects of this research were presented at the annual conferences of the Geologic Society of America (O’Reilly and von Frese, 2015) and NASA’s Lunar and Planetary Institute (O’Reilly and von Frese, 2016).</w:t>
      </w:r>
    </w:p>
    <w:p w14:paraId="65453910" w14:textId="77777777" w:rsidR="00CD3446" w:rsidRDefault="00CD3446" w:rsidP="00CD3446">
      <w:r>
        <w:t>METHODS</w:t>
      </w:r>
    </w:p>
    <w:p w14:paraId="2BAAF9AC" w14:textId="77777777" w:rsidR="00CD3446" w:rsidRDefault="00CD3446" w:rsidP="00CD3446">
      <w:r>
        <w:t>National Aeronautics and Space Administration (NASA</w:t>
      </w:r>
      <w:r>
        <w:lastRenderedPageBreak/>
        <w:t>) data collection</w:t>
      </w:r>
    </w:p>
    <w:p w14:paraId="593913AC" w14:textId="77777777" w:rsidR="00CD3446" w:rsidRDefault="00CD3446" w:rsidP="00CD3446">
      <w:r>
        <w:t>The elemental abundance data for this research were collected from NASA’s publicly available Planetary Data System (PDS) Geoscience Node. Specifically, the data were observed by the Lunar Prospector (LP) mission’s gamma ray and neutron spectrometer tools and processed by the LP Spectrometer Team as part of a NASA Lunar Data Analysis Program. Elemental abundances of Ti were derived from LP gamma ray spectrometer (Feldman et al., 1999) observations acquired during the high-altitude portion of the LP mission. For the Ti distribution, the data are given in units of elemental weight percent (Prettyman et al., 2002). The half-degree hydrogen abundances came from the LP neutron spectrometer epithermal neutron data that had been corrected by the thermal neutron data (Feldman et al., 2001). Equations 3 and 4 of Feldman et al. (2001) show how the corrected epithermal data were converted into hydrogen abundances as parts per million (ppm). Note, however, that these abundances can be unreliable in regions of high thorium and rare-Earth element abundances (Maurice et al., 2004).</w:t>
      </w:r>
    </w:p>
    <w:p w14:paraId="7DB4A5AA" w14:textId="77777777" w:rsidR="00CD3446" w:rsidRDefault="00CD3446" w:rsidP="00CD3446">
      <w:r>
        <w:t>In general, using the above method yields an average ±1.7 wt% uncertainty in the TiO2 estimates (Elphic et al., 2002). Estimates from areas with higher levels of TiO2 are considered to be more reliable than those from lower TiO2 areas. Uncertainties in H estimates are typically less than 1% over latitudes ±70° and increase significantly towards the poles (Feldman et al., 2001). Estimates of H taken from large lunar craters in the South Pole showed uncertainties averaging around 50% (Feldman et al., 2001).</w:t>
      </w:r>
    </w:p>
    <w:p w14:paraId="16447873" w14:textId="77777777" w:rsidR="00CD3446" w:rsidRDefault="00CD3446" w:rsidP="00CD3446">
      <w:r>
        <w:t>Modeling</w:t>
      </w:r>
    </w:p>
    <w:p w14:paraId="5BCD99D5" w14:textId="77777777" w:rsidR="00CD3446" w:rsidRDefault="00CD3446" w:rsidP="00CD3446">
      <w:r>
        <w:t>The raw elemental abundance data were converted from the original ASCII files to Microsoft Excel through the “paste special” tool for import into MATLAB. Once imported, the data were processed by the scripts in Appendix A to produce various lunar abundance maps. The script in Figure A1 produces contour maps of the elemental data on the lunar near and far sides using the M_Map MATLAB mapping package (Pawlowicz 2014). This script uses the sinusoidal map projection to produce equal-area representations of the abundance data.</w:t>
      </w:r>
    </w:p>
    <w:p w14:paraId="79937A36" w14:textId="77777777" w:rsidR="00CD3446" w:rsidRDefault="00CD3446" w:rsidP="00CD3446">
      <w:r>
        <w:lastRenderedPageBreak/>
        <w:t>The script in Figure A2 produces stereographic projections of abundances in the lunar polar regions. Equation 1 (Fa and Ya-Qiu, 2007) was used to estimate crustal exposure to solar wind flux as a percentage in terms of lunar longitude (θ) and latitude (Φ) in degrees, and the constant flux (F0) at a subsolar point. Here, f represents the amount of time the lunar surface is fully shielded from solar winds by Earth’s magnetotail in the span of 28 days (one orbital period). To produce the normalized solar wind flux, the model assumed F0 = 0.5, and f = 0.25 based on the amount of time the moon is in the magnetotail. Equation 1 was implemented by the MATLAB script in Figure A3 to produce a contour map (Figure 2) of the lunar near and far side exposures in percent of the maximum solar wind flux over a single lunar orbital period. These maps in the sinusoidal map projection were obtained using the previously cited M_map mapping package.</w:t>
      </w:r>
    </w:p>
    <w:p w14:paraId="29C450CC" w14:textId="77777777" w:rsidR="00CD3446" w:rsidRDefault="00CD3446" w:rsidP="00CD3446">
      <w:r>
        <w:rPr>
          <w:rFonts w:ascii="Cambria Math" w:hAnsi="Cambria Math" w:cs="Cambria Math"/>
        </w:rPr>
        <w:t>𝟐</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w:t>
      </w:r>
      <w:r>
        <w:rPr>
          <w:rFonts w:ascii="Cambria Math" w:hAnsi="Cambria Math" w:cs="Cambria Math"/>
        </w:rPr>
        <w:t>𝜽</w:t>
      </w:r>
      <w:r>
        <w:t xml:space="preserve">| ≤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xml:space="preserve">) 1) </w:t>
      </w:r>
      <w:r>
        <w:rPr>
          <w:rFonts w:ascii="Cambria Math" w:hAnsi="Cambria Math" w:cs="Cambria Math"/>
        </w:rPr>
        <w:t>𝑭</w:t>
      </w:r>
      <w:r>
        <w:t>(</w:t>
      </w:r>
      <w:r>
        <w:rPr>
          <w:rFonts w:ascii="Cambria Math" w:hAnsi="Cambria Math" w:cs="Cambria Math"/>
        </w:rPr>
        <w:t>𝜱</w:t>
      </w:r>
      <w:r>
        <w:t>,</w:t>
      </w:r>
      <w:r>
        <w:rPr>
          <w:rFonts w:ascii="Cambria Math" w:hAnsi="Cambria Math" w:cs="Cambria Math"/>
        </w:rPr>
        <w:t>𝜽</w:t>
      </w:r>
      <w:r>
        <w:t>)=</w:t>
      </w:r>
      <w:r>
        <w:rPr>
          <w:rFonts w:ascii="Cambria Math" w:hAnsi="Cambria Math" w:cs="Cambria Math"/>
        </w:rPr>
        <w:t>𝑭𝟎𝒄𝒐𝒔</w:t>
      </w:r>
      <w:r>
        <w:t>(</w:t>
      </w:r>
      <w:r>
        <w:rPr>
          <w:rFonts w:ascii="Cambria Math" w:hAnsi="Cambria Math" w:cs="Cambria Math"/>
        </w:rPr>
        <w:t>𝜱</w:t>
      </w:r>
      <w:r>
        <w:t>)</w:t>
      </w:r>
      <w:r>
        <w:rPr>
          <w:rFonts w:ascii="Cambria Math" w:hAnsi="Cambria Math" w:cs="Cambria Math"/>
        </w:rPr>
        <w:t>∗</w:t>
      </w:r>
      <w:r>
        <w:t>{</w:t>
      </w:r>
      <w:r>
        <w:rPr>
          <w:rFonts w:ascii="Cambria Math" w:hAnsi="Cambria Math" w:cs="Cambria Math"/>
        </w:rPr>
        <w:t>𝟏</w:t>
      </w:r>
      <w:r>
        <w:t>+</w:t>
      </w:r>
      <w:r>
        <w:rPr>
          <w:rFonts w:ascii="Cambria Math" w:hAnsi="Cambria Math" w:cs="Cambria Math"/>
        </w:rPr>
        <w:t>𝒔𝒊𝒏</w:t>
      </w:r>
      <w:r>
        <w:t>(|</w:t>
      </w:r>
      <w:r>
        <w:rPr>
          <w:rFonts w:ascii="Cambria Math" w:hAnsi="Cambria Math" w:cs="Cambria Math"/>
        </w:rPr>
        <w:t>𝜽</w:t>
      </w:r>
      <w:r>
        <w:t>|−</w:t>
      </w:r>
      <w:r>
        <w:rPr>
          <w:rFonts w:ascii="Cambria Math" w:hAnsi="Cambria Math" w:cs="Cambria Math"/>
        </w:rPr>
        <w:t>𝒇𝝅</w:t>
      </w:r>
      <w:r>
        <w:t>),</w:t>
      </w:r>
      <w:r>
        <w:rPr>
          <w:rFonts w:ascii="Cambria Math" w:hAnsi="Cambria Math" w:cs="Cambria Math"/>
        </w:rPr>
        <w:t>𝝅</w:t>
      </w:r>
      <w:r>
        <w:t>(</w:t>
      </w:r>
      <w:r>
        <w:rPr>
          <w:rFonts w:ascii="Cambria Math" w:hAnsi="Cambria Math" w:cs="Cambria Math"/>
        </w:rPr>
        <w:t>𝟎</w:t>
      </w:r>
      <w:r>
        <w:t>.</w:t>
      </w:r>
      <w:r>
        <w:rPr>
          <w:rFonts w:ascii="Cambria Math" w:hAnsi="Cambria Math" w:cs="Cambria Math"/>
        </w:rPr>
        <w:t>𝟓</w:t>
      </w:r>
      <w:r>
        <w:t>−</w:t>
      </w:r>
      <w:r>
        <w:rPr>
          <w:rFonts w:ascii="Cambria Math" w:hAnsi="Cambria Math" w:cs="Cambria Math"/>
        </w:rPr>
        <w:t>𝒇</w:t>
      </w:r>
      <w:r>
        <w:t>)≤|</w:t>
      </w:r>
      <w:r>
        <w:rPr>
          <w:rFonts w:ascii="Cambria Math" w:hAnsi="Cambria Math" w:cs="Cambria Math"/>
        </w:rPr>
        <w:t>𝜽</w:t>
      </w:r>
      <w:r>
        <w:t>|≤</w:t>
      </w:r>
      <w:r>
        <w:rPr>
          <w:rFonts w:ascii="Cambria Math" w:hAnsi="Cambria Math" w:cs="Cambria Math"/>
        </w:rPr>
        <w:t>𝝅</w:t>
      </w:r>
      <w:r>
        <w:t>(.</w:t>
      </w:r>
      <w:r>
        <w:rPr>
          <w:rFonts w:ascii="Cambria Math" w:hAnsi="Cambria Math" w:cs="Cambria Math"/>
        </w:rPr>
        <w:t>𝟓</w:t>
      </w:r>
      <w:r>
        <w:t>+</w:t>
      </w:r>
      <w:r>
        <w:rPr>
          <w:rFonts w:ascii="Cambria Math" w:hAnsi="Cambria Math" w:cs="Cambria Math"/>
        </w:rPr>
        <w:t>𝒇</w:t>
      </w:r>
      <w:r>
        <w:t>)</w:t>
      </w:r>
    </w:p>
    <w:p w14:paraId="6B5C5A3A" w14:textId="77777777" w:rsidR="00CD3446" w:rsidRDefault="00CD3446" w:rsidP="00CD3446">
      <w:r>
        <w:rPr>
          <w:rFonts w:ascii="Cambria Math" w:hAnsi="Cambria Math" w:cs="Cambria Math"/>
        </w:rPr>
        <w:t>𝟐</w:t>
      </w:r>
      <w:r>
        <w:t xml:space="preserve">,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 |</w:t>
      </w:r>
      <w:r>
        <w:rPr>
          <w:rFonts w:ascii="Cambria Math" w:hAnsi="Cambria Math" w:cs="Cambria Math"/>
        </w:rPr>
        <w:t>𝜽</w:t>
      </w:r>
      <w:r>
        <w:t xml:space="preserve">| ≤ </w:t>
      </w:r>
      <w:r>
        <w:rPr>
          <w:rFonts w:ascii="Cambria Math" w:hAnsi="Cambria Math" w:cs="Cambria Math"/>
        </w:rPr>
        <w:t>𝝅</w:t>
      </w:r>
    </w:p>
    <w:p w14:paraId="50FE6525" w14:textId="77777777" w:rsidR="00CD3446" w:rsidRDefault="00CD3446" w:rsidP="00CD3446">
      <w:r>
        <w:t>RESULTS</w:t>
      </w:r>
    </w:p>
    <w:p w14:paraId="4A7B22DE" w14:textId="77777777" w:rsidR="00CD3446" w:rsidRDefault="00CD3446" w:rsidP="00CD3446">
      <w:r>
        <w:t>Solar Flux</w:t>
      </w:r>
    </w:p>
    <w:p w14:paraId="70F58419" w14:textId="77777777" w:rsidR="00CD3446" w:rsidRDefault="00CD3446" w:rsidP="00CD3446">
      <w:r>
        <w:t>Figure 2 shows that the Moon’s orbit around Earth largely affects the intensity of solar exposure on its surface, with the near side receiving significantly lower exposure than the far side. This is due to Earth’s magnetosphere which, during a full Moon when the near side is facing the Sun, rests within Earth’s magnetotail shielded from solar radiation.</w:t>
      </w:r>
    </w:p>
    <w:p w14:paraId="15D9B10A" w14:textId="77777777" w:rsidR="00CD3446" w:rsidRDefault="00CD3446" w:rsidP="00CD3446">
      <w:r>
        <w:t xml:space="preserve"> [Figure omitted] Figure 2. Solar flux as a percent of solar wind flux exposure per lunar cycle for the near (top) and far (bottom) sides of the lunar surface between 65°S - 65°N.</w:t>
      </w:r>
    </w:p>
    <w:p w14:paraId="5B698D25" w14:textId="77777777" w:rsidR="00CD3446" w:rsidRDefault="00CD3446" w:rsidP="00CD3446">
      <w:r>
        <w:t>Titanium Distribution</w:t>
      </w:r>
    </w:p>
    <w:p w14:paraId="7B58AD56" w14:textId="77777777" w:rsidR="00CD3446" w:rsidRDefault="00CD3446" w:rsidP="00CD3446">
      <w:r w:rsidRPr="007347FF">
        <w:rPr>
          <w:rStyle w:val="StyleUnderline"/>
        </w:rPr>
        <w:t xml:space="preserve">The distribution of </w:t>
      </w:r>
      <w:r w:rsidRPr="00E372BC">
        <w:rPr>
          <w:rStyle w:val="StyleUnderline"/>
        </w:rPr>
        <w:t>Ti</w:t>
      </w:r>
      <w:r w:rsidRPr="007347FF">
        <w:rPr>
          <w:rStyle w:val="StyleUnderline"/>
        </w:rPr>
        <w:t xml:space="preserve"> correlates with large impact events</w:t>
      </w:r>
      <w:r>
        <w:t xml:space="preserve"> (Schmitt, 2006), and thus the highest Ti concentrations are within the maria of the lunar near side (Figure 3). </w:t>
      </w:r>
      <w:r w:rsidRPr="00E372BC">
        <w:rPr>
          <w:rStyle w:val="StyleUnderline"/>
          <w:highlight w:val="green"/>
        </w:rPr>
        <w:t>Mare Tranquillitatis</w:t>
      </w:r>
      <w:r w:rsidRPr="007347FF">
        <w:rPr>
          <w:rStyle w:val="StyleUnderline"/>
        </w:rPr>
        <w:t xml:space="preserve">, in particular, </w:t>
      </w:r>
      <w:r w:rsidRPr="00E372BC">
        <w:rPr>
          <w:rStyle w:val="StyleUnderline"/>
        </w:rPr>
        <w:t>appears</w:t>
      </w:r>
      <w:r w:rsidRPr="007347FF">
        <w:rPr>
          <w:rStyle w:val="StyleUnderline"/>
        </w:rPr>
        <w:t xml:space="preserve"> to </w:t>
      </w:r>
      <w:r w:rsidRPr="00E372BC">
        <w:rPr>
          <w:rStyle w:val="StyleUnderline"/>
          <w:highlight w:val="green"/>
        </w:rPr>
        <w:t>have the highest</w:t>
      </w:r>
      <w:r w:rsidRPr="007347FF">
        <w:rPr>
          <w:rStyle w:val="StyleUnderline"/>
        </w:rPr>
        <w:t xml:space="preserve"> overall </w:t>
      </w:r>
      <w:r w:rsidRPr="00E372BC">
        <w:rPr>
          <w:rStyle w:val="StyleUnderline"/>
          <w:highlight w:val="green"/>
        </w:rPr>
        <w:t>concentration</w:t>
      </w:r>
      <w:r w:rsidRPr="007347FF">
        <w:rPr>
          <w:rStyle w:val="StyleUnderline"/>
        </w:rPr>
        <w:t>. On the moon, Ti occurs as the mineral ilmenite (FeTiO3) with the crystal structure that locks in the small He-3 atoms.</w:t>
      </w:r>
      <w:r>
        <w:t xml:space="preserve"> The blank strip surrounding 180°E in Figure 3 reflects a no-data area due to lack of orbital coverage by the satellite (Feldman et al., 1999).</w:t>
      </w:r>
    </w:p>
    <w:p w14:paraId="13FEC7D6" w14:textId="77777777" w:rsidR="00CD3446" w:rsidRDefault="00CD3446" w:rsidP="00CD3446">
      <w:r>
        <w:t>Diurnal Heating</w:t>
      </w:r>
    </w:p>
    <w:p w14:paraId="30451F81" w14:textId="77777777" w:rsidR="00CD3446" w:rsidRDefault="00CD3446" w:rsidP="00CD3446">
      <w:r>
        <w:t>Areas within ±60 ̊ latitudes experience large average daily temperature shifts. The Apollo 15 site (26.13224 N, 3.63400 E), for example, underwent a shift from 374 ̊K to 92 ̊K (Heiken et al., 1991). The areas around the poles typically stay within 10 ̊ of 115 ̊K with even smaller variations in permanently shadowed craters (Vasavada et al., 1999). Volatiles are essentially baked out of the regolith when subjected to these extreme temperature changes (Cocks, 2010).</w:t>
      </w:r>
    </w:p>
    <w:p w14:paraId="66D66BA2" w14:textId="77777777" w:rsidR="00CD3446" w:rsidRDefault="00CD3446" w:rsidP="00CD3446">
      <w:r>
        <w:t>Polar Migration</w:t>
      </w:r>
    </w:p>
    <w:p w14:paraId="4AEC028A" w14:textId="77777777" w:rsidR="00CD3446" w:rsidRDefault="00CD3446" w:rsidP="00CD3446">
      <w:r>
        <w:t xml:space="preserve">After volatiles are released from the lunar regolith, they are either redeposited on the lunar surface or released into space (Cocks 2010). Figure 4 shows the increase of </w:t>
      </w:r>
      <w:r>
        <w:lastRenderedPageBreak/>
        <w:t>hydrogen around the poles compared to lower longitudes. This measurable increase is attributed to permanently shadowed craters, which prevent massive temperature fluctuations and provide shielding from micrometeoroids. The blank strips surrounding 180°E in Figure 4 reflect areas with no data due to lack of orbital coverage by the satellite (Feldman et al., 1999).</w:t>
      </w:r>
    </w:p>
    <w:p w14:paraId="5B2A360F" w14:textId="77777777" w:rsidR="00CD3446" w:rsidRDefault="00CD3446" w:rsidP="00CD3446">
      <w:r>
        <w:t xml:space="preserve">  Wt. %</w:t>
      </w:r>
    </w:p>
    <w:p w14:paraId="7D68B3B0" w14:textId="77777777" w:rsidR="00CD3446" w:rsidRDefault="00CD3446" w:rsidP="00CD3446">
      <w:r>
        <w:t xml:space="preserve"> AR = (5.6, 0) ASD = 0.8929 AM = 0.6560 CI = 0.5</w:t>
      </w:r>
    </w:p>
    <w:p w14:paraId="34C269C3" w14:textId="77777777" w:rsidR="00CD3446" w:rsidRDefault="00CD3446" w:rsidP="00CD3446">
      <w:r>
        <w:t xml:space="preserve"> [Figure omitted] Figure 3. Weight percent Ti distribution for the near (top) and far (bottom) sides of the lunar surface from 65°S - 65°N. Mare Tranquillitatis is highlighted (8.5°N, 31.4°E) as an area of high Ti. Map statistics include the amplitude range (AR) of (max, min) values, amplitude standard deviation (ASD), amplitude mean (AM), and contour interval (CI) in weight %.</w:t>
      </w:r>
    </w:p>
    <w:p w14:paraId="21603D60" w14:textId="77777777" w:rsidR="00CD3446" w:rsidRDefault="00CD3446" w:rsidP="00CD3446">
      <w:r>
        <w:t>AR = (169.01, 0.0215) ASD = 23.04</w:t>
      </w:r>
    </w:p>
    <w:p w14:paraId="041F560F" w14:textId="77777777" w:rsidR="00CD3446" w:rsidRDefault="00CD3446" w:rsidP="00CD3446">
      <w:r>
        <w:t>AM = 57.06</w:t>
      </w:r>
    </w:p>
    <w:p w14:paraId="41352A2F" w14:textId="77777777" w:rsidR="00CD3446" w:rsidRDefault="00CD3446" w:rsidP="00CD3446">
      <w:r>
        <w:t>CI = 20</w:t>
      </w:r>
    </w:p>
    <w:p w14:paraId="2FA01169" w14:textId="77777777" w:rsidR="00CD3446" w:rsidRDefault="00CD3446" w:rsidP="00CD3446">
      <w:r>
        <w:t>ppm</w:t>
      </w:r>
    </w:p>
    <w:p w14:paraId="2AC8B5CC" w14:textId="77777777" w:rsidR="00CD3446" w:rsidRDefault="00CD3446" w:rsidP="00CD3446">
      <w:r>
        <w:t>[Figure omitted] Figure 4. Volatile hydrogen concentrations in ppm for the lunar north pole (top left) from 90°N - 65°N, south pole (top right) from 90°S - 65°S, and the far side (bottom) from 90°W - 90°E and from 65°S - 65°N of the lunar surface. Map statistics include amplitude range (AR) of (max, min) values, amplitude standard deviation (ASD), amplitude mean (AM), and contour interval (CI) in ppm.</w:t>
      </w:r>
    </w:p>
    <w:p w14:paraId="70F325FA" w14:textId="77777777" w:rsidR="00CD3446" w:rsidRDefault="00CD3446" w:rsidP="00CD3446">
      <w:r>
        <w:t>DISCUSSION</w:t>
      </w:r>
    </w:p>
    <w:p w14:paraId="3B04E3FA" w14:textId="77777777" w:rsidR="00CD3446" w:rsidRDefault="00CD3446" w:rsidP="00CD3446">
      <w:r w:rsidRPr="007347FF">
        <w:rPr>
          <w:rStyle w:val="StyleUnderline"/>
        </w:rPr>
        <w:t>The data above contain implications for the search for large concentrations of He-3. The only method for deposition of He-3 is through exposure of the regolith to solar radiation carrying the isotope.</w:t>
      </w:r>
      <w:r>
        <w:t xml:space="preserve"> Figure 5 shows the geometry of the Moon’s exposure to solar radiation over a single orbital period (28 days). Accordingly, most of this exposure occurs on the far side of the Moon when it is between the Sun and Earth outside the magnetosphere.</w:t>
      </w:r>
    </w:p>
    <w:p w14:paraId="45AAC6E9" w14:textId="77777777" w:rsidR="00CD3446" w:rsidRDefault="00CD3446" w:rsidP="00CD3446">
      <w:r>
        <w:t>In general, the areas of high solar exposure are also subject to extreme diurnal</w:t>
      </w:r>
    </w:p>
    <w:p w14:paraId="439DB15C" w14:textId="77777777" w:rsidR="00CD3446" w:rsidRDefault="00CD3446" w:rsidP="00CD3446">
      <w:r>
        <w:t>[Figure omitted] Figure 5. A 2-D geometric rendering of the relationship between the Sun (orange), Earth (large circle), and the moon (small circle) throughout a lunar orbital period. The moon is positioned outside the magnetosphere (green dashed line) during a new moon exposing the far side (light blue). The moon is positioned inside the protective magnetotail (red dashed line) during a full moon preventing exposure of the near side (dark blue).</w:t>
      </w:r>
    </w:p>
    <w:p w14:paraId="13A9F2A9" w14:textId="77777777" w:rsidR="00CD3446" w:rsidRDefault="00CD3446" w:rsidP="00CD3446">
      <w:r>
        <w:t xml:space="preserve">temperature fluctuations. During the lunar orbital period, these drastic temperature changes will occur due to the prolonged exposure or protection from solar radiation causing the deposited volatiles to leave the regolith and possibly be re-ionized and –deposited onto the lunar surface (Cocks, 2010). This implies that many of the volatiles </w:t>
      </w:r>
      <w:r>
        <w:lastRenderedPageBreak/>
        <w:t>initially deposited by solar wind exposure do not remain stably in place. The distribution of hydrogen measured in Figure 4 suggests that the volatiles in general may be concentrated around the poles.</w:t>
      </w:r>
    </w:p>
    <w:p w14:paraId="79CF07DF" w14:textId="77777777" w:rsidR="00CD3446" w:rsidRDefault="00CD3446" w:rsidP="00CD3446">
      <w:r>
        <w:t xml:space="preserve">Much like hydrogen, </w:t>
      </w:r>
      <w:r w:rsidRPr="007347FF">
        <w:rPr>
          <w:rStyle w:val="StyleUnderline"/>
        </w:rPr>
        <w:t>He-3 is also deposited in the regolith through solar wind</w:t>
      </w:r>
      <w:r>
        <w:t>. However, exposing these elements to extreme temperature shifts causes them to vaporize and leave the lunar surface. Some of these volatiles are re-ionized due to subsequent solar wind exposure and possibly deposited again near the poles where they are better protected from temperature changes (Cocks, 2010). This mechanism could help explain the larger polar accumulations of volatiles.</w:t>
      </w:r>
    </w:p>
    <w:p w14:paraId="166DE4FC" w14:textId="77777777" w:rsidR="00CD3446" w:rsidRDefault="00CD3446" w:rsidP="00CD3446">
      <w:r>
        <w:t>The lunar polar regions offer protection from extreme temperature variations, which also may be provided by the presence of permanently shadowed craters. These craters not only protect volatiles from vaporizing out of the regolith, but they also shield the regolith from micrometeorite impacts that disturb the surface encouraging the further release of volatiles. These polar regions are estimated by the Lunar Prospector team (Schmitt, 2000) to contain roughly 5 to 15 times more hydrogen. Figure 6 shows an example of the permanently shadowed Shackleton crater.</w:t>
      </w:r>
    </w:p>
    <w:p w14:paraId="10F64B7A" w14:textId="77777777" w:rsidR="00CD3446" w:rsidRDefault="00CD3446" w:rsidP="00CD3446">
      <w:r>
        <w:t>[Figure omitted] Figure 6. The Shackleton crater located near the South Pole, where the colors indicate the percentage of time illuminated during a single lunar orbital period. The rim of the crater contains zero (white) and near zero illumination values which identify it as a permanently shadowed crater (Zuber et al., 2012).</w:t>
      </w:r>
    </w:p>
    <w:p w14:paraId="53BA3613" w14:textId="77777777" w:rsidR="00CD3446" w:rsidRDefault="00CD3446" w:rsidP="00CD3446">
      <w:r w:rsidRPr="007347FF">
        <w:rPr>
          <w:rStyle w:val="StyleUnderline"/>
        </w:rPr>
        <w:t xml:space="preserve">Another important aspect to consider is the </w:t>
      </w:r>
      <w:r w:rsidRPr="00E372BC">
        <w:rPr>
          <w:rStyle w:val="StyleUnderline"/>
          <w:highlight w:val="green"/>
        </w:rPr>
        <w:t>relationship between</w:t>
      </w:r>
      <w:r w:rsidRPr="007347FF">
        <w:rPr>
          <w:rStyle w:val="StyleUnderline"/>
        </w:rPr>
        <w:t xml:space="preserve"> titanium </w:t>
      </w:r>
      <w:r w:rsidRPr="00E372BC">
        <w:rPr>
          <w:rStyle w:val="StyleUnderline"/>
          <w:highlight w:val="green"/>
        </w:rPr>
        <w:t>(Ti) and He-3.</w:t>
      </w:r>
      <w:r w:rsidRPr="007347FF">
        <w:rPr>
          <w:rStyle w:val="StyleUnderline"/>
        </w:rPr>
        <w:t xml:space="preserve"> The majority of Ti on the Moon appears in the form of ilmenite (FeTiO3).</w:t>
      </w:r>
      <w:r>
        <w:t xml:space="preserve"> Tests done on lunar ilmenite, olivine, pyroxene, and plagioclase show that for grains in the same size range from the same soil, ilmenite (FeTiO3) contains 10 to 100 more times as much He-3 (Fa and Ya-Qiu, 2007). The structure of ilmenite, seen in Figure 7, is better able to hold onto the small He-3 ions when subjected to extreme conditions. This suggests that He-3 is more protected from the effects of massive temperature shifts than other volatiles when high concentrations of Ti are present. Figure 3 shows that most of the Ti on the Moon appears in the large impact craters of the nearside.</w:t>
      </w:r>
    </w:p>
    <w:p w14:paraId="29B95DEE" w14:textId="77777777" w:rsidR="00CD3446" w:rsidRDefault="00CD3446" w:rsidP="00CD3446">
      <w:r>
        <w:t xml:space="preserve"> [Figure omitted] Figure 7. The crystal structure of Ilmenite. The alternating layers of Fe and Ti along with the rhombohedral shape shown above allow for tighter confinement of loose He-3 ions (Ribeiro and Lazaro, 2014).</w:t>
      </w:r>
    </w:p>
    <w:p w14:paraId="475543EF" w14:textId="77777777" w:rsidR="00CD3446" w:rsidRDefault="00CD3446" w:rsidP="00CD3446">
      <w:r w:rsidRPr="007347FF">
        <w:rPr>
          <w:rStyle w:val="StyleUnderline"/>
        </w:rPr>
        <w:t xml:space="preserve">With all of these factors considered, two areas of particular interest are suggested for holding large concentrations of He-3. They include </w:t>
      </w:r>
      <w:r w:rsidRPr="00E372BC">
        <w:rPr>
          <w:rStyle w:val="StyleUnderline"/>
          <w:highlight w:val="green"/>
        </w:rPr>
        <w:t xml:space="preserve">Mare Tranquillitatis </w:t>
      </w:r>
      <w:r w:rsidRPr="00E372BC">
        <w:rPr>
          <w:rStyle w:val="StyleUnderline"/>
        </w:rPr>
        <w:t>(8.5 ̊</w:t>
      </w:r>
      <w:r w:rsidRPr="007347FF">
        <w:rPr>
          <w:rStyle w:val="StyleUnderline"/>
        </w:rPr>
        <w:t>N 31.4 ̊E) that h</w:t>
      </w:r>
      <w:r w:rsidRPr="00E372BC">
        <w:rPr>
          <w:rStyle w:val="StyleUnderline"/>
          <w:highlight w:val="green"/>
        </w:rPr>
        <w:t>as the highest concentration of Ti</w:t>
      </w:r>
      <w:r w:rsidRPr="007347FF">
        <w:rPr>
          <w:rStyle w:val="StyleUnderline"/>
        </w:rPr>
        <w:t xml:space="preserve"> on the lunar surface, </w:t>
      </w:r>
      <w:r w:rsidRPr="00E372BC">
        <w:rPr>
          <w:rStyle w:val="StyleUnderline"/>
          <w:highlight w:val="green"/>
        </w:rPr>
        <w:t>and thus</w:t>
      </w:r>
      <w:r w:rsidRPr="007347FF">
        <w:rPr>
          <w:rStyle w:val="StyleUnderline"/>
        </w:rPr>
        <w:t xml:space="preserve"> also </w:t>
      </w:r>
      <w:r w:rsidRPr="00E372BC">
        <w:rPr>
          <w:rStyle w:val="StyleUnderline"/>
          <w:highlight w:val="green"/>
        </w:rPr>
        <w:t>possible large He-3 stores</w:t>
      </w:r>
      <w:r>
        <w:t>. The second area of interest is the South Pole Aitken basin with large permanently shadowed craters that enhance its ability to hold volatiles like He-3 through diurnal heating shifts over the lunar orbital period. These permanently shadowed craters would protect the volatiles from temperature shifts and the regolith from being disturbed by micrometeorite impacts.</w:t>
      </w:r>
    </w:p>
    <w:p w14:paraId="2D1C04D0" w14:textId="77777777" w:rsidR="00CD3446" w:rsidRDefault="00CD3446" w:rsidP="00CD3446">
      <w:r>
        <w:t>CONCLUSIONS</w:t>
      </w:r>
    </w:p>
    <w:p w14:paraId="26F16300" w14:textId="77777777" w:rsidR="00CD3446" w:rsidRPr="007347FF" w:rsidRDefault="00CD3446" w:rsidP="00CD3446">
      <w:pPr>
        <w:rPr>
          <w:rStyle w:val="StyleUnderline"/>
        </w:rPr>
      </w:pPr>
      <w:r w:rsidRPr="007347FF">
        <w:rPr>
          <w:rStyle w:val="StyleUnderline"/>
        </w:rPr>
        <w:lastRenderedPageBreak/>
        <w:t xml:space="preserve">Lunar resource development is an extensive and </w:t>
      </w:r>
      <w:r w:rsidRPr="00E372BC">
        <w:rPr>
          <w:rStyle w:val="StyleUnderline"/>
        </w:rPr>
        <w:t xml:space="preserve">expensive effort, </w:t>
      </w:r>
      <w:r>
        <w:t xml:space="preserve">however, this study seeks to introduce the need to explore for these resources. </w:t>
      </w:r>
      <w:r w:rsidRPr="007347FF">
        <w:rPr>
          <w:rStyle w:val="StyleUnderline"/>
        </w:rPr>
        <w:t xml:space="preserve">This study examined the shortage of available He-3 and the affected industries. Hopes in the distant future for </w:t>
      </w:r>
      <w:r w:rsidRPr="00E372BC">
        <w:rPr>
          <w:rStyle w:val="StyleUnderline"/>
          <w:highlight w:val="green"/>
        </w:rPr>
        <w:t>clean fusion energy</w:t>
      </w:r>
      <w:r w:rsidRPr="007347FF">
        <w:rPr>
          <w:rStyle w:val="StyleUnderline"/>
        </w:rPr>
        <w:t xml:space="preserve"> also </w:t>
      </w:r>
      <w:r w:rsidRPr="00E372BC">
        <w:rPr>
          <w:rStyle w:val="StyleUnderline"/>
          <w:highlight w:val="green"/>
        </w:rPr>
        <w:t>rest on</w:t>
      </w:r>
      <w:r w:rsidRPr="007347FF">
        <w:rPr>
          <w:rStyle w:val="StyleUnderline"/>
        </w:rPr>
        <w:t xml:space="preserve"> access to </w:t>
      </w:r>
      <w:r w:rsidRPr="00E372BC">
        <w:rPr>
          <w:rStyle w:val="StyleUnderline"/>
          <w:highlight w:val="green"/>
        </w:rPr>
        <w:t>this</w:t>
      </w:r>
      <w:r w:rsidRPr="007347FF">
        <w:rPr>
          <w:rStyle w:val="StyleUnderline"/>
        </w:rPr>
        <w:t xml:space="preserve"> valuable resource. As U.S. stockpiles diminish and demand continues, </w:t>
      </w:r>
      <w:r w:rsidRPr="00E372BC">
        <w:rPr>
          <w:rStyle w:val="StyleUnderline"/>
          <w:highlight w:val="green"/>
        </w:rPr>
        <w:t>the economic incentive for</w:t>
      </w:r>
      <w:r w:rsidRPr="007347FF">
        <w:rPr>
          <w:rStyle w:val="StyleUnderline"/>
        </w:rPr>
        <w:t xml:space="preserve"> the acquisition of </w:t>
      </w:r>
      <w:r w:rsidRPr="00E372BC">
        <w:rPr>
          <w:rStyle w:val="StyleUnderline"/>
          <w:highlight w:val="green"/>
        </w:rPr>
        <w:t>He-3</w:t>
      </w:r>
      <w:r w:rsidRPr="007347FF">
        <w:rPr>
          <w:rStyle w:val="StyleUnderline"/>
        </w:rPr>
        <w:t xml:space="preserve"> deposits on the moon </w:t>
      </w:r>
      <w:r w:rsidRPr="00E372BC">
        <w:rPr>
          <w:rStyle w:val="StyleUnderline"/>
          <w:highlight w:val="green"/>
        </w:rPr>
        <w:t>becomes</w:t>
      </w:r>
      <w:r w:rsidRPr="007347FF">
        <w:rPr>
          <w:rStyle w:val="StyleUnderline"/>
        </w:rPr>
        <w:t xml:space="preserve"> an </w:t>
      </w:r>
      <w:r w:rsidRPr="00E372BC">
        <w:rPr>
          <w:rStyle w:val="StyleUnderline"/>
          <w:highlight w:val="green"/>
        </w:rPr>
        <w:t>increasingly attractive</w:t>
      </w:r>
      <w:r w:rsidRPr="007347FF">
        <w:rPr>
          <w:rStyle w:val="StyleUnderline"/>
        </w:rPr>
        <w:t xml:space="preserve"> option.</w:t>
      </w:r>
    </w:p>
    <w:p w14:paraId="156FBCC3" w14:textId="77777777" w:rsidR="00CD3446" w:rsidRDefault="00CD3446" w:rsidP="00CD3446">
      <w:r>
        <w:t xml:space="preserve">The objective of this study was to use available satellite data to estimate possible locations of large lunar He-3 deposits. From the analysis of NASA’s satellite gamma ray data, two areas were targeted for possibly holding large concentrations of He-3. </w:t>
      </w:r>
      <w:r w:rsidRPr="007347FF">
        <w:rPr>
          <w:rStyle w:val="StyleUnderline"/>
        </w:rPr>
        <w:t xml:space="preserve">Specifically, </w:t>
      </w:r>
      <w:r w:rsidRPr="00E372BC">
        <w:rPr>
          <w:rStyle w:val="StyleUnderline"/>
          <w:highlight w:val="green"/>
        </w:rPr>
        <w:t>Mare Tranquillitatis</w:t>
      </w:r>
      <w:r w:rsidRPr="007347FF">
        <w:rPr>
          <w:rStyle w:val="StyleUnderline"/>
        </w:rPr>
        <w:t xml:space="preserve"> was identified as </w:t>
      </w:r>
      <w:r w:rsidRPr="00E372BC">
        <w:rPr>
          <w:rStyle w:val="StyleUnderline"/>
        </w:rPr>
        <w:t>holding</w:t>
      </w:r>
      <w:r w:rsidRPr="007347FF">
        <w:rPr>
          <w:rStyle w:val="StyleUnderline"/>
        </w:rPr>
        <w:t xml:space="preserve"> enhanced ilmenite </w:t>
      </w:r>
      <w:r w:rsidRPr="00E372BC">
        <w:rPr>
          <w:rStyle w:val="StyleUnderline"/>
        </w:rPr>
        <w:t>concentrations</w:t>
      </w:r>
      <w:r w:rsidRPr="007347FF">
        <w:rPr>
          <w:rStyle w:val="StyleUnderline"/>
        </w:rPr>
        <w:t xml:space="preserve"> and other elements that </w:t>
      </w:r>
      <w:r w:rsidRPr="00E372BC">
        <w:rPr>
          <w:rStyle w:val="StyleUnderline"/>
          <w:highlight w:val="green"/>
        </w:rPr>
        <w:t>would be essential in any mining mission</w:t>
      </w:r>
      <w:r w:rsidRPr="007347FF">
        <w:rPr>
          <w:rStyle w:val="StyleUnderline"/>
        </w:rPr>
        <w:t>.</w:t>
      </w:r>
      <w:r>
        <w:t xml:space="preserve"> The South Pole Aitken basin was also targeted due to its large permanently shadowed areas that enhance its ability to hold volatiles and prevent their migration due to diurnal heating. In general, these results are also consistent with previous lunar site recommendations for locating large He-3 concentrations (e.g. Schmitt, 2006).</w:t>
      </w:r>
    </w:p>
    <w:p w14:paraId="7AA93C6F" w14:textId="77777777" w:rsidR="00CD3446" w:rsidRDefault="00CD3446" w:rsidP="00CD3446"/>
    <w:p w14:paraId="498065FC" w14:textId="77777777" w:rsidR="00CD3446" w:rsidRDefault="00CD3446" w:rsidP="00CD3446">
      <w:pPr>
        <w:pStyle w:val="Heading4"/>
      </w:pPr>
      <w:r>
        <w:t>Only mining at Tranquility sites is economically feasible and profitable – it’s the only location with enough data to be categorized as a measured resource.</w:t>
      </w:r>
    </w:p>
    <w:p w14:paraId="5DD55188" w14:textId="77777777" w:rsidR="00CD3446" w:rsidRPr="00EE5DFB" w:rsidRDefault="00CD3446" w:rsidP="00CD3446">
      <w:r>
        <w:rPr>
          <w:rStyle w:val="Style13ptBold"/>
        </w:rPr>
        <w:t xml:space="preserve">Schmidt 06 </w:t>
      </w:r>
      <w:r>
        <w:t>“R</w:t>
      </w:r>
      <w:r w:rsidRPr="007B7395">
        <w:t>eturn to the Moon exploration, enterprise, and energy in the h</w:t>
      </w:r>
      <w:r>
        <w:t>uman settlement of space” Harrison Schmidt [</w:t>
      </w:r>
      <w:r w:rsidRPr="007B7395">
        <w:t>an American geologist, retired NASA astronaut, university professor, former U.S. senator from New Mexico, and the most recent person living, and only civilian to have walked on the Moon. Schmitt is the last surviving crew member of Apollo 17</w:t>
      </w:r>
      <w:r>
        <w:t xml:space="preserve">] </w:t>
      </w:r>
      <w:hyperlink r:id="rId12" w:history="1">
        <w:r w:rsidRPr="00964537">
          <w:rPr>
            <w:rStyle w:val="Hyperlink"/>
          </w:rPr>
          <w:t>https://www.amazon.com/Return-Moon-Exploration-Enterprise-Settlement/dp/0387242856</w:t>
        </w:r>
      </w:hyperlink>
      <w:r>
        <w:t xml:space="preserve"> SM</w:t>
      </w:r>
    </w:p>
    <w:p w14:paraId="5BA5B834" w14:textId="77777777" w:rsidR="00CD3446" w:rsidRDefault="00CD3446" w:rsidP="00CD3446">
      <w:r w:rsidRPr="00EE5DFB">
        <w:rPr>
          <w:rStyle w:val="StyleUnderline"/>
        </w:rPr>
        <w:t>Economic geologists — who study the value, quantity, and origin of mineral deposits — use the terms "</w:t>
      </w:r>
      <w:r w:rsidRPr="00E372BC">
        <w:rPr>
          <w:rStyle w:val="StyleUnderline"/>
          <w:highlight w:val="green"/>
        </w:rPr>
        <w:t>measured," "indicated," and "inferred"</w:t>
      </w:r>
      <w:r w:rsidRPr="00EE5DFB">
        <w:rPr>
          <w:rStyle w:val="StyleUnderline"/>
        </w:rPr>
        <w:t xml:space="preserve"> to </w:t>
      </w:r>
      <w:r w:rsidRPr="00E372BC">
        <w:rPr>
          <w:rStyle w:val="StyleUnderline"/>
          <w:highlight w:val="green"/>
        </w:rPr>
        <w:t>distinguish</w:t>
      </w:r>
      <w:r w:rsidRPr="00EE5DFB">
        <w:rPr>
          <w:rStyle w:val="StyleUnderline"/>
        </w:rPr>
        <w:t xml:space="preserve"> resources that are at </w:t>
      </w:r>
      <w:r w:rsidRPr="00E372BC">
        <w:rPr>
          <w:rStyle w:val="StyleUnderline"/>
          <w:highlight w:val="green"/>
        </w:rPr>
        <w:t>decreasing levels of certainty</w:t>
      </w:r>
      <w:r w:rsidRPr="00EE5DFB">
        <w:rPr>
          <w:rStyle w:val="StyleUnderline"/>
        </w:rPr>
        <w:t xml:space="preserve"> in terms of available tonnage </w:t>
      </w:r>
      <w:r>
        <w:t xml:space="preserve">at a specified value (see Figure 6.4).87 </w:t>
      </w:r>
      <w:r w:rsidRPr="00EE5DFB">
        <w:rPr>
          <w:rStyle w:val="StyleUnderline"/>
        </w:rPr>
        <w:t>Exploration, drilling, and sample analysis, or other direct means, have delineated "</w:t>
      </w:r>
      <w:r w:rsidRPr="00E372BC">
        <w:rPr>
          <w:rStyle w:val="StyleUnderline"/>
          <w:highlight w:val="green"/>
        </w:rPr>
        <w:t>measured reserves</w:t>
      </w:r>
      <w:r w:rsidRPr="00EE5DFB">
        <w:rPr>
          <w:rStyle w:val="StyleUnderline"/>
        </w:rPr>
        <w:t xml:space="preserve">" to the extent that further </w:t>
      </w:r>
      <w:r w:rsidRPr="00E372BC">
        <w:rPr>
          <w:rStyle w:val="StyleUnderline"/>
          <w:highlight w:val="green"/>
        </w:rPr>
        <w:t>investments</w:t>
      </w:r>
      <w:r w:rsidRPr="00EE5DFB">
        <w:rPr>
          <w:rStyle w:val="StyleUnderline"/>
        </w:rPr>
        <w:t xml:space="preserve"> of capital for actual production </w:t>
      </w:r>
      <w:r w:rsidRPr="00E372BC">
        <w:rPr>
          <w:rStyle w:val="StyleUnderline"/>
          <w:highlight w:val="green"/>
        </w:rPr>
        <w:t>are warranted</w:t>
      </w:r>
      <w:r>
        <w:t xml:space="preserve">. Of course, </w:t>
      </w:r>
      <w:r w:rsidRPr="00E372BC">
        <w:rPr>
          <w:rStyle w:val="StyleUnderline"/>
          <w:highlight w:val="green"/>
        </w:rPr>
        <w:t>such investments only</w:t>
      </w:r>
      <w:r w:rsidRPr="00EE5DFB">
        <w:rPr>
          <w:rStyle w:val="StyleUnderline"/>
        </w:rPr>
        <w:t xml:space="preserve"> will be </w:t>
      </w:r>
      <w:r w:rsidRPr="00E372BC">
        <w:rPr>
          <w:rStyle w:val="StyleUnderline"/>
          <w:highlight w:val="green"/>
        </w:rPr>
        <w:t>made if the</w:t>
      </w:r>
      <w:r w:rsidRPr="00EE5DFB">
        <w:rPr>
          <w:rStyle w:val="StyleUnderline"/>
        </w:rPr>
        <w:t xml:space="preserve"> value and </w:t>
      </w:r>
      <w:r w:rsidRPr="00E372BC">
        <w:rPr>
          <w:rStyle w:val="StyleUnderline"/>
          <w:highlight w:val="green"/>
        </w:rPr>
        <w:t>tonnage</w:t>
      </w:r>
      <w:r w:rsidRPr="00EE5DFB">
        <w:rPr>
          <w:rStyle w:val="StyleUnderline"/>
        </w:rPr>
        <w:t xml:space="preserve">, or volume, </w:t>
      </w:r>
      <w:r w:rsidRPr="00E372BC">
        <w:rPr>
          <w:rStyle w:val="StyleUnderline"/>
          <w:highlight w:val="green"/>
        </w:rPr>
        <w:t>make economic sense</w:t>
      </w:r>
      <w:r w:rsidRPr="00EE5DFB">
        <w:rPr>
          <w:rStyle w:val="StyleUnderline"/>
        </w:rPr>
        <w:t xml:space="preserve"> in the time frame that the resource can be sold in a forecasted market</w:t>
      </w:r>
      <w:r>
        <w:t xml:space="preserve">. "Indicated resources" have enough geological definition to be included in long-term </w:t>
      </w:r>
      <w:r w:rsidRPr="009F001C">
        <w:t>mine planning but will require additional investment in quantitative exploration before they can become defined as measured resources ready for production. "Inferred resources" are based on geological inference but are too speculative to be included in planning until further exploration takes place.</w:t>
      </w:r>
    </w:p>
    <w:p w14:paraId="7F988F02" w14:textId="77777777" w:rsidR="00CD3446" w:rsidRDefault="00CD3446" w:rsidP="00CD3446">
      <w:r w:rsidRPr="009F001C">
        <w:t xml:space="preserve">The current economic and geological position of lunar helium-3 in the titanium-rich portions of Mare Tranquillitatis is shown in Figure 6.4. Relative to the figure, upward, positive economic change in lunar helium-3 will be determined by increases in the cost of alternative sources of terrestrial energy, particularly coal. Downward, negative </w:t>
      </w:r>
      <w:r w:rsidRPr="009F001C">
        <w:lastRenderedPageBreak/>
        <w:t>economic change would be caused by higher than anticipated lunar development costs</w:t>
      </w:r>
      <w:r w:rsidRPr="00EE5DFB">
        <w:rPr>
          <w:rStyle w:val="StyleUnderline"/>
        </w:rPr>
        <w:t xml:space="preserve">. </w:t>
      </w:r>
      <w:r w:rsidRPr="00E372BC">
        <w:rPr>
          <w:rStyle w:val="StyleUnderline"/>
          <w:highlight w:val="green"/>
        </w:rPr>
        <w:t>Increases in geological certainty could arise</w:t>
      </w:r>
      <w:r w:rsidRPr="00EE5DFB">
        <w:rPr>
          <w:rStyle w:val="StyleUnderline"/>
        </w:rPr>
        <w:t xml:space="preserve"> from direct sensing of helium-3</w:t>
      </w:r>
      <w:r w:rsidRPr="009F001C">
        <w:t xml:space="preserve"> from orbital spacecraft; however, it definitely will come from detailed mapping and the fusion of all pertinent geochemical and geotechnical data prior to mining.</w:t>
      </w:r>
    </w:p>
    <w:p w14:paraId="1AB3440D" w14:textId="77777777" w:rsidR="00CD3446" w:rsidRDefault="00CD3446" w:rsidP="00CD3446">
      <w:r w:rsidRPr="00E372BC">
        <w:rPr>
          <w:rStyle w:val="StyleUnderline"/>
          <w:highlight w:val="green"/>
        </w:rPr>
        <w:t>The first consideration</w:t>
      </w:r>
      <w:r w:rsidRPr="00EE5DFB">
        <w:rPr>
          <w:rStyle w:val="StyleUnderline"/>
        </w:rPr>
        <w:t xml:space="preserve"> an economic geologist makes relative to a potential resource must </w:t>
      </w:r>
      <w:r w:rsidRPr="00E372BC">
        <w:rPr>
          <w:rStyle w:val="StyleUnderline"/>
          <w:highlight w:val="green"/>
        </w:rPr>
        <w:t>involve</w:t>
      </w:r>
      <w:r w:rsidRPr="00EE5DFB">
        <w:rPr>
          <w:rStyle w:val="StyleUnderline"/>
        </w:rPr>
        <w:t xml:space="preserve"> its </w:t>
      </w:r>
      <w:r w:rsidRPr="00E372BC">
        <w:rPr>
          <w:rStyle w:val="StyleUnderline"/>
          <w:highlight w:val="green"/>
        </w:rPr>
        <w:t>estimated value, against</w:t>
      </w:r>
      <w:r w:rsidRPr="00EE5DFB">
        <w:rPr>
          <w:rStyle w:val="StyleUnderline"/>
        </w:rPr>
        <w:t xml:space="preserve"> which the </w:t>
      </w:r>
      <w:r w:rsidRPr="00E372BC">
        <w:rPr>
          <w:rStyle w:val="StyleUnderline"/>
          <w:highlight w:val="green"/>
        </w:rPr>
        <w:t>costs of production</w:t>
      </w:r>
      <w:r w:rsidRPr="00EE5DFB">
        <w:rPr>
          <w:rStyle w:val="StyleUnderline"/>
        </w:rPr>
        <w:t xml:space="preserve"> can be weighed</w:t>
      </w:r>
      <w:r w:rsidRPr="009F001C">
        <w:t>. What is the likely price per unit that can be realized in the marketplace at the point in the future when the production operations begin? The value of lunar helium-3 for fusion electrical power plants on Earth will be a function of the demand and supply of competitive energy sources. As already discussed in the previous chapter (Section 5.3), helium-3 will be in direct future competition with steam coal for power generation. Forecasting coal prices in the 2010-2015 time frame will be important to evaluating the competitive value of lunar helium-3. Prices for thermal or steam coal in Asia (4% of world demand, rising at 10% annually) have begun to rise rapidly, up 70-80% in 2004.88 In fact, some analysts expect steam coal to reach and hold over $2.50/million BTU in 2005.89 Spot prices have approached $2.00 in the United States for the eastern stoker coal in 2004.9° Therefore, forecasting coal prices of at least $2.50/million BTU, appears to be a reasonable planning assumption for 2010-2015.9' This gives a conservative estimate that the energy equivalent value of 100 kg of helium-3 in 2010-2015 would be about $140 million.</w:t>
      </w:r>
    </w:p>
    <w:p w14:paraId="6A46782B" w14:textId="77777777" w:rsidR="00CD3446" w:rsidRDefault="00CD3446" w:rsidP="00CD3446">
      <w:r w:rsidRPr="009F001C">
        <w:t xml:space="preserve">6.3.2 Mining analysis </w:t>
      </w:r>
      <w:r w:rsidRPr="00EE5DFB">
        <w:rPr>
          <w:rStyle w:val="StyleUnderline"/>
        </w:rPr>
        <w:t>With this value of $140 million 100 kg in mind, how much helium-3 is reasonably available in the richest (highest grade or concentration) known portions of the lunar regolith?</w:t>
      </w:r>
      <w:r w:rsidRPr="009F001C">
        <w:t xml:space="preserve"> Working with the Wisconsin Fusion Technology Institute team in the 1980s, the late Professor Eugene Cameron,92 one of the world's foremost economic geologists, made the</w:t>
      </w:r>
    </w:p>
    <w:p w14:paraId="2C7CF478" w14:textId="77777777" w:rsidR="00CD3446" w:rsidRDefault="00CD3446" w:rsidP="00CD3446">
      <w:r>
        <w:t xml:space="preserve">[Figure omitted] FIGURE 6.4 Current position of lunar helium-3 in titanium-rich portions of Mare Tranquillitatis relative to demonstrated economic potential. (Graphic background courtesy of P. J. Brown, University of Wisconsin—Madison) </w:t>
      </w:r>
    </w:p>
    <w:p w14:paraId="50BB7A2E" w14:textId="77777777" w:rsidR="00CD3446" w:rsidRDefault="00CD3446" w:rsidP="00CD3446">
      <w:r w:rsidRPr="00EE5DFB">
        <w:rPr>
          <w:rStyle w:val="StyleUnderline"/>
        </w:rPr>
        <w:t>first estimates of the quantities of helium-3 expected to be present in</w:t>
      </w:r>
      <w:r>
        <w:t xml:space="preserve"> titanium-rich regolith on the Moon. Cameron, using available spectro-scopic data on titanium concentration as discussed in Section 6.2.3, determined that </w:t>
      </w:r>
      <w:r w:rsidRPr="00E372BC">
        <w:rPr>
          <w:rStyle w:val="StyleUnderline"/>
          <w:highlight w:val="green"/>
        </w:rPr>
        <w:t>the highest grade area for helium-3</w:t>
      </w:r>
      <w:r w:rsidRPr="00EE5DFB">
        <w:rPr>
          <w:rStyle w:val="StyleUnderline"/>
        </w:rPr>
        <w:t xml:space="preserve"> totaled about 84,000 km2 and another 195,000 km2 of medium grade concentrations </w:t>
      </w:r>
      <w:r w:rsidRPr="00E372BC">
        <w:rPr>
          <w:rStyle w:val="StyleUnderline"/>
          <w:highlight w:val="green"/>
        </w:rPr>
        <w:t>all within Mare Tranquillitatis</w:t>
      </w:r>
      <w:r w:rsidRPr="00EE5DFB">
        <w:rPr>
          <w:rStyle w:val="StyleUnderline"/>
        </w:rPr>
        <w:t>.</w:t>
      </w:r>
      <w:r>
        <w:t xml:space="preserve"> By geological inference, using photogeological mapping and remotely-sensed titanium concentrations,</w:t>
      </w:r>
      <w:r w:rsidRPr="00EE5DFB">
        <w:rPr>
          <w:rStyle w:val="StyleUnderline"/>
        </w:rPr>
        <w:t xml:space="preserve"> </w:t>
      </w:r>
      <w:r w:rsidRPr="00E372BC">
        <w:rPr>
          <w:rStyle w:val="StyleUnderline"/>
          <w:highlight w:val="green"/>
        </w:rPr>
        <w:t xml:space="preserve">this is the region to which Apollo </w:t>
      </w:r>
      <w:r w:rsidRPr="00E372BC">
        <w:rPr>
          <w:rStyle w:val="StyleUnderline"/>
        </w:rPr>
        <w:t xml:space="preserve">11 </w:t>
      </w:r>
      <w:r w:rsidRPr="00E372BC">
        <w:rPr>
          <w:rStyle w:val="StyleUnderline"/>
          <w:highlight w:val="green"/>
        </w:rPr>
        <w:t>samples apply</w:t>
      </w:r>
      <w:r w:rsidRPr="00EE5DFB">
        <w:rPr>
          <w:rStyle w:val="StyleUnderline"/>
        </w:rPr>
        <w:t xml:space="preserve">, as well as those provided by Apollo 17. </w:t>
      </w:r>
      <w:r>
        <w:t xml:space="preserve">Cameron also studied the distribution of craters and estimated that about 50% of the 84,000 km2 would be minable by the Wisconsin Mark II miner (see Section 7.2.2). </w:t>
      </w:r>
      <w:r w:rsidRPr="00EE5DFB">
        <w:rPr>
          <w:rStyle w:val="StyleUnderline"/>
        </w:rPr>
        <w:t xml:space="preserve">If mined to a depth of 3 meters with a helium-3 concentration of 20 wppb (Section 5.2), this highest grade area would yield about 2500 tonnes of helium-3. In 2010-2015, with coal at $2.50/ million BTU, </w:t>
      </w:r>
      <w:r w:rsidRPr="00E372BC">
        <w:rPr>
          <w:rStyle w:val="StyleUnderline"/>
          <w:highlight w:val="green"/>
        </w:rPr>
        <w:t>this</w:t>
      </w:r>
      <w:r w:rsidRPr="00EE5DFB">
        <w:rPr>
          <w:rStyle w:val="StyleUnderline"/>
        </w:rPr>
        <w:t xml:space="preserve"> amount of helium-3 </w:t>
      </w:r>
      <w:r w:rsidRPr="00E372BC">
        <w:rPr>
          <w:rStyle w:val="StyleUnderline"/>
          <w:highlight w:val="green"/>
        </w:rPr>
        <w:t>will</w:t>
      </w:r>
      <w:r w:rsidRPr="00EE5DFB">
        <w:rPr>
          <w:rStyle w:val="StyleUnderline"/>
        </w:rPr>
        <w:t xml:space="preserve"> probably </w:t>
      </w:r>
      <w:r w:rsidRPr="00E372BC">
        <w:rPr>
          <w:rStyle w:val="StyleUnderline"/>
          <w:highlight w:val="green"/>
        </w:rPr>
        <w:t>have an energy equivalent value of about $3.5 trillion</w:t>
      </w:r>
      <w:r w:rsidRPr="00EE5DFB">
        <w:rPr>
          <w:rStyle w:val="StyleUnderline"/>
        </w:rPr>
        <w:t xml:space="preserve">! </w:t>
      </w:r>
      <w:r>
        <w:t xml:space="preserve">Even at 2003's contract coal prices, the value would be about $1.75 trillion. </w:t>
      </w:r>
      <w:r w:rsidRPr="00E372BC">
        <w:rPr>
          <w:rStyle w:val="StyleUnderline"/>
          <w:highlight w:val="green"/>
        </w:rPr>
        <w:t>This economic potential</w:t>
      </w:r>
      <w:r w:rsidRPr="00EE5DFB">
        <w:rPr>
          <w:rStyle w:val="StyleUnderline"/>
        </w:rPr>
        <w:t xml:space="preserve">, and the policy and environmental advantages of helium-3 fusion, </w:t>
      </w:r>
      <w:r w:rsidRPr="00E372BC">
        <w:rPr>
          <w:rStyle w:val="StyleUnderline"/>
          <w:highlight w:val="green"/>
        </w:rPr>
        <w:t>have been exciting</w:t>
      </w:r>
      <w:r w:rsidRPr="00EE5DFB">
        <w:rPr>
          <w:rStyle w:val="StyleUnderline"/>
        </w:rPr>
        <w:t xml:space="preserve"> enough</w:t>
      </w:r>
      <w:r>
        <w:t xml:space="preserve"> to keep the interest of the Wisconsin group and the author since the late 1980s.</w:t>
      </w:r>
    </w:p>
    <w:p w14:paraId="434B27B4" w14:textId="77777777" w:rsidR="00CD3446" w:rsidRDefault="00CD3446" w:rsidP="00CD3446">
      <w:r>
        <w:t xml:space="preserve">Since Cameron's initial work, as discussed above, </w:t>
      </w:r>
      <w:r w:rsidRPr="00E372BC">
        <w:rPr>
          <w:rStyle w:val="StyleUnderline"/>
          <w:highlight w:val="green"/>
        </w:rPr>
        <w:t>the helium-3 resources in Mare Tranquillitatis have moved</w:t>
      </w:r>
      <w:r w:rsidRPr="00EE5DFB">
        <w:rPr>
          <w:rStyle w:val="StyleUnderline"/>
        </w:rPr>
        <w:t xml:space="preserve"> close enough </w:t>
      </w:r>
      <w:r w:rsidRPr="00E372BC">
        <w:rPr>
          <w:rStyle w:val="StyleUnderline"/>
          <w:highlight w:val="green"/>
        </w:rPr>
        <w:t>to</w:t>
      </w:r>
      <w:r w:rsidRPr="00EE5DFB">
        <w:rPr>
          <w:rStyle w:val="StyleUnderline"/>
        </w:rPr>
        <w:t xml:space="preserve"> being  "</w:t>
      </w:r>
      <w:r w:rsidRPr="00E372BC">
        <w:rPr>
          <w:rStyle w:val="StyleUnderline"/>
          <w:highlight w:val="green"/>
        </w:rPr>
        <w:t>measured resources" to warrant investment</w:t>
      </w:r>
      <w:r>
        <w:t xml:space="preserve"> in the integrated analysis of all available sample and remote-sensing data. Cameron </w:t>
      </w:r>
      <w:r w:rsidRPr="00E372BC">
        <w:rPr>
          <w:rStyle w:val="StyleUnderline"/>
          <w:highlight w:val="green"/>
        </w:rPr>
        <w:t>based</w:t>
      </w:r>
      <w:r>
        <w:t xml:space="preserve"> his analysis </w:t>
      </w:r>
      <w:r w:rsidRPr="00E372BC">
        <w:rPr>
          <w:rStyle w:val="StyleUnderline"/>
          <w:highlight w:val="green"/>
        </w:rPr>
        <w:t>on Apollo</w:t>
      </w:r>
      <w:r w:rsidRPr="00EE5DFB">
        <w:rPr>
          <w:rStyle w:val="StyleUnderline"/>
        </w:rPr>
        <w:t xml:space="preserve"> 11 sample </w:t>
      </w:r>
      <w:r w:rsidRPr="00E372BC">
        <w:rPr>
          <w:rStyle w:val="StyleUnderline"/>
          <w:highlight w:val="green"/>
        </w:rPr>
        <w:t>data</w:t>
      </w:r>
      <w:r>
        <w:t>, the available spectroscopic definition of titanium distribution, and 1960s Lunar Orbiter photography.93 Apollos 15, 16, and 17 metric and panametric cameras, operating from orbit, gathered additional high-resolution and stereophotography of the area of interest in Mare Tranquillitatis. Subsequently, two additional data sets obtained by the Department of Defense and NASA promise to further refine our knowledge of the distribution of titanium in that region's regolith. Respectively, these data came from optical spectrometers aboard the Clementine mission in 199494 and from the neutron and gamma-ray spectrometers of the Lunar Prospector mission in 1998-1999.95 Further, improved optical specrometric data from Earth have been collected.96 As discussed above, nanophase native iron accumulates in the regolith as a function of exposure to micrometeor impact, so remotely-sensed concentrations of such iron measure the length of exposure to solar wind and, in turn, indirectly measure relative helium-3 concentrations. This accounts for the strong correlation between both titanium oxide concentration and regolith maturity.97</w:t>
      </w:r>
    </w:p>
    <w:p w14:paraId="353EFAEF" w14:textId="77777777" w:rsidR="00CD3446" w:rsidRDefault="00CD3446" w:rsidP="00CD3446">
      <w:r>
        <w:t>It may be possible, as well as desirable to potential investors, to directly map helium-3 distribution in the regolith. This could be done on a global scale by developing an advanced gamma-ray spectrometer for a special-purpose, low-cost lunar orbiter, mapping the 20.6 (and higher) MeV gamma-rays released when a helium-3 nucleus captures a solar cosmic-ray-induced neutron.98 (Significant in-situ understanding of neutron flux at the lunar surface was gained by the lunar neutron probe experiment deployed on Apollo 17.99) Telerobotic rovers could accomplish more specific and higher resolution mapping of a targeted mining site, albeit at significantly higher cost than an orbital sensor. The cost, however, of either an orbiter or surface rovers should not be incurred until the existing data sets are fully exploited and the need for one or the other becomes clear.</w:t>
      </w:r>
    </w:p>
    <w:p w14:paraId="4C2D74CC" w14:textId="77777777" w:rsidR="00CD3446" w:rsidRDefault="00CD3446" w:rsidP="00CD3446">
      <w:r>
        <w:t xml:space="preserve">Although a major project that fuses all the available data sets is clearly necessary, </w:t>
      </w:r>
      <w:r w:rsidRPr="00E372BC">
        <w:rPr>
          <w:rStyle w:val="StyleUnderline"/>
          <w:highlight w:val="green"/>
        </w:rPr>
        <w:t>there can be little doubt that</w:t>
      </w:r>
      <w:r w:rsidRPr="00EE5DFB">
        <w:rPr>
          <w:rStyle w:val="StyleUnderline"/>
        </w:rPr>
        <w:t xml:space="preserve"> very interesting </w:t>
      </w:r>
      <w:r w:rsidRPr="00E372BC">
        <w:rPr>
          <w:rStyle w:val="StyleUnderline"/>
          <w:highlight w:val="green"/>
        </w:rPr>
        <w:t>concentrations</w:t>
      </w:r>
      <w:r w:rsidRPr="00EE5DFB">
        <w:rPr>
          <w:rStyle w:val="StyleUnderline"/>
        </w:rPr>
        <w:t xml:space="preserve"> (grades) </w:t>
      </w:r>
      <w:r w:rsidRPr="00E372BC">
        <w:rPr>
          <w:rStyle w:val="StyleUnderline"/>
          <w:highlight w:val="green"/>
        </w:rPr>
        <w:t>of helium-3 are present in</w:t>
      </w:r>
      <w:r w:rsidRPr="00EE5DFB">
        <w:rPr>
          <w:rStyle w:val="StyleUnderline"/>
        </w:rPr>
        <w:t xml:space="preserve"> the upper 3 to 6 meters of </w:t>
      </w:r>
      <w:r w:rsidRPr="00E372BC">
        <w:rPr>
          <w:rStyle w:val="StyleUnderline"/>
          <w:highlight w:val="green"/>
        </w:rPr>
        <w:t>Mare Tranquillitatis</w:t>
      </w:r>
      <w:r w:rsidRPr="00EE5DFB">
        <w:rPr>
          <w:rStyle w:val="StyleUnderline"/>
        </w:rPr>
        <w:t xml:space="preserve"> </w:t>
      </w:r>
      <w:r w:rsidRPr="00E372BC">
        <w:rPr>
          <w:rStyle w:val="StyleUnderline"/>
        </w:rPr>
        <w:t>regolith</w:t>
      </w:r>
      <w:r w:rsidRPr="00EE5DFB">
        <w:rPr>
          <w:rStyle w:val="StyleUnderline"/>
        </w:rPr>
        <w:t xml:space="preserve">. </w:t>
      </w:r>
      <w:r w:rsidRPr="00E372BC">
        <w:rPr>
          <w:rStyle w:val="StyleUnderline"/>
          <w:highlight w:val="green"/>
        </w:rPr>
        <w:t xml:space="preserve">Based on </w:t>
      </w:r>
      <w:r w:rsidRPr="00E372BC">
        <w:rPr>
          <w:rStyle w:val="StyleUnderline"/>
        </w:rPr>
        <w:t xml:space="preserve">analyses of </w:t>
      </w:r>
      <w:r w:rsidRPr="00E372BC">
        <w:rPr>
          <w:rStyle w:val="StyleUnderline"/>
          <w:highlight w:val="green"/>
        </w:rPr>
        <w:t>Apollo samples</w:t>
      </w:r>
      <w:r w:rsidRPr="00EE5DFB">
        <w:rPr>
          <w:rStyle w:val="StyleUnderline"/>
        </w:rPr>
        <w:t xml:space="preserve"> to date, the average, undisturbed concentration of helium-3 in major portions of Mare Tranquillitatis appears to be at least 20 wppb, and conceivably higher. Analysis of drill cores from Apollo 15, 16, and 17, even though they have been depleted in volatiles by agitation and are highly variable from one buried ejecta blanket to another, indicates that this average grade will continue to a depth of at least 3 meters and probably to the base of the regolith.</w:t>
      </w:r>
      <w:r>
        <w:t>10°</w:t>
      </w:r>
    </w:p>
    <w:p w14:paraId="06E68503" w14:textId="77777777" w:rsidR="00CD3446" w:rsidRDefault="00CD3446" w:rsidP="00CD3446"/>
    <w:p w14:paraId="548981D4" w14:textId="77777777" w:rsidR="00CD3446" w:rsidRPr="000E2401" w:rsidRDefault="00CD3446" w:rsidP="00CD3446"/>
    <w:p w14:paraId="3A4695A1" w14:textId="77777777" w:rsidR="00CD3446" w:rsidRPr="00247E01" w:rsidRDefault="00CD3446" w:rsidP="00CD3446">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 xml:space="preserve"> </w:t>
      </w:r>
    </w:p>
    <w:p w14:paraId="40E725BE" w14:textId="77777777" w:rsidR="00CD3446" w:rsidRDefault="00CD3446" w:rsidP="00CD3446">
      <w:r w:rsidRPr="00A92634">
        <w:rPr>
          <w:b/>
          <w:bCs/>
          <w:sz w:val="26"/>
          <w:szCs w:val="26"/>
        </w:rPr>
        <w:t>Whittington 21</w:t>
      </w:r>
      <w:r w:rsidRPr="00A92634">
        <w:t xml:space="preserve"> </w:t>
      </w:r>
      <w:r w:rsidRPr="00A92634">
        <w:rPr>
          <w:sz w:val="18"/>
          <w:szCs w:val="18"/>
        </w:rPr>
        <w:t>(Mark, contributor to the Hill. “Solving the climate and energy crises: Mine the Moon's helium-3?”</w:t>
      </w:r>
      <w:hyperlink r:id="rId13"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7E9FC535" w14:textId="77777777" w:rsidR="00CD3446" w:rsidRPr="00CA25AB" w:rsidRDefault="00CD3446" w:rsidP="00CD3446">
      <w:r w:rsidRPr="00E372BC">
        <w:rPr>
          <w:rStyle w:val="StyleUnderline"/>
          <w:highlight w:val="green"/>
        </w:rPr>
        <w:t>Solar System Resources has agreed to provide</w:t>
      </w:r>
      <w:r w:rsidRPr="006B0E5C">
        <w:rPr>
          <w:rStyle w:val="StyleUnderline"/>
        </w:rPr>
        <w:t xml:space="preserve"> 500 kilograms of </w:t>
      </w:r>
      <w:r w:rsidRPr="00E372BC">
        <w:rPr>
          <w:rStyle w:val="Emphasis"/>
          <w:highlight w:val="green"/>
        </w:rPr>
        <w:t>helium-3</w:t>
      </w:r>
      <w:r w:rsidRPr="006B0E5C">
        <w:rPr>
          <w:rStyle w:val="StyleUnderline"/>
        </w:rPr>
        <w:t xml:space="preserve"> mined from the Moon to U.S. Nuclear Corp</w:t>
      </w:r>
      <w:r w:rsidRPr="00CA25AB">
        <w:t xml:space="preserve">. </w:t>
      </w:r>
      <w:r w:rsidRPr="00E372BC">
        <w:rPr>
          <w:rStyle w:val="StyleUnderline"/>
          <w:highlight w:val="green"/>
        </w:rPr>
        <w:t>in</w:t>
      </w:r>
      <w:r w:rsidRPr="00CA25AB">
        <w:t xml:space="preserve"> the </w:t>
      </w:r>
      <w:r w:rsidRPr="00E372BC">
        <w:rPr>
          <w:rStyle w:val="Emphasis"/>
          <w:highlight w:val="green"/>
        </w:rPr>
        <w:t>2028</w:t>
      </w:r>
      <w:r w:rsidRPr="00CA25AB">
        <w:t>-2032 timeframe.</w:t>
      </w:r>
    </w:p>
    <w:p w14:paraId="525D84A1" w14:textId="77777777" w:rsidR="00CD3446" w:rsidRPr="006B0E5C" w:rsidRDefault="00CD3446" w:rsidP="00CD3446">
      <w:pPr>
        <w:rPr>
          <w:rStyle w:val="StyleUnderline"/>
        </w:rPr>
      </w:pPr>
      <w:r w:rsidRPr="00AC700E">
        <w:rPr>
          <w:sz w:val="14"/>
        </w:rPr>
        <w:t>According to </w:t>
      </w:r>
      <w:hyperlink r:id="rId14" w:tgtFrame="_blank" w:history="1">
        <w:r w:rsidRPr="00AC700E">
          <w:rPr>
            <w:rStyle w:val="Hyperlink"/>
            <w:sz w:val="14"/>
          </w:rPr>
          <w:t>a paper</w:t>
        </w:r>
      </w:hyperlink>
      <w:r w:rsidRPr="00AC700E">
        <w:rPr>
          <w:sz w:val="14"/>
        </w:rPr>
        <w:t xml:space="preserve"> published by Jeff Bonde and Anthony Tortorello, helium-3 is an isotope that has been deposited in lunar soil over billions of years by solar wind. Roughly </w:t>
      </w:r>
      <w:r w:rsidRPr="006B0E5C">
        <w:rPr>
          <w:rStyle w:val="StyleUnderline"/>
        </w:rPr>
        <w:t xml:space="preserve">1.1 </w:t>
      </w:r>
      <w:r w:rsidRPr="00E372BC">
        <w:rPr>
          <w:rStyle w:val="StyleUnderline"/>
          <w:highlight w:val="green"/>
        </w:rPr>
        <w:t>million</w:t>
      </w:r>
      <w:r w:rsidRPr="006B0E5C">
        <w:rPr>
          <w:rStyle w:val="StyleUnderline"/>
        </w:rPr>
        <w:t xml:space="preserve"> metric </w:t>
      </w:r>
      <w:r w:rsidRPr="00E372BC">
        <w:rPr>
          <w:rStyle w:val="StyleUnderline"/>
          <w:highlight w:val="green"/>
        </w:rPr>
        <w:t>tons</w:t>
      </w:r>
      <w:r w:rsidRPr="006B0E5C">
        <w:rPr>
          <w:rStyle w:val="StyleUnderline"/>
        </w:rPr>
        <w:t xml:space="preserve"> of the isotope exists </w:t>
      </w:r>
      <w:r w:rsidRPr="00E372BC">
        <w:rPr>
          <w:rStyle w:val="StyleUnderline"/>
          <w:highlight w:val="green"/>
        </w:rPr>
        <w:t>on the Moon</w:t>
      </w:r>
      <w:r w:rsidRPr="00AC700E">
        <w:rPr>
          <w:sz w:val="14"/>
        </w:rPr>
        <w:t xml:space="preserve"> down to a depth of several meters. </w:t>
      </w:r>
      <w:r w:rsidRPr="00E372BC">
        <w:rPr>
          <w:rStyle w:val="StyleUnderline"/>
          <w:highlight w:val="green"/>
        </w:rPr>
        <w:t>Twenty-five</w:t>
      </w:r>
      <w:r w:rsidRPr="00AC700E">
        <w:rPr>
          <w:sz w:val="14"/>
        </w:rPr>
        <w:t xml:space="preserve"> metric </w:t>
      </w:r>
      <w:r w:rsidRPr="006B0E5C">
        <w:rPr>
          <w:rStyle w:val="StyleUnderline"/>
        </w:rPr>
        <w:t>tons</w:t>
      </w:r>
      <w:r w:rsidRPr="00AC700E">
        <w:rPr>
          <w:sz w:val="14"/>
        </w:rPr>
        <w:t xml:space="preserve"> of helium-3, about a quarter of the cargo capacity of a SpaceX Starship, </w:t>
      </w:r>
      <w:r w:rsidRPr="00E372BC">
        <w:rPr>
          <w:rStyle w:val="StyleUnderline"/>
          <w:highlight w:val="green"/>
        </w:rPr>
        <w:t>would</w:t>
      </w:r>
      <w:r w:rsidRPr="00AC700E">
        <w:rPr>
          <w:sz w:val="14"/>
        </w:rPr>
        <w:t xml:space="preserve"> suffice to fuel all the </w:t>
      </w:r>
      <w:r w:rsidRPr="00E372BC">
        <w:rPr>
          <w:rStyle w:val="StyleUnderline"/>
          <w:highlight w:val="green"/>
        </w:rPr>
        <w:t>power</w:t>
      </w:r>
      <w:r w:rsidRPr="00AC700E">
        <w:rPr>
          <w:sz w:val="14"/>
        </w:rPr>
        <w:t xml:space="preserve"> needs of </w:t>
      </w:r>
      <w:r w:rsidRPr="00E372BC">
        <w:rPr>
          <w:rStyle w:val="StyleUnderline"/>
          <w:highlight w:val="green"/>
        </w:rPr>
        <w:t>the U</w:t>
      </w:r>
      <w:r w:rsidRPr="006B0E5C">
        <w:rPr>
          <w:rStyle w:val="StyleUnderline"/>
        </w:rPr>
        <w:t xml:space="preserve">nited </w:t>
      </w:r>
      <w:r w:rsidRPr="00E372BC">
        <w:rPr>
          <w:rStyle w:val="StyleUnderline"/>
          <w:highlight w:val="green"/>
        </w:rPr>
        <w:t>S</w:t>
      </w:r>
      <w:r w:rsidRPr="006B0E5C">
        <w:rPr>
          <w:rStyle w:val="StyleUnderline"/>
        </w:rPr>
        <w:t xml:space="preserve">tates </w:t>
      </w:r>
      <w:r w:rsidRPr="00E372BC">
        <w:rPr>
          <w:rStyle w:val="StyleUnderline"/>
          <w:highlight w:val="green"/>
        </w:rPr>
        <w:t>for a year</w:t>
      </w:r>
      <w:r w:rsidRPr="006B0E5C">
        <w:rPr>
          <w:rStyle w:val="StyleUnderline"/>
        </w:rPr>
        <w:t>.</w:t>
      </w:r>
    </w:p>
    <w:p w14:paraId="68B5F06C" w14:textId="77777777" w:rsidR="00CD3446" w:rsidRPr="00AC700E" w:rsidRDefault="00CD3446" w:rsidP="00CD3446">
      <w:pPr>
        <w:rPr>
          <w:sz w:val="14"/>
        </w:rPr>
      </w:pPr>
      <w:r w:rsidRPr="00AC700E">
        <w:rPr>
          <w:sz w:val="14"/>
        </w:rPr>
        <w:t xml:space="preserve">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paper suggests that </w:t>
      </w:r>
      <w:r w:rsidRPr="00E372BC">
        <w:rPr>
          <w:rStyle w:val="Emphasis"/>
          <w:highlight w:val="green"/>
        </w:rPr>
        <w:t>a rover could scoop up</w:t>
      </w:r>
      <w:r w:rsidRPr="006B0E5C">
        <w:rPr>
          <w:rStyle w:val="StyleUnderline"/>
        </w:rPr>
        <w:t xml:space="preserve"> lunar regolith, separate </w:t>
      </w:r>
      <w:r w:rsidRPr="00E372BC">
        <w:rPr>
          <w:rStyle w:val="Emphasis"/>
          <w:highlight w:val="green"/>
        </w:rPr>
        <w:t>helium-3 along</w:t>
      </w:r>
      <w:r w:rsidRPr="006B0E5C">
        <w:rPr>
          <w:rStyle w:val="StyleUnderlin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E372BC">
        <w:rPr>
          <w:rStyle w:val="StyleUnderline"/>
          <w:highlight w:val="green"/>
        </w:rPr>
        <w:t>for</w:t>
      </w:r>
      <w:r w:rsidRPr="006B0E5C">
        <w:rPr>
          <w:rStyle w:val="StyleUnderline"/>
        </w:rPr>
        <w:t xml:space="preserve"> later </w:t>
      </w:r>
      <w:r w:rsidRPr="00E372BC">
        <w:rPr>
          <w:rStyle w:val="StyleUnderline"/>
          <w:highlight w:val="green"/>
        </w:rPr>
        <w:t>export</w:t>
      </w:r>
      <w:r w:rsidRPr="006B0E5C">
        <w:rPr>
          <w:rStyle w:val="StyleUnderline"/>
        </w:rPr>
        <w:t xml:space="preserve"> to Earth.</w:t>
      </w:r>
    </w:p>
    <w:p w14:paraId="26D55A91" w14:textId="77777777" w:rsidR="00CD3446" w:rsidRPr="00CA25AB" w:rsidRDefault="00CD3446" w:rsidP="00CD3446">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15"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16"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620045C4" w14:textId="77777777" w:rsidR="00CD3446" w:rsidRPr="00CA25AB" w:rsidRDefault="00CD3446" w:rsidP="00CD3446">
      <w:pPr>
        <w:rPr>
          <w:sz w:val="12"/>
          <w:szCs w:val="12"/>
        </w:rPr>
      </w:pPr>
      <w:r w:rsidRPr="00CA25AB">
        <w:rPr>
          <w:sz w:val="12"/>
          <w:szCs w:val="12"/>
        </w:rPr>
        <w:t>Fusion using helium-3 has advantages and disadvantages over using deuterium, an isotope of hydrogen and tritium, another isotope of hydrogen.</w:t>
      </w:r>
    </w:p>
    <w:p w14:paraId="3F8148EB" w14:textId="77777777" w:rsidR="00CD3446" w:rsidRPr="00CA25AB" w:rsidRDefault="00CD3446" w:rsidP="00CD3446">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5DD73B9B" w14:textId="77777777" w:rsidR="00CD3446" w:rsidRPr="00CA25AB" w:rsidRDefault="00CD3446" w:rsidP="00CD3446">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17"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25169A27" w14:textId="77777777" w:rsidR="00CD3446" w:rsidRPr="006B0E5C" w:rsidRDefault="00CD3446" w:rsidP="00CD3446">
      <w:pPr>
        <w:rPr>
          <w:rStyle w:val="StyleUnderline"/>
        </w:rPr>
      </w:pPr>
      <w:r w:rsidRPr="009D48E9">
        <w:rPr>
          <w:rStyle w:val="Emphasis"/>
        </w:rPr>
        <w:t xml:space="preserve">Gerald </w:t>
      </w:r>
      <w:r w:rsidRPr="00CA25AB">
        <w:rPr>
          <w:rStyle w:val="Emphasis"/>
        </w:rPr>
        <w:t>Kulcinski</w:t>
      </w:r>
      <w:r w:rsidRPr="00CA25AB">
        <w:rPr>
          <w:sz w:val="14"/>
        </w:rPr>
        <w:t xml:space="preserve">, </w:t>
      </w:r>
      <w:r w:rsidRPr="006B0E5C">
        <w:rPr>
          <w:rStyle w:val="StyleUnderline"/>
        </w:rPr>
        <w:t>director of the </w:t>
      </w:r>
      <w:hyperlink r:id="rId18" w:tgtFrame="_blank" w:history="1">
        <w:r w:rsidRPr="009D48E9">
          <w:rPr>
            <w:rStyle w:val="Hyperlink"/>
          </w:rPr>
          <w:t>Fusion Technology Institute</w:t>
        </w:r>
      </w:hyperlink>
      <w:r w:rsidRPr="006B0E5C">
        <w:rPr>
          <w:rStyle w:val="StyleUnderline"/>
        </w:rPr>
        <w:t> at the University of Wisconsin</w:t>
      </w:r>
      <w:r w:rsidRPr="00CA25AB">
        <w:rPr>
          <w:sz w:val="14"/>
        </w:rPr>
        <w:t xml:space="preserve"> at Madison, </w:t>
      </w:r>
      <w:r w:rsidRPr="006B0E5C">
        <w:rPr>
          <w:rStyle w:val="StyleUnderline"/>
        </w:rPr>
        <w:t xml:space="preserve">disagrees. </w:t>
      </w:r>
      <w:r w:rsidRPr="00E372BC">
        <w:rPr>
          <w:rStyle w:val="Emphasis"/>
          <w:highlight w:val="green"/>
        </w:rPr>
        <w:t>Close’s</w:t>
      </w:r>
      <w:r w:rsidRPr="00E372BC">
        <w:rPr>
          <w:rStyle w:val="StyleUnderline"/>
          <w:highlight w:val="green"/>
        </w:rPr>
        <w:t xml:space="preserve"> objection is based on</w:t>
      </w:r>
      <w:r w:rsidRPr="006B0E5C">
        <w:rPr>
          <w:rStyle w:val="StyleUnderline"/>
        </w:rPr>
        <w:t xml:space="preserve"> using </w:t>
      </w:r>
      <w:r w:rsidRPr="00E372BC">
        <w:rPr>
          <w:rStyle w:val="Emphasis"/>
          <w:highlight w:val="green"/>
        </w:rPr>
        <w:t>conventional</w:t>
      </w:r>
      <w:r w:rsidRPr="006B0E5C">
        <w:rPr>
          <w:rStyle w:val="StyleUnderline"/>
        </w:rPr>
        <w:t xml:space="preserve"> fusion </w:t>
      </w:r>
      <w:r w:rsidRPr="00E372BC">
        <w:rPr>
          <w:rStyle w:val="StyleUnderline"/>
          <w:highlight w:val="green"/>
        </w:rPr>
        <w:t>tech</w:t>
      </w:r>
      <w:r w:rsidRPr="006B0E5C">
        <w:rPr>
          <w:rStyle w:val="StyleUnderline"/>
        </w:rPr>
        <w:t>nology</w:t>
      </w:r>
      <w:r w:rsidRPr="00CA25AB">
        <w:rPr>
          <w:sz w:val="14"/>
        </w:rPr>
        <w:t xml:space="preserve">. </w:t>
      </w:r>
      <w:r w:rsidRPr="00E372BC">
        <w:rPr>
          <w:rStyle w:val="Emphasis"/>
          <w:highlight w:val="green"/>
        </w:rPr>
        <w:t xml:space="preserve">The </w:t>
      </w:r>
      <w:r w:rsidRPr="00E372BC">
        <w:rPr>
          <w:rStyle w:val="StyleUnderline"/>
          <w:highlight w:val="green"/>
        </w:rPr>
        <w:t>F</w:t>
      </w:r>
      <w:r w:rsidRPr="006B0E5C">
        <w:rPr>
          <w:rStyle w:val="StyleUnderline"/>
        </w:rPr>
        <w:t xml:space="preserve">usion </w:t>
      </w:r>
      <w:r w:rsidRPr="00E372BC">
        <w:rPr>
          <w:rStyle w:val="Emphasis"/>
          <w:highlight w:val="green"/>
        </w:rPr>
        <w:t>T</w:t>
      </w:r>
      <w:r w:rsidRPr="006B0E5C">
        <w:rPr>
          <w:rStyle w:val="StyleUnderline"/>
        </w:rPr>
        <w:t>echnology</w:t>
      </w:r>
      <w:r w:rsidRPr="006B0E5C">
        <w:rPr>
          <w:rStyle w:val="Emphasis"/>
        </w:rPr>
        <w:t xml:space="preserve"> </w:t>
      </w:r>
      <w:r w:rsidRPr="00E372BC">
        <w:rPr>
          <w:rStyle w:val="Emphasis"/>
          <w:highlight w:val="green"/>
        </w:rPr>
        <w:t>I</w:t>
      </w:r>
      <w:r w:rsidRPr="006B0E5C">
        <w:rPr>
          <w:rStyle w:val="StyleUnderline"/>
        </w:rPr>
        <w:t xml:space="preserve">nstitute </w:t>
      </w:r>
      <w:r w:rsidRPr="00E372BC">
        <w:rPr>
          <w:rStyle w:val="StyleUnderline"/>
          <w:highlight w:val="green"/>
        </w:rPr>
        <w:t>has achieved</w:t>
      </w:r>
      <w:r w:rsidRPr="00CA25AB">
        <w:rPr>
          <w:sz w:val="14"/>
        </w:rPr>
        <w:t xml:space="preserve"> some </w:t>
      </w:r>
      <w:r w:rsidRPr="00E372BC">
        <w:rPr>
          <w:rStyle w:val="Emphasis"/>
          <w:highlight w:val="green"/>
        </w:rPr>
        <w:t>progress</w:t>
      </w:r>
      <w:r w:rsidRPr="00CA25AB">
        <w:rPr>
          <w:sz w:val="14"/>
        </w:rPr>
        <w:t xml:space="preserve"> in minimizing radioactive neutron production </w:t>
      </w:r>
      <w:r w:rsidRPr="00E372BC">
        <w:rPr>
          <w:rStyle w:val="StyleUnderline"/>
          <w:highlight w:val="green"/>
        </w:rPr>
        <w:t xml:space="preserve">using </w:t>
      </w:r>
      <w:r w:rsidRPr="00E372BC">
        <w:rPr>
          <w:rStyle w:val="Emphasis"/>
          <w:highlight w:val="green"/>
        </w:rPr>
        <w:t>different</w:t>
      </w:r>
      <w:r w:rsidRPr="006B0E5C">
        <w:rPr>
          <w:rStyle w:val="StyleUnderline"/>
        </w:rPr>
        <w:t xml:space="preserve"> </w:t>
      </w:r>
      <w:r w:rsidRPr="00E372BC">
        <w:rPr>
          <w:rStyle w:val="Emphasis"/>
          <w:highlight w:val="green"/>
        </w:rPr>
        <w:t>tech</w:t>
      </w:r>
      <w:r w:rsidRPr="006B0E5C">
        <w:rPr>
          <w:rStyle w:val="StyleUnderline"/>
        </w:rPr>
        <w:t>nology.</w:t>
      </w:r>
    </w:p>
    <w:p w14:paraId="6F2492C5" w14:textId="77777777" w:rsidR="00CD3446" w:rsidRPr="00CA25AB" w:rsidRDefault="00CD3446" w:rsidP="00CD3446">
      <w:pPr>
        <w:rPr>
          <w:sz w:val="14"/>
        </w:rPr>
      </w:pPr>
      <w:r w:rsidRPr="00E372BC">
        <w:rPr>
          <w:rStyle w:val="Emphasis"/>
          <w:highlight w:val="green"/>
        </w:rPr>
        <w:t>Helium-3 fusion</w:t>
      </w:r>
      <w:r w:rsidRPr="006B0E5C">
        <w:rPr>
          <w:rStyle w:val="StyleUnderline"/>
        </w:rPr>
        <w:t xml:space="preserve"> is</w:t>
      </w:r>
      <w:r w:rsidRPr="00CA25AB">
        <w:rPr>
          <w:sz w:val="14"/>
        </w:rPr>
        <w:t xml:space="preserve"> an </w:t>
      </w:r>
      <w:r w:rsidRPr="006B0E5C">
        <w:rPr>
          <w:rStyle w:val="StyleUnderline"/>
        </w:rPr>
        <w:t>even more promising</w:t>
      </w:r>
      <w:r w:rsidRPr="00CA25AB">
        <w:rPr>
          <w:sz w:val="14"/>
        </w:rPr>
        <w:t xml:space="preserve"> technology, albeit a more difficult and complicated one to develop. The consensus seems to be that such reactors will not be achieved for some decades, say mid-century.</w:t>
      </w:r>
    </w:p>
    <w:p w14:paraId="691F9024" w14:textId="77777777" w:rsidR="00CD3446" w:rsidRPr="006B0E5C" w:rsidRDefault="00CD3446" w:rsidP="00CD3446">
      <w:pPr>
        <w:rPr>
          <w:rStyle w:val="StyleUnderlin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6B0E5C">
        <w:rPr>
          <w:rStyle w:val="StyleUnderline"/>
        </w:rPr>
        <w:t>the effort would be well worth pursuing</w:t>
      </w:r>
      <w:r w:rsidRPr="00CA25AB">
        <w:rPr>
          <w:sz w:val="14"/>
        </w:rPr>
        <w:t xml:space="preserve">, with substantial money and effort deployed behind it. If not the two aforementioned companies, someone should undertake the effort. </w:t>
      </w:r>
      <w:r w:rsidRPr="009D48E9">
        <w:rPr>
          <w:rStyle w:val="Emphasis"/>
        </w:rPr>
        <w:t>Fusion using helium-3</w:t>
      </w:r>
      <w:r w:rsidRPr="00CA25AB">
        <w:rPr>
          <w:sz w:val="14"/>
        </w:rPr>
        <w:t xml:space="preserve"> </w:t>
      </w:r>
      <w:r w:rsidRPr="006B0E5C">
        <w:rPr>
          <w:rStyle w:val="StyleUnderline"/>
        </w:rPr>
        <w:t xml:space="preserve">as fuel </w:t>
      </w:r>
      <w:r w:rsidRPr="00E372BC">
        <w:rPr>
          <w:rStyle w:val="Emphasis"/>
          <w:highlight w:val="green"/>
        </w:rPr>
        <w:t>would change the world</w:t>
      </w:r>
      <w:r w:rsidRPr="006B0E5C">
        <w:rPr>
          <w:rStyle w:val="StyleUnderline"/>
        </w:rPr>
        <w:t xml:space="preserve"> in profoundly beneficial ways.</w:t>
      </w:r>
    </w:p>
    <w:p w14:paraId="7AE9A997" w14:textId="77777777" w:rsidR="00CD3446" w:rsidRPr="006B0E5C" w:rsidRDefault="00CD3446" w:rsidP="00CD3446">
      <w:pPr>
        <w:rPr>
          <w:rStyle w:val="StyleUnderline"/>
        </w:rPr>
      </w:pPr>
      <w:r w:rsidRPr="00E372BC">
        <w:rPr>
          <w:rStyle w:val="Emphasis"/>
          <w:highlight w:val="green"/>
        </w:rPr>
        <w:t>The great problem</w:t>
      </w:r>
      <w:r w:rsidRPr="006B0E5C">
        <w:rPr>
          <w:rStyle w:val="StyleUnderline"/>
        </w:rPr>
        <w:t xml:space="preserve"> </w:t>
      </w:r>
      <w:r w:rsidRPr="00E372BC">
        <w:rPr>
          <w:rStyle w:val="StyleUnderline"/>
          <w:highlight w:val="green"/>
        </w:rPr>
        <w:t>civilization faces is</w:t>
      </w:r>
      <w:r w:rsidRPr="006B0E5C">
        <w:rPr>
          <w:rStyle w:val="StyleUnderline"/>
        </w:rPr>
        <w:t xml:space="preserve"> access to </w:t>
      </w:r>
      <w:r w:rsidRPr="00E372BC">
        <w:rPr>
          <w:rStyle w:val="Emphasis"/>
          <w:highlight w:val="green"/>
        </w:rPr>
        <w:t>clean</w:t>
      </w:r>
      <w:r w:rsidRPr="006B0E5C">
        <w:rPr>
          <w:rStyle w:val="StyleUnderline"/>
        </w:rPr>
        <w:t xml:space="preserve">, </w:t>
      </w:r>
      <w:r w:rsidRPr="00E372BC">
        <w:rPr>
          <w:rStyle w:val="Emphasis"/>
          <w:highlight w:val="green"/>
        </w:rPr>
        <w:t>affordable</w:t>
      </w:r>
      <w:r w:rsidRPr="006B0E5C">
        <w:rPr>
          <w:rStyle w:val="StyleUnderline"/>
        </w:rPr>
        <w:t xml:space="preserve"> </w:t>
      </w:r>
      <w:r w:rsidRPr="00E372BC">
        <w:rPr>
          <w:rStyle w:val="StyleUnderline"/>
          <w:highlight w:val="green"/>
        </w:rPr>
        <w:t>and</w:t>
      </w:r>
      <w:r w:rsidRPr="00E372BC">
        <w:rPr>
          <w:highlight w:val="green"/>
        </w:rPr>
        <w:t xml:space="preserve"> </w:t>
      </w:r>
      <w:r w:rsidRPr="00E372BC">
        <w:rPr>
          <w:rStyle w:val="Emphasis"/>
          <w:highlight w:val="green"/>
        </w:rPr>
        <w:t>reliable energy</w:t>
      </w:r>
      <w:r w:rsidRPr="00CA25AB">
        <w:t xml:space="preserve">. </w:t>
      </w:r>
      <w:r w:rsidRPr="00E372BC">
        <w:rPr>
          <w:rStyle w:val="StyleUnderline"/>
          <w:highlight w:val="green"/>
        </w:rPr>
        <w:t>Recent </w:t>
      </w:r>
      <w:hyperlink r:id="rId19" w:tgtFrame="_blank" w:history="1">
        <w:r w:rsidRPr="00E372BC">
          <w:rPr>
            <w:rStyle w:val="Hyperlink"/>
            <w:highlight w:val="green"/>
          </w:rPr>
          <w:t>events</w:t>
        </w:r>
      </w:hyperlink>
      <w:r w:rsidRPr="00E372BC">
        <w:rPr>
          <w:rStyle w:val="StyleUnderline"/>
          <w:highlight w:val="green"/>
        </w:rPr>
        <w:t xml:space="preserve"> in </w:t>
      </w:r>
      <w:r w:rsidRPr="00E372BC">
        <w:rPr>
          <w:rStyle w:val="Emphasis"/>
          <w:highlight w:val="green"/>
        </w:rPr>
        <w:t>Texas</w:t>
      </w:r>
      <w:r w:rsidRPr="00E372BC">
        <w:rPr>
          <w:rStyle w:val="StyleUnderline"/>
          <w:highlight w:val="green"/>
        </w:rPr>
        <w:t xml:space="preserve"> prove</w:t>
      </w:r>
      <w:r w:rsidRPr="006B0E5C">
        <w:rPr>
          <w:rStyle w:val="StyleUnderline"/>
        </w:rPr>
        <w:t xml:space="preserve"> that </w:t>
      </w:r>
      <w:r w:rsidRPr="00E372BC">
        <w:rPr>
          <w:rStyle w:val="Emphasis"/>
          <w:highlight w:val="green"/>
        </w:rPr>
        <w:t>not having energy</w:t>
      </w:r>
      <w:r w:rsidRPr="006B0E5C">
        <w:rPr>
          <w:rStyle w:val="StyleUnderline"/>
        </w:rPr>
        <w:t xml:space="preserve">, </w:t>
      </w:r>
      <w:r w:rsidRPr="00E372BC">
        <w:rPr>
          <w:rStyle w:val="Emphasis"/>
          <w:highlight w:val="green"/>
        </w:rPr>
        <w:t>even for a few days</w:t>
      </w:r>
      <w:r w:rsidRPr="006B0E5C">
        <w:rPr>
          <w:rStyle w:val="StyleUnderline"/>
        </w:rPr>
        <w:t xml:space="preserve">, </w:t>
      </w:r>
      <w:r w:rsidRPr="00E372BC">
        <w:rPr>
          <w:rStyle w:val="StyleUnderline"/>
          <w:highlight w:val="green"/>
        </w:rPr>
        <w:t xml:space="preserve">can be </w:t>
      </w:r>
      <w:r w:rsidRPr="00E372BC">
        <w:rPr>
          <w:rStyle w:val="Emphasis"/>
          <w:highlight w:val="green"/>
        </w:rPr>
        <w:t>catastrophic</w:t>
      </w:r>
      <w:r w:rsidRPr="00CA25AB">
        <w:t xml:space="preserve">. At the same time, </w:t>
      </w:r>
      <w:r w:rsidRPr="00E372BC">
        <w:rPr>
          <w:rStyle w:val="StyleUnderline"/>
          <w:highlight w:val="green"/>
        </w:rPr>
        <w:t xml:space="preserve">humankind needs sources of energy that do not harm </w:t>
      </w:r>
      <w:r w:rsidRPr="00E372BC">
        <w:rPr>
          <w:rStyle w:val="Emphasis"/>
          <w:highlight w:val="green"/>
        </w:rPr>
        <w:t>the environment</w:t>
      </w:r>
      <w:r w:rsidRPr="006B0E5C">
        <w:rPr>
          <w:rStyle w:val="StyleUnderline"/>
        </w:rPr>
        <w:t>, especially by emitting greenhouse gasses.</w:t>
      </w:r>
    </w:p>
    <w:p w14:paraId="711BF100" w14:textId="77777777" w:rsidR="00CD3446" w:rsidRPr="00CA25AB" w:rsidRDefault="00CD3446" w:rsidP="00CD3446">
      <w:pPr>
        <w:rPr>
          <w:sz w:val="14"/>
        </w:rPr>
      </w:pPr>
      <w:r w:rsidRPr="00CA25AB">
        <w:rPr>
          <w:sz w:val="14"/>
        </w:rPr>
        <w:t>It appears that humankind is returning to the Moon, at long last. </w:t>
      </w:r>
      <w:hyperlink r:id="rId20" w:history="1">
        <w:r w:rsidRPr="00CA25AB">
          <w:rPr>
            <w:rStyle w:val="Hyperlink"/>
            <w:sz w:val="14"/>
          </w:rPr>
          <w:t>President Trump</w:t>
        </w:r>
      </w:hyperlink>
      <w:r w:rsidRPr="00CA25AB">
        <w:rPr>
          <w:sz w:val="14"/>
        </w:rPr>
        <w:t> </w:t>
      </w:r>
      <w:hyperlink r:id="rId21" w:tgtFrame="_blank" w:history="1">
        <w:r w:rsidRPr="00CA25AB">
          <w:rPr>
            <w:rStyle w:val="Hyperlink"/>
            <w:sz w:val="14"/>
          </w:rPr>
          <w:t>started</w:t>
        </w:r>
      </w:hyperlink>
      <w:r w:rsidRPr="00CA25AB">
        <w:rPr>
          <w:sz w:val="14"/>
        </w:rPr>
        <w:t> the Artemis Project. </w:t>
      </w:r>
      <w:hyperlink r:id="rId22" w:history="1">
        <w:r w:rsidRPr="00CA25AB">
          <w:rPr>
            <w:rStyle w:val="Hyperlink"/>
            <w:sz w:val="14"/>
          </w:rPr>
          <w:t>President Biden</w:t>
        </w:r>
      </w:hyperlink>
      <w:r w:rsidRPr="00CA25AB">
        <w:rPr>
          <w:sz w:val="14"/>
        </w:rPr>
        <w:t xml:space="preserve"> has thrown his support behind the effort. There are many reasons to return to the Moon, from science, to commerce, to soft political power. </w:t>
      </w:r>
      <w:r w:rsidRPr="00E372BC">
        <w:rPr>
          <w:rStyle w:val="Emphasis"/>
          <w:highlight w:val="green"/>
        </w:rPr>
        <w:t>Solving the</w:t>
      </w:r>
      <w:r w:rsidRPr="006B0E5C">
        <w:rPr>
          <w:rStyle w:val="StyleUnderline"/>
        </w:rPr>
        <w:t xml:space="preserve"> decades-long </w:t>
      </w:r>
      <w:r w:rsidRPr="00E372BC">
        <w:rPr>
          <w:rStyle w:val="Emphasis"/>
          <w:highlight w:val="green"/>
        </w:rPr>
        <w:t>energy crisis</w:t>
      </w:r>
      <w:r w:rsidRPr="006B0E5C">
        <w:rPr>
          <w:rStyle w:val="StyleUnderline"/>
        </w:rPr>
        <w:t xml:space="preserve"> could be the singular benefit for expanding human activity</w:t>
      </w:r>
      <w:r w:rsidRPr="00CA25AB">
        <w:rPr>
          <w:sz w:val="14"/>
        </w:rPr>
        <w:t xml:space="preserve"> to Earth’s nearest neighbor.</w:t>
      </w:r>
    </w:p>
    <w:p w14:paraId="57F9839C" w14:textId="77777777" w:rsidR="00CD3446" w:rsidRDefault="00CD3446" w:rsidP="00CD3446">
      <w:pPr>
        <w:pStyle w:val="Heading4"/>
      </w:pPr>
      <w:r>
        <w:t>Extinction from energy collapse</w:t>
      </w:r>
    </w:p>
    <w:p w14:paraId="1A3AE632" w14:textId="77777777" w:rsidR="00CD3446" w:rsidRPr="00EB633C" w:rsidRDefault="00CD3446" w:rsidP="00CD3446">
      <w:r w:rsidRPr="00EB633C">
        <w:rPr>
          <w:rStyle w:val="Style13ptBold"/>
        </w:rPr>
        <w:t>Greene 19</w:t>
      </w:r>
      <w:r w:rsidRPr="00EB633C">
        <w:t xml:space="preserve"> [Sherrell R. Greene </w:t>
      </w:r>
      <w:r>
        <w:t xml:space="preserve">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 </w:t>
      </w:r>
      <w:r w:rsidRPr="00EB633C">
        <w:t>. "Enhancing Electric Grid, Critical Infrastructure, and Societal Resilience with Resilient Nuclear Power Plants (rNPPs)."</w:t>
      </w:r>
      <w:r>
        <w:t xml:space="preserve"> </w:t>
      </w:r>
      <w:hyperlink r:id="rId23" w:history="1">
        <w:r w:rsidRPr="007E2361">
          <w:rPr>
            <w:rStyle w:val="Hyperlink"/>
          </w:rPr>
          <w:t>https://ans.tandfonline.com/doi/pdf/10.1080/00295450.2018.1505357?needAccess=true</w:t>
        </w:r>
      </w:hyperlink>
      <w:r>
        <w:t xml:space="preserve"> edited for ableist language in brackets[]]</w:t>
      </w:r>
    </w:p>
    <w:p w14:paraId="609DBC91" w14:textId="77777777" w:rsidR="00CD3446" w:rsidRPr="00EB633C" w:rsidRDefault="00CD3446" w:rsidP="00CD3446">
      <w:r w:rsidRPr="00EB633C">
        <w:t xml:space="preserve">Societies and </w:t>
      </w:r>
      <w:r w:rsidRPr="00E372BC">
        <w:rPr>
          <w:rStyle w:val="StyleUnderline"/>
          <w:highlight w:val="green"/>
        </w:rPr>
        <w:t>nations are</w:t>
      </w:r>
      <w:r w:rsidRPr="00EB633C">
        <w:rPr>
          <w:rStyle w:val="StyleUnderline"/>
        </w:rPr>
        <w:t xml:space="preserve"> examples of large-scale,</w:t>
      </w:r>
      <w:r w:rsidRPr="00EB633C">
        <w:t xml:space="preserve"> </w:t>
      </w:r>
      <w:r w:rsidRPr="00E372BC">
        <w:rPr>
          <w:rStyle w:val="Emphasis"/>
          <w:highlight w:val="green"/>
        </w:rPr>
        <w:t>complex</w:t>
      </w:r>
      <w:r w:rsidRPr="00EB633C">
        <w:rPr>
          <w:rStyle w:val="Emphasis"/>
        </w:rPr>
        <w:t xml:space="preserve"> social-physical </w:t>
      </w:r>
      <w:r w:rsidRPr="00E372BC">
        <w:rPr>
          <w:rStyle w:val="Emphasis"/>
          <w:highlight w:val="green"/>
        </w:rPr>
        <w:t>systems</w:t>
      </w:r>
      <w:r w:rsidRPr="00EB633C">
        <w:t xml:space="preserve">. Thus, </w:t>
      </w:r>
      <w:r w:rsidRPr="00E372BC">
        <w:rPr>
          <w:rStyle w:val="Emphasis"/>
          <w:highlight w:val="green"/>
        </w:rPr>
        <w:t>societal resilience</w:t>
      </w:r>
      <w:r w:rsidRPr="00E372BC">
        <w:rPr>
          <w:highlight w:val="green"/>
        </w:rPr>
        <w:t xml:space="preserve"> </w:t>
      </w:r>
      <w:r w:rsidRPr="00E372BC">
        <w:rPr>
          <w:rStyle w:val="StyleUnderline"/>
          <w:highlight w:val="green"/>
        </w:rPr>
        <w:t>can be</w:t>
      </w:r>
      <w:r w:rsidRPr="00EB633C">
        <w:rPr>
          <w:rStyle w:val="StyleUnderline"/>
        </w:rPr>
        <w:t xml:space="preserve"> defined as </w:t>
      </w:r>
      <w:r w:rsidRPr="00E372BC">
        <w:rPr>
          <w:rStyle w:val="StyleUnderline"/>
          <w:highlight w:val="green"/>
        </w:rPr>
        <w:t>the ability</w:t>
      </w:r>
      <w:r w:rsidRPr="00EB633C">
        <w:rPr>
          <w:rStyle w:val="StyleUnderline"/>
        </w:rPr>
        <w:t xml:space="preserve"> of a nation</w:t>
      </w:r>
      <w:r w:rsidRPr="00EB633C">
        <w:t xml:space="preserve">, population, or society </w:t>
      </w:r>
      <w:r w:rsidRPr="00E372BC">
        <w:rPr>
          <w:rStyle w:val="StyleUnderline"/>
          <w:highlight w:val="green"/>
        </w:rPr>
        <w:t xml:space="preserve">to </w:t>
      </w:r>
      <w:r w:rsidRPr="00E372BC">
        <w:rPr>
          <w:rStyle w:val="Emphasis"/>
          <w:highlight w:val="green"/>
        </w:rPr>
        <w:t>anticipate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prepare</w:t>
      </w:r>
      <w:r w:rsidRPr="00E372BC">
        <w:rPr>
          <w:highlight w:val="green"/>
        </w:rPr>
        <w:t xml:space="preserve"> </w:t>
      </w:r>
      <w:r w:rsidRPr="00E372BC">
        <w:rPr>
          <w:rStyle w:val="StyleUnderline"/>
          <w:highlight w:val="green"/>
        </w:rPr>
        <w:t>for</w:t>
      </w:r>
      <w:r w:rsidRPr="00EB633C">
        <w:rPr>
          <w:rStyle w:val="StyleUnderline"/>
        </w:rPr>
        <w:t xml:space="preserve"> major </w:t>
      </w:r>
      <w:r w:rsidRPr="00E372BC">
        <w:rPr>
          <w:rStyle w:val="Emphasis"/>
          <w:highlight w:val="green"/>
        </w:rPr>
        <w:t>stressors</w:t>
      </w:r>
      <w:r w:rsidRPr="00E372BC">
        <w:rPr>
          <w:highlight w:val="green"/>
        </w:rPr>
        <w:t xml:space="preserve"> </w:t>
      </w:r>
      <w:r w:rsidRPr="00E372BC">
        <w:rPr>
          <w:rStyle w:val="StyleUnderline"/>
          <w:highlight w:val="green"/>
        </w:rPr>
        <w:t>or</w:t>
      </w:r>
      <w:r w:rsidRPr="00E372BC">
        <w:rPr>
          <w:highlight w:val="green"/>
        </w:rPr>
        <w:t xml:space="preserve"> </w:t>
      </w:r>
      <w:r w:rsidRPr="00E372BC">
        <w:rPr>
          <w:rStyle w:val="Emphasis"/>
          <w:highlight w:val="green"/>
        </w:rPr>
        <w:t>calamities</w:t>
      </w:r>
      <w:r w:rsidRPr="00E372BC">
        <w:rPr>
          <w:highlight w:val="green"/>
        </w:rPr>
        <w:t xml:space="preserve"> </w:t>
      </w:r>
      <w:r w:rsidRPr="00E372BC">
        <w:rPr>
          <w:rStyle w:val="StyleUnderline"/>
          <w:highlight w:val="green"/>
        </w:rPr>
        <w:t>and</w:t>
      </w:r>
      <w:r w:rsidRPr="00EB633C">
        <w:rPr>
          <w:rStyle w:val="StyleUnderline"/>
        </w:rPr>
        <w:t xml:space="preserve"> then to absorb, adapt to, </w:t>
      </w:r>
      <w:r w:rsidRPr="00E372BC">
        <w:rPr>
          <w:rStyle w:val="Emphasis"/>
          <w:highlight w:val="green"/>
        </w:rPr>
        <w:t>recover</w:t>
      </w:r>
      <w:r w:rsidRPr="00EB633C">
        <w:rPr>
          <w:rStyle w:val="StyleUnderline"/>
        </w:rPr>
        <w:t xml:space="preserve"> from, and restore normal functions</w:t>
      </w:r>
      <w:r w:rsidRPr="00EB633C">
        <w:t xml:space="preserve"> in the wake of such events when they occur. </w:t>
      </w:r>
      <w:r w:rsidRPr="00EB633C">
        <w:rPr>
          <w:rStyle w:val="StyleUnderline"/>
        </w:rPr>
        <w:t xml:space="preserve">A nation’s </w:t>
      </w:r>
      <w:r w:rsidRPr="00E372BC">
        <w:rPr>
          <w:rStyle w:val="StyleUnderline"/>
          <w:highlight w:val="green"/>
        </w:rPr>
        <w:t>dependence on</w:t>
      </w:r>
      <w:r w:rsidRPr="00EB633C">
        <w:rPr>
          <w:rStyle w:val="StyleUnderline"/>
        </w:rPr>
        <w:t xml:space="preserve"> its </w:t>
      </w:r>
      <w:r w:rsidRPr="00E372BC">
        <w:rPr>
          <w:rStyle w:val="Emphasis"/>
          <w:highlight w:val="green"/>
        </w:rPr>
        <w:t>Critical Infrastructure</w:t>
      </w:r>
      <w:r w:rsidRPr="00EB633C">
        <w:t xml:space="preserve"> systems, </w:t>
      </w:r>
      <w:r w:rsidRPr="00EB633C">
        <w:rPr>
          <w:rStyle w:val="StyleUnderline"/>
        </w:rPr>
        <w:t xml:space="preserve">and the resilience of those systems, </w:t>
      </w:r>
      <w:r w:rsidRPr="00E372BC">
        <w:rPr>
          <w:rStyle w:val="StyleUnderline"/>
          <w:highlight w:val="green"/>
        </w:rPr>
        <w:t>are</w:t>
      </w:r>
      <w:r w:rsidRPr="00EB633C">
        <w:rPr>
          <w:rStyle w:val="StyleUnderline"/>
        </w:rPr>
        <w:t xml:space="preserve"> therefore</w:t>
      </w:r>
      <w:r w:rsidRPr="00EB633C">
        <w:rPr>
          <w:rStyle w:val="Emphasis"/>
        </w:rPr>
        <w:t xml:space="preserve"> </w:t>
      </w:r>
      <w:r w:rsidRPr="00E372BC">
        <w:rPr>
          <w:rStyle w:val="Emphasis"/>
          <w:highlight w:val="green"/>
        </w:rPr>
        <w:t>major components</w:t>
      </w:r>
      <w:r w:rsidRPr="00E372BC">
        <w:rPr>
          <w:highlight w:val="green"/>
        </w:rPr>
        <w:t xml:space="preserve"> </w:t>
      </w:r>
      <w:r w:rsidRPr="00E372BC">
        <w:rPr>
          <w:rStyle w:val="StyleUnderline"/>
          <w:highlight w:val="green"/>
        </w:rPr>
        <w:t>of</w:t>
      </w:r>
      <w:r w:rsidRPr="00EB633C">
        <w:rPr>
          <w:rStyle w:val="StyleUnderline"/>
        </w:rPr>
        <w:t xml:space="preserve"> national and </w:t>
      </w:r>
      <w:r w:rsidRPr="00E372BC">
        <w:rPr>
          <w:rStyle w:val="Emphasis"/>
          <w:highlight w:val="green"/>
        </w:rPr>
        <w:t>societal resilience</w:t>
      </w:r>
      <w:r w:rsidRPr="00E372BC">
        <w:rPr>
          <w:highlight w:val="green"/>
        </w:rPr>
        <w:t>.</w:t>
      </w:r>
    </w:p>
    <w:p w14:paraId="1E57ED8E" w14:textId="77777777" w:rsidR="00CD3446" w:rsidRPr="00546136" w:rsidRDefault="00CD3446" w:rsidP="00CD3446">
      <w:r w:rsidRPr="00EB633C">
        <w:rPr>
          <w:rStyle w:val="StyleUnderline"/>
        </w:rPr>
        <w:t xml:space="preserve">There are a variety of </w:t>
      </w:r>
      <w:r w:rsidRPr="00E372BC">
        <w:rPr>
          <w:rStyle w:val="StyleUnderline"/>
          <w:highlight w:val="green"/>
        </w:rPr>
        <w:t>events</w:t>
      </w:r>
      <w:r w:rsidRPr="00EB633C">
        <w:rPr>
          <w:rStyle w:val="StyleUnderline"/>
        </w:rPr>
        <w:t xml:space="preserve"> that could </w:t>
      </w:r>
      <w:r w:rsidRPr="00E372BC">
        <w:rPr>
          <w:rStyle w:val="StyleUnderline"/>
          <w:highlight w:val="green"/>
        </w:rPr>
        <w:t xml:space="preserve">deal </w:t>
      </w:r>
      <w:r w:rsidRPr="00A27C08">
        <w:rPr>
          <w:strike/>
        </w:rPr>
        <w:t>crippling</w:t>
      </w:r>
      <w:r>
        <w:t xml:space="preserve"> [</w:t>
      </w:r>
      <w:r w:rsidRPr="00E372BC">
        <w:rPr>
          <w:rStyle w:val="Emphasis"/>
          <w:highlight w:val="green"/>
        </w:rPr>
        <w:t>Incapacitating</w:t>
      </w:r>
      <w:r w:rsidRPr="00E372BC">
        <w:rPr>
          <w:highlight w:val="green"/>
        </w:rPr>
        <w:t>]</w:t>
      </w:r>
      <w:r w:rsidRPr="00E372BC">
        <w:rPr>
          <w:rStyle w:val="Emphasis"/>
          <w:highlight w:val="green"/>
        </w:rPr>
        <w:t xml:space="preserve"> blows </w:t>
      </w:r>
      <w:r w:rsidRPr="00E372BC">
        <w:rPr>
          <w:rStyle w:val="StyleUnderline"/>
          <w:highlight w:val="green"/>
        </w:rPr>
        <w:t>to a</w:t>
      </w:r>
      <w:r w:rsidRPr="00EB633C">
        <w:rPr>
          <w:rStyle w:val="StyleUnderline"/>
        </w:rPr>
        <w:t xml:space="preserve"> nation’s </w:t>
      </w:r>
      <w:r w:rsidRPr="00E372BC">
        <w:rPr>
          <w:rStyle w:val="Emphasis"/>
          <w:highlight w:val="green"/>
        </w:rPr>
        <w:t>Grid</w:t>
      </w:r>
      <w:r w:rsidRPr="00546136">
        <w:t xml:space="preserve">, </w:t>
      </w:r>
      <w:r w:rsidRPr="00EB633C">
        <w:rPr>
          <w:rStyle w:val="Emphasis"/>
        </w:rPr>
        <w:t>Critical Infrastructure</w:t>
      </w:r>
      <w:r w:rsidRPr="00546136">
        <w:t xml:space="preserve">, </w:t>
      </w:r>
      <w:r w:rsidRPr="00E372BC">
        <w:rPr>
          <w:rStyle w:val="StyleUnderline"/>
          <w:highlight w:val="green"/>
        </w:rPr>
        <w:t>and</w:t>
      </w:r>
      <w:r w:rsidRPr="00E372BC">
        <w:rPr>
          <w:highlight w:val="green"/>
        </w:rPr>
        <w:t xml:space="preserve"> </w:t>
      </w:r>
      <w:r w:rsidRPr="00E372BC">
        <w:rPr>
          <w:rStyle w:val="Emphasis"/>
          <w:highlight w:val="green"/>
        </w:rPr>
        <w:t>social fabric</w:t>
      </w:r>
      <w:r w:rsidRPr="00546136">
        <w:t xml:space="preserve">. The types of </w:t>
      </w:r>
      <w:r w:rsidRPr="00E372BC">
        <w:rPr>
          <w:rStyle w:val="StyleUnderline"/>
          <w:highlight w:val="green"/>
        </w:rPr>
        <w:t>catastrophes</w:t>
      </w:r>
      <w:r w:rsidRPr="00546136">
        <w:t xml:space="preserve"> under consideration here </w:t>
      </w:r>
      <w:r w:rsidRPr="00E372BC">
        <w:rPr>
          <w:rStyle w:val="StyleUnderline"/>
          <w:highlight w:val="green"/>
        </w:rPr>
        <w:t>are</w:t>
      </w:r>
      <w:r w:rsidRPr="00EB633C">
        <w:rPr>
          <w:rStyle w:val="StyleUnderline"/>
        </w:rPr>
        <w:t xml:space="preserve"> “</w:t>
      </w:r>
      <w:r w:rsidRPr="00EB633C">
        <w:rPr>
          <w:rStyle w:val="Emphasis"/>
        </w:rPr>
        <w:t xml:space="preserve">very </w:t>
      </w:r>
      <w:r w:rsidRPr="00E372BC">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E372BC">
        <w:rPr>
          <w:rStyle w:val="StyleUnderline"/>
          <w:highlight w:val="green"/>
        </w:rPr>
        <w:t>by</w:t>
      </w:r>
      <w:r w:rsidRPr="00EB633C">
        <w:rPr>
          <w:rStyle w:val="StyleUnderline"/>
        </w:rPr>
        <w:t xml:space="preserve"> </w:t>
      </w:r>
      <w:r w:rsidRPr="00E372BC">
        <w:rPr>
          <w:rStyle w:val="StyleUnderline"/>
          <w:highlight w:val="green"/>
        </w:rPr>
        <w:t>solar</w:t>
      </w:r>
      <w:r w:rsidRPr="00E372BC">
        <w:rPr>
          <w:highlight w:val="green"/>
        </w:rPr>
        <w:t xml:space="preserve"> </w:t>
      </w:r>
      <w:r w:rsidRPr="00E372BC">
        <w:rPr>
          <w:rStyle w:val="Emphasis"/>
          <w:highlight w:val="green"/>
        </w:rPr>
        <w:t>CMEs</w:t>
      </w:r>
      <w:r w:rsidRPr="00A27C08">
        <w:t xml:space="preserve">, </w:t>
      </w:r>
      <w:r w:rsidRPr="00E372BC">
        <w:rPr>
          <w:rStyle w:val="Emphasis"/>
          <w:highlight w:val="green"/>
        </w:rPr>
        <w:t>HEMP</w:t>
      </w:r>
      <w:r w:rsidRPr="00A27C08">
        <w:t xml:space="preserve"> attacks, </w:t>
      </w:r>
      <w:r w:rsidRPr="00E372BC">
        <w:rPr>
          <w:rStyle w:val="Emphasis"/>
          <w:highlight w:val="green"/>
        </w:rPr>
        <w:t>cyber</w:t>
      </w:r>
      <w:r w:rsidRPr="00546136">
        <w:t xml:space="preserve"> attacks, etc.5</w:t>
      </w:r>
    </w:p>
    <w:p w14:paraId="2E412320" w14:textId="77777777" w:rsidR="00CD3446" w:rsidRPr="00EB633C" w:rsidRDefault="00CD3446" w:rsidP="00CD3446">
      <w:pPr>
        <w:rPr>
          <w:szCs w:val="16"/>
        </w:rPr>
      </w:pPr>
      <w:r w:rsidRPr="00EB633C">
        <w:rPr>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13ED417E" w14:textId="77777777" w:rsidR="00CD3446" w:rsidRPr="00EB633C" w:rsidRDefault="00CD3446" w:rsidP="00CD3446">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EB633C">
        <w:rPr>
          <w:rStyle w:val="StyleUnderline"/>
        </w:rPr>
        <w:t xml:space="preserve">such </w:t>
      </w:r>
      <w:r w:rsidRPr="00E372BC">
        <w:rPr>
          <w:rStyle w:val="StyleUnderline"/>
          <w:highlight w:val="green"/>
        </w:rPr>
        <w:t>an event could “kill</w:t>
      </w:r>
      <w:r w:rsidRPr="00EB633C">
        <w:rPr>
          <w:rStyle w:val="StyleUnderline"/>
        </w:rPr>
        <w:t xml:space="preserve"> up to</w:t>
      </w:r>
      <w:r w:rsidRPr="00EB633C">
        <w:t xml:space="preserve"> </w:t>
      </w:r>
      <w:r w:rsidRPr="00E372BC">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E372BC">
        <w:rPr>
          <w:rStyle w:val="StyleUnderline"/>
          <w:highlight w:val="green"/>
        </w:rPr>
        <w:t>through</w:t>
      </w:r>
      <w:r w:rsidRPr="00E372BC">
        <w:rPr>
          <w:highlight w:val="green"/>
        </w:rPr>
        <w:t xml:space="preserve"> </w:t>
      </w:r>
      <w:r w:rsidRPr="00E372BC">
        <w:rPr>
          <w:rStyle w:val="Emphasis"/>
          <w:highlight w:val="green"/>
        </w:rPr>
        <w:t>starvation</w:t>
      </w:r>
      <w:r w:rsidRPr="00E372BC">
        <w:rPr>
          <w:highlight w:val="green"/>
        </w:rPr>
        <w:t xml:space="preserve">, </w:t>
      </w:r>
      <w:r w:rsidRPr="00E372BC">
        <w:rPr>
          <w:rStyle w:val="Emphasis"/>
          <w:highlight w:val="green"/>
        </w:rPr>
        <w:t>disease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0FF64176" w14:textId="77777777" w:rsidR="00CD3446" w:rsidRPr="00A27C08" w:rsidRDefault="00CD3446" w:rsidP="00CD3446">
      <w:pPr>
        <w:rPr>
          <w:sz w:val="12"/>
          <w:szCs w:val="12"/>
        </w:rPr>
      </w:pPr>
      <w:r w:rsidRPr="00A27C08">
        <w:rPr>
          <w:sz w:val="12"/>
          <w:szCs w:val="12"/>
        </w:rPr>
        <w:t>Last, recent analyses by both the U.S. Department of Energy46 and the U.S. National Academies of Sciences, Engineering, and Medicine47 have concluded that cyber threats to the U.S. Grid from both state-level and substatelevel entities are likely to grow in number and sophistication in the coming years, posing a growing threat to the U.S. Grid.</w:t>
      </w:r>
    </w:p>
    <w:p w14:paraId="753A18AA" w14:textId="77777777" w:rsidR="00CD3446" w:rsidRPr="0038055D" w:rsidRDefault="00CD3446" w:rsidP="00CD3446">
      <w:r w:rsidRPr="00E372BC">
        <w:rPr>
          <w:rStyle w:val="StyleUnderline"/>
          <w:highlight w:val="green"/>
        </w:rPr>
        <w:t>These</w:t>
      </w:r>
      <w:r w:rsidRPr="00EB633C">
        <w:rPr>
          <w:rStyle w:val="StyleUnderline"/>
        </w:rPr>
        <w:t xml:space="preserve"> three “very bad day” scenarios </w:t>
      </w:r>
      <w:r w:rsidRPr="00E372BC">
        <w:rPr>
          <w:rStyle w:val="StyleUnderline"/>
          <w:highlight w:val="green"/>
        </w:rPr>
        <w:t>are not</w:t>
      </w:r>
      <w:r w:rsidRPr="00E372BC">
        <w:rPr>
          <w:highlight w:val="green"/>
        </w:rPr>
        <w:t xml:space="preserve"> </w:t>
      </w:r>
      <w:r w:rsidRPr="00E372BC">
        <w:rPr>
          <w:rStyle w:val="Emphasis"/>
          <w:highlight w:val="green"/>
        </w:rPr>
        <w:t>creations</w:t>
      </w:r>
      <w:r w:rsidRPr="00E372BC">
        <w:rPr>
          <w:highlight w:val="green"/>
        </w:rPr>
        <w:t xml:space="preserve"> </w:t>
      </w:r>
      <w:r w:rsidRPr="00E372BC">
        <w:rPr>
          <w:rStyle w:val="StyleUnderline"/>
          <w:highlight w:val="green"/>
        </w:rPr>
        <w:t>of</w:t>
      </w:r>
      <w:r w:rsidRPr="00E372BC">
        <w:rPr>
          <w:highlight w:val="green"/>
        </w:rPr>
        <w:t xml:space="preserve"> </w:t>
      </w:r>
      <w:r w:rsidRPr="00E372BC">
        <w:rPr>
          <w:rStyle w:val="Emphasis"/>
          <w:highlight w:val="green"/>
        </w:rPr>
        <w:t>overzealous</w:t>
      </w:r>
      <w:r w:rsidRPr="00EB633C">
        <w:rPr>
          <w:rStyle w:val="Emphasis"/>
        </w:rPr>
        <w:t xml:space="preserve"> science fiction </w:t>
      </w:r>
      <w:r w:rsidRPr="00E372BC">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50D138EE" w14:textId="77777777" w:rsidR="00CD3446" w:rsidRPr="0049291B" w:rsidRDefault="00CD3446" w:rsidP="00CD3446">
      <w:pPr>
        <w:pStyle w:val="Heading4"/>
        <w:rPr>
          <w:rFonts w:cstheme="minorHAnsi"/>
        </w:rPr>
      </w:pPr>
      <w:bookmarkStart w:id="0" w:name="_Hlk96337372"/>
      <w:r w:rsidRPr="0049291B">
        <w:rPr>
          <w:rFonts w:cstheme="minorHAnsi"/>
        </w:rPr>
        <w:t>Extinction</w:t>
      </w:r>
      <w:r>
        <w:rPr>
          <w:rFonts w:cstheme="minorHAnsi"/>
        </w:rPr>
        <w:t xml:space="preserve"> from warming—feedback loops bypass defense</w:t>
      </w:r>
    </w:p>
    <w:p w14:paraId="0581D004" w14:textId="77777777" w:rsidR="00CD3446" w:rsidRPr="0049291B" w:rsidRDefault="00CD3446" w:rsidP="00CD3446">
      <w:pPr>
        <w:rPr>
          <w:rFonts w:cstheme="minorHAnsi"/>
        </w:rPr>
      </w:pPr>
      <w:r w:rsidRPr="0049291B">
        <w:rPr>
          <w:rStyle w:val="Style13ptBold"/>
          <w:rFonts w:cstheme="minorHAnsi"/>
        </w:rPr>
        <w:t xml:space="preserve">Ng ’19 </w:t>
      </w:r>
      <w:r w:rsidRPr="0049291B">
        <w:rPr>
          <w:rFonts w:cs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6015DCDA" w14:textId="77777777" w:rsidR="00CD3446" w:rsidRPr="0049291B" w:rsidRDefault="00CD3446" w:rsidP="00CD3446">
      <w:pPr>
        <w:rPr>
          <w:rFonts w:cstheme="minorHAnsi"/>
        </w:rPr>
      </w:pPr>
      <w:r w:rsidRPr="0049291B">
        <w:rPr>
          <w:rFonts w:cstheme="minorHAnsi"/>
        </w:rPr>
        <w:t xml:space="preserve">Catastrophic </w:t>
      </w:r>
      <w:r w:rsidRPr="00E372BC">
        <w:rPr>
          <w:rStyle w:val="StyleUnderline"/>
          <w:rFonts w:cstheme="minorHAnsi"/>
          <w:highlight w:val="green"/>
        </w:rPr>
        <w:t>climate</w:t>
      </w:r>
      <w:r w:rsidRPr="0049291B">
        <w:rPr>
          <w:rStyle w:val="StyleUnderline"/>
          <w:rFonts w:cstheme="minorHAnsi"/>
        </w:rPr>
        <w:t xml:space="preserve"> change</w:t>
      </w:r>
    </w:p>
    <w:p w14:paraId="41C68843" w14:textId="77777777" w:rsidR="00CD3446" w:rsidRPr="0049291B" w:rsidRDefault="00CD3446" w:rsidP="00CD3446">
      <w:pPr>
        <w:rPr>
          <w:rFonts w:cstheme="minorHAnsi"/>
        </w:rPr>
      </w:pPr>
      <w:r w:rsidRPr="0049291B">
        <w:rPr>
          <w:rFonts w:cstheme="minorHAnsi"/>
        </w:rPr>
        <w:t xml:space="preserve">Though by no means certain, CCC </w:t>
      </w:r>
      <w:r w:rsidRPr="00E372BC">
        <w:rPr>
          <w:rStyle w:val="StyleUnderline"/>
          <w:rFonts w:cstheme="minorHAnsi"/>
          <w:highlight w:val="green"/>
        </w:rPr>
        <w:t>causing</w:t>
      </w:r>
      <w:r w:rsidRPr="0049291B">
        <w:rPr>
          <w:rStyle w:val="StyleUnderline"/>
          <w:rFonts w:cstheme="minorHAnsi"/>
        </w:rPr>
        <w:t xml:space="preserve"> </w:t>
      </w:r>
      <w:r w:rsidRPr="0049291B">
        <w:rPr>
          <w:rStyle w:val="Emphasis"/>
          <w:rFonts w:cstheme="minorHAnsi"/>
        </w:rPr>
        <w:t xml:space="preserve">global </w:t>
      </w:r>
      <w:r w:rsidRPr="00E372BC">
        <w:rPr>
          <w:rStyle w:val="Emphasis"/>
          <w:rFonts w:cstheme="minorHAnsi"/>
          <w:highlight w:val="green"/>
        </w:rPr>
        <w:t>extinction</w:t>
      </w:r>
      <w:r w:rsidRPr="00E372BC">
        <w:rPr>
          <w:rStyle w:val="StyleUnderline"/>
          <w:rFonts w:cstheme="minorHAnsi"/>
          <w:highlight w:val="green"/>
        </w:rPr>
        <w:t xml:space="preserve"> is</w:t>
      </w:r>
      <w:r w:rsidRPr="0049291B">
        <w:rPr>
          <w:rStyle w:val="StyleUnderline"/>
          <w:rFonts w:cstheme="minorHAnsi"/>
        </w:rPr>
        <w:t xml:space="preserve"> possible </w:t>
      </w:r>
      <w:r w:rsidRPr="00E372BC">
        <w:rPr>
          <w:rStyle w:val="StyleUnderline"/>
          <w:rFonts w:cstheme="minorHAnsi"/>
          <w:highlight w:val="green"/>
        </w:rPr>
        <w:t>due to</w:t>
      </w:r>
      <w:r w:rsidRPr="0049291B">
        <w:rPr>
          <w:rStyle w:val="StyleUnderline"/>
          <w:rFonts w:cstheme="minorHAnsi"/>
        </w:rPr>
        <w:t xml:space="preserve"> </w:t>
      </w:r>
      <w:r w:rsidRPr="0049291B">
        <w:rPr>
          <w:rStyle w:val="Emphasis"/>
          <w:rFonts w:cstheme="minorHAnsi"/>
        </w:rPr>
        <w:t>interrelated factors</w:t>
      </w:r>
      <w:r w:rsidRPr="0049291B">
        <w:rPr>
          <w:rStyle w:val="StyleUnderline"/>
          <w:rFonts w:cstheme="minorHAnsi"/>
        </w:rPr>
        <w:t xml:space="preserve"> of </w:t>
      </w:r>
      <w:r w:rsidRPr="00E372BC">
        <w:rPr>
          <w:rStyle w:val="Emphasis"/>
          <w:rFonts w:cstheme="minorHAnsi"/>
          <w:highlight w:val="green"/>
        </w:rPr>
        <w:t>non</w:t>
      </w:r>
      <w:r w:rsidRPr="00E372BC">
        <w:rPr>
          <w:rStyle w:val="Emphasis"/>
          <w:rFonts w:ascii="Times New Roman" w:hAnsi="Times New Roman" w:cs="Times New Roman"/>
          <w:highlight w:val="green"/>
        </w:rPr>
        <w:t>‐</w:t>
      </w:r>
      <w:r w:rsidRPr="00E372BC">
        <w:rPr>
          <w:rStyle w:val="Emphasis"/>
          <w:rFonts w:cstheme="minorHAnsi"/>
          <w:highlight w:val="green"/>
        </w:rPr>
        <w:t>linearity</w:t>
      </w:r>
      <w:r w:rsidRPr="00E372BC">
        <w:rPr>
          <w:rStyle w:val="StyleUnderline"/>
          <w:rFonts w:cstheme="minorHAnsi"/>
          <w:highlight w:val="green"/>
        </w:rPr>
        <w:t xml:space="preserve">, </w:t>
      </w:r>
      <w:r w:rsidRPr="00E372BC">
        <w:rPr>
          <w:rStyle w:val="Emphasis"/>
          <w:rFonts w:cstheme="minorHAnsi"/>
          <w:highlight w:val="green"/>
        </w:rPr>
        <w:t>cascading</w:t>
      </w:r>
      <w:r w:rsidRPr="0049291B">
        <w:rPr>
          <w:rStyle w:val="Emphasis"/>
          <w:rFonts w:cstheme="minorHAnsi"/>
        </w:rPr>
        <w:t xml:space="preserve"> effects</w:t>
      </w:r>
      <w:r w:rsidRPr="0049291B">
        <w:rPr>
          <w:rStyle w:val="StyleUnderline"/>
          <w:rFonts w:cstheme="minorHAnsi"/>
        </w:rPr>
        <w:t xml:space="preserve">, </w:t>
      </w:r>
      <w:r w:rsidRPr="0049291B">
        <w:rPr>
          <w:rStyle w:val="Emphasis"/>
          <w:rFonts w:cstheme="minorHAnsi"/>
        </w:rPr>
        <w:t xml:space="preserve">positive </w:t>
      </w:r>
      <w:r w:rsidRPr="00E372BC">
        <w:rPr>
          <w:rStyle w:val="Emphasis"/>
          <w:rFonts w:cstheme="minorHAnsi"/>
          <w:highlight w:val="green"/>
        </w:rPr>
        <w:t>feedbacks</w:t>
      </w:r>
      <w:r w:rsidRPr="00E372BC">
        <w:rPr>
          <w:rStyle w:val="StyleUnderline"/>
          <w:rFonts w:cstheme="minorHAnsi"/>
          <w:highlight w:val="green"/>
        </w:rPr>
        <w:t xml:space="preserve">, </w:t>
      </w:r>
      <w:r w:rsidRPr="00E372BC">
        <w:rPr>
          <w:rStyle w:val="Emphasis"/>
          <w:rFonts w:cstheme="minorHAnsi"/>
          <w:highlight w:val="green"/>
        </w:rPr>
        <w:t>multiplicative</w:t>
      </w:r>
      <w:r w:rsidRPr="0049291B">
        <w:rPr>
          <w:rStyle w:val="Emphasis"/>
          <w:rFonts w:cstheme="minorHAnsi"/>
        </w:rPr>
        <w:t xml:space="preserve"> factors</w:t>
      </w:r>
      <w:r w:rsidRPr="0049291B">
        <w:rPr>
          <w:rStyle w:val="StyleUnderline"/>
          <w:rFonts w:cstheme="minorHAnsi"/>
        </w:rPr>
        <w:t xml:space="preserve">, </w:t>
      </w:r>
      <w:r w:rsidRPr="0049291B">
        <w:rPr>
          <w:rStyle w:val="Emphasis"/>
          <w:rFonts w:cstheme="minorHAnsi"/>
        </w:rPr>
        <w:t xml:space="preserve">critical </w:t>
      </w:r>
      <w:r w:rsidRPr="00E372BC">
        <w:rPr>
          <w:rStyle w:val="Emphasis"/>
          <w:rFonts w:cstheme="minorHAnsi"/>
          <w:highlight w:val="green"/>
        </w:rPr>
        <w:t>thresholds</w:t>
      </w:r>
      <w:r w:rsidRPr="00E372BC">
        <w:rPr>
          <w:rStyle w:val="StyleUnderline"/>
          <w:rFonts w:cstheme="minorHAnsi"/>
          <w:highlight w:val="green"/>
        </w:rPr>
        <w:t xml:space="preserve"> and </w:t>
      </w:r>
      <w:r w:rsidRPr="00E372BC">
        <w:rPr>
          <w:rStyle w:val="Emphasis"/>
          <w:rFonts w:cstheme="minorHAnsi"/>
          <w:highlight w:val="green"/>
        </w:rPr>
        <w:t>tipping points</w:t>
      </w:r>
      <w:r w:rsidRPr="0049291B">
        <w:rPr>
          <w:rFonts w:cstheme="minorHAnsi"/>
        </w:rPr>
        <w:t xml:space="preserve"> (e.g. Barnosky and Hadly, </w:t>
      </w:r>
      <w:hyperlink r:id="rId24" w:anchor="gpol12647-bib-0005" w:history="1">
        <w:r w:rsidRPr="0049291B">
          <w:rPr>
            <w:rStyle w:val="Hyperlink"/>
            <w:rFonts w:cstheme="minorHAnsi"/>
          </w:rPr>
          <w:t>2016</w:t>
        </w:r>
      </w:hyperlink>
      <w:r w:rsidRPr="0049291B">
        <w:rPr>
          <w:rFonts w:cstheme="minorHAnsi"/>
        </w:rPr>
        <w:t>; Belaia et al., </w:t>
      </w:r>
      <w:hyperlink r:id="rId25" w:anchor="gpol12647-bib-0008" w:history="1">
        <w:r w:rsidRPr="0049291B">
          <w:rPr>
            <w:rStyle w:val="Hyperlink"/>
            <w:rFonts w:cstheme="minorHAnsi"/>
          </w:rPr>
          <w:t>2017</w:t>
        </w:r>
      </w:hyperlink>
      <w:r w:rsidRPr="0049291B">
        <w:rPr>
          <w:rFonts w:cstheme="minorHAnsi"/>
        </w:rPr>
        <w:t>; Buldyrev et al., </w:t>
      </w:r>
      <w:hyperlink r:id="rId26" w:anchor="gpol12647-bib-0016" w:history="1">
        <w:r w:rsidRPr="0049291B">
          <w:rPr>
            <w:rStyle w:val="Hyperlink"/>
            <w:rFonts w:cstheme="minorHAnsi"/>
          </w:rPr>
          <w:t>2010</w:t>
        </w:r>
      </w:hyperlink>
      <w:r w:rsidRPr="0049291B">
        <w:rPr>
          <w:rFonts w:cstheme="minorHAnsi"/>
        </w:rPr>
        <w:t>; Grainger, </w:t>
      </w:r>
      <w:hyperlink r:id="rId27" w:anchor="gpol12647-bib-0027" w:history="1">
        <w:r w:rsidRPr="0049291B">
          <w:rPr>
            <w:rStyle w:val="Hyperlink"/>
            <w:rFonts w:cstheme="minorHAnsi"/>
          </w:rPr>
          <w:t>2017</w:t>
        </w:r>
      </w:hyperlink>
      <w:r w:rsidRPr="0049291B">
        <w:rPr>
          <w:rFonts w:cstheme="minorHAnsi"/>
        </w:rPr>
        <w:t>; Hansen and Sato, </w:t>
      </w:r>
      <w:hyperlink r:id="rId28" w:anchor="gpol12647-bib-0029" w:history="1">
        <w:r w:rsidRPr="0049291B">
          <w:rPr>
            <w:rStyle w:val="Hyperlink"/>
            <w:rFonts w:cstheme="minorHAnsi"/>
          </w:rPr>
          <w:t>2012</w:t>
        </w:r>
      </w:hyperlink>
      <w:r w:rsidRPr="0049291B">
        <w:rPr>
          <w:rFonts w:cstheme="minorHAnsi"/>
        </w:rPr>
        <w:t>; IPCC </w:t>
      </w:r>
      <w:hyperlink r:id="rId29" w:anchor="gpol12647-bib-0031" w:history="1">
        <w:r w:rsidRPr="0049291B">
          <w:rPr>
            <w:rStyle w:val="Hyperlink"/>
            <w:rFonts w:cstheme="minorHAnsi"/>
          </w:rPr>
          <w:t>2014</w:t>
        </w:r>
      </w:hyperlink>
      <w:r w:rsidRPr="0049291B">
        <w:rPr>
          <w:rFonts w:cstheme="minorHAnsi"/>
        </w:rPr>
        <w:t>; Kareiva and Carranza, </w:t>
      </w:r>
      <w:hyperlink r:id="rId30" w:anchor="gpol12647-bib-0033" w:history="1">
        <w:r w:rsidRPr="0049291B">
          <w:rPr>
            <w:rStyle w:val="Hyperlink"/>
            <w:rFonts w:cstheme="minorHAnsi"/>
          </w:rPr>
          <w:t>2018</w:t>
        </w:r>
      </w:hyperlink>
      <w:r w:rsidRPr="0049291B">
        <w:rPr>
          <w:rFonts w:cstheme="minorHAnsi"/>
        </w:rPr>
        <w:t>; Osmond and Klausmeier, </w:t>
      </w:r>
      <w:hyperlink r:id="rId31" w:anchor="gpol12647-bib-0056" w:history="1">
        <w:r w:rsidRPr="0049291B">
          <w:rPr>
            <w:rStyle w:val="Hyperlink"/>
            <w:rFonts w:cstheme="minorHAnsi"/>
          </w:rPr>
          <w:t>2017</w:t>
        </w:r>
      </w:hyperlink>
      <w:r w:rsidRPr="0049291B">
        <w:rPr>
          <w:rFonts w:cstheme="minorHAnsi"/>
        </w:rPr>
        <w:t>; Rothman, </w:t>
      </w:r>
      <w:hyperlink r:id="rId32" w:anchor="gpol12647-bib-0066" w:history="1">
        <w:r w:rsidRPr="0049291B">
          <w:rPr>
            <w:rStyle w:val="Hyperlink"/>
            <w:rFonts w:cstheme="minorHAnsi"/>
          </w:rPr>
          <w:t>2017</w:t>
        </w:r>
      </w:hyperlink>
      <w:r w:rsidRPr="0049291B">
        <w:rPr>
          <w:rFonts w:cstheme="minorHAnsi"/>
        </w:rPr>
        <w:t>; Schuur et al., </w:t>
      </w:r>
      <w:hyperlink r:id="rId33" w:anchor="gpol12647-bib-0069" w:history="1">
        <w:r w:rsidRPr="0049291B">
          <w:rPr>
            <w:rStyle w:val="Hyperlink"/>
            <w:rFonts w:cstheme="minorHAnsi"/>
          </w:rPr>
          <w:t>2015</w:t>
        </w:r>
      </w:hyperlink>
      <w:r w:rsidRPr="0049291B">
        <w:rPr>
          <w:rFonts w:cstheme="minorHAnsi"/>
        </w:rPr>
        <w:t>; Sims and Finnoff, </w:t>
      </w:r>
      <w:hyperlink r:id="rId34" w:anchor="gpol12647-bib-0072" w:history="1">
        <w:r w:rsidRPr="0049291B">
          <w:rPr>
            <w:rStyle w:val="Hyperlink"/>
            <w:rFonts w:cstheme="minorHAnsi"/>
          </w:rPr>
          <w:t>2016</w:t>
        </w:r>
      </w:hyperlink>
      <w:r w:rsidRPr="0049291B">
        <w:rPr>
          <w:rFonts w:cstheme="minorHAnsi"/>
        </w:rPr>
        <w:t>; Van Aalst, </w:t>
      </w:r>
      <w:hyperlink r:id="rId35" w:anchor="gpol12647-bib-0079" w:history="1">
        <w:r w:rsidRPr="0049291B">
          <w:rPr>
            <w:rStyle w:val="Hyperlink"/>
            <w:rFonts w:cstheme="minorHAnsi"/>
          </w:rPr>
          <w:t>2006</w:t>
        </w:r>
      </w:hyperlink>
      <w:r w:rsidRPr="0049291B">
        <w:rPr>
          <w:rFonts w:cstheme="minorHAnsi"/>
        </w:rPr>
        <w:t>).</w:t>
      </w:r>
      <w:hyperlink r:id="rId36" w:anchor="gpol12647-note-1009_67" w:tooltip="Link to note" w:history="1">
        <w:r w:rsidRPr="0049291B">
          <w:rPr>
            <w:rStyle w:val="Hyperlink"/>
            <w:rFonts w:cstheme="minorHAnsi"/>
          </w:rPr>
          <w:t>7</w:t>
        </w:r>
      </w:hyperlink>
    </w:p>
    <w:p w14:paraId="78664FD9" w14:textId="77777777" w:rsidR="00CD3446" w:rsidRPr="0049291B" w:rsidRDefault="00CD3446" w:rsidP="00CD3446">
      <w:pPr>
        <w:rPr>
          <w:rFonts w:cstheme="minorHAnsi"/>
        </w:rPr>
      </w:pPr>
      <w:r w:rsidRPr="0049291B">
        <w:rPr>
          <w:rStyle w:val="StyleUnderline"/>
          <w:rFonts w:cstheme="minorHAnsi"/>
        </w:rPr>
        <w:t>A</w:t>
      </w:r>
      <w:r w:rsidRPr="0049291B">
        <w:rPr>
          <w:rFonts w:cstheme="minorHAnsi"/>
        </w:rPr>
        <w:t xml:space="preserve"> possibly </w:t>
      </w:r>
      <w:r w:rsidRPr="0049291B">
        <w:rPr>
          <w:rStyle w:val="Emphasis"/>
          <w:rFonts w:cstheme="minorHAnsi"/>
        </w:rPr>
        <w:t>imminent</w:t>
      </w:r>
      <w:r w:rsidRPr="0049291B">
        <w:rPr>
          <w:rStyle w:val="StyleUnderline"/>
          <w:rFonts w:cstheme="minorHAnsi"/>
        </w:rPr>
        <w:t xml:space="preserve"> tipping point could be</w:t>
      </w:r>
      <w:r w:rsidRPr="0049291B">
        <w:rPr>
          <w:rFonts w:cstheme="minorHAnsi"/>
        </w:rPr>
        <w:t xml:space="preserve"> in the form of </w:t>
      </w:r>
      <w:r w:rsidRPr="0049291B">
        <w:rPr>
          <w:rStyle w:val="StyleUnderline"/>
          <w:rFonts w:cstheme="minorHAnsi"/>
        </w:rPr>
        <w:t xml:space="preserve">‘an abrupt </w:t>
      </w:r>
      <w:r w:rsidRPr="00E372BC">
        <w:rPr>
          <w:rStyle w:val="Emphasis"/>
          <w:rFonts w:cstheme="minorHAnsi"/>
          <w:highlight w:val="green"/>
        </w:rPr>
        <w:t>ice</w:t>
      </w:r>
      <w:r w:rsidRPr="0049291B">
        <w:rPr>
          <w:rStyle w:val="Emphasis"/>
          <w:rFonts w:cstheme="minorHAnsi"/>
        </w:rPr>
        <w:t xml:space="preserve"> sheet </w:t>
      </w:r>
      <w:r w:rsidRPr="00E372BC">
        <w:rPr>
          <w:rStyle w:val="Emphasis"/>
          <w:rFonts w:cstheme="minorHAnsi"/>
          <w:highlight w:val="green"/>
        </w:rPr>
        <w:t>collapse</w:t>
      </w:r>
      <w:r w:rsidRPr="0049291B">
        <w:rPr>
          <w:rStyle w:val="StyleUnderline"/>
          <w:rFonts w:cstheme="minorHAnsi"/>
        </w:rPr>
        <w:t xml:space="preserve"> [that] could </w:t>
      </w:r>
      <w:r w:rsidRPr="00E372BC">
        <w:rPr>
          <w:rStyle w:val="StyleUnderline"/>
          <w:rFonts w:cstheme="minorHAnsi"/>
          <w:highlight w:val="green"/>
        </w:rPr>
        <w:t>cause</w:t>
      </w:r>
      <w:r w:rsidRPr="0049291B">
        <w:rPr>
          <w:rFonts w:cstheme="minorHAnsi"/>
        </w:rPr>
        <w:t xml:space="preserve"> a </w:t>
      </w:r>
      <w:r w:rsidRPr="0049291B">
        <w:rPr>
          <w:rStyle w:val="Emphasis"/>
          <w:rFonts w:cstheme="minorHAnsi"/>
        </w:rPr>
        <w:t>rapid</w:t>
      </w:r>
      <w:r w:rsidRPr="0049291B">
        <w:rPr>
          <w:rStyle w:val="StyleUnderline"/>
          <w:rFonts w:cstheme="minorHAnsi"/>
        </w:rPr>
        <w:t xml:space="preserve"> </w:t>
      </w:r>
      <w:r w:rsidRPr="00E372BC">
        <w:rPr>
          <w:rStyle w:val="StyleUnderline"/>
          <w:rFonts w:cstheme="minorHAnsi"/>
          <w:highlight w:val="green"/>
        </w:rPr>
        <w:t>sea level rise’</w:t>
      </w:r>
      <w:r w:rsidRPr="0049291B">
        <w:rPr>
          <w:rFonts w:cstheme="minorHAnsi"/>
        </w:rPr>
        <w:t xml:space="preserve"> (Baum et al., </w:t>
      </w:r>
      <w:hyperlink r:id="rId37" w:anchor="gpol12647-bib-0006" w:history="1">
        <w:r w:rsidRPr="0049291B">
          <w:rPr>
            <w:rStyle w:val="Hyperlink"/>
            <w:rFonts w:cstheme="minorHAnsi"/>
          </w:rPr>
          <w:t>2011</w:t>
        </w:r>
      </w:hyperlink>
      <w:r w:rsidRPr="0049291B">
        <w:rPr>
          <w:rFonts w:cstheme="minorHAnsi"/>
        </w:rPr>
        <w:t xml:space="preserve">, p. 399). </w:t>
      </w:r>
      <w:r w:rsidRPr="0049291B">
        <w:rPr>
          <w:rStyle w:val="StyleUnderline"/>
          <w:rFonts w:cstheme="minorHAnsi"/>
        </w:rPr>
        <w:t xml:space="preserve">There are many avenues for </w:t>
      </w:r>
      <w:r w:rsidRPr="0049291B">
        <w:rPr>
          <w:rStyle w:val="Emphasis"/>
          <w:rFonts w:cstheme="minorHAnsi"/>
        </w:rPr>
        <w:t>positive feedback</w:t>
      </w:r>
      <w:r w:rsidRPr="0049291B">
        <w:rPr>
          <w:rFonts w:cstheme="minorHAnsi"/>
        </w:rPr>
        <w:t xml:space="preserve"> in global warming, including:</w:t>
      </w:r>
    </w:p>
    <w:p w14:paraId="08122C0D" w14:textId="77777777" w:rsidR="00CD3446" w:rsidRPr="0049291B" w:rsidRDefault="00CD3446" w:rsidP="00CD3446">
      <w:pPr>
        <w:pStyle w:val="ListParagraph"/>
        <w:numPr>
          <w:ilvl w:val="0"/>
          <w:numId w:val="12"/>
        </w:numPr>
        <w:rPr>
          <w:rFonts w:cstheme="minorHAnsi"/>
        </w:rPr>
      </w:pPr>
      <w:r w:rsidRPr="0049291B">
        <w:rPr>
          <w:rFonts w:cstheme="minorHAnsi"/>
        </w:rPr>
        <w:t xml:space="preserve">the </w:t>
      </w:r>
      <w:r w:rsidRPr="0049291B">
        <w:rPr>
          <w:rStyle w:val="StyleUnderline"/>
          <w:rFonts w:cstheme="minorHAnsi"/>
        </w:rPr>
        <w:t>replacement of an ice sea by a liquid</w:t>
      </w:r>
      <w:r w:rsidRPr="0049291B">
        <w:rPr>
          <w:rFonts w:cstheme="minorHAnsi"/>
        </w:rPr>
        <w:t xml:space="preserve"> ocean </w:t>
      </w:r>
      <w:r w:rsidRPr="0049291B">
        <w:rPr>
          <w:rStyle w:val="StyleUnderline"/>
          <w:rFonts w:cstheme="minorHAnsi"/>
        </w:rPr>
        <w:t xml:space="preserve">surface from </w:t>
      </w:r>
      <w:r w:rsidRPr="00E372BC">
        <w:rPr>
          <w:rStyle w:val="StyleUnderline"/>
          <w:rFonts w:cstheme="minorHAnsi"/>
          <w:highlight w:val="green"/>
        </w:rPr>
        <w:t>melting</w:t>
      </w:r>
      <w:r w:rsidRPr="0049291B">
        <w:rPr>
          <w:rFonts w:cstheme="minorHAnsi"/>
        </w:rPr>
        <w:t xml:space="preserve"> reduces the reflection and </w:t>
      </w:r>
      <w:r w:rsidRPr="00E372BC">
        <w:rPr>
          <w:rStyle w:val="Emphasis"/>
          <w:rFonts w:cstheme="minorHAnsi"/>
          <w:highlight w:val="green"/>
        </w:rPr>
        <w:t>increases</w:t>
      </w:r>
      <w:r w:rsidRPr="0049291B">
        <w:rPr>
          <w:rFonts w:cstheme="minorHAnsi"/>
        </w:rPr>
        <w:t xml:space="preserve"> the </w:t>
      </w:r>
      <w:r w:rsidRPr="0049291B">
        <w:rPr>
          <w:rStyle w:val="Emphasis"/>
          <w:rFonts w:cstheme="minorHAnsi"/>
        </w:rPr>
        <w:t>absorption</w:t>
      </w:r>
      <w:r w:rsidRPr="0049291B">
        <w:rPr>
          <w:rStyle w:val="StyleUnderline"/>
          <w:rFonts w:cstheme="minorHAnsi"/>
        </w:rPr>
        <w:t xml:space="preserve"> of sunlight, leading to </w:t>
      </w:r>
      <w:r w:rsidRPr="0049291B">
        <w:rPr>
          <w:rStyle w:val="Emphasis"/>
          <w:rFonts w:cstheme="minorHAnsi"/>
        </w:rPr>
        <w:t xml:space="preserve">faster </w:t>
      </w:r>
      <w:r w:rsidRPr="00E372BC">
        <w:rPr>
          <w:rStyle w:val="Emphasis"/>
          <w:rFonts w:cstheme="minorHAnsi"/>
          <w:highlight w:val="green"/>
        </w:rPr>
        <w:t>warming</w:t>
      </w:r>
      <w:r w:rsidRPr="0049291B">
        <w:rPr>
          <w:rFonts w:cstheme="minorHAnsi"/>
        </w:rPr>
        <w:t>;</w:t>
      </w:r>
    </w:p>
    <w:p w14:paraId="3C3097B6" w14:textId="77777777" w:rsidR="00CD3446" w:rsidRPr="0049291B" w:rsidRDefault="00CD3446" w:rsidP="00CD3446">
      <w:pPr>
        <w:pStyle w:val="ListParagraph"/>
        <w:numPr>
          <w:ilvl w:val="0"/>
          <w:numId w:val="12"/>
        </w:numPr>
        <w:rPr>
          <w:rFonts w:cstheme="minorHAnsi"/>
        </w:rPr>
      </w:pPr>
      <w:r w:rsidRPr="0049291B">
        <w:rPr>
          <w:rFonts w:cstheme="minorHAnsi"/>
        </w:rPr>
        <w:t xml:space="preserve">the </w:t>
      </w:r>
      <w:r w:rsidRPr="0049291B">
        <w:rPr>
          <w:rStyle w:val="StyleUnderline"/>
          <w:rFonts w:cstheme="minorHAnsi"/>
        </w:rPr>
        <w:t xml:space="preserve">drying of </w:t>
      </w:r>
      <w:r w:rsidRPr="0049291B">
        <w:rPr>
          <w:rStyle w:val="Emphasis"/>
          <w:rFonts w:cstheme="minorHAnsi"/>
        </w:rPr>
        <w:t>forests</w:t>
      </w:r>
      <w:r w:rsidRPr="0049291B">
        <w:rPr>
          <w:rFonts w:cstheme="minorHAnsi"/>
        </w:rPr>
        <w:t xml:space="preserve"> from warming </w:t>
      </w:r>
      <w:r w:rsidRPr="0049291B">
        <w:rPr>
          <w:rStyle w:val="StyleUnderline"/>
          <w:rFonts w:cstheme="minorHAnsi"/>
        </w:rPr>
        <w:t xml:space="preserve">increases forest fires </w:t>
      </w:r>
      <w:r w:rsidRPr="00E372BC">
        <w:rPr>
          <w:rStyle w:val="StyleUnderline"/>
          <w:rFonts w:cstheme="minorHAnsi"/>
          <w:highlight w:val="green"/>
        </w:rPr>
        <w:t>and</w:t>
      </w:r>
      <w:r w:rsidRPr="0049291B">
        <w:rPr>
          <w:rFonts w:cstheme="minorHAnsi"/>
        </w:rPr>
        <w:t xml:space="preserve"> the </w:t>
      </w:r>
      <w:r w:rsidRPr="0049291B">
        <w:rPr>
          <w:rStyle w:val="StyleUnderline"/>
          <w:rFonts w:cstheme="minorHAnsi"/>
        </w:rPr>
        <w:t xml:space="preserve">release of </w:t>
      </w:r>
      <w:r w:rsidRPr="0049291B">
        <w:rPr>
          <w:rStyle w:val="Emphasis"/>
          <w:rFonts w:cstheme="minorHAnsi"/>
        </w:rPr>
        <w:t xml:space="preserve">more </w:t>
      </w:r>
      <w:r w:rsidRPr="00E372BC">
        <w:rPr>
          <w:rStyle w:val="Emphasis"/>
          <w:rFonts w:cstheme="minorHAnsi"/>
          <w:highlight w:val="green"/>
        </w:rPr>
        <w:t>carbon</w:t>
      </w:r>
      <w:r w:rsidRPr="0049291B">
        <w:rPr>
          <w:rFonts w:cstheme="minorHAnsi"/>
        </w:rPr>
        <w:t>; and</w:t>
      </w:r>
    </w:p>
    <w:p w14:paraId="2F38E24E" w14:textId="77777777" w:rsidR="00CD3446" w:rsidRPr="0049291B" w:rsidRDefault="00CD3446" w:rsidP="00CD3446">
      <w:pPr>
        <w:pStyle w:val="ListParagraph"/>
        <w:numPr>
          <w:ilvl w:val="0"/>
          <w:numId w:val="12"/>
        </w:numPr>
        <w:rPr>
          <w:rFonts w:cstheme="minorHAnsi"/>
        </w:rPr>
      </w:pPr>
      <w:r w:rsidRPr="0049291B">
        <w:rPr>
          <w:rFonts w:cstheme="minorHAnsi"/>
        </w:rPr>
        <w:t xml:space="preserve">higher </w:t>
      </w:r>
      <w:r w:rsidRPr="0049291B">
        <w:rPr>
          <w:rStyle w:val="StyleUnderline"/>
          <w:rFonts w:cstheme="minorHAnsi"/>
        </w:rPr>
        <w:t>ocean temperatures</w:t>
      </w:r>
      <w:r w:rsidRPr="0049291B">
        <w:rPr>
          <w:rFonts w:cstheme="minorHAnsi"/>
        </w:rPr>
        <w:t xml:space="preserve"> may </w:t>
      </w:r>
      <w:r w:rsidRPr="0049291B">
        <w:rPr>
          <w:rStyle w:val="StyleUnderline"/>
          <w:rFonts w:cstheme="minorHAnsi"/>
        </w:rPr>
        <w:t>lead to</w:t>
      </w:r>
      <w:r w:rsidRPr="0049291B">
        <w:rPr>
          <w:rFonts w:cstheme="minorHAnsi"/>
        </w:rPr>
        <w:t xml:space="preserve"> the </w:t>
      </w:r>
      <w:r w:rsidRPr="00E372BC">
        <w:rPr>
          <w:rStyle w:val="StyleUnderline"/>
          <w:rFonts w:cstheme="minorHAnsi"/>
          <w:highlight w:val="green"/>
        </w:rPr>
        <w:t xml:space="preserve">release of </w:t>
      </w:r>
      <w:r w:rsidRPr="00E372BC">
        <w:rPr>
          <w:rStyle w:val="Emphasis"/>
          <w:rFonts w:cstheme="minorHAnsi"/>
          <w:highlight w:val="green"/>
        </w:rPr>
        <w:t>methane</w:t>
      </w:r>
      <w:r w:rsidRPr="0049291B">
        <w:rPr>
          <w:rFonts w:cstheme="minorHAnsi"/>
        </w:rPr>
        <w:t xml:space="preserve"> trapped under the ocean floor, </w:t>
      </w:r>
      <w:r w:rsidRPr="00E372BC">
        <w:rPr>
          <w:rStyle w:val="StyleUnderline"/>
          <w:rFonts w:cstheme="minorHAnsi"/>
          <w:highlight w:val="green"/>
        </w:rPr>
        <w:t>produc</w:t>
      </w:r>
      <w:r w:rsidRPr="0049291B">
        <w:rPr>
          <w:rStyle w:val="StyleUnderline"/>
          <w:rFonts w:cstheme="minorHAnsi"/>
        </w:rPr>
        <w:t xml:space="preserve">ing </w:t>
      </w:r>
      <w:r w:rsidRPr="00E372BC">
        <w:rPr>
          <w:rStyle w:val="Emphasis"/>
          <w:rFonts w:cstheme="minorHAnsi"/>
          <w:highlight w:val="green"/>
        </w:rPr>
        <w:t>runaway</w:t>
      </w:r>
      <w:r w:rsidRPr="0049291B">
        <w:rPr>
          <w:rStyle w:val="StyleUnderline"/>
          <w:rFonts w:cstheme="minorHAnsi"/>
        </w:rPr>
        <w:t xml:space="preserve"> global </w:t>
      </w:r>
      <w:r w:rsidRPr="00E372BC">
        <w:rPr>
          <w:rStyle w:val="StyleUnderline"/>
          <w:rFonts w:cstheme="minorHAnsi"/>
          <w:highlight w:val="green"/>
        </w:rPr>
        <w:t>warming</w:t>
      </w:r>
      <w:r w:rsidRPr="0049291B">
        <w:rPr>
          <w:rFonts w:cstheme="minorHAnsi"/>
        </w:rPr>
        <w:t>.</w:t>
      </w:r>
    </w:p>
    <w:p w14:paraId="344EA53A" w14:textId="77777777" w:rsidR="00CD3446" w:rsidRPr="0049291B" w:rsidRDefault="00CD3446" w:rsidP="00CD3446">
      <w:pPr>
        <w:rPr>
          <w:rFonts w:cstheme="minorHAnsi"/>
        </w:rPr>
      </w:pPr>
      <w:r w:rsidRPr="0049291B">
        <w:rPr>
          <w:rFonts w:cstheme="minorHAnsi"/>
        </w:rPr>
        <w:t>Though there are also avenues for negative feedback, the scientific consensus is for an overall net positive feedback (Roe and Baker, </w:t>
      </w:r>
      <w:hyperlink r:id="rId38" w:anchor="gpol12647-bib-0065" w:history="1">
        <w:r w:rsidRPr="0049291B">
          <w:rPr>
            <w:rStyle w:val="Hyperlink"/>
            <w:rFonts w:cstheme="minorHAnsi"/>
          </w:rPr>
          <w:t>2007</w:t>
        </w:r>
      </w:hyperlink>
      <w:r w:rsidRPr="0049291B">
        <w:rPr>
          <w:rFonts w:cstheme="minorHAnsi"/>
        </w:rPr>
        <w:t>). Thus, the Global Challenges Foundation (</w:t>
      </w:r>
      <w:hyperlink r:id="rId39" w:anchor="gpol12647-bib-0026" w:history="1">
        <w:r w:rsidRPr="0049291B">
          <w:rPr>
            <w:rStyle w:val="Hyperlink"/>
            <w:rFonts w:cstheme="minorHAnsi"/>
          </w:rPr>
          <w:t>2017</w:t>
        </w:r>
      </w:hyperlink>
      <w:r w:rsidRPr="0049291B">
        <w:rPr>
          <w:rFonts w:cstheme="minorHAnsi"/>
        </w:rPr>
        <w:t xml:space="preserve">, p. 25) concludes, </w:t>
      </w:r>
      <w:r w:rsidRPr="0049291B">
        <w:rPr>
          <w:rStyle w:val="StyleUnderline"/>
          <w:rFonts w:cstheme="minorHAnsi"/>
        </w:rPr>
        <w:t>‘The world is</w:t>
      </w:r>
      <w:r w:rsidRPr="0049291B">
        <w:rPr>
          <w:rFonts w:cstheme="minorHAnsi"/>
        </w:rPr>
        <w:t xml:space="preserve"> currently </w:t>
      </w:r>
      <w:r w:rsidRPr="0049291B">
        <w:rPr>
          <w:rStyle w:val="Emphasis"/>
          <w:rFonts w:cstheme="minorHAnsi"/>
        </w:rPr>
        <w:t>completely unprepared</w:t>
      </w:r>
      <w:r w:rsidRPr="0049291B">
        <w:rPr>
          <w:rStyle w:val="StyleUnderline"/>
          <w:rFonts w:cstheme="minorHAnsi"/>
        </w:rPr>
        <w:t xml:space="preserve"> to envisage, and</w:t>
      </w:r>
      <w:r w:rsidRPr="0049291B">
        <w:rPr>
          <w:rFonts w:cstheme="minorHAnsi"/>
        </w:rPr>
        <w:t xml:space="preserve"> even less </w:t>
      </w:r>
      <w:r w:rsidRPr="0049291B">
        <w:rPr>
          <w:rStyle w:val="StyleUnderline"/>
          <w:rFonts w:cstheme="minorHAnsi"/>
        </w:rPr>
        <w:t>deal with</w:t>
      </w:r>
      <w:r w:rsidRPr="0049291B">
        <w:rPr>
          <w:rFonts w:cstheme="minorHAnsi"/>
        </w:rPr>
        <w:t xml:space="preserve">, the consequences of </w:t>
      </w:r>
      <w:r w:rsidRPr="0049291B">
        <w:rPr>
          <w:rStyle w:val="StyleUnderline"/>
          <w:rFonts w:cstheme="minorHAnsi"/>
        </w:rPr>
        <w:t>CCC’</w:t>
      </w:r>
      <w:r w:rsidRPr="0049291B">
        <w:rPr>
          <w:rFonts w:cstheme="minorHAnsi"/>
        </w:rPr>
        <w:t>.</w:t>
      </w:r>
    </w:p>
    <w:p w14:paraId="48256235" w14:textId="77777777" w:rsidR="00CD3446" w:rsidRPr="0049291B" w:rsidRDefault="00CD3446" w:rsidP="00CD3446">
      <w:pPr>
        <w:rPr>
          <w:rFonts w:cstheme="minorHAnsi"/>
        </w:rPr>
      </w:pPr>
      <w:r w:rsidRPr="0049291B">
        <w:rPr>
          <w:rStyle w:val="StyleUnderline"/>
          <w:rFonts w:cstheme="minorHAnsi"/>
        </w:rPr>
        <w:t xml:space="preserve">The threat of </w:t>
      </w:r>
      <w:r w:rsidRPr="0049291B">
        <w:rPr>
          <w:rStyle w:val="Emphasis"/>
          <w:rFonts w:cstheme="minorHAnsi"/>
        </w:rPr>
        <w:t>sea</w:t>
      </w:r>
      <w:r w:rsidRPr="0049291B">
        <w:rPr>
          <w:rStyle w:val="Emphasis"/>
          <w:rFonts w:ascii="Times New Roman" w:hAnsi="Times New Roman" w:cs="Times New Roman"/>
        </w:rPr>
        <w:t>‐</w:t>
      </w:r>
      <w:r w:rsidRPr="0049291B">
        <w:rPr>
          <w:rStyle w:val="Emphasis"/>
          <w:rFonts w:cstheme="minorHAnsi"/>
        </w:rPr>
        <w:t>level rising</w:t>
      </w:r>
      <w:r w:rsidRPr="0049291B">
        <w:rPr>
          <w:rStyle w:val="StyleUnderline"/>
          <w:rFonts w:cstheme="minorHAnsi"/>
        </w:rPr>
        <w:t xml:space="preserve"> from</w:t>
      </w:r>
      <w:r w:rsidRPr="0049291B">
        <w:rPr>
          <w:rFonts w:cstheme="minorHAnsi"/>
        </w:rPr>
        <w:t xml:space="preserve"> global </w:t>
      </w:r>
      <w:r w:rsidRPr="0049291B">
        <w:rPr>
          <w:rStyle w:val="StyleUnderline"/>
          <w:rFonts w:cstheme="minorHAnsi"/>
        </w:rPr>
        <w:t>warming is well known, but there</w:t>
      </w:r>
      <w:r w:rsidRPr="0049291B">
        <w:rPr>
          <w:rFonts w:cstheme="minorHAnsi"/>
        </w:rPr>
        <w:t xml:space="preserve"> are also other </w:t>
      </w:r>
      <w:r w:rsidRPr="0049291B">
        <w:rPr>
          <w:rStyle w:val="Emphasis"/>
          <w:rFonts w:cstheme="minorHAnsi"/>
        </w:rPr>
        <w:t>likely</w:t>
      </w:r>
      <w:r w:rsidRPr="0049291B">
        <w:rPr>
          <w:rStyle w:val="StyleUnderline"/>
          <w:rFonts w:cstheme="minorHAnsi"/>
        </w:rPr>
        <w:t xml:space="preserve"> and</w:t>
      </w:r>
      <w:r w:rsidRPr="0049291B">
        <w:rPr>
          <w:rFonts w:cstheme="minorHAnsi"/>
        </w:rPr>
        <w:t xml:space="preserve"> more </w:t>
      </w:r>
      <w:r w:rsidRPr="0049291B">
        <w:rPr>
          <w:rStyle w:val="Emphasis"/>
          <w:rFonts w:cstheme="minorHAnsi"/>
        </w:rPr>
        <w:t>imminent</w:t>
      </w:r>
      <w:r w:rsidRPr="0049291B">
        <w:rPr>
          <w:rStyle w:val="StyleUnderline"/>
          <w:rFonts w:cstheme="minorHAnsi"/>
        </w:rPr>
        <w:t xml:space="preserve"> threats to the </w:t>
      </w:r>
      <w:r w:rsidRPr="0049291B">
        <w:rPr>
          <w:rStyle w:val="Emphasis"/>
          <w:rFonts w:cstheme="minorHAnsi"/>
        </w:rPr>
        <w:t>survivability of mankind</w:t>
      </w:r>
      <w:r w:rsidRPr="0049291B">
        <w:rPr>
          <w:rFonts w:cstheme="minorHAnsi"/>
        </w:rPr>
        <w:t xml:space="preserve"> and other living things. For example, Sherwood and Huber (</w:t>
      </w:r>
      <w:hyperlink r:id="rId40" w:anchor="gpol12647-bib-0071" w:history="1">
        <w:r w:rsidRPr="0049291B">
          <w:rPr>
            <w:rStyle w:val="Hyperlink"/>
            <w:rFonts w:cstheme="minorHAnsi"/>
          </w:rPr>
          <w:t>2010</w:t>
        </w:r>
      </w:hyperlink>
      <w:r w:rsidRPr="0049291B">
        <w:rPr>
          <w:rFonts w:cstheme="minorHAnsi"/>
        </w:rPr>
        <w:t xml:space="preserve">) emphasize </w:t>
      </w:r>
      <w:r w:rsidRPr="00E372BC">
        <w:rPr>
          <w:rStyle w:val="StyleUnderline"/>
          <w:rFonts w:cstheme="minorHAnsi"/>
          <w:highlight w:val="green"/>
        </w:rPr>
        <w:t xml:space="preserve">the </w:t>
      </w:r>
      <w:r w:rsidRPr="00E372BC">
        <w:rPr>
          <w:rStyle w:val="Emphasis"/>
          <w:rFonts w:cstheme="minorHAnsi"/>
          <w:highlight w:val="green"/>
        </w:rPr>
        <w:t>adaptability limit</w:t>
      </w:r>
      <w:r w:rsidRPr="00E372BC">
        <w:rPr>
          <w:rStyle w:val="StyleUnderline"/>
          <w:rFonts w:cstheme="minorHAnsi"/>
          <w:highlight w:val="green"/>
        </w:rPr>
        <w:t xml:space="preserve"> to</w:t>
      </w:r>
      <w:r w:rsidRPr="0049291B">
        <w:rPr>
          <w:rStyle w:val="StyleUnderline"/>
          <w:rFonts w:cstheme="minorHAnsi"/>
        </w:rPr>
        <w:t xml:space="preserve"> climate change due to </w:t>
      </w:r>
      <w:r w:rsidRPr="0049291B">
        <w:rPr>
          <w:rStyle w:val="Emphasis"/>
          <w:rFonts w:cstheme="minorHAnsi"/>
        </w:rPr>
        <w:t>heat stress</w:t>
      </w:r>
      <w:r w:rsidRPr="0049291B">
        <w:rPr>
          <w:rStyle w:val="StyleUnderline"/>
          <w:rFonts w:cstheme="minorHAnsi"/>
        </w:rPr>
        <w:t xml:space="preserve"> from high</w:t>
      </w:r>
      <w:r w:rsidRPr="0049291B">
        <w:rPr>
          <w:rFonts w:cstheme="minorHAnsi"/>
        </w:rPr>
        <w:t xml:space="preserve"> environmental wet</w:t>
      </w:r>
      <w:r w:rsidRPr="0049291B">
        <w:rPr>
          <w:rFonts w:ascii="Times New Roman" w:hAnsi="Times New Roman" w:cs="Times New Roman"/>
        </w:rPr>
        <w:t>‐</w:t>
      </w:r>
      <w:r w:rsidRPr="0049291B">
        <w:rPr>
          <w:rFonts w:cstheme="minorHAnsi"/>
        </w:rPr>
        <w:t xml:space="preserve">bulb </w:t>
      </w:r>
      <w:r w:rsidRPr="0049291B">
        <w:rPr>
          <w:rStyle w:val="StyleUnderline"/>
          <w:rFonts w:cstheme="minorHAnsi"/>
        </w:rPr>
        <w:t>temperature</w:t>
      </w:r>
      <w:r w:rsidRPr="0049291B">
        <w:rPr>
          <w:rFonts w:cstheme="minorHAnsi"/>
        </w:rPr>
        <w:t xml:space="preserve">. They show that </w:t>
      </w:r>
      <w:r w:rsidRPr="0049291B">
        <w:rPr>
          <w:rStyle w:val="StyleUnderline"/>
          <w:rFonts w:cstheme="minorHAnsi"/>
        </w:rPr>
        <w:t>‘even modest</w:t>
      </w:r>
      <w:r w:rsidRPr="0049291B">
        <w:rPr>
          <w:rFonts w:cstheme="minorHAnsi"/>
        </w:rPr>
        <w:t xml:space="preserve"> global </w:t>
      </w:r>
      <w:r w:rsidRPr="0049291B">
        <w:rPr>
          <w:rStyle w:val="StyleUnderline"/>
          <w:rFonts w:cstheme="minorHAnsi"/>
        </w:rPr>
        <w:t>warming could</w:t>
      </w:r>
      <w:r w:rsidRPr="0049291B">
        <w:rPr>
          <w:rFonts w:cstheme="minorHAnsi"/>
        </w:rPr>
        <w:t xml:space="preserve"> … </w:t>
      </w:r>
      <w:r w:rsidRPr="0049291B">
        <w:rPr>
          <w:rStyle w:val="StyleUnderline"/>
          <w:rFonts w:cstheme="minorHAnsi"/>
        </w:rPr>
        <w:t xml:space="preserve">expose </w:t>
      </w:r>
      <w:r w:rsidRPr="0049291B">
        <w:rPr>
          <w:rStyle w:val="Emphasis"/>
          <w:rFonts w:cstheme="minorHAnsi"/>
        </w:rPr>
        <w:t>large fractions</w:t>
      </w:r>
      <w:r w:rsidRPr="0049291B">
        <w:rPr>
          <w:rStyle w:val="StyleUnderline"/>
          <w:rFonts w:cstheme="minorHAnsi"/>
        </w:rPr>
        <w:t xml:space="preserve"> of the [world]</w:t>
      </w:r>
      <w:r w:rsidRPr="0049291B">
        <w:rPr>
          <w:rFonts w:cstheme="minorHAnsi"/>
        </w:rPr>
        <w:t xml:space="preserve"> population </w:t>
      </w:r>
      <w:r w:rsidRPr="0049291B">
        <w:rPr>
          <w:rStyle w:val="StyleUnderline"/>
          <w:rFonts w:cstheme="minorHAnsi"/>
        </w:rPr>
        <w:t xml:space="preserve">to </w:t>
      </w:r>
      <w:r w:rsidRPr="0049291B">
        <w:rPr>
          <w:rStyle w:val="Emphasis"/>
          <w:rFonts w:cstheme="minorHAnsi"/>
        </w:rPr>
        <w:t>unprecedented</w:t>
      </w:r>
      <w:r w:rsidRPr="0049291B">
        <w:rPr>
          <w:rStyle w:val="StyleUnderline"/>
          <w:rFonts w:cstheme="minorHAnsi"/>
        </w:rPr>
        <w:t xml:space="preserve"> heat stress’</w:t>
      </w:r>
      <w:r w:rsidRPr="0049291B">
        <w:rPr>
          <w:rFonts w:cstheme="minorHAnsi"/>
        </w:rPr>
        <w:t xml:space="preserve"> p. 9552 </w:t>
      </w:r>
      <w:r w:rsidRPr="0049291B">
        <w:rPr>
          <w:rStyle w:val="StyleUnderline"/>
          <w:rFonts w:cstheme="minorHAnsi"/>
        </w:rPr>
        <w:t>and</w:t>
      </w:r>
      <w:r w:rsidRPr="0049291B">
        <w:rPr>
          <w:rFonts w:cstheme="minorHAnsi"/>
        </w:rPr>
        <w:t xml:space="preserve"> that </w:t>
      </w:r>
      <w:r w:rsidRPr="0049291B">
        <w:rPr>
          <w:rStyle w:val="StyleUnderline"/>
          <w:rFonts w:cstheme="minorHAnsi"/>
        </w:rPr>
        <w:t>with substantial</w:t>
      </w:r>
      <w:r w:rsidRPr="0049291B">
        <w:rPr>
          <w:rFonts w:cstheme="minorHAnsi"/>
        </w:rPr>
        <w:t xml:space="preserve"> global </w:t>
      </w:r>
      <w:r w:rsidRPr="0049291B">
        <w:rPr>
          <w:rStyle w:val="StyleUnderline"/>
          <w:rFonts w:cstheme="minorHAnsi"/>
        </w:rPr>
        <w:t xml:space="preserve">warming, ‘the area of land rendered </w:t>
      </w:r>
      <w:r w:rsidRPr="0049291B">
        <w:rPr>
          <w:rStyle w:val="Emphasis"/>
          <w:rFonts w:cstheme="minorHAnsi"/>
        </w:rPr>
        <w:t>uninhabitable</w:t>
      </w:r>
      <w:r w:rsidRPr="0049291B">
        <w:rPr>
          <w:rFonts w:cstheme="minorHAnsi"/>
        </w:rPr>
        <w:t xml:space="preserve"> by heat stress </w:t>
      </w:r>
      <w:r w:rsidRPr="0049291B">
        <w:rPr>
          <w:rStyle w:val="StyleUnderline"/>
          <w:rFonts w:cstheme="minorHAnsi"/>
        </w:rPr>
        <w:t>would dwarf</w:t>
      </w:r>
      <w:r w:rsidRPr="0049291B">
        <w:rPr>
          <w:rFonts w:cstheme="minorHAnsi"/>
        </w:rPr>
        <w:t xml:space="preserve"> that affected by rising </w:t>
      </w:r>
      <w:r w:rsidRPr="0049291B">
        <w:rPr>
          <w:rStyle w:val="StyleUnderline"/>
          <w:rFonts w:cstheme="minorHAnsi"/>
        </w:rPr>
        <w:t>sea level’</w:t>
      </w:r>
      <w:r w:rsidRPr="0049291B">
        <w:rPr>
          <w:rFonts w:cstheme="minorHAnsi"/>
        </w:rPr>
        <w:t xml:space="preserve"> p. 9555, </w:t>
      </w:r>
      <w:r w:rsidRPr="00E372BC">
        <w:rPr>
          <w:rStyle w:val="StyleUnderline"/>
          <w:rFonts w:cstheme="minorHAnsi"/>
          <w:highlight w:val="green"/>
        </w:rPr>
        <w:t>mak</w:t>
      </w:r>
      <w:r w:rsidRPr="0049291B">
        <w:rPr>
          <w:rStyle w:val="StyleUnderline"/>
          <w:rFonts w:cstheme="minorHAnsi"/>
        </w:rPr>
        <w:t xml:space="preserve">ing </w:t>
      </w:r>
      <w:r w:rsidRPr="00E372BC">
        <w:rPr>
          <w:rStyle w:val="Emphasis"/>
          <w:rFonts w:cstheme="minorHAnsi"/>
          <w:highlight w:val="green"/>
        </w:rPr>
        <w:t>extinction</w:t>
      </w:r>
      <w:r w:rsidRPr="0049291B">
        <w:rPr>
          <w:rFonts w:cstheme="minorHAnsi"/>
        </w:rPr>
        <w:t xml:space="preserve"> much more </w:t>
      </w:r>
      <w:r w:rsidRPr="00E372BC">
        <w:rPr>
          <w:rStyle w:val="Emphasis"/>
          <w:rFonts w:cstheme="minorHAnsi"/>
          <w:highlight w:val="green"/>
        </w:rPr>
        <w:t>likely</w:t>
      </w:r>
      <w:r w:rsidRPr="00E372BC">
        <w:rPr>
          <w:rStyle w:val="StyleUnderline"/>
          <w:rFonts w:cstheme="minorHAnsi"/>
          <w:highlight w:val="green"/>
        </w:rPr>
        <w:t xml:space="preserve"> and</w:t>
      </w:r>
      <w:r w:rsidRPr="0049291B">
        <w:rPr>
          <w:rStyle w:val="StyleUnderline"/>
          <w:rFonts w:cstheme="minorHAnsi"/>
        </w:rPr>
        <w:t xml:space="preserve"> the</w:t>
      </w:r>
      <w:r w:rsidRPr="0049291B">
        <w:rPr>
          <w:rFonts w:cstheme="minorHAnsi"/>
        </w:rPr>
        <w:t xml:space="preserve"> relatively </w:t>
      </w:r>
      <w:r w:rsidRPr="00E372BC">
        <w:rPr>
          <w:rStyle w:val="StyleUnderline"/>
          <w:rFonts w:cstheme="minorHAnsi"/>
          <w:highlight w:val="green"/>
        </w:rPr>
        <w:t>moderate</w:t>
      </w:r>
      <w:r w:rsidRPr="0049291B">
        <w:rPr>
          <w:rFonts w:cstheme="minorHAnsi"/>
        </w:rPr>
        <w:t xml:space="preserve"> damages estimated by most integrated </w:t>
      </w:r>
      <w:r w:rsidRPr="0049291B">
        <w:rPr>
          <w:rStyle w:val="StyleUnderline"/>
          <w:rFonts w:cstheme="minorHAnsi"/>
        </w:rPr>
        <w:t xml:space="preserve">assessment </w:t>
      </w:r>
      <w:r w:rsidRPr="00E372BC">
        <w:rPr>
          <w:rStyle w:val="StyleUnderline"/>
          <w:rFonts w:cstheme="minorHAnsi"/>
          <w:highlight w:val="green"/>
        </w:rPr>
        <w:t xml:space="preserve">models </w:t>
      </w:r>
      <w:r w:rsidRPr="00E372BC">
        <w:rPr>
          <w:rStyle w:val="Emphasis"/>
          <w:rFonts w:cstheme="minorHAnsi"/>
          <w:highlight w:val="green"/>
        </w:rPr>
        <w:t>unreliab</w:t>
      </w:r>
      <w:r w:rsidRPr="0038055D">
        <w:rPr>
          <w:rStyle w:val="Emphasis"/>
          <w:rFonts w:cstheme="minorHAnsi"/>
        </w:rPr>
        <w:t>ly</w:t>
      </w:r>
      <w:r w:rsidRPr="0049291B">
        <w:rPr>
          <w:rStyle w:val="Emphasis"/>
          <w:rFonts w:cstheme="minorHAnsi"/>
        </w:rPr>
        <w:t xml:space="preserve"> low</w:t>
      </w:r>
      <w:r w:rsidRPr="0049291B">
        <w:rPr>
          <w:rFonts w:cstheme="minorHAnsi"/>
        </w:rPr>
        <w:t>.</w:t>
      </w:r>
    </w:p>
    <w:p w14:paraId="5D3577AC" w14:textId="77777777" w:rsidR="00CD3446" w:rsidRPr="0001735A" w:rsidRDefault="00CD3446" w:rsidP="00CD3446">
      <w:pPr>
        <w:rPr>
          <w:rFonts w:cstheme="minorHAnsi"/>
        </w:rPr>
      </w:pPr>
      <w:r w:rsidRPr="0049291B">
        <w:rPr>
          <w:rFonts w:cstheme="minorHAnsi"/>
        </w:rPr>
        <w:t xml:space="preserve">While imminent extinction is very unlikely and may not come for a long time even under business as usual, the main point is that </w:t>
      </w:r>
      <w:r w:rsidRPr="0049291B">
        <w:rPr>
          <w:rStyle w:val="StyleUnderline"/>
          <w:rFonts w:cstheme="minorHAnsi"/>
        </w:rPr>
        <w:t>we cannot rule it out</w:t>
      </w:r>
      <w:r w:rsidRPr="0049291B">
        <w:rPr>
          <w:rFonts w:cstheme="minorHAnsi"/>
        </w:rPr>
        <w:t>. Annan and Hargreaves (</w:t>
      </w:r>
      <w:hyperlink r:id="rId41" w:anchor="gpol12647-bib-0004" w:history="1">
        <w:r w:rsidRPr="0049291B">
          <w:rPr>
            <w:rStyle w:val="Hyperlink"/>
            <w:rFonts w:cstheme="minorHAnsi"/>
          </w:rPr>
          <w:t>2011</w:t>
        </w:r>
      </w:hyperlink>
      <w:r w:rsidRPr="0049291B">
        <w:rPr>
          <w:rFonts w:cstheme="minorHAnsi"/>
        </w:rPr>
        <w:t xml:space="preserve">, pp. 434–435) may be right that there is ‘an upper 95 per cent probability limit for S [temperature increase] … to lie close to 4°C, and certainly well below 6°C’. However, </w:t>
      </w:r>
      <w:r w:rsidRPr="0049291B">
        <w:rPr>
          <w:rStyle w:val="StyleUnderline"/>
          <w:rFonts w:cstheme="minorHAnsi"/>
        </w:rPr>
        <w:t>probabilities of 5 per cent, 0.5 per cent</w:t>
      </w:r>
      <w:r w:rsidRPr="0049291B">
        <w:rPr>
          <w:rFonts w:cstheme="minorHAnsi"/>
        </w:rPr>
        <w:t xml:space="preserve">, 0.05 per cent </w:t>
      </w:r>
      <w:r w:rsidRPr="0049291B">
        <w:rPr>
          <w:rStyle w:val="StyleUnderline"/>
          <w:rFonts w:cstheme="minorHAnsi"/>
        </w:rPr>
        <w:t xml:space="preserve">or even </w:t>
      </w:r>
      <w:r w:rsidRPr="0049291B">
        <w:rPr>
          <w:rStyle w:val="Emphasis"/>
          <w:rFonts w:cstheme="minorHAnsi"/>
        </w:rPr>
        <w:t>0.005 per cent</w:t>
      </w:r>
      <w:r w:rsidRPr="0049291B">
        <w:rPr>
          <w:rStyle w:val="StyleUnderline"/>
          <w:rFonts w:cstheme="minorHAnsi"/>
        </w:rPr>
        <w:t xml:space="preserve"> of excessive warming and</w:t>
      </w:r>
      <w:r w:rsidRPr="0049291B">
        <w:rPr>
          <w:rFonts w:cstheme="minorHAnsi"/>
        </w:rPr>
        <w:t xml:space="preserve"> the </w:t>
      </w:r>
      <w:r w:rsidRPr="0049291B">
        <w:rPr>
          <w:rStyle w:val="StyleUnderline"/>
          <w:rFonts w:cstheme="minorHAnsi"/>
        </w:rPr>
        <w:t xml:space="preserve">resulting </w:t>
      </w:r>
      <w:r w:rsidRPr="0049291B">
        <w:rPr>
          <w:rStyle w:val="Emphasis"/>
          <w:rFonts w:cstheme="minorHAnsi"/>
        </w:rPr>
        <w:t>extinction probabilities</w:t>
      </w:r>
      <w:r w:rsidRPr="0049291B">
        <w:rPr>
          <w:rStyle w:val="StyleUnderline"/>
          <w:rFonts w:cstheme="minorHAnsi"/>
        </w:rPr>
        <w:t xml:space="preserve"> cannot be ruled out and are </w:t>
      </w:r>
      <w:r w:rsidRPr="0049291B">
        <w:rPr>
          <w:rStyle w:val="Emphasis"/>
          <w:rFonts w:cstheme="minorHAnsi"/>
        </w:rPr>
        <w:t>unacceptable</w:t>
      </w:r>
      <w:r w:rsidRPr="0049291B">
        <w:rPr>
          <w:rStyle w:val="StyleUnderline"/>
          <w:rFonts w:cstheme="minorHAnsi"/>
        </w:rPr>
        <w:t xml:space="preserve">. </w:t>
      </w:r>
      <w:r w:rsidRPr="00E372BC">
        <w:rPr>
          <w:rStyle w:val="StyleUnderline"/>
          <w:rFonts w:cstheme="minorHAnsi"/>
          <w:highlight w:val="green"/>
        </w:rPr>
        <w:t>Even if there is</w:t>
      </w:r>
      <w:r w:rsidRPr="0049291B">
        <w:rPr>
          <w:rStyle w:val="StyleUnderline"/>
          <w:rFonts w:cstheme="minorHAnsi"/>
        </w:rPr>
        <w:t xml:space="preserve"> only a </w:t>
      </w:r>
      <w:r w:rsidRPr="00E372BC">
        <w:rPr>
          <w:rStyle w:val="Emphasis"/>
          <w:rFonts w:cstheme="minorHAnsi"/>
          <w:highlight w:val="green"/>
        </w:rPr>
        <w:t>1 per cent probability</w:t>
      </w:r>
      <w:r w:rsidRPr="0049291B">
        <w:rPr>
          <w:rStyle w:val="StyleUnderline"/>
          <w:rFonts w:cstheme="minorHAnsi"/>
        </w:rPr>
        <w:t xml:space="preserve"> that there is a</w:t>
      </w:r>
      <w:r w:rsidRPr="0049291B">
        <w:rPr>
          <w:rFonts w:cstheme="minorHAnsi"/>
        </w:rPr>
        <w:t xml:space="preserve"> time </w:t>
      </w:r>
      <w:r w:rsidRPr="0049291B">
        <w:rPr>
          <w:rStyle w:val="StyleUnderline"/>
          <w:rFonts w:cstheme="minorHAnsi"/>
        </w:rPr>
        <w:t>bomb in the airplane, you</w:t>
      </w:r>
      <w:r w:rsidRPr="0049291B">
        <w:rPr>
          <w:rFonts w:cstheme="minorHAnsi"/>
        </w:rPr>
        <w:t xml:space="preserve"> probably </w:t>
      </w:r>
      <w:r w:rsidRPr="0049291B">
        <w:rPr>
          <w:rStyle w:val="StyleUnderline"/>
          <w:rFonts w:cstheme="minorHAnsi"/>
        </w:rPr>
        <w:t xml:space="preserve">want to change your flight. </w:t>
      </w:r>
      <w:r w:rsidRPr="00E372BC">
        <w:rPr>
          <w:rStyle w:val="StyleUnderline"/>
          <w:rFonts w:cstheme="minorHAnsi"/>
          <w:highlight w:val="green"/>
        </w:rPr>
        <w:t>Extinction</w:t>
      </w:r>
      <w:r w:rsidRPr="0049291B">
        <w:rPr>
          <w:rStyle w:val="StyleUnderline"/>
          <w:rFonts w:cstheme="minorHAnsi"/>
        </w:rPr>
        <w:t xml:space="preserve"> of the </w:t>
      </w:r>
      <w:r w:rsidRPr="0049291B">
        <w:rPr>
          <w:rStyle w:val="Emphasis"/>
          <w:rFonts w:cstheme="minorHAnsi"/>
        </w:rPr>
        <w:t>whole world</w:t>
      </w:r>
      <w:r w:rsidRPr="0049291B">
        <w:rPr>
          <w:rStyle w:val="StyleUnderline"/>
          <w:rFonts w:cstheme="minorHAnsi"/>
        </w:rPr>
        <w:t xml:space="preserve"> </w:t>
      </w:r>
      <w:r w:rsidRPr="00E372BC">
        <w:rPr>
          <w:rStyle w:val="StyleUnderline"/>
          <w:rFonts w:cstheme="minorHAnsi"/>
          <w:highlight w:val="green"/>
        </w:rPr>
        <w:t xml:space="preserve">is </w:t>
      </w:r>
      <w:r w:rsidRPr="00E372BC">
        <w:rPr>
          <w:rStyle w:val="Emphasis"/>
          <w:rFonts w:cstheme="minorHAnsi"/>
          <w:highlight w:val="green"/>
        </w:rPr>
        <w:t>more important</w:t>
      </w:r>
      <w:r w:rsidRPr="0049291B">
        <w:rPr>
          <w:rStyle w:val="StyleUnderline"/>
          <w:rFonts w:cstheme="minorHAnsi"/>
        </w:rPr>
        <w:t xml:space="preserve"> to avoid </w:t>
      </w:r>
      <w:r w:rsidRPr="00E372BC">
        <w:rPr>
          <w:rStyle w:val="StyleUnderline"/>
          <w:rFonts w:cstheme="minorHAnsi"/>
          <w:highlight w:val="green"/>
        </w:rPr>
        <w:t>by</w:t>
      </w:r>
      <w:r w:rsidRPr="0049291B">
        <w:rPr>
          <w:rFonts w:cstheme="minorHAnsi"/>
          <w:szCs w:val="16"/>
        </w:rPr>
        <w:t xml:space="preserve"> </w:t>
      </w:r>
      <w:r w:rsidRPr="0049291B">
        <w:rPr>
          <w:rFonts w:cstheme="minorHAnsi"/>
        </w:rPr>
        <w:t xml:space="preserve">literally </w:t>
      </w:r>
      <w:r w:rsidRPr="00E372BC">
        <w:rPr>
          <w:rStyle w:val="StyleUnderline"/>
          <w:rFonts w:cstheme="minorHAnsi"/>
          <w:highlight w:val="green"/>
        </w:rPr>
        <w:t xml:space="preserve">a </w:t>
      </w:r>
      <w:r w:rsidRPr="00E372BC">
        <w:rPr>
          <w:rStyle w:val="Emphasis"/>
          <w:rFonts w:cstheme="minorHAnsi"/>
          <w:highlight w:val="green"/>
        </w:rPr>
        <w:t>trillion</w:t>
      </w:r>
      <w:r w:rsidRPr="0049291B">
        <w:rPr>
          <w:rStyle w:val="Emphasis"/>
          <w:rFonts w:cstheme="minorHAnsi"/>
        </w:rPr>
        <w:t xml:space="preserve"> times</w:t>
      </w:r>
      <w:r w:rsidRPr="0049291B">
        <w:rPr>
          <w:rFonts w:cstheme="minorHAnsi"/>
        </w:rPr>
        <w:t>.</w:t>
      </w:r>
    </w:p>
    <w:bookmarkEnd w:id="0"/>
    <w:p w14:paraId="673CFB51" w14:textId="77777777" w:rsidR="00CD3446" w:rsidRDefault="00CD3446" w:rsidP="00CD3446"/>
    <w:p w14:paraId="2982399B" w14:textId="77777777" w:rsidR="00CD3446" w:rsidRPr="00E40BE2" w:rsidRDefault="00CD3446" w:rsidP="00CD3446">
      <w:pPr>
        <w:rPr>
          <w:szCs w:val="16"/>
        </w:rPr>
      </w:pPr>
    </w:p>
    <w:p w14:paraId="0C964524" w14:textId="3BB1A359" w:rsidR="00E42E4C" w:rsidRDefault="00C126A9" w:rsidP="00C126A9">
      <w:pPr>
        <w:pStyle w:val="Heading3"/>
      </w:pPr>
      <w:r>
        <w:t>1NC—CP</w:t>
      </w:r>
    </w:p>
    <w:p w14:paraId="35B630B4" w14:textId="1A10035A" w:rsidR="002A3920" w:rsidRPr="002A3920" w:rsidRDefault="00C126A9" w:rsidP="002A3920">
      <w:pPr>
        <w:pStyle w:val="Heading4"/>
      </w:pPr>
      <w:r w:rsidRPr="002A3920">
        <w:t xml:space="preserve">Text – </w:t>
      </w:r>
      <w:r w:rsidR="002A3920" w:rsidRPr="002A3920">
        <w:t>States ought to adopt a binding international agreement that bans the appropriation of outer space by private entities</w:t>
      </w:r>
      <w:r w:rsidR="002A3920">
        <w:t xml:space="preserve"> except for space elevators</w:t>
      </w:r>
      <w:r w:rsidR="002A3920" w:rsidRPr="002A3920">
        <w:t xml:space="preserve"> by establishing outer space as a global commons subject to regulatory delimiting and global liability.</w:t>
      </w:r>
    </w:p>
    <w:p w14:paraId="364EBB5F" w14:textId="29774508" w:rsidR="00C126A9" w:rsidRDefault="00C126A9" w:rsidP="00C126A9">
      <w:pPr>
        <w:pStyle w:val="Heading4"/>
      </w:pPr>
      <w:r>
        <w:t xml:space="preserve">Space Elevators constitute Appropriation – they impede orbits. </w:t>
      </w:r>
    </w:p>
    <w:p w14:paraId="0576EE47" w14:textId="77777777" w:rsidR="00C126A9" w:rsidRPr="005F1160" w:rsidRDefault="00C126A9" w:rsidP="00C126A9">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42"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3E9FC733" w14:textId="77777777" w:rsidR="00C126A9" w:rsidRPr="00C71C98" w:rsidRDefault="00C126A9" w:rsidP="00C126A9">
      <w:pPr>
        <w:rPr>
          <w:sz w:val="16"/>
        </w:rPr>
      </w:pPr>
      <w:r w:rsidRPr="00C71C98">
        <w:rPr>
          <w:u w:val="single"/>
        </w:rPr>
        <w:t xml:space="preserve">An Earth-based </w:t>
      </w:r>
      <w:r w:rsidRPr="00F73CF1">
        <w:rPr>
          <w:rStyle w:val="Emphasis"/>
          <w:highlight w:val="green"/>
        </w:rPr>
        <w:t>space elevator would consist of</w:t>
      </w:r>
      <w:r w:rsidRPr="00F73CF1">
        <w:rPr>
          <w:highlight w:val="green"/>
          <w:u w:val="single"/>
        </w:rPr>
        <w:t xml:space="preserve"> </w:t>
      </w:r>
      <w:r w:rsidRPr="00C71C98">
        <w:rPr>
          <w:u w:val="single"/>
        </w:rPr>
        <w:t xml:space="preserve">a </w:t>
      </w:r>
      <w:r w:rsidRPr="00F73CF1">
        <w:rPr>
          <w:rStyle w:val="Emphasis"/>
          <w:highlight w:val="green"/>
        </w:rPr>
        <w:t>cable</w:t>
      </w:r>
      <w:r w:rsidRPr="00F73CF1">
        <w:rPr>
          <w:highlight w:val="green"/>
          <w:u w:val="single"/>
        </w:rPr>
        <w:t xml:space="preserve"> </w:t>
      </w:r>
      <w:r w:rsidRPr="00C71C98">
        <w:rPr>
          <w:u w:val="single"/>
        </w:rPr>
        <w:t xml:space="preserve">with one end </w:t>
      </w:r>
      <w:r w:rsidRPr="00F73CF1">
        <w:rPr>
          <w:rStyle w:val="Emphasis"/>
          <w:highlight w:val="green"/>
        </w:rPr>
        <w:t>attached</w:t>
      </w:r>
      <w:r w:rsidRPr="00F73CF1">
        <w:rPr>
          <w:highlight w:val="green"/>
          <w:u w:val="single"/>
        </w:rPr>
        <w:t xml:space="preserve"> </w:t>
      </w:r>
      <w:r w:rsidRPr="00F73CF1">
        <w:rPr>
          <w:rStyle w:val="Emphasis"/>
          <w:highlight w:val="green"/>
        </w:rPr>
        <w:t>to</w:t>
      </w:r>
      <w:r w:rsidRPr="00F73CF1">
        <w:rPr>
          <w:highlight w:val="green"/>
          <w:u w:val="single"/>
        </w:rPr>
        <w:t xml:space="preserve"> </w:t>
      </w:r>
      <w:r w:rsidRPr="00C71C98">
        <w:rPr>
          <w:u w:val="single"/>
        </w:rPr>
        <w:t xml:space="preserve">the surface near the equator and the other end in </w:t>
      </w:r>
      <w:r w:rsidRPr="00F73CF1">
        <w:rPr>
          <w:rStyle w:val="Emphasis"/>
          <w:highlight w:val="green"/>
        </w:rPr>
        <w:t>space</w:t>
      </w:r>
      <w:r w:rsidRPr="00F73CF1">
        <w:rPr>
          <w:highlight w:val="green"/>
          <w:u w:val="single"/>
        </w:rPr>
        <w:t xml:space="preserve"> </w:t>
      </w:r>
      <w:r w:rsidRPr="00F73CF1">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F73CF1">
        <w:rPr>
          <w:rStyle w:val="Emphasis"/>
          <w:highlight w:val="green"/>
        </w:rPr>
        <w:t>1967 Treaty’s</w:t>
      </w:r>
      <w:r w:rsidRPr="00F73CF1">
        <w:rPr>
          <w:highlight w:val="green"/>
          <w:u w:val="single"/>
        </w:rPr>
        <w:t xml:space="preserve"> </w:t>
      </w:r>
      <w:r w:rsidRPr="00C71C98">
        <w:rPr>
          <w:u w:val="single"/>
        </w:rPr>
        <w:t xml:space="preserve">regime and </w:t>
      </w:r>
      <w:r w:rsidRPr="00F73CF1">
        <w:rPr>
          <w:rStyle w:val="Emphasis"/>
          <w:highlight w:val="green"/>
        </w:rPr>
        <w:t>customary law</w:t>
      </w:r>
      <w:r w:rsidRPr="00F73CF1">
        <w:rPr>
          <w:highlight w:val="green"/>
          <w:u w:val="single"/>
        </w:rPr>
        <w:t xml:space="preserve"> </w:t>
      </w:r>
      <w:r w:rsidRPr="00F73CF1">
        <w:rPr>
          <w:rStyle w:val="Emphasis"/>
          <w:highlight w:val="green"/>
        </w:rPr>
        <w:t>enshrine</w:t>
      </w:r>
      <w:r w:rsidRPr="00F73CF1">
        <w:rPr>
          <w:highlight w:val="green"/>
          <w:u w:val="single"/>
        </w:rPr>
        <w:t xml:space="preserve"> </w:t>
      </w:r>
      <w:r w:rsidRPr="00C71C98">
        <w:rPr>
          <w:u w:val="single"/>
        </w:rPr>
        <w:t xml:space="preserve">the </w:t>
      </w:r>
      <w:r w:rsidRPr="00F73CF1">
        <w:rPr>
          <w:rStyle w:val="Emphasis"/>
          <w:highlight w:val="green"/>
        </w:rPr>
        <w:t xml:space="preserve">principle of </w:t>
      </w:r>
      <w:r w:rsidRPr="00F73CF1">
        <w:rPr>
          <w:rStyle w:val="Emphasis"/>
          <w:highlight w:val="green"/>
          <w:bdr w:val="single" w:sz="18" w:space="0" w:color="auto"/>
        </w:rPr>
        <w:t>non-appropriation</w:t>
      </w:r>
      <w:r w:rsidRPr="00F73CF1">
        <w:rPr>
          <w:highlight w:val="green"/>
          <w:u w:val="single"/>
          <w:bdr w:val="single" w:sz="18" w:space="0" w:color="auto"/>
        </w:rPr>
        <w:t xml:space="preserve"> </w:t>
      </w:r>
      <w:r w:rsidRPr="00F73CF1">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F73CF1">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F73CF1">
        <w:rPr>
          <w:rStyle w:val="StyleUnderline"/>
          <w:highlight w:val="green"/>
        </w:rPr>
        <w:t>would result in the cable being held up</w:t>
      </w:r>
      <w:r w:rsidRPr="00C71C98">
        <w:rPr>
          <w:rStyle w:val="StyleUnderline"/>
        </w:rPr>
        <w:t xml:space="preserve">, under tension, </w:t>
      </w:r>
      <w:r w:rsidRPr="00F73CF1">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12A9CC37" w14:textId="77777777" w:rsidR="00C126A9" w:rsidRDefault="00C126A9" w:rsidP="00C126A9">
      <w:pPr>
        <w:pStyle w:val="Heading4"/>
      </w:pPr>
      <w:r>
        <w:t xml:space="preserve">Private Companies are pursuing Space Elevators. </w:t>
      </w:r>
    </w:p>
    <w:p w14:paraId="170C27E9" w14:textId="77777777" w:rsidR="00C126A9" w:rsidRPr="005F1160" w:rsidRDefault="00C126A9" w:rsidP="00C126A9">
      <w:r w:rsidRPr="005F1160">
        <w:rPr>
          <w:rStyle w:val="Style13ptBold"/>
        </w:rPr>
        <w:t>Alfano 15</w:t>
      </w:r>
      <w:r>
        <w:t xml:space="preserve"> Andrea Alfano 8-18-2015 “</w:t>
      </w:r>
      <w:r w:rsidRPr="005F1160">
        <w:t xml:space="preserve">All Of </w:t>
      </w:r>
      <w:r w:rsidRPr="00F73CF1">
        <w:rPr>
          <w:rStyle w:val="Emphasis"/>
          <w:highlight w:val="green"/>
          <w:bdr w:val="single" w:sz="18" w:space="0" w:color="auto"/>
        </w:rPr>
        <w:t>These Companies Are Working On A Space Elevator</w:t>
      </w:r>
      <w:r>
        <w:t xml:space="preserve">” </w:t>
      </w:r>
      <w:hyperlink r:id="rId43" w:history="1">
        <w:r w:rsidRPr="00473E10">
          <w:rPr>
            <w:rStyle w:val="Hyperlink"/>
          </w:rPr>
          <w:t>https://www.techtimes.com/articles/77612/20150818/companies-working-space-elevator.htm</w:t>
        </w:r>
      </w:hyperlink>
      <w:r>
        <w:t xml:space="preserve"> (Writer at the Tech Times)//Elmer </w:t>
      </w:r>
    </w:p>
    <w:p w14:paraId="4863C586" w14:textId="77777777" w:rsidR="00C126A9" w:rsidRPr="00C71C98" w:rsidRDefault="00C126A9" w:rsidP="00C126A9">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F73CF1">
        <w:rPr>
          <w:rStyle w:val="Emphasis"/>
          <w:highlight w:val="green"/>
        </w:rPr>
        <w:t>private space company Thoth</w:t>
      </w:r>
      <w:r w:rsidRPr="00F73CF1">
        <w:rPr>
          <w:rStyle w:val="StyleUnderline"/>
          <w:highlight w:val="green"/>
        </w:rPr>
        <w:t xml:space="preserve"> </w:t>
      </w:r>
      <w:r w:rsidRPr="00C71C98">
        <w:rPr>
          <w:rStyle w:val="StyleUnderline"/>
        </w:rPr>
        <w:t xml:space="preserve">Technology that was recently </w:t>
      </w:r>
      <w:r w:rsidRPr="00F73CF1">
        <w:rPr>
          <w:rStyle w:val="Emphasis"/>
          <w:highlight w:val="green"/>
        </w:rPr>
        <w:t>awarded</w:t>
      </w:r>
      <w:r w:rsidRPr="00F73CF1">
        <w:rPr>
          <w:rStyle w:val="StyleUnderline"/>
          <w:highlight w:val="green"/>
        </w:rPr>
        <w:t xml:space="preserve"> </w:t>
      </w:r>
      <w:r w:rsidRPr="00C71C98">
        <w:rPr>
          <w:rStyle w:val="StyleUnderline"/>
        </w:rPr>
        <w:t xml:space="preserve">a </w:t>
      </w:r>
      <w:r w:rsidRPr="00F73CF1">
        <w:rPr>
          <w:rStyle w:val="Emphasis"/>
          <w:highlight w:val="green"/>
        </w:rPr>
        <w:t>patent for</w:t>
      </w:r>
      <w:r w:rsidRPr="00F73CF1">
        <w:rPr>
          <w:rStyle w:val="StyleUnderline"/>
          <w:highlight w:val="green"/>
        </w:rPr>
        <w:t xml:space="preserve"> </w:t>
      </w:r>
      <w:r w:rsidRPr="00C71C98">
        <w:rPr>
          <w:rStyle w:val="StyleUnderline"/>
        </w:rPr>
        <w:t xml:space="preserve">its </w:t>
      </w:r>
      <w:r w:rsidRPr="00F73CF1">
        <w:rPr>
          <w:rStyle w:val="Emphasis"/>
          <w:highlight w:val="green"/>
        </w:rPr>
        <w:t>space elevator</w:t>
      </w:r>
      <w:r w:rsidRPr="00F73CF1">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F73CF1">
        <w:rPr>
          <w:rStyle w:val="Emphasis"/>
          <w:highlight w:val="green"/>
        </w:rPr>
        <w:t>LiftPort Group,</w:t>
      </w:r>
      <w:r w:rsidRPr="00F73CF1">
        <w:rPr>
          <w:rStyle w:val="StyleUnderline"/>
          <w:highlight w:val="green"/>
        </w:rPr>
        <w:t xml:space="preserve"> </w:t>
      </w:r>
      <w:r w:rsidRPr="00C71C98">
        <w:rPr>
          <w:rStyle w:val="StyleUnderline"/>
        </w:rPr>
        <w:t xml:space="preserve">founded by space entrepreneur Michael Laine in 2003. Its </w:t>
      </w:r>
      <w:r w:rsidRPr="00F73CF1">
        <w:rPr>
          <w:rStyle w:val="Emphasis"/>
          <w:highlight w:val="green"/>
        </w:rPr>
        <w:t>plan for a space elevator</w:t>
      </w:r>
      <w:r w:rsidRPr="00F73CF1">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F73CF1">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F73CF1">
        <w:rPr>
          <w:rStyle w:val="Emphasis"/>
          <w:highlight w:val="green"/>
        </w:rPr>
        <w:t>third</w:t>
      </w:r>
      <w:r w:rsidRPr="00F73CF1">
        <w:rPr>
          <w:rStyle w:val="StyleUnderline"/>
          <w:highlight w:val="green"/>
        </w:rPr>
        <w:t xml:space="preserve"> </w:t>
      </w:r>
      <w:r w:rsidRPr="00C71C98">
        <w:rPr>
          <w:rStyle w:val="StyleUnderline"/>
        </w:rPr>
        <w:t xml:space="preserve">major </w:t>
      </w:r>
      <w:r w:rsidRPr="00F73CF1">
        <w:rPr>
          <w:rStyle w:val="Emphasis"/>
          <w:highlight w:val="green"/>
        </w:rPr>
        <w:t>company</w:t>
      </w:r>
      <w:r w:rsidRPr="00F73CF1">
        <w:rPr>
          <w:rStyle w:val="StyleUnderline"/>
          <w:highlight w:val="green"/>
        </w:rPr>
        <w:t xml:space="preserve"> </w:t>
      </w:r>
      <w:r w:rsidRPr="00C71C98">
        <w:rPr>
          <w:rStyle w:val="StyleUnderline"/>
        </w:rPr>
        <w:t xml:space="preserve">based in Japan called </w:t>
      </w:r>
      <w:r w:rsidRPr="00F73CF1">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F73CF1">
        <w:rPr>
          <w:rStyle w:val="Emphasis"/>
          <w:highlight w:val="green"/>
        </w:rPr>
        <w:t>elevator</w:t>
      </w:r>
      <w:r w:rsidRPr="00C71C98">
        <w:rPr>
          <w:rStyle w:val="StyleUnderline"/>
        </w:rPr>
        <w:t xml:space="preserve">. But its Earth elevator would consist of a cable </w:t>
      </w:r>
      <w:r w:rsidRPr="00F73CF1">
        <w:rPr>
          <w:rStyle w:val="Emphasis"/>
          <w:highlight w:val="green"/>
        </w:rPr>
        <w:t xml:space="preserve">tethered to </w:t>
      </w:r>
      <w:r w:rsidRPr="00C71C98">
        <w:rPr>
          <w:rStyle w:val="StyleUnderline"/>
        </w:rPr>
        <w:t xml:space="preserve">the blue planet, a robotic cargo-carrier, a </w:t>
      </w:r>
      <w:r w:rsidRPr="00F73CF1">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369D8224" w14:textId="77777777" w:rsidR="00C126A9" w:rsidRDefault="00C126A9" w:rsidP="00C126A9">
      <w:pPr>
        <w:pStyle w:val="Heading4"/>
      </w:pPr>
      <w:r>
        <w:t xml:space="preserve">Yes Space Elevators – NASA confirms. </w:t>
      </w:r>
    </w:p>
    <w:p w14:paraId="53967E76" w14:textId="77777777" w:rsidR="00C126A9" w:rsidRPr="00E70330" w:rsidRDefault="00C126A9" w:rsidP="00C126A9">
      <w:r w:rsidRPr="00E70330">
        <w:rPr>
          <w:rStyle w:val="Style13ptBold"/>
        </w:rPr>
        <w:t>Snowden 18</w:t>
      </w:r>
      <w:r>
        <w:t xml:space="preserve"> </w:t>
      </w:r>
      <w:r w:rsidRPr="00E70330">
        <w:t>Scott Snowden 10-2-2018 "A colossal elevator to space could be going up sooner than you ever imagined"</w:t>
      </w:r>
      <w:r>
        <w:t xml:space="preserve"> </w:t>
      </w:r>
      <w:hyperlink r:id="rId44"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4F7E5779" w14:textId="77777777" w:rsidR="00C126A9" w:rsidRPr="0041063E" w:rsidRDefault="00C126A9" w:rsidP="00C126A9">
      <w:pPr>
        <w:rPr>
          <w:sz w:val="16"/>
        </w:rPr>
      </w:pPr>
      <w:r w:rsidRPr="0041063E">
        <w:rPr>
          <w:sz w:val="16"/>
        </w:rPr>
        <w:t>For more than half a century, rockets have been the only way to go to space</w:t>
      </w:r>
      <w:r w:rsidRPr="00C71C98">
        <w:rPr>
          <w:rStyle w:val="StyleUnderline"/>
        </w:rPr>
        <w:t xml:space="preserve">. But </w:t>
      </w:r>
      <w:r w:rsidRPr="00F73CF1">
        <w:rPr>
          <w:rStyle w:val="Emphasis"/>
          <w:highlight w:val="green"/>
        </w:rPr>
        <w:t>in the not-too-distant future, we may have</w:t>
      </w:r>
      <w:r w:rsidRPr="00F73CF1">
        <w:rPr>
          <w:rStyle w:val="StyleUnderline"/>
          <w:highlight w:val="green"/>
        </w:rPr>
        <w:t xml:space="preserve"> </w:t>
      </w:r>
      <w:r w:rsidRPr="00C71C98">
        <w:rPr>
          <w:rStyle w:val="StyleUnderline"/>
        </w:rPr>
        <w:t xml:space="preserve">another option for sending up people and payloads: </w:t>
      </w:r>
      <w:r w:rsidRPr="00F73CF1">
        <w:rPr>
          <w:rStyle w:val="Emphasis"/>
          <w:highlight w:val="green"/>
        </w:rPr>
        <w:t xml:space="preserve">a colossal elevator extending from Earth’s surface up to </w:t>
      </w:r>
      <w:r w:rsidRPr="00C71C98">
        <w:rPr>
          <w:rStyle w:val="StyleUnderline"/>
        </w:rPr>
        <w:t xml:space="preserve">an altitude of </w:t>
      </w:r>
      <w:r w:rsidRPr="00F73CF1">
        <w:rPr>
          <w:rStyle w:val="Emphasis"/>
          <w:highlight w:val="green"/>
        </w:rPr>
        <w:t>22,000 miles</w:t>
      </w:r>
      <w:r w:rsidRPr="00C71C98">
        <w:rPr>
          <w:rStyle w:val="StyleUnderline"/>
        </w:rPr>
        <w:t xml:space="preserve">, where geosynchronous satellites orbit. </w:t>
      </w:r>
      <w:r w:rsidRPr="00F73CF1">
        <w:rPr>
          <w:rStyle w:val="Emphasis"/>
          <w:highlight w:val="green"/>
        </w:rPr>
        <w:t>NASA says</w:t>
      </w:r>
      <w:r w:rsidRPr="00F73CF1">
        <w:rPr>
          <w:rStyle w:val="StyleUnderline"/>
          <w:highlight w:val="green"/>
        </w:rPr>
        <w:t xml:space="preserve"> </w:t>
      </w:r>
      <w:r w:rsidRPr="00C71C98">
        <w:rPr>
          <w:rStyle w:val="StyleUnderline"/>
        </w:rPr>
        <w:t xml:space="preserve">the basic </w:t>
      </w:r>
      <w:r w:rsidRPr="00F73CF1">
        <w:rPr>
          <w:rStyle w:val="Emphasis"/>
          <w:highlight w:val="green"/>
          <w:bdr w:val="single" w:sz="18" w:space="0" w:color="auto"/>
        </w:rPr>
        <w:t>concept of a space elevator is sound</w:t>
      </w:r>
      <w:r w:rsidRPr="00C71C98">
        <w:rPr>
          <w:rStyle w:val="StyleUnderline"/>
        </w:rPr>
        <w:t xml:space="preserve">, and </w:t>
      </w:r>
      <w:r w:rsidRPr="00F73CF1">
        <w:rPr>
          <w:rStyle w:val="Emphasis"/>
          <w:highlight w:val="green"/>
        </w:rPr>
        <w:t>researchers</w:t>
      </w:r>
      <w:r w:rsidRPr="00F73CF1">
        <w:rPr>
          <w:rStyle w:val="StyleUnderline"/>
          <w:highlight w:val="green"/>
        </w:rPr>
        <w:t xml:space="preserve"> </w:t>
      </w:r>
      <w:r w:rsidRPr="00C71C98">
        <w:rPr>
          <w:rStyle w:val="StyleUnderline"/>
        </w:rPr>
        <w:t xml:space="preserve">around the world are </w:t>
      </w:r>
      <w:r w:rsidRPr="00F73CF1">
        <w:rPr>
          <w:rStyle w:val="Emphasis"/>
          <w:highlight w:val="green"/>
        </w:rPr>
        <w:t>optimistic</w:t>
      </w:r>
      <w:r w:rsidRPr="00F73CF1">
        <w:rPr>
          <w:rStyle w:val="StyleUnderline"/>
          <w:highlight w:val="green"/>
        </w:rPr>
        <w:t xml:space="preserve"> </w:t>
      </w:r>
      <w:r w:rsidRPr="00C71C98">
        <w:rPr>
          <w:rStyle w:val="StyleUnderline"/>
        </w:rPr>
        <w:t xml:space="preserve">that </w:t>
      </w:r>
      <w:r w:rsidRPr="00F73CF1">
        <w:rPr>
          <w:rStyle w:val="Emphasis"/>
          <w:highlight w:val="green"/>
        </w:rPr>
        <w:t>one can be built</w:t>
      </w:r>
      <w:r w:rsidRPr="0041063E">
        <w:rPr>
          <w:sz w:val="16"/>
        </w:rPr>
        <w:t xml:space="preserve">. </w:t>
      </w:r>
      <w:r w:rsidRPr="00C71C98">
        <w:rPr>
          <w:rStyle w:val="StyleUnderline"/>
        </w:rPr>
        <w:t xml:space="preserve">The </w:t>
      </w:r>
      <w:r w:rsidRPr="00F73CF1">
        <w:rPr>
          <w:rStyle w:val="Emphasis"/>
          <w:highlight w:val="green"/>
        </w:rPr>
        <w:t>Obayashi Corp</w:t>
      </w:r>
      <w:r w:rsidRPr="00C71C98">
        <w:rPr>
          <w:rStyle w:val="StyleUnderline"/>
        </w:rPr>
        <w:t xml:space="preserve">., a global construction firm based in Tokyo, has said it </w:t>
      </w:r>
      <w:r w:rsidRPr="00F73CF1">
        <w:rPr>
          <w:rStyle w:val="Emphasis"/>
          <w:highlight w:val="green"/>
        </w:rPr>
        <w:t>will build one by 2050</w:t>
      </w:r>
      <w:r w:rsidRPr="00C71C98">
        <w:rPr>
          <w:rStyle w:val="StyleUnderline"/>
        </w:rPr>
        <w:t xml:space="preserve">, and </w:t>
      </w:r>
      <w:r w:rsidRPr="00F73CF1">
        <w:rPr>
          <w:rStyle w:val="Emphasis"/>
          <w:highlight w:val="green"/>
        </w:rPr>
        <w:t>China</w:t>
      </w:r>
      <w:r w:rsidRPr="00F73CF1">
        <w:rPr>
          <w:rStyle w:val="StyleUnderline"/>
          <w:highlight w:val="green"/>
        </w:rPr>
        <w:t xml:space="preserve"> </w:t>
      </w:r>
      <w:r w:rsidRPr="00F73CF1">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3CEE984C" w14:textId="77777777" w:rsidR="00C126A9" w:rsidRPr="00001B27" w:rsidRDefault="00C126A9" w:rsidP="00C126A9">
      <w:pPr>
        <w:pStyle w:val="Heading4"/>
      </w:pPr>
      <w:r>
        <w:t xml:space="preserve">Regardless of completion, Elevators spur </w:t>
      </w:r>
      <w:r>
        <w:rPr>
          <w:u w:val="single"/>
        </w:rPr>
        <w:t>investment</w:t>
      </w:r>
      <w:r>
        <w:t xml:space="preserve"> in Nanotechnology</w:t>
      </w:r>
    </w:p>
    <w:p w14:paraId="28555F32" w14:textId="77777777" w:rsidR="00C126A9" w:rsidRDefault="00C126A9" w:rsidP="00C126A9">
      <w:r>
        <w:t xml:space="preserve">Liam </w:t>
      </w:r>
      <w:r w:rsidRPr="006F17E7">
        <w:rPr>
          <w:rStyle w:val="Style13ptBold"/>
        </w:rPr>
        <w:t>O’Brien 16</w:t>
      </w:r>
      <w:r>
        <w:t>. University of Wollongong. 07/2016. “Nanotechnology in Space.” Young Scientists Journal; Canterbury, no. 19, p. 22.</w:t>
      </w:r>
    </w:p>
    <w:p w14:paraId="6E31D4DB" w14:textId="77777777" w:rsidR="00C126A9" w:rsidRDefault="00C126A9" w:rsidP="00C126A9">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F73CF1">
        <w:rPr>
          <w:rStyle w:val="Emphasis"/>
          <w:highlight w:val="green"/>
        </w:rPr>
        <w:t>space programs</w:t>
      </w:r>
      <w:r w:rsidRPr="00F84047">
        <w:rPr>
          <w:sz w:val="16"/>
        </w:rPr>
        <w:t xml:space="preserve"> </w:t>
      </w:r>
      <w:r w:rsidRPr="00F84047">
        <w:rPr>
          <w:rStyle w:val="StyleUnderline"/>
        </w:rPr>
        <w:t xml:space="preserve">over the past 60 years </w:t>
      </w:r>
      <w:r w:rsidRPr="00F73CF1">
        <w:rPr>
          <w:rStyle w:val="StyleUnderline"/>
          <w:highlight w:val="green"/>
        </w:rPr>
        <w:t>have led to a</w:t>
      </w:r>
      <w:r w:rsidRPr="00F73CF1">
        <w:rPr>
          <w:sz w:val="16"/>
          <w:highlight w:val="green"/>
        </w:rPr>
        <w:t xml:space="preserve"> </w:t>
      </w:r>
      <w:r w:rsidRPr="00F73CF1">
        <w:rPr>
          <w:rStyle w:val="Emphasis"/>
          <w:highlight w:val="green"/>
        </w:rPr>
        <w:t>multitude of</w:t>
      </w:r>
      <w:r w:rsidRPr="00F84047">
        <w:rPr>
          <w:rStyle w:val="Emphasis"/>
        </w:rPr>
        <w:t xml:space="preserve"> beneficial </w:t>
      </w:r>
      <w:r w:rsidRPr="00F73CF1">
        <w:rPr>
          <w:rStyle w:val="Emphasis"/>
          <w:highlight w:val="green"/>
        </w:rPr>
        <w:t>impacts</w:t>
      </w:r>
      <w:r w:rsidRPr="00F73CF1">
        <w:rPr>
          <w:sz w:val="16"/>
          <w:highlight w:val="green"/>
        </w:rPr>
        <w:t xml:space="preserve"> </w:t>
      </w:r>
      <w:r w:rsidRPr="00F73CF1">
        <w:rPr>
          <w:rStyle w:val="StyleUnderline"/>
          <w:highlight w:val="green"/>
        </w:rPr>
        <w:t>for</w:t>
      </w:r>
      <w:r w:rsidRPr="00F73CF1">
        <w:rPr>
          <w:sz w:val="16"/>
          <w:highlight w:val="green"/>
        </w:rPr>
        <w:t xml:space="preserve"> </w:t>
      </w:r>
      <w:r w:rsidRPr="00F73CF1">
        <w:rPr>
          <w:rStyle w:val="Emphasis"/>
          <w:highlight w:val="green"/>
        </w:rPr>
        <w:t>everyday society</w:t>
      </w:r>
      <w:r w:rsidRPr="00F73CF1">
        <w:rPr>
          <w:sz w:val="16"/>
          <w:highlight w:val="green"/>
        </w:rPr>
        <w:t xml:space="preserve">. </w:t>
      </w:r>
      <w:r w:rsidRPr="00F73CF1">
        <w:rPr>
          <w:rStyle w:val="Emphasis"/>
          <w:highlight w:val="green"/>
        </w:rPr>
        <w:t>Nanotech</w:t>
      </w:r>
      <w:r w:rsidRPr="00F84047">
        <w:rPr>
          <w:sz w:val="16"/>
        </w:rPr>
        <w:t xml:space="preserve">nology, </w:t>
      </w:r>
      <w:r w:rsidRPr="00F73CF1">
        <w:rPr>
          <w:rStyle w:val="StyleUnderline"/>
          <w:highlight w:val="green"/>
        </w:rPr>
        <w:t>through</w:t>
      </w:r>
      <w:r w:rsidRPr="00F73CF1">
        <w:rPr>
          <w:sz w:val="16"/>
          <w:highlight w:val="green"/>
        </w:rPr>
        <w:t xml:space="preserve"> </w:t>
      </w:r>
      <w:r w:rsidRPr="00F73CF1">
        <w:rPr>
          <w:rStyle w:val="Emphasis"/>
          <w:highlight w:val="green"/>
        </w:rPr>
        <w:t>r</w:t>
      </w:r>
      <w:r w:rsidRPr="00F84047">
        <w:rPr>
          <w:sz w:val="16"/>
        </w:rPr>
        <w:t xml:space="preserve">esearch </w:t>
      </w:r>
      <w:r w:rsidRPr="00F73CF1">
        <w:rPr>
          <w:rStyle w:val="Emphasis"/>
          <w:highlight w:val="green"/>
        </w:rPr>
        <w:t>and d</w:t>
      </w:r>
      <w:r w:rsidRPr="00F84047">
        <w:rPr>
          <w:sz w:val="16"/>
        </w:rPr>
        <w:t xml:space="preserve">evelopment </w:t>
      </w:r>
      <w:r w:rsidRPr="00F73CF1">
        <w:rPr>
          <w:rStyle w:val="StyleUnderline"/>
          <w:highlight w:val="green"/>
        </w:rPr>
        <w:t>in</w:t>
      </w:r>
      <w:r w:rsidRPr="00F73CF1">
        <w:rPr>
          <w:sz w:val="16"/>
          <w:highlight w:val="green"/>
        </w:rPr>
        <w:t xml:space="preserve"> </w:t>
      </w:r>
      <w:r w:rsidRPr="00F73CF1">
        <w:rPr>
          <w:rStyle w:val="Emphasis"/>
          <w:highlight w:val="green"/>
        </w:rPr>
        <w:t>space</w:t>
      </w:r>
      <w:r w:rsidRPr="00F73CF1">
        <w:rPr>
          <w:sz w:val="16"/>
          <w:highlight w:val="green"/>
        </w:rPr>
        <w:t xml:space="preserve"> </w:t>
      </w:r>
      <w:r w:rsidRPr="00F73CF1">
        <w:rPr>
          <w:rStyle w:val="StyleUnderline"/>
          <w:highlight w:val="green"/>
        </w:rPr>
        <w:t>has</w:t>
      </w:r>
      <w:r w:rsidRPr="00F84047">
        <w:rPr>
          <w:rStyle w:val="StyleUnderline"/>
        </w:rPr>
        <w:t xml:space="preserve"> the </w:t>
      </w:r>
      <w:r w:rsidRPr="00F73CF1">
        <w:rPr>
          <w:rStyle w:val="Emphasis"/>
          <w:highlight w:val="green"/>
        </w:rPr>
        <w:t>potential to do the same</w:t>
      </w:r>
      <w:r w:rsidRPr="00F84047">
        <w:rPr>
          <w:rStyle w:val="StyleUnderline"/>
        </w:rPr>
        <w:t>. Potential</w:t>
      </w:r>
      <w:r w:rsidRPr="00F84047">
        <w:rPr>
          <w:sz w:val="16"/>
        </w:rPr>
        <w:t xml:space="preserve"> </w:t>
      </w:r>
      <w:r w:rsidRPr="00F73CF1">
        <w:rPr>
          <w:rStyle w:val="Emphasis"/>
          <w:highlight w:val="green"/>
        </w:rPr>
        <w:t>application</w:t>
      </w:r>
      <w:r w:rsidRPr="00371AF0">
        <w:rPr>
          <w:rStyle w:val="StyleUnderline"/>
        </w:rPr>
        <w:t xml:space="preserve">s </w:t>
      </w:r>
      <w:r w:rsidRPr="00F73CF1">
        <w:rPr>
          <w:rStyle w:val="StyleUnderline"/>
          <w:highlight w:val="green"/>
        </w:rPr>
        <w:t xml:space="preserve">of </w:t>
      </w:r>
      <w:r w:rsidRPr="00F73CF1">
        <w:rPr>
          <w:rStyle w:val="Emphasis"/>
          <w:highlight w:val="green"/>
        </w:rPr>
        <w:t>nanotech</w:t>
      </w:r>
      <w:r w:rsidRPr="00371AF0">
        <w:rPr>
          <w:sz w:val="16"/>
        </w:rPr>
        <w:t>nology</w:t>
      </w:r>
      <w:r w:rsidRPr="00F84047">
        <w:rPr>
          <w:sz w:val="16"/>
        </w:rPr>
        <w:t xml:space="preserve"> </w:t>
      </w:r>
      <w:r w:rsidRPr="00F73CF1">
        <w:rPr>
          <w:rStyle w:val="StyleUnderline"/>
          <w:highlight w:val="green"/>
        </w:rPr>
        <w:t xml:space="preserve">in </w:t>
      </w:r>
      <w:r w:rsidRPr="00F73CF1">
        <w:rPr>
          <w:rStyle w:val="Emphasis"/>
          <w:highlight w:val="green"/>
        </w:rPr>
        <w:t>space</w:t>
      </w:r>
      <w:r w:rsidRPr="00F84047">
        <w:rPr>
          <w:sz w:val="16"/>
        </w:rPr>
        <w:t xml:space="preserve"> are numerous, many of them </w:t>
      </w:r>
      <w:r w:rsidRPr="00F73CF1">
        <w:rPr>
          <w:rStyle w:val="StyleUnderline"/>
          <w:highlight w:val="green"/>
        </w:rPr>
        <w:t>have</w:t>
      </w:r>
      <w:r w:rsidRPr="00F84047">
        <w:rPr>
          <w:rStyle w:val="StyleUnderline"/>
        </w:rPr>
        <w:t xml:space="preserve"> the </w:t>
      </w:r>
      <w:r w:rsidRPr="00F73CF1">
        <w:rPr>
          <w:rStyle w:val="StyleUnderline"/>
          <w:highlight w:val="green"/>
        </w:rPr>
        <w:t>potential to</w:t>
      </w:r>
      <w:r w:rsidRPr="00F73CF1">
        <w:rPr>
          <w:sz w:val="16"/>
          <w:highlight w:val="green"/>
        </w:rPr>
        <w:t xml:space="preserve"> </w:t>
      </w:r>
      <w:r w:rsidRPr="00F73CF1">
        <w:rPr>
          <w:rStyle w:val="Emphasis"/>
          <w:highlight w:val="green"/>
        </w:rPr>
        <w:t>capture and inspire generations to come</w:t>
      </w:r>
      <w:r w:rsidRPr="00F84047">
        <w:rPr>
          <w:sz w:val="16"/>
        </w:rPr>
        <w:t xml:space="preserve">. One of these applications is </w:t>
      </w:r>
      <w:r w:rsidRPr="00F73CF1">
        <w:rPr>
          <w:rStyle w:val="StyleUnderline"/>
          <w:highlight w:val="green"/>
        </w:rPr>
        <w:t>the</w:t>
      </w:r>
      <w:r w:rsidRPr="00F73CF1">
        <w:rPr>
          <w:sz w:val="16"/>
          <w:highlight w:val="green"/>
        </w:rPr>
        <w:t xml:space="preserve"> </w:t>
      </w:r>
      <w:r w:rsidRPr="00F73CF1">
        <w:rPr>
          <w:rStyle w:val="Emphasis"/>
          <w:highlight w:val="green"/>
        </w:rPr>
        <w:t>space elevator</w:t>
      </w:r>
      <w:r w:rsidRPr="00F84047">
        <w:rPr>
          <w:rStyle w:val="StyleUnderline"/>
        </w:rPr>
        <w:t xml:space="preserve">. By </w:t>
      </w:r>
      <w:r w:rsidRPr="00F73CF1">
        <w:rPr>
          <w:rStyle w:val="StyleUnderline"/>
          <w:highlight w:val="green"/>
        </w:rPr>
        <w:t xml:space="preserve">using </w:t>
      </w:r>
      <w:r w:rsidRPr="00F73CF1">
        <w:rPr>
          <w:rStyle w:val="Emphasis"/>
          <w:highlight w:val="green"/>
        </w:rPr>
        <w:t>c</w:t>
      </w:r>
      <w:r w:rsidRPr="00F84047">
        <w:rPr>
          <w:rStyle w:val="StyleUnderline"/>
        </w:rPr>
        <w:t xml:space="preserve">arbon </w:t>
      </w:r>
      <w:r w:rsidRPr="00F73CF1">
        <w:rPr>
          <w:rStyle w:val="Emphasis"/>
          <w:highlight w:val="green"/>
        </w:rPr>
        <w:t>n</w:t>
      </w:r>
      <w:r w:rsidRPr="00F84047">
        <w:rPr>
          <w:rStyle w:val="StyleUnderline"/>
        </w:rPr>
        <w:t>ano</w:t>
      </w:r>
      <w:r w:rsidRPr="00F73CF1">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F73CF1">
        <w:rPr>
          <w:rStyle w:val="Emphasis"/>
          <w:highlight w:val="green"/>
        </w:rPr>
        <w:t>benefits</w:t>
      </w:r>
      <w:r w:rsidRPr="00F84047">
        <w:rPr>
          <w:rStyle w:val="StyleUnderline"/>
        </w:rPr>
        <w:t xml:space="preserve"> of such a structure </w:t>
      </w:r>
      <w:r w:rsidRPr="00F73CF1">
        <w:rPr>
          <w:rStyle w:val="StyleUnderline"/>
          <w:highlight w:val="green"/>
        </w:rPr>
        <w:t>would be</w:t>
      </w:r>
      <w:r w:rsidRPr="00F73CF1">
        <w:rPr>
          <w:sz w:val="16"/>
          <w:highlight w:val="green"/>
        </w:rPr>
        <w:t xml:space="preserve"> </w:t>
      </w:r>
      <w:r w:rsidRPr="00F73CF1">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F73CF1">
        <w:rPr>
          <w:rStyle w:val="StyleUnderline"/>
          <w:highlight w:val="green"/>
        </w:rPr>
        <w:t>Investing</w:t>
      </w:r>
      <w:r w:rsidRPr="00F73CF1">
        <w:rPr>
          <w:sz w:val="16"/>
          <w:highlight w:val="green"/>
        </w:rPr>
        <w:t xml:space="preserve"> </w:t>
      </w:r>
      <w:r w:rsidRPr="00F73CF1">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F73CF1">
        <w:rPr>
          <w:rStyle w:val="StyleUnderline"/>
          <w:highlight w:val="green"/>
        </w:rPr>
        <w:t>will</w:t>
      </w:r>
      <w:r w:rsidRPr="00F73CF1">
        <w:rPr>
          <w:sz w:val="16"/>
          <w:highlight w:val="green"/>
        </w:rPr>
        <w:t xml:space="preserve"> </w:t>
      </w:r>
      <w:r w:rsidRPr="00F73CF1">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F73CF1">
        <w:rPr>
          <w:rStyle w:val="StyleUnderline"/>
          <w:highlight w:val="green"/>
        </w:rPr>
        <w:t xml:space="preserve">With potentials to </w:t>
      </w:r>
      <w:r w:rsidRPr="00F73CF1">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F73CF1">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F73CF1">
        <w:rPr>
          <w:rStyle w:val="StyleUnderline"/>
          <w:highlight w:val="green"/>
        </w:rPr>
        <w:t>There is</w:t>
      </w:r>
      <w:r w:rsidRPr="00F84047">
        <w:rPr>
          <w:sz w:val="16"/>
        </w:rPr>
        <w:t xml:space="preserve"> still </w:t>
      </w:r>
      <w:r w:rsidRPr="00F73CF1">
        <w:rPr>
          <w:rStyle w:val="Emphasis"/>
          <w:highlight w:val="green"/>
        </w:rPr>
        <w:t>plenty</w:t>
      </w:r>
      <w:r w:rsidRPr="00F84047">
        <w:rPr>
          <w:sz w:val="16"/>
        </w:rPr>
        <w:t xml:space="preserve"> more </w:t>
      </w:r>
      <w:r w:rsidRPr="00F73CF1">
        <w:rPr>
          <w:rStyle w:val="Emphasis"/>
          <w:highlight w:val="green"/>
        </w:rPr>
        <w:t>to achieve</w:t>
      </w:r>
      <w:r w:rsidRPr="00F73CF1">
        <w:rPr>
          <w:sz w:val="16"/>
          <w:highlight w:val="green"/>
        </w:rPr>
        <w:t>.</w:t>
      </w:r>
    </w:p>
    <w:p w14:paraId="08BFD1A5" w14:textId="77777777" w:rsidR="00C126A9" w:rsidRDefault="00C126A9" w:rsidP="00C126A9">
      <w:pPr>
        <w:pStyle w:val="Heading4"/>
      </w:pPr>
      <w:r>
        <w:t xml:space="preserve">Nano tech solves warming </w:t>
      </w:r>
    </w:p>
    <w:p w14:paraId="41DA52A0" w14:textId="77777777" w:rsidR="00C126A9" w:rsidRDefault="00C126A9" w:rsidP="00C126A9">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6FA099FE" w14:textId="77777777" w:rsidR="00C126A9" w:rsidRPr="00001B27" w:rsidRDefault="00C126A9" w:rsidP="00C126A9">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F73CF1">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F73CF1">
        <w:rPr>
          <w:rStyle w:val="StyleUnderline"/>
          <w:highlight w:val="green"/>
        </w:rPr>
        <w:t>emerging</w:t>
      </w:r>
      <w:r w:rsidRPr="00DE0A93">
        <w:rPr>
          <w:rStyle w:val="StyleUnderline"/>
        </w:rPr>
        <w:t xml:space="preserve"> as useful for </w:t>
      </w:r>
      <w:r w:rsidRPr="00F73CF1">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F73CF1">
        <w:rPr>
          <w:rStyle w:val="StyleUnderline"/>
          <w:highlight w:val="green"/>
        </w:rPr>
        <w:t>efficiently use carbon dioxide</w:t>
      </w:r>
      <w:r w:rsidRPr="00DE0A93">
        <w:rPr>
          <w:rStyle w:val="StyleUnderline"/>
        </w:rPr>
        <w:t xml:space="preserve"> from the air, </w:t>
      </w:r>
      <w:r w:rsidRPr="00F73CF1">
        <w:rPr>
          <w:rStyle w:val="StyleUnderline"/>
          <w:highlight w:val="green"/>
        </w:rPr>
        <w:t>capture toxic pollutants from water</w:t>
      </w:r>
      <w:r w:rsidRPr="00DE0A93">
        <w:rPr>
          <w:rStyle w:val="StyleUnderline"/>
        </w:rPr>
        <w:t xml:space="preserve"> and </w:t>
      </w:r>
      <w:r w:rsidRPr="00F73CF1">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F73CF1">
        <w:rPr>
          <w:rStyle w:val="Emphasis"/>
          <w:highlight w:val="green"/>
        </w:rPr>
        <w:t>Nanomaterials</w:t>
      </w:r>
      <w:r w:rsidRPr="00DE0A93">
        <w:rPr>
          <w:rStyle w:val="Emphasis"/>
        </w:rPr>
        <w:t xml:space="preserve"> could </w:t>
      </w:r>
      <w:r w:rsidRPr="00F73CF1">
        <w:rPr>
          <w:rStyle w:val="Emphasis"/>
          <w:highlight w:val="green"/>
        </w:rPr>
        <w:t>help</w:t>
      </w:r>
      <w:r w:rsidRPr="00DE0A93">
        <w:rPr>
          <w:rStyle w:val="Emphasis"/>
        </w:rPr>
        <w:t xml:space="preserve"> us </w:t>
      </w:r>
      <w:r w:rsidRPr="00F73CF1">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45"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F73CF1">
        <w:rPr>
          <w:rStyle w:val="Emphasis"/>
          <w:highlight w:val="green"/>
        </w:rPr>
        <w:t>help slow</w:t>
      </w:r>
      <w:r w:rsidRPr="00DE0A93">
        <w:rPr>
          <w:rStyle w:val="Emphasis"/>
        </w:rPr>
        <w:t xml:space="preserve"> the climate-changing rise in </w:t>
      </w:r>
      <w:r w:rsidRPr="00F73CF1">
        <w:rPr>
          <w:rStyle w:val="Emphasis"/>
          <w:highlight w:val="green"/>
        </w:rPr>
        <w:t>atmospheric CO2</w:t>
      </w:r>
      <w:r w:rsidRPr="00DE0A93">
        <w:rPr>
          <w:rStyle w:val="Emphasis"/>
        </w:rPr>
        <w:t xml:space="preserve">levels, researchers have developed nanoCO2 harvesters that can </w:t>
      </w:r>
      <w:r w:rsidRPr="00F73CF1">
        <w:rPr>
          <w:rStyle w:val="Emphasis"/>
          <w:highlight w:val="green"/>
        </w:rPr>
        <w:t>suck</w:t>
      </w:r>
      <w:r w:rsidRPr="00DE0A93">
        <w:rPr>
          <w:rStyle w:val="Emphasis"/>
        </w:rPr>
        <w:t xml:space="preserve"> atmospheric </w:t>
      </w:r>
      <w:r w:rsidRPr="00F73CF1">
        <w:rPr>
          <w:rStyle w:val="Emphasis"/>
          <w:highlight w:val="green"/>
        </w:rPr>
        <w:t>carbon dioxide</w:t>
      </w:r>
      <w:r w:rsidRPr="00DE0A93">
        <w:rPr>
          <w:rStyle w:val="Emphasis"/>
        </w:rPr>
        <w:t xml:space="preserve"> and </w:t>
      </w:r>
      <w:r w:rsidRPr="00F73CF1">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Megiel of the University of Warsaw in Poland reports that </w:t>
      </w:r>
      <w:r w:rsidRPr="00F73CF1">
        <w:rPr>
          <w:rStyle w:val="StyleUnderline"/>
          <w:highlight w:val="green"/>
        </w:rPr>
        <w:t>nanomaterials</w:t>
      </w:r>
      <w:r w:rsidRPr="00155DB0">
        <w:rPr>
          <w:rStyle w:val="StyleUnderline"/>
        </w:rPr>
        <w:t xml:space="preserve"> have been widely studied for </w:t>
      </w:r>
      <w:r w:rsidRPr="00F73CF1">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F73CF1">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F73CF1">
        <w:rPr>
          <w:rStyle w:val="StyleUnderline"/>
          <w:highlight w:val="green"/>
        </w:rPr>
        <w:t>nanomaterials</w:t>
      </w:r>
      <w:r w:rsidRPr="00155DB0">
        <w:rPr>
          <w:rStyle w:val="StyleUnderline"/>
        </w:rPr>
        <w:t xml:space="preserve"> can </w:t>
      </w:r>
      <w:r w:rsidRPr="00F73CF1">
        <w:rPr>
          <w:rStyle w:val="StyleUnderline"/>
          <w:highlight w:val="green"/>
        </w:rPr>
        <w:t>also</w:t>
      </w:r>
      <w:r w:rsidRPr="00155DB0">
        <w:rPr>
          <w:rStyle w:val="StyleUnderline"/>
        </w:rPr>
        <w:t xml:space="preserve"> be used to clean </w:t>
      </w:r>
      <w:r w:rsidRPr="00F73CF1">
        <w:rPr>
          <w:rStyle w:val="StyleUnderline"/>
          <w:highlight w:val="green"/>
        </w:rPr>
        <w:t>up oil spills</w:t>
      </w:r>
      <w:r w:rsidRPr="00001B27">
        <w:rPr>
          <w:sz w:val="16"/>
        </w:rPr>
        <w:t>. Researchers led by Pulickel Ajayan at Rice University in Houston, Texas, have developed a reusable nanosponge that can remove oil from contaminated seawater.</w:t>
      </w:r>
    </w:p>
    <w:p w14:paraId="428EECB4" w14:textId="5E2B260C" w:rsidR="00C126A9" w:rsidRDefault="00C126A9" w:rsidP="00C126A9"/>
    <w:p w14:paraId="385F7D0A" w14:textId="462C75BB" w:rsidR="00C126A9" w:rsidRDefault="00C126A9" w:rsidP="00C126A9">
      <w:pPr>
        <w:pStyle w:val="Heading3"/>
      </w:pPr>
      <w:r>
        <w:t>CASE</w:t>
      </w:r>
    </w:p>
    <w:p w14:paraId="10C7AB05" w14:textId="77777777" w:rsidR="00C126A9" w:rsidRPr="00554F0C" w:rsidRDefault="00C126A9" w:rsidP="00C126A9"/>
    <w:p w14:paraId="44B92C06" w14:textId="600C8BCA" w:rsidR="00862E35" w:rsidRDefault="002A3920" w:rsidP="006A37B2">
      <w:pPr>
        <w:pStyle w:val="Heading4"/>
      </w:pPr>
      <w:r>
        <w:t>S</w:t>
      </w:r>
      <w:r w:rsidR="00862E35">
        <w:t xml:space="preserve">quo debris thumps – </w:t>
      </w:r>
    </w:p>
    <w:p w14:paraId="0EDAB61A" w14:textId="77777777" w:rsidR="00862E35" w:rsidRDefault="00862E35" w:rsidP="00862E35">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46" w:history="1">
        <w:r w:rsidRPr="00D12A8B">
          <w:rPr>
            <w:rStyle w:val="Hyperlink"/>
          </w:rPr>
          <w:t>https://www.businessinsider.com/russia-says-space-junk-could-spark-war-2016-1</w:t>
        </w:r>
      </w:hyperlink>
      <w:r>
        <w:t>] TDI</w:t>
      </w:r>
    </w:p>
    <w:p w14:paraId="7788C7B4" w14:textId="77777777" w:rsidR="00862E35" w:rsidRPr="000E426C" w:rsidRDefault="00862E35" w:rsidP="00862E35">
      <w:r w:rsidRPr="000E426C">
        <w:rPr>
          <w:rStyle w:val="StyleUnderline"/>
        </w:rPr>
        <w:t>NASA has already </w:t>
      </w:r>
      <w:hyperlink r:id="rId47"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55623070" w14:textId="77777777" w:rsidR="00862E35" w:rsidRPr="000E426C" w:rsidRDefault="00862E35" w:rsidP="00862E35">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48" w:history="1">
        <w:r w:rsidRPr="003C374D">
          <w:rPr>
            <w:rStyle w:val="StyleUnderline"/>
            <w:highlight w:val="cyan"/>
          </w:rPr>
          <w:t>17,000 miles per hour</w:t>
        </w:r>
      </w:hyperlink>
      <w:r w:rsidRPr="000E426C">
        <w:rPr>
          <w:rStyle w:val="StyleUnderline"/>
        </w:rPr>
        <w:t>.</w:t>
      </w:r>
    </w:p>
    <w:p w14:paraId="32E90FD5" w14:textId="77777777" w:rsidR="00862E35" w:rsidRDefault="00862E35" w:rsidP="00862E35">
      <w:r w:rsidRPr="00647B8D">
        <w:rPr>
          <w:rStyle w:val="StyleUnderline"/>
        </w:rPr>
        <w:t>If one of those pieces smashed into a military satellite it "may provoke political or even armed conflict between</w:t>
      </w:r>
      <w:r w:rsidRPr="000E426C">
        <w:rPr>
          <w:rStyle w:val="StyleUnderline"/>
        </w:rPr>
        <w:t xml:space="preserve"> space-faring nations</w:t>
      </w:r>
      <w:r w:rsidRPr="000E426C">
        <w:t>," Vitaly Adushkin, a researcher for the Institute of Geosphere Dynamics at the Russian Academy of Sciences, reported in a paper set to be published in the peer-reviewed journal </w:t>
      </w:r>
      <w:hyperlink r:id="rId49" w:history="1">
        <w:r w:rsidRPr="000E426C">
          <w:rPr>
            <w:rStyle w:val="Hyperlink"/>
          </w:rPr>
          <w:t>Acta Astronautica</w:t>
        </w:r>
      </w:hyperlink>
      <w:r w:rsidRPr="000E426C">
        <w:t>, which is sponsored by the International Academy of Astronautics.</w:t>
      </w:r>
    </w:p>
    <w:p w14:paraId="32111B5F" w14:textId="77777777" w:rsidR="00862E35" w:rsidRPr="00FC3ECF" w:rsidRDefault="00862E35" w:rsidP="00862E35">
      <w:pPr>
        <w:pStyle w:val="Heading4"/>
      </w:pPr>
      <w:r>
        <w:t xml:space="preserve">It takes </w:t>
      </w:r>
      <w:r>
        <w:rPr>
          <w:u w:val="single"/>
        </w:rPr>
        <w:t>centuries</w:t>
      </w:r>
      <w:r>
        <w:t xml:space="preserve"> and </w:t>
      </w:r>
      <w:r>
        <w:rPr>
          <w:u w:val="single"/>
        </w:rPr>
        <w:t>adaptation</w:t>
      </w:r>
      <w:r>
        <w:t xml:space="preserve"> solves</w:t>
      </w:r>
    </w:p>
    <w:p w14:paraId="5553DFCE" w14:textId="77777777" w:rsidR="00862E35" w:rsidRDefault="00862E35" w:rsidP="00862E35">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0DBDC8F1" w14:textId="77777777" w:rsidR="00862E35" w:rsidRDefault="00862E35" w:rsidP="00862E35">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44D276A1" w14:textId="77777777" w:rsidR="00862E35" w:rsidRDefault="00862E35" w:rsidP="00862E35">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591DD75A" w14:textId="77777777" w:rsidR="00862E35" w:rsidRPr="0007074C" w:rsidRDefault="00862E35" w:rsidP="00862E35">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68DB81DE" w14:textId="77777777" w:rsidR="00862E35" w:rsidRDefault="00862E35" w:rsidP="00862E35">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48120A40" w14:textId="77777777" w:rsidR="00862E35" w:rsidRDefault="00862E35" w:rsidP="00862E35">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7720029A" w14:textId="77777777" w:rsidR="00862E35" w:rsidRDefault="00862E35" w:rsidP="00862E35">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2210C77B" w14:textId="77777777" w:rsidR="00862E35" w:rsidRDefault="00862E35" w:rsidP="00862E35">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78C18522" w14:textId="77777777" w:rsidR="00862E35" w:rsidRPr="003B6BA7" w:rsidRDefault="00862E35" w:rsidP="00862E35">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331D662F" w14:textId="77777777" w:rsidR="00862E35" w:rsidRDefault="00862E35" w:rsidP="00862E35">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09E5E43B" w14:textId="77777777" w:rsidR="00862E35" w:rsidRPr="0007074C" w:rsidRDefault="00862E35" w:rsidP="00862E35">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53716607" w14:textId="77777777" w:rsidR="00862E35" w:rsidRPr="00B036CD" w:rsidRDefault="00862E35" w:rsidP="00862E35">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4063F608" w14:textId="77777777" w:rsidR="00862E35" w:rsidRPr="00FE4F08" w:rsidRDefault="00862E35" w:rsidP="00862E35">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55E2626D" w14:textId="77777777" w:rsidR="00862E35" w:rsidRPr="00FE4F08" w:rsidRDefault="00862E35" w:rsidP="00862E35">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A90E46">
        <w:rPr>
          <w:rStyle w:val="Emphasis"/>
          <w:highlight w:val="green"/>
        </w:rPr>
        <w:t>worst case</w:t>
      </w:r>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622A65B4" w14:textId="77777777" w:rsidR="00C126A9" w:rsidRPr="00691D48" w:rsidRDefault="00C126A9" w:rsidP="00C126A9">
      <w:pPr>
        <w:rPr>
          <w:sz w:val="16"/>
        </w:rPr>
      </w:pPr>
    </w:p>
    <w:p w14:paraId="4C4823B5" w14:textId="77777777" w:rsidR="00C126A9" w:rsidRDefault="00C126A9" w:rsidP="00C126A9">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068EB1B8" w14:textId="77777777" w:rsidR="00C126A9" w:rsidRPr="00550AE7" w:rsidRDefault="00C126A9" w:rsidP="00C126A9">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2B44A6F4" w14:textId="77777777" w:rsidR="00C126A9" w:rsidRPr="00D817CD" w:rsidRDefault="00C126A9" w:rsidP="00C126A9">
      <w:pPr>
        <w:rPr>
          <w:sz w:val="16"/>
        </w:rPr>
      </w:pPr>
      <w:r w:rsidRPr="00F73CF1">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F73CF1">
        <w:rPr>
          <w:rStyle w:val="Emphasis"/>
          <w:highlight w:val="green"/>
        </w:rPr>
        <w:t xml:space="preserve">uncertainty </w:t>
      </w:r>
      <w:r w:rsidRPr="00A613CC">
        <w:rPr>
          <w:rStyle w:val="Emphasis"/>
        </w:rPr>
        <w:t xml:space="preserve">will be </w:t>
      </w:r>
      <w:r w:rsidRPr="00F73CF1">
        <w:rPr>
          <w:rStyle w:val="Emphasis"/>
          <w:highlight w:val="green"/>
        </w:rPr>
        <w:t>compounded</w:t>
      </w:r>
      <w:r w:rsidRPr="00BF1081">
        <w:rPr>
          <w:rStyle w:val="StyleUnderline"/>
        </w:rPr>
        <w:t xml:space="preserve"> when potential conflict extends to the space and cyber domains, where </w:t>
      </w:r>
      <w:r w:rsidRPr="00F73CF1">
        <w:rPr>
          <w:rStyle w:val="Emphasis"/>
          <w:highlight w:val="green"/>
        </w:rPr>
        <w:t>weapon effectiveness is</w:t>
      </w:r>
      <w:r w:rsidRPr="00A613CC">
        <w:rPr>
          <w:rStyle w:val="Emphasis"/>
        </w:rPr>
        <w:t xml:space="preserve"> largely </w:t>
      </w:r>
      <w:r w:rsidRPr="00F73CF1">
        <w:rPr>
          <w:rStyle w:val="Emphasis"/>
          <w:highlight w:val="green"/>
        </w:rPr>
        <w:t>untested</w:t>
      </w:r>
      <w:r w:rsidRPr="00BF1081">
        <w:rPr>
          <w:rStyle w:val="StyleUnderline"/>
        </w:rPr>
        <w:t xml:space="preserve"> and uncertain, </w:t>
      </w:r>
      <w:r w:rsidRPr="00BF1081">
        <w:rPr>
          <w:rStyle w:val="Emphasis"/>
        </w:rPr>
        <w:t xml:space="preserve">infrastructure </w:t>
      </w:r>
      <w:r w:rsidRPr="00F73CF1">
        <w:rPr>
          <w:rStyle w:val="Emphasis"/>
          <w:highlight w:val="green"/>
        </w:rPr>
        <w:t>interdependencies</w:t>
      </w:r>
      <w:r w:rsidRPr="00F73CF1">
        <w:rPr>
          <w:rStyle w:val="StyleUnderline"/>
          <w:highlight w:val="green"/>
        </w:rPr>
        <w:t xml:space="preserve"> </w:t>
      </w:r>
      <w:r w:rsidRPr="00A613CC">
        <w:rPr>
          <w:rStyle w:val="StyleUnderline"/>
        </w:rPr>
        <w:t xml:space="preserve">are </w:t>
      </w:r>
      <w:r w:rsidRPr="00F73CF1">
        <w:rPr>
          <w:rStyle w:val="StyleUnderline"/>
          <w:highlight w:val="green"/>
        </w:rPr>
        <w:t xml:space="preserve">unclear, and </w:t>
      </w:r>
      <w:r w:rsidRPr="00F73CF1">
        <w:rPr>
          <w:rStyle w:val="Emphasis"/>
          <w:highlight w:val="green"/>
        </w:rPr>
        <w:t xml:space="preserve">damaging </w:t>
      </w:r>
      <w:r w:rsidRPr="00A613CC">
        <w:rPr>
          <w:rStyle w:val="Emphasis"/>
        </w:rPr>
        <w:t xml:space="preserve">an </w:t>
      </w:r>
      <w:r w:rsidRPr="00F73CF1">
        <w:rPr>
          <w:rStyle w:val="Emphasis"/>
          <w:highlight w:val="green"/>
        </w:rPr>
        <w:t xml:space="preserve">adversary could </w:t>
      </w:r>
      <w:r w:rsidRPr="00A613CC">
        <w:rPr>
          <w:rStyle w:val="Emphasis"/>
        </w:rPr>
        <w:t xml:space="preserve">also </w:t>
      </w:r>
      <w:r w:rsidRPr="00F73CF1">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F73CF1">
        <w:rPr>
          <w:rStyle w:val="Emphasis"/>
          <w:highlight w:val="green"/>
        </w:rPr>
        <w:t xml:space="preserve">no country </w:t>
      </w:r>
      <w:r w:rsidRPr="00A613CC">
        <w:rPr>
          <w:rStyle w:val="Emphasis"/>
        </w:rPr>
        <w:t xml:space="preserve">will likely </w:t>
      </w:r>
      <w:r w:rsidRPr="00F73CF1">
        <w:rPr>
          <w:rStyle w:val="Emphasis"/>
          <w:highlight w:val="green"/>
        </w:rPr>
        <w:t xml:space="preserve">want to gamble </w:t>
      </w:r>
      <w:r w:rsidRPr="00A613CC">
        <w:rPr>
          <w:rStyle w:val="Emphasis"/>
        </w:rPr>
        <w:t xml:space="preserve">its </w:t>
      </w:r>
      <w:r w:rsidRPr="00F73CF1">
        <w:rPr>
          <w:rStyle w:val="Emphasis"/>
          <w:highlight w:val="green"/>
        </w:rPr>
        <w:t xml:space="preserve">well-being in </w:t>
      </w:r>
      <w:r w:rsidRPr="00A613CC">
        <w:rPr>
          <w:rStyle w:val="Emphasis"/>
        </w:rPr>
        <w:t xml:space="preserve">a </w:t>
      </w:r>
      <w:r w:rsidRPr="00B32CB5">
        <w:rPr>
          <w:rStyle w:val="Emphasis"/>
        </w:rPr>
        <w:t xml:space="preserve">“single </w:t>
      </w:r>
      <w:r w:rsidRPr="00F73CF1">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F73CF1">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F73CF1">
        <w:rPr>
          <w:rStyle w:val="StyleUnderline"/>
          <w:highlight w:val="green"/>
        </w:rPr>
        <w:t xml:space="preserve">with </w:t>
      </w:r>
      <w:r w:rsidRPr="00F73CF1">
        <w:rPr>
          <w:rStyle w:val="Emphasis"/>
          <w:highlight w:val="green"/>
        </w:rPr>
        <w:t>risk aversion and worst-case assessments</w:t>
      </w:r>
      <w:r w:rsidRPr="00F73CF1">
        <w:rPr>
          <w:rStyle w:val="StyleUnderline"/>
          <w:highlight w:val="green"/>
        </w:rPr>
        <w:t xml:space="preserve">, </w:t>
      </w:r>
      <w:r w:rsidRPr="00A613CC">
        <w:rPr>
          <w:rStyle w:val="StyleUnderline"/>
        </w:rPr>
        <w:t xml:space="preserve">could </w:t>
      </w:r>
      <w:r w:rsidRPr="00F73CF1">
        <w:rPr>
          <w:rStyle w:val="StyleUnderline"/>
          <w:highlight w:val="green"/>
        </w:rPr>
        <w:t>lead</w:t>
      </w:r>
      <w:r w:rsidRPr="00A613CC">
        <w:rPr>
          <w:rStyle w:val="StyleUnderline"/>
        </w:rPr>
        <w:t xml:space="preserve"> space </w:t>
      </w:r>
      <w:r w:rsidRPr="00F73CF1">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F73CF1">
        <w:rPr>
          <w:rStyle w:val="Emphasis"/>
          <w:highlight w:val="green"/>
        </w:rPr>
        <w:t xml:space="preserve">restrained by </w:t>
      </w:r>
      <w:r w:rsidRPr="00A613CC">
        <w:rPr>
          <w:rStyle w:val="Emphasis"/>
        </w:rPr>
        <w:t xml:space="preserve">its </w:t>
      </w:r>
      <w:r w:rsidRPr="00F73CF1">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F73CF1">
        <w:rPr>
          <w:rStyle w:val="Emphasis"/>
          <w:highlight w:val="green"/>
        </w:rPr>
        <w:t>risk aversion</w:t>
      </w:r>
      <w:r w:rsidRPr="00B32CB5">
        <w:rPr>
          <w:rStyle w:val="Emphasis"/>
        </w:rPr>
        <w:t xml:space="preserve"> are present and </w:t>
      </w:r>
      <w:r w:rsidRPr="00F73CF1">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F73CF1">
        <w:rPr>
          <w:rStyle w:val="Emphasis"/>
          <w:highlight w:val="green"/>
        </w:rPr>
        <w:t xml:space="preserve">adversary is </w:t>
      </w:r>
      <w:r w:rsidRPr="00A613CC">
        <w:rPr>
          <w:rStyle w:val="Emphasis"/>
        </w:rPr>
        <w:t xml:space="preserve">more likely to be </w:t>
      </w:r>
      <w:r w:rsidRPr="00F73CF1">
        <w:rPr>
          <w:rStyle w:val="Emphasis"/>
          <w:highlight w:val="green"/>
        </w:rPr>
        <w:t>conservative</w:t>
      </w:r>
      <w:r w:rsidRPr="00F73CF1">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F73CF1">
        <w:rPr>
          <w:rStyle w:val="StyleUnderline"/>
          <w:highlight w:val="green"/>
        </w:rPr>
        <w:t xml:space="preserve">capabilities, </w:t>
      </w:r>
      <w:r w:rsidRPr="00A613CC">
        <w:rPr>
          <w:rStyle w:val="StyleUnderline"/>
        </w:rPr>
        <w:t xml:space="preserve">while </w:t>
      </w:r>
      <w:r w:rsidRPr="00F73CF1">
        <w:rPr>
          <w:rStyle w:val="StyleUnderline"/>
          <w:highlight w:val="green"/>
        </w:rPr>
        <w:t xml:space="preserve">more </w:t>
      </w:r>
      <w:r w:rsidRPr="00F73CF1">
        <w:rPr>
          <w:rStyle w:val="Emphasis"/>
          <w:highlight w:val="green"/>
        </w:rPr>
        <w:t xml:space="preserve">generously assessing </w:t>
      </w:r>
      <w:r w:rsidRPr="00A613CC">
        <w:rPr>
          <w:rStyle w:val="Emphasis"/>
        </w:rPr>
        <w:t xml:space="preserve">the capabilities of </w:t>
      </w:r>
      <w:r w:rsidRPr="00F73CF1">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F73CF1">
        <w:rPr>
          <w:rStyle w:val="StyleUnderline"/>
          <w:highlight w:val="green"/>
        </w:rPr>
        <w:t xml:space="preserve">each </w:t>
      </w:r>
      <w:r w:rsidRPr="00A613CC">
        <w:rPr>
          <w:rStyle w:val="StyleUnderline"/>
        </w:rPr>
        <w:t xml:space="preserve">may </w:t>
      </w:r>
      <w:r w:rsidRPr="00F73CF1">
        <w:rPr>
          <w:rStyle w:val="StyleUnderline"/>
          <w:highlight w:val="green"/>
        </w:rPr>
        <w:t xml:space="preserve">be </w:t>
      </w:r>
      <w:r w:rsidRPr="00F73CF1">
        <w:rPr>
          <w:rStyle w:val="Emphasis"/>
          <w:highlight w:val="green"/>
        </w:rPr>
        <w:t xml:space="preserve">deterred </w:t>
      </w:r>
      <w:r w:rsidRPr="00A613CC">
        <w:rPr>
          <w:rStyle w:val="Emphasis"/>
        </w:rPr>
        <w:t xml:space="preserve">from </w:t>
      </w:r>
      <w:r w:rsidRPr="00F73CF1">
        <w:rPr>
          <w:rStyle w:val="Emphasis"/>
          <w:highlight w:val="green"/>
        </w:rPr>
        <w:t xml:space="preserve">initiating </w:t>
      </w:r>
      <w:r w:rsidRPr="00A613CC">
        <w:rPr>
          <w:rStyle w:val="Emphasis"/>
        </w:rPr>
        <w:t xml:space="preserve">an attack </w:t>
      </w:r>
      <w:r w:rsidRPr="00F73CF1">
        <w:rPr>
          <w:rStyle w:val="Emphasis"/>
          <w:highlight w:val="green"/>
        </w:rPr>
        <w:t xml:space="preserve">by </w:t>
      </w:r>
      <w:r w:rsidRPr="00A613CC">
        <w:rPr>
          <w:rStyle w:val="Emphasis"/>
        </w:rPr>
        <w:t xml:space="preserve">its </w:t>
      </w:r>
      <w:r w:rsidRPr="00F73CF1">
        <w:rPr>
          <w:rStyle w:val="Emphasis"/>
          <w:highlight w:val="green"/>
        </w:rPr>
        <w:t xml:space="preserve">unwillingness </w:t>
      </w:r>
      <w:r w:rsidRPr="00A613CC">
        <w:rPr>
          <w:rStyle w:val="Emphasis"/>
        </w:rPr>
        <w:t xml:space="preserve">to </w:t>
      </w:r>
      <w:r w:rsidRPr="00F73CF1">
        <w:rPr>
          <w:rStyle w:val="Emphasis"/>
          <w:highlight w:val="green"/>
        </w:rPr>
        <w:t xml:space="preserve">accept </w:t>
      </w:r>
      <w:r w:rsidRPr="00A613CC">
        <w:rPr>
          <w:rStyle w:val="Emphasis"/>
        </w:rPr>
        <w:t xml:space="preserve">the necessary </w:t>
      </w:r>
      <w:r w:rsidRPr="00F73CF1">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F73CF1">
        <w:rPr>
          <w:rStyle w:val="Emphasis"/>
          <w:highlight w:val="green"/>
        </w:rPr>
        <w:t>anxiety</w:t>
      </w:r>
      <w:r w:rsidRPr="00A613CC">
        <w:rPr>
          <w:rStyle w:val="Emphasis"/>
        </w:rPr>
        <w:t xml:space="preserve"> that </w:t>
      </w:r>
      <w:r w:rsidRPr="00F73CF1">
        <w:rPr>
          <w:rStyle w:val="Emphasis"/>
          <w:highlight w:val="green"/>
        </w:rPr>
        <w:t xml:space="preserve">if </w:t>
      </w:r>
      <w:r w:rsidRPr="00A613CC">
        <w:rPr>
          <w:rStyle w:val="Emphasis"/>
        </w:rPr>
        <w:t xml:space="preserve">an attack were </w:t>
      </w:r>
      <w:r w:rsidRPr="00F73CF1">
        <w:rPr>
          <w:rStyle w:val="Emphasis"/>
          <w:highlight w:val="green"/>
        </w:rPr>
        <w:t xml:space="preserve">less successful than planned, </w:t>
      </w:r>
      <w:r w:rsidRPr="00A613CC">
        <w:rPr>
          <w:rStyle w:val="Emphasis"/>
        </w:rPr>
        <w:t xml:space="preserve">a highly </w:t>
      </w:r>
      <w:r w:rsidRPr="00F73CF1">
        <w:rPr>
          <w:rStyle w:val="Emphasis"/>
          <w:highlight w:val="green"/>
        </w:rPr>
        <w:t xml:space="preserve">aggrieved and powerful adversary </w:t>
      </w:r>
      <w:r w:rsidRPr="00A613CC">
        <w:rPr>
          <w:rStyle w:val="Emphasis"/>
        </w:rPr>
        <w:t xml:space="preserve">could </w:t>
      </w:r>
      <w:r w:rsidRPr="00F73CF1">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F73CF1">
        <w:rPr>
          <w:rStyle w:val="Emphasis"/>
          <w:highlight w:val="green"/>
        </w:rPr>
        <w:t xml:space="preserve">mutual uncertainty </w:t>
      </w:r>
      <w:r w:rsidRPr="00A613CC">
        <w:rPr>
          <w:rStyle w:val="Emphasis"/>
        </w:rPr>
        <w:t xml:space="preserve">would ultimately be </w:t>
      </w:r>
      <w:r w:rsidRPr="00F73CF1">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03C5A095" w14:textId="77777777" w:rsidR="00C126A9" w:rsidRDefault="00C126A9" w:rsidP="00C126A9">
      <w:pPr>
        <w:pStyle w:val="Heading4"/>
        <w:rPr>
          <w:rFonts w:cs="Arial"/>
        </w:rPr>
      </w:pPr>
      <w:r>
        <w:rPr>
          <w:rFonts w:cs="Arial"/>
        </w:rPr>
        <w:t xml:space="preserve">No Escalation over Satellites: </w:t>
      </w:r>
    </w:p>
    <w:p w14:paraId="4FAE219C" w14:textId="165FB10C" w:rsidR="00C126A9" w:rsidRDefault="00C126A9" w:rsidP="00C126A9">
      <w:pPr>
        <w:pStyle w:val="Heading4"/>
        <w:rPr>
          <w:rFonts w:cs="Arial"/>
          <w:u w:val="single"/>
        </w:rPr>
      </w:pPr>
      <w:r w:rsidRPr="00FE4F08">
        <w:rPr>
          <w:rFonts w:cs="Arial"/>
          <w:u w:val="single"/>
        </w:rPr>
        <w:t>Planning Priorities</w:t>
      </w:r>
    </w:p>
    <w:p w14:paraId="664C4153" w14:textId="77777777" w:rsidR="00C126A9" w:rsidRPr="00470926" w:rsidRDefault="00C126A9" w:rsidP="00C126A9">
      <w:r w:rsidRPr="00470926">
        <w:rPr>
          <w:rStyle w:val="Style13ptBold"/>
        </w:rPr>
        <w:t>Bowen 18</w:t>
      </w:r>
      <w:r>
        <w:t xml:space="preserve"> Bleddyn Bowen 2-20-2018 “</w:t>
      </w:r>
      <w:r w:rsidRPr="00F35F0D">
        <w:t>The Art of Space Deterrence</w:t>
      </w:r>
      <w:r>
        <w:t xml:space="preserve">” </w:t>
      </w:r>
      <w:hyperlink r:id="rId5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672FD53" w14:textId="77777777" w:rsidR="00C126A9" w:rsidRPr="00CA1778" w:rsidRDefault="00C126A9" w:rsidP="00C126A9">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minimise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546D0968" w14:textId="7017D8AC" w:rsidR="00C126A9" w:rsidRDefault="00C126A9" w:rsidP="00C126A9">
      <w:pPr>
        <w:pStyle w:val="Heading4"/>
        <w:rPr>
          <w:u w:val="single"/>
        </w:rPr>
      </w:pPr>
      <w:bookmarkStart w:id="1" w:name="_Hlk30232579"/>
      <w:r>
        <w:rPr>
          <w:u w:val="single"/>
        </w:rPr>
        <w:t>Military Precedent</w:t>
      </w:r>
    </w:p>
    <w:p w14:paraId="760EB3B8" w14:textId="77777777" w:rsidR="00C126A9" w:rsidRPr="00470926" w:rsidRDefault="00C126A9" w:rsidP="00C126A9">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D118AFD" w14:textId="77777777" w:rsidR="00C126A9" w:rsidRPr="00CA1778" w:rsidRDefault="00C126A9" w:rsidP="00C126A9">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highpowered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1"/>
    </w:p>
    <w:p w14:paraId="0D3F0A50" w14:textId="77777777" w:rsidR="00C126A9" w:rsidRDefault="00C126A9" w:rsidP="00C126A9">
      <w:pPr>
        <w:pStyle w:val="Heading4"/>
        <w:rPr>
          <w:u w:val="single"/>
        </w:rPr>
      </w:pPr>
      <w:r w:rsidRPr="006400BC">
        <w:t xml:space="preserve">No </w:t>
      </w:r>
      <w:r>
        <w:t xml:space="preserve">space war – it’s </w:t>
      </w:r>
      <w:r w:rsidRPr="0054154A">
        <w:rPr>
          <w:u w:val="single"/>
        </w:rPr>
        <w:t>hype</w:t>
      </w:r>
      <w:r>
        <w:t xml:space="preserve"> and </w:t>
      </w:r>
      <w:r w:rsidRPr="0054154A">
        <w:rPr>
          <w:u w:val="single"/>
        </w:rPr>
        <w:t>systems are redundant</w:t>
      </w:r>
    </w:p>
    <w:p w14:paraId="467B63EC" w14:textId="77777777" w:rsidR="00C126A9" w:rsidRPr="000600AC" w:rsidRDefault="00C126A9" w:rsidP="00C126A9">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06B52BCE" w14:textId="77777777" w:rsidR="00C126A9" w:rsidRPr="004D120B" w:rsidRDefault="00C126A9" w:rsidP="00C126A9">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6F5E33DB" w14:textId="77777777" w:rsidR="00C126A9" w:rsidRPr="004D120B" w:rsidRDefault="00C126A9" w:rsidP="00C126A9">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0BF85757" w14:textId="77777777" w:rsidR="00C126A9" w:rsidRPr="004D120B" w:rsidRDefault="00C126A9" w:rsidP="00C126A9">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13B64F8" w14:textId="77777777" w:rsidR="00C126A9" w:rsidRPr="004D120B" w:rsidRDefault="00C126A9" w:rsidP="00C126A9">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6E9D590E" w14:textId="77777777" w:rsidR="00C126A9" w:rsidRPr="004D120B" w:rsidRDefault="00C126A9" w:rsidP="00C126A9">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256E5B8F" w14:textId="77777777" w:rsidR="00C126A9" w:rsidRPr="004D120B" w:rsidRDefault="00C126A9" w:rsidP="00C126A9">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5BB3EF7" w14:textId="77777777" w:rsidR="00C126A9" w:rsidRPr="004D120B" w:rsidRDefault="00C126A9" w:rsidP="00C126A9">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4B6B3E2E" w14:textId="77777777" w:rsidR="00C126A9" w:rsidRPr="004D120B" w:rsidRDefault="00C126A9" w:rsidP="00C126A9">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6C3D4A3E" w14:textId="77777777" w:rsidR="00C126A9" w:rsidRPr="004D120B" w:rsidRDefault="00C126A9" w:rsidP="00C126A9">
      <w:pPr>
        <w:rPr>
          <w:sz w:val="16"/>
        </w:rPr>
      </w:pPr>
      <w:r w:rsidRPr="004D120B">
        <w:rPr>
          <w:sz w:val="16"/>
        </w:rPr>
        <w:t>The Reality</w:t>
      </w:r>
    </w:p>
    <w:p w14:paraId="06561D12" w14:textId="77777777" w:rsidR="00C126A9" w:rsidRPr="004D120B" w:rsidRDefault="00C126A9" w:rsidP="00C126A9">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30A5E86C" w14:textId="77777777" w:rsidR="00C126A9" w:rsidRPr="004D120B" w:rsidRDefault="00C126A9" w:rsidP="00C126A9">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67D24981" w14:textId="77777777" w:rsidR="00C126A9" w:rsidRPr="004D120B" w:rsidRDefault="00C126A9" w:rsidP="00C126A9">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095AC4A4" w14:textId="77777777" w:rsidR="00C126A9" w:rsidRPr="004D120B" w:rsidRDefault="00C126A9" w:rsidP="00C126A9">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7A3674D5" w14:textId="77777777" w:rsidR="00C126A9" w:rsidRPr="004D120B" w:rsidRDefault="00C126A9" w:rsidP="00C126A9">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162D047F" w14:textId="77777777" w:rsidR="00C126A9" w:rsidRPr="004D120B" w:rsidRDefault="00C126A9" w:rsidP="00C126A9">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8122C04" w14:textId="77777777" w:rsidR="00C126A9" w:rsidRPr="004D120B" w:rsidRDefault="00C126A9" w:rsidP="00C126A9">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4C2F71EA" w14:textId="77777777" w:rsidR="00C126A9" w:rsidRDefault="00C126A9" w:rsidP="00C126A9">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p w14:paraId="150DCA2E" w14:textId="0E406769" w:rsidR="00C126A9" w:rsidRDefault="00C126A9" w:rsidP="00C126A9"/>
    <w:p w14:paraId="430A71DF" w14:textId="77777777" w:rsidR="00C126A9" w:rsidRPr="00F35F0D" w:rsidRDefault="00C126A9" w:rsidP="00C126A9">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02BF6004" w14:textId="77777777" w:rsidR="00C126A9" w:rsidRPr="00F35F0D" w:rsidRDefault="00C126A9" w:rsidP="00C126A9">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2D3316E" w14:textId="77777777" w:rsidR="00C126A9" w:rsidRPr="00F35F0D" w:rsidRDefault="00C126A9" w:rsidP="00C126A9">
      <w:pPr>
        <w:rPr>
          <w:sz w:val="16"/>
        </w:rPr>
      </w:pPr>
      <w:r w:rsidRPr="00F35F0D">
        <w:rPr>
          <w:sz w:val="16"/>
        </w:rPr>
        <w:t xml:space="preserve">Fourth, </w:t>
      </w:r>
      <w:r w:rsidRPr="00F35F0D">
        <w:rPr>
          <w:u w:val="single"/>
        </w:rPr>
        <w:t xml:space="preserve">the </w:t>
      </w:r>
      <w:r w:rsidRPr="00A53BF8">
        <w:rPr>
          <w:rStyle w:val="Emphasis"/>
          <w:highlight w:val="green"/>
        </w:rPr>
        <w:t>ubiquity</w:t>
      </w:r>
      <w:r w:rsidRPr="00A53BF8">
        <w:rPr>
          <w:highlight w:val="green"/>
          <w:u w:val="single"/>
        </w:rPr>
        <w:t xml:space="preserve"> of </w:t>
      </w:r>
      <w:r w:rsidRPr="00A53BF8">
        <w:rPr>
          <w:rStyle w:val="Emphasis"/>
          <w:highlight w:val="green"/>
        </w:rPr>
        <w:t>space infrastructure</w:t>
      </w:r>
      <w:r w:rsidRPr="00A53BF8">
        <w:rPr>
          <w:highlight w:val="green"/>
          <w:u w:val="single"/>
        </w:rPr>
        <w:t xml:space="preserve"> and</w:t>
      </w:r>
      <w:r w:rsidRPr="00F35F0D">
        <w:rPr>
          <w:sz w:val="16"/>
        </w:rPr>
        <w:t xml:space="preserve"> the </w:t>
      </w:r>
      <w:r w:rsidRPr="00A53BF8">
        <w:rPr>
          <w:rStyle w:val="Emphasis"/>
          <w:highlight w:val="green"/>
        </w:rPr>
        <w:t>fragility</w:t>
      </w:r>
      <w:r w:rsidRPr="00A53BF8">
        <w:rPr>
          <w:sz w:val="16"/>
          <w:highlight w:val="green"/>
        </w:rPr>
        <w:t xml:space="preserve"> </w:t>
      </w:r>
      <w:r w:rsidRPr="00A53BF8">
        <w:rPr>
          <w:highlight w:val="green"/>
          <w:u w:val="single"/>
        </w:rPr>
        <w:t>of</w:t>
      </w:r>
      <w:r w:rsidRPr="00F35F0D">
        <w:rPr>
          <w:u w:val="single"/>
        </w:rPr>
        <w:t xml:space="preserve"> the </w:t>
      </w:r>
      <w:r w:rsidRPr="00A53BF8">
        <w:rPr>
          <w:highlight w:val="green"/>
          <w:u w:val="single"/>
        </w:rPr>
        <w:t>space</w:t>
      </w:r>
      <w:r w:rsidRPr="00F35F0D">
        <w:rPr>
          <w:u w:val="single"/>
        </w:rPr>
        <w:t xml:space="preserve"> environment may </w:t>
      </w:r>
      <w:r w:rsidRPr="00A53BF8">
        <w:rPr>
          <w:highlight w:val="green"/>
          <w:u w:val="single"/>
        </w:rPr>
        <w:t>create</w:t>
      </w:r>
      <w:r w:rsidRPr="00F35F0D">
        <w:rPr>
          <w:sz w:val="16"/>
        </w:rPr>
        <w:t xml:space="preserve"> a degree of </w:t>
      </w:r>
      <w:r w:rsidRPr="00A53BF8">
        <w:rPr>
          <w:rStyle w:val="Emphasis"/>
          <w:highlight w:val="green"/>
        </w:rPr>
        <w:t>existential deterrence</w:t>
      </w:r>
      <w:r w:rsidRPr="00F35F0D">
        <w:rPr>
          <w:sz w:val="16"/>
        </w:rPr>
        <w:t xml:space="preserve">. </w:t>
      </w:r>
      <w:r w:rsidRPr="00F35F0D">
        <w:rPr>
          <w:u w:val="single"/>
        </w:rPr>
        <w:t xml:space="preserve">As </w:t>
      </w:r>
      <w:r w:rsidRPr="00A53BF8">
        <w:rPr>
          <w:highlight w:val="green"/>
          <w:u w:val="single"/>
        </w:rPr>
        <w:t xml:space="preserve">space is </w:t>
      </w:r>
      <w:r w:rsidRPr="00A53BF8">
        <w:rPr>
          <w:rStyle w:val="Emphasis"/>
          <w:highlight w:val="green"/>
        </w:rPr>
        <w:t>so useful</w:t>
      </w:r>
      <w:r w:rsidRPr="00A53BF8">
        <w:rPr>
          <w:highlight w:val="green"/>
          <w:u w:val="single"/>
        </w:rPr>
        <w:t xml:space="preserve"> to</w:t>
      </w:r>
      <w:r w:rsidRPr="00F35F0D">
        <w:rPr>
          <w:u w:val="single"/>
        </w:rPr>
        <w:t xml:space="preserve"> modern </w:t>
      </w:r>
      <w:r w:rsidRPr="00A53BF8">
        <w:rPr>
          <w:highlight w:val="green"/>
          <w:u w:val="single"/>
        </w:rPr>
        <w:t>economies and military forces</w:t>
      </w:r>
      <w:r w:rsidRPr="00F35F0D">
        <w:rPr>
          <w:u w:val="single"/>
        </w:rPr>
        <w:t xml:space="preserve">, a large-scale </w:t>
      </w:r>
      <w:r w:rsidRPr="00A53BF8">
        <w:rPr>
          <w:highlight w:val="green"/>
          <w:u w:val="single"/>
        </w:rPr>
        <w:t>disruption</w:t>
      </w:r>
      <w:r w:rsidRPr="00F35F0D">
        <w:rPr>
          <w:u w:val="single"/>
        </w:rPr>
        <w:t xml:space="preserve"> of space infrastructure </w:t>
      </w:r>
      <w:r w:rsidRPr="00A53BF8">
        <w:rPr>
          <w:highlight w:val="green"/>
          <w:u w:val="single"/>
        </w:rPr>
        <w:t xml:space="preserve">may be so </w:t>
      </w:r>
      <w:r w:rsidRPr="00A53BF8">
        <w:rPr>
          <w:rStyle w:val="Emphasis"/>
          <w:highlight w:val="green"/>
        </w:rPr>
        <w:t>intuitively escalatory</w:t>
      </w:r>
      <w:r w:rsidRPr="00F35F0D">
        <w:rPr>
          <w:sz w:val="16"/>
        </w:rPr>
        <w:t xml:space="preserve"> </w:t>
      </w:r>
      <w:r w:rsidRPr="00F35F0D">
        <w:rPr>
          <w:u w:val="single"/>
        </w:rPr>
        <w:t xml:space="preserve">to decision-makers </w:t>
      </w:r>
      <w:r w:rsidRPr="00A53BF8">
        <w:rPr>
          <w:highlight w:val="green"/>
          <w:u w:val="single"/>
        </w:rPr>
        <w:t>that there may be</w:t>
      </w:r>
      <w:r w:rsidRPr="00F35F0D">
        <w:rPr>
          <w:sz w:val="16"/>
        </w:rPr>
        <w:t xml:space="preserve"> a </w:t>
      </w:r>
      <w:r w:rsidRPr="00A53BF8">
        <w:rPr>
          <w:rStyle w:val="Emphasis"/>
          <w:highlight w:val="green"/>
        </w:rPr>
        <w:t>natural caution</w:t>
      </w:r>
      <w:r w:rsidRPr="00A53BF8">
        <w:rPr>
          <w:sz w:val="16"/>
          <w:highlight w:val="green"/>
        </w:rPr>
        <w:t xml:space="preserve"> </w:t>
      </w:r>
      <w:r w:rsidRPr="00A53BF8">
        <w:rPr>
          <w:highlight w:val="green"/>
          <w:u w:val="single"/>
        </w:rPr>
        <w:t>against</w:t>
      </w:r>
      <w:r w:rsidRPr="00F35F0D">
        <w:rPr>
          <w:u w:val="single"/>
        </w:rPr>
        <w:t xml:space="preserve"> a wholesale </w:t>
      </w:r>
      <w:r w:rsidRPr="00A53BF8">
        <w:rPr>
          <w:highlight w:val="green"/>
          <w:u w:val="single"/>
        </w:rPr>
        <w:t>assault on</w:t>
      </w:r>
      <w:r w:rsidRPr="00F35F0D">
        <w:rPr>
          <w:sz w:val="16"/>
        </w:rPr>
        <w:t xml:space="preserve"> a state’s entire </w:t>
      </w:r>
      <w:r w:rsidRPr="00A53BF8">
        <w:rPr>
          <w:highlight w:val="green"/>
          <w:u w:val="single"/>
        </w:rPr>
        <w:t>space</w:t>
      </w:r>
      <w:r w:rsidRPr="00F35F0D">
        <w:rPr>
          <w:u w:val="single"/>
        </w:rPr>
        <w:t xml:space="preserve"> </w:t>
      </w:r>
      <w:r w:rsidRPr="00A53BF8">
        <w:rPr>
          <w:highlight w:val="green"/>
          <w:u w:val="single"/>
        </w:rPr>
        <w:t>capabilities</w:t>
      </w:r>
      <w:r w:rsidRPr="00A53BF8">
        <w:rPr>
          <w:sz w:val="16"/>
          <w:highlight w:val="green"/>
        </w:rPr>
        <w:t xml:space="preserve"> </w:t>
      </w:r>
      <w:r w:rsidRPr="00A53BF8">
        <w:rPr>
          <w:highlight w:val="green"/>
          <w:u w:val="single"/>
        </w:rPr>
        <w:t>because</w:t>
      </w:r>
      <w:r w:rsidRPr="00F35F0D">
        <w:rPr>
          <w:sz w:val="16"/>
        </w:rPr>
        <w:t xml:space="preserve"> the </w:t>
      </w:r>
      <w:r w:rsidRPr="00A53BF8">
        <w:rPr>
          <w:highlight w:val="green"/>
          <w:u w:val="single"/>
        </w:rPr>
        <w:t>consequences</w:t>
      </w:r>
      <w:r w:rsidRPr="00F35F0D">
        <w:rPr>
          <w:sz w:val="16"/>
        </w:rPr>
        <w:t xml:space="preserve"> of doing so </w:t>
      </w:r>
      <w:r w:rsidRPr="00A53BF8">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A53BF8">
        <w:rPr>
          <w:rStyle w:val="Emphasis"/>
          <w:highlight w:val="green"/>
        </w:rPr>
        <w:t>nuclear responses</w:t>
      </w:r>
      <w:r w:rsidRPr="00F35F0D">
        <w:rPr>
          <w:sz w:val="16"/>
        </w:rPr>
        <w:t xml:space="preserve"> if a society begins tearing itself apart because of the collapse of optimised energy grids and just-in-time supply chains. In addition, the </w:t>
      </w:r>
      <w:r w:rsidRPr="00A53BF8">
        <w:rPr>
          <w:highlight w:val="green"/>
          <w:u w:val="single"/>
        </w:rPr>
        <w:t xml:space="preserve">problem of </w:t>
      </w:r>
      <w:r w:rsidRPr="00A53BF8">
        <w:rPr>
          <w:rStyle w:val="Emphasis"/>
          <w:highlight w:val="green"/>
        </w:rPr>
        <w:t>space debris</w:t>
      </w:r>
      <w:r w:rsidRPr="00F35F0D">
        <w:rPr>
          <w:sz w:val="16"/>
        </w:rPr>
        <w:t xml:space="preserve"> and the political-legal hurdles to conducting debris clean-up operations </w:t>
      </w:r>
      <w:r w:rsidRPr="00A53BF8">
        <w:rPr>
          <w:highlight w:val="green"/>
          <w:u w:val="single"/>
        </w:rPr>
        <w:t>mean</w:t>
      </w:r>
      <w:r w:rsidRPr="00F35F0D">
        <w:rPr>
          <w:sz w:val="16"/>
        </w:rPr>
        <w:t xml:space="preserve"> that even a handful of </w:t>
      </w:r>
      <w:r w:rsidRPr="00A53BF8">
        <w:rPr>
          <w:highlight w:val="green"/>
          <w:u w:val="single"/>
        </w:rPr>
        <w:t>explosive events</w:t>
      </w:r>
      <w:r w:rsidRPr="00F35F0D">
        <w:rPr>
          <w:u w:val="single"/>
        </w:rPr>
        <w:t xml:space="preserve"> in space </w:t>
      </w:r>
      <w:r w:rsidRPr="00A53BF8">
        <w:rPr>
          <w:highlight w:val="green"/>
          <w:u w:val="single"/>
        </w:rPr>
        <w:t>can render a region of</w:t>
      </w:r>
      <w:r w:rsidRPr="00F35F0D">
        <w:rPr>
          <w:u w:val="single"/>
        </w:rPr>
        <w:t xml:space="preserve"> Earth </w:t>
      </w:r>
      <w:r w:rsidRPr="00A53BF8">
        <w:rPr>
          <w:highlight w:val="green"/>
          <w:u w:val="single"/>
        </w:rPr>
        <w:t>orbit unusable</w:t>
      </w:r>
      <w:r w:rsidRPr="00F35F0D">
        <w:rPr>
          <w:u w:val="single"/>
        </w:rPr>
        <w:t xml:space="preserve"> for everyone</w:t>
      </w:r>
      <w:r w:rsidRPr="00F35F0D">
        <w:rPr>
          <w:sz w:val="16"/>
        </w:rPr>
        <w:t xml:space="preserve">. </w:t>
      </w:r>
      <w:r w:rsidRPr="00A53BF8">
        <w:rPr>
          <w:highlight w:val="green"/>
          <w:u w:val="single"/>
        </w:rPr>
        <w:t>This</w:t>
      </w:r>
      <w:r w:rsidRPr="00F35F0D">
        <w:rPr>
          <w:u w:val="single"/>
        </w:rPr>
        <w:t xml:space="preserve"> </w:t>
      </w:r>
      <w:r w:rsidRPr="00A53BF8">
        <w:rPr>
          <w:highlight w:val="green"/>
          <w:u w:val="single"/>
        </w:rPr>
        <w:t xml:space="preserve">could </w:t>
      </w:r>
      <w:r w:rsidRPr="00A53BF8">
        <w:rPr>
          <w:rStyle w:val="Emphasis"/>
          <w:highlight w:val="green"/>
        </w:rPr>
        <w:t>caution</w:t>
      </w:r>
      <w:r w:rsidRPr="00A53BF8">
        <w:rPr>
          <w:highlight w:val="green"/>
          <w:u w:val="single"/>
        </w:rPr>
        <w:t xml:space="preserve"> a </w:t>
      </w:r>
      <w:r w:rsidRPr="00A53BF8">
        <w:rPr>
          <w:rStyle w:val="Emphasis"/>
          <w:highlight w:val="green"/>
        </w:rPr>
        <w:t>country like China</w:t>
      </w:r>
      <w:r w:rsidRPr="00A53BF8">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A53BF8">
        <w:rPr>
          <w:highlight w:val="green"/>
          <w:u w:val="single"/>
        </w:rPr>
        <w:t xml:space="preserve">intercept missions because its </w:t>
      </w:r>
      <w:r w:rsidRPr="00A53BF8">
        <w:rPr>
          <w:rStyle w:val="Emphasis"/>
          <w:highlight w:val="green"/>
        </w:rPr>
        <w:t>own military</w:t>
      </w:r>
      <w:r w:rsidRPr="00A53BF8">
        <w:rPr>
          <w:highlight w:val="green"/>
          <w:u w:val="single"/>
        </w:rPr>
        <w:t xml:space="preserve"> and </w:t>
      </w:r>
      <w:r w:rsidRPr="00A53BF8">
        <w:rPr>
          <w:rStyle w:val="Emphasis"/>
          <w:highlight w:val="green"/>
        </w:rPr>
        <w:t>economy</w:t>
      </w:r>
      <w:r w:rsidRPr="00A53BF8">
        <w:rPr>
          <w:highlight w:val="green"/>
          <w:u w:val="single"/>
        </w:rPr>
        <w:t xml:space="preserve"> is</w:t>
      </w:r>
      <w:r w:rsidRPr="00F35F0D">
        <w:rPr>
          <w:u w:val="single"/>
        </w:rPr>
        <w:t xml:space="preserve"> </w:t>
      </w:r>
      <w:r w:rsidRPr="00F35F0D">
        <w:rPr>
          <w:rStyle w:val="Emphasis"/>
        </w:rPr>
        <w:t xml:space="preserve">increasingly </w:t>
      </w:r>
      <w:r w:rsidRPr="00A53BF8">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A53BF8">
        <w:rPr>
          <w:highlight w:val="green"/>
          <w:u w:val="single"/>
        </w:rPr>
        <w:t>China’s</w:t>
      </w:r>
      <w:r w:rsidRPr="00F35F0D">
        <w:rPr>
          <w:sz w:val="16"/>
        </w:rPr>
        <w:t xml:space="preserve"> catastrophic </w:t>
      </w:r>
      <w:r w:rsidRPr="00A53BF8">
        <w:rPr>
          <w:rStyle w:val="Emphasis"/>
          <w:highlight w:val="green"/>
        </w:rPr>
        <w:t>a</w:t>
      </w:r>
      <w:r w:rsidRPr="00F35F0D">
        <w:rPr>
          <w:u w:val="single"/>
        </w:rPr>
        <w:t>nti-</w:t>
      </w:r>
      <w:r w:rsidRPr="00A53BF8">
        <w:rPr>
          <w:rStyle w:val="Emphasis"/>
          <w:highlight w:val="green"/>
        </w:rPr>
        <w:t>sat</w:t>
      </w:r>
      <w:r w:rsidRPr="00F35F0D">
        <w:rPr>
          <w:u w:val="single"/>
        </w:rPr>
        <w:t xml:space="preserve">ellite weapons </w:t>
      </w:r>
      <w:r w:rsidRPr="00A53BF8">
        <w:rPr>
          <w:highlight w:val="green"/>
          <w:u w:val="single"/>
        </w:rPr>
        <w:t>test</w:t>
      </w:r>
      <w:r w:rsidRPr="00F35F0D">
        <w:rPr>
          <w:u w:val="single"/>
        </w:rPr>
        <w:t xml:space="preserve"> in 2007 </w:t>
      </w:r>
      <w:r w:rsidRPr="00A53BF8">
        <w:rPr>
          <w:highlight w:val="green"/>
          <w:u w:val="single"/>
        </w:rPr>
        <w:t>is a</w:t>
      </w:r>
      <w:r w:rsidRPr="00F35F0D">
        <w:rPr>
          <w:sz w:val="16"/>
        </w:rPr>
        <w:t xml:space="preserve"> valuable </w:t>
      </w:r>
      <w:r w:rsidRPr="00A53BF8">
        <w:rPr>
          <w:rStyle w:val="Emphasis"/>
          <w:highlight w:val="green"/>
        </w:rPr>
        <w:t>lesson for all</w:t>
      </w:r>
      <w:r w:rsidRPr="00F35F0D">
        <w:rPr>
          <w:sz w:val="16"/>
        </w:rPr>
        <w:t xml:space="preserve"> on the potentially devastating effect of kinetic warfare in orbit.</w:t>
      </w:r>
    </w:p>
    <w:p w14:paraId="57CBDDD7" w14:textId="1D6B3D5F" w:rsidR="00C126A9" w:rsidRDefault="00C126A9" w:rsidP="00C126A9"/>
    <w:p w14:paraId="3CF924D7" w14:textId="77777777" w:rsidR="00171AD6" w:rsidRDefault="00171AD6" w:rsidP="00171AD6">
      <w:pPr>
        <w:pStyle w:val="Heading4"/>
        <w:rPr>
          <w:u w:val="single"/>
        </w:rPr>
      </w:pPr>
      <w:r>
        <w:t xml:space="preserve">Colonization’s coming </w:t>
      </w:r>
      <w:r>
        <w:rPr>
          <w:u w:val="single"/>
        </w:rPr>
        <w:t>within the century</w:t>
      </w:r>
    </w:p>
    <w:p w14:paraId="3D071C0E" w14:textId="77777777" w:rsidR="00171AD6" w:rsidRPr="00053DB1" w:rsidRDefault="00171AD6" w:rsidP="00171AD6">
      <w:r w:rsidRPr="001F4FA1">
        <w:rPr>
          <w:rStyle w:val="Style13ptBold"/>
        </w:rPr>
        <w:t>Reedy 17</w:t>
      </w:r>
      <w:r w:rsidRPr="00053DB1">
        <w:t xml:space="preserve"> [Christiana Reedy, Futurism editor. When Will the First Human Space Colony Be Established? August 17, 2017. https://futurism.com/when-will-the-first-human-space-colony-be-established</w:t>
      </w:r>
      <w:r>
        <w:t>]</w:t>
      </w:r>
    </w:p>
    <w:p w14:paraId="54CC17A8" w14:textId="77777777" w:rsidR="00171AD6" w:rsidRDefault="00171AD6" w:rsidP="00171AD6">
      <w:pPr>
        <w:rPr>
          <w:sz w:val="16"/>
        </w:rPr>
      </w:pPr>
      <w:r w:rsidRPr="00053DB1">
        <w:rPr>
          <w:sz w:val="16"/>
        </w:rPr>
        <w:t xml:space="preserve">Will humanity be ready to colonize space before doomsday? We asked Futurism readers when they thought humans will colonize off-planet, and the results revealed quite a consensus. </w:t>
      </w:r>
      <w:r w:rsidRPr="00647843">
        <w:rPr>
          <w:u w:val="single"/>
        </w:rPr>
        <w:t xml:space="preserve">More than </w:t>
      </w:r>
      <w:r w:rsidRPr="00A53BF8">
        <w:rPr>
          <w:highlight w:val="green"/>
          <w:u w:val="single"/>
        </w:rPr>
        <w:t>70 percent</w:t>
      </w:r>
      <w:r w:rsidRPr="00053DB1">
        <w:rPr>
          <w:sz w:val="16"/>
        </w:rPr>
        <w:t xml:space="preserve"> of people who took the poll </w:t>
      </w:r>
      <w:r w:rsidRPr="00A53BF8">
        <w:rPr>
          <w:highlight w:val="green"/>
          <w:u w:val="single"/>
        </w:rPr>
        <w:t xml:space="preserve">thought a colony will be established during the </w:t>
      </w:r>
      <w:r w:rsidRPr="00A53BF8">
        <w:rPr>
          <w:rStyle w:val="Emphasis"/>
          <w:highlight w:val="green"/>
        </w:rPr>
        <w:t>first half</w:t>
      </w:r>
      <w:r w:rsidRPr="00A53BF8">
        <w:rPr>
          <w:highlight w:val="green"/>
          <w:u w:val="single"/>
        </w:rPr>
        <w:t xml:space="preserve"> of the </w:t>
      </w:r>
      <w:r w:rsidRPr="00A53BF8">
        <w:rPr>
          <w:rStyle w:val="Emphasis"/>
          <w:highlight w:val="green"/>
        </w:rPr>
        <w:t>21st century</w:t>
      </w:r>
      <w:r w:rsidRPr="00053DB1">
        <w:rPr>
          <w:sz w:val="16"/>
        </w:rPr>
        <w:t xml:space="preserve">, and the decade with the most votes — a whopping 36 percent of participants — was the 2030s. Satish </w:t>
      </w:r>
      <w:r w:rsidRPr="00A53BF8">
        <w:rPr>
          <w:highlight w:val="green"/>
          <w:u w:val="single"/>
        </w:rPr>
        <w:t>Varma</w:t>
      </w:r>
      <w:r w:rsidRPr="00647843">
        <w:rPr>
          <w:u w:val="single"/>
        </w:rPr>
        <w:t>, a software engineer</w:t>
      </w:r>
      <w:r w:rsidRPr="00053DB1">
        <w:rPr>
          <w:sz w:val="16"/>
        </w:rPr>
        <w:t xml:space="preserve">, explained why he voted for this decade. Varma </w:t>
      </w:r>
      <w:r w:rsidRPr="00A53BF8">
        <w:rPr>
          <w:highlight w:val="green"/>
          <w:u w:val="single"/>
        </w:rPr>
        <w:t>wrote</w:t>
      </w:r>
      <w:r w:rsidRPr="00053DB1">
        <w:rPr>
          <w:sz w:val="16"/>
        </w:rPr>
        <w:t xml:space="preserve"> in his response that </w:t>
      </w:r>
      <w:r w:rsidRPr="00647843">
        <w:rPr>
          <w:u w:val="single"/>
        </w:rPr>
        <w:t xml:space="preserve">our </w:t>
      </w:r>
      <w:r w:rsidRPr="00A53BF8">
        <w:rPr>
          <w:rStyle w:val="Emphasis"/>
          <w:highlight w:val="green"/>
        </w:rPr>
        <w:t>tech</w:t>
      </w:r>
      <w:r w:rsidRPr="00053DB1">
        <w:rPr>
          <w:sz w:val="16"/>
        </w:rPr>
        <w:t xml:space="preserve">nological </w:t>
      </w:r>
      <w:r w:rsidRPr="00A53BF8">
        <w:rPr>
          <w:rStyle w:val="Emphasis"/>
          <w:highlight w:val="green"/>
        </w:rPr>
        <w:t>advances</w:t>
      </w:r>
      <w:r w:rsidRPr="00053DB1">
        <w:rPr>
          <w:sz w:val="16"/>
        </w:rPr>
        <w:t xml:space="preserve"> </w:t>
      </w:r>
      <w:r w:rsidRPr="00647843">
        <w:rPr>
          <w:u w:val="single"/>
        </w:rPr>
        <w:t>in spacecraft design</w:t>
      </w:r>
      <w:r w:rsidRPr="00053DB1">
        <w:rPr>
          <w:sz w:val="16"/>
        </w:rPr>
        <w:t>, artificial intelligence (</w:t>
      </w:r>
      <w:r w:rsidRPr="00647843">
        <w:rPr>
          <w:rStyle w:val="Emphasis"/>
        </w:rPr>
        <w:t>AI</w:t>
      </w:r>
      <w:r w:rsidRPr="00053DB1">
        <w:rPr>
          <w:sz w:val="16"/>
        </w:rPr>
        <w:t xml:space="preserve">), </w:t>
      </w:r>
      <w:r w:rsidRPr="00647843">
        <w:rPr>
          <w:u w:val="single"/>
        </w:rPr>
        <w:t xml:space="preserve">and </w:t>
      </w:r>
      <w:r w:rsidRPr="00647843">
        <w:rPr>
          <w:rStyle w:val="Emphasis"/>
        </w:rPr>
        <w:t>bionics</w:t>
      </w:r>
      <w:r w:rsidRPr="00053DB1">
        <w:rPr>
          <w:sz w:val="16"/>
        </w:rPr>
        <w:t xml:space="preserve"> </w:t>
      </w:r>
      <w:r w:rsidRPr="00A53BF8">
        <w:rPr>
          <w:highlight w:val="green"/>
          <w:u w:val="single"/>
        </w:rPr>
        <w:t>will be</w:t>
      </w:r>
      <w:r w:rsidRPr="00647843">
        <w:rPr>
          <w:u w:val="single"/>
        </w:rPr>
        <w:t xml:space="preserve"> the </w:t>
      </w:r>
      <w:r w:rsidRPr="00A53BF8">
        <w:rPr>
          <w:highlight w:val="green"/>
          <w:u w:val="single"/>
        </w:rPr>
        <w:t>driving forces</w:t>
      </w:r>
      <w:r w:rsidRPr="00647843">
        <w:rPr>
          <w:u w:val="single"/>
        </w:rPr>
        <w:t xml:space="preserve"> that finally propel us into space long term</w:t>
      </w:r>
      <w:r w:rsidRPr="00053DB1">
        <w:rPr>
          <w:sz w:val="16"/>
        </w:rPr>
        <w:t>. “</w:t>
      </w:r>
      <w:r w:rsidRPr="00647843">
        <w:rPr>
          <w:u w:val="single"/>
        </w:rPr>
        <w:t xml:space="preserve">Currently </w:t>
      </w:r>
      <w:r w:rsidRPr="00A53BF8">
        <w:rPr>
          <w:highlight w:val="green"/>
          <w:u w:val="single"/>
        </w:rPr>
        <w:t>there are</w:t>
      </w:r>
      <w:r w:rsidRPr="00647843">
        <w:rPr>
          <w:u w:val="single"/>
        </w:rPr>
        <w:t xml:space="preserve"> some promising </w:t>
      </w:r>
      <w:r w:rsidRPr="00A53BF8">
        <w:rPr>
          <w:highlight w:val="green"/>
          <w:u w:val="single"/>
        </w:rPr>
        <w:t>advances</w:t>
      </w:r>
      <w:r w:rsidRPr="00053DB1">
        <w:rPr>
          <w:sz w:val="16"/>
        </w:rPr>
        <w:t xml:space="preserve"> in space exploration and artificial intelligence </w:t>
      </w:r>
      <w:r w:rsidRPr="00A53BF8">
        <w:rPr>
          <w:highlight w:val="green"/>
          <w:u w:val="single"/>
        </w:rPr>
        <w:t>by</w:t>
      </w:r>
      <w:r w:rsidRPr="00053DB1">
        <w:rPr>
          <w:sz w:val="16"/>
        </w:rPr>
        <w:t xml:space="preserve"> companies like </w:t>
      </w:r>
      <w:r w:rsidRPr="00A53BF8">
        <w:rPr>
          <w:highlight w:val="green"/>
          <w:u w:val="single"/>
        </w:rPr>
        <w:t>SpaceX</w:t>
      </w:r>
      <w:r w:rsidRPr="00053DB1">
        <w:rPr>
          <w:sz w:val="16"/>
        </w:rPr>
        <w:t xml:space="preserve">, </w:t>
      </w:r>
      <w:r w:rsidRPr="00A53BF8">
        <w:rPr>
          <w:highlight w:val="green"/>
          <w:u w:val="single"/>
        </w:rPr>
        <w:t>Google</w:t>
      </w:r>
      <w:r w:rsidRPr="00053DB1">
        <w:rPr>
          <w:sz w:val="16"/>
        </w:rPr>
        <w:t xml:space="preserve">, </w:t>
      </w:r>
      <w:r w:rsidRPr="00A53BF8">
        <w:rPr>
          <w:highlight w:val="green"/>
          <w:u w:val="single"/>
        </w:rPr>
        <w:t>and Tesla</w:t>
      </w:r>
      <w:r w:rsidRPr="00A53BF8">
        <w:rPr>
          <w:sz w:val="16"/>
          <w:highlight w:val="green"/>
        </w:rPr>
        <w:t xml:space="preserve"> </w:t>
      </w:r>
      <w:r w:rsidRPr="00A53BF8">
        <w:rPr>
          <w:highlight w:val="green"/>
          <w:u w:val="single"/>
        </w:rPr>
        <w:t xml:space="preserve">in a </w:t>
      </w:r>
      <w:r w:rsidRPr="00A53BF8">
        <w:rPr>
          <w:rStyle w:val="Emphasis"/>
          <w:highlight w:val="green"/>
        </w:rPr>
        <w:t>short time frame</w:t>
      </w:r>
      <w:r w:rsidRPr="00053DB1">
        <w:rPr>
          <w:sz w:val="16"/>
        </w:rPr>
        <w:t xml:space="preserve">,” Varma wrote. Varma’s observations are right on — both SpaceX and Blue Origin have recently reached significant milestones in developing reusable rockets, which will be key in making space travel economically viable. Google has recently developed an AI that can learn almost as fast as we can, making the technology much more promising for real-world applications, like flying spaceships. What The Experts Have To Say The </w:t>
      </w:r>
      <w:r w:rsidRPr="00A53BF8">
        <w:rPr>
          <w:highlight w:val="green"/>
          <w:u w:val="single"/>
        </w:rPr>
        <w:t>tech</w:t>
      </w:r>
      <w:r w:rsidRPr="00053DB1">
        <w:rPr>
          <w:sz w:val="16"/>
        </w:rPr>
        <w:t xml:space="preserve">nologies </w:t>
      </w:r>
      <w:r w:rsidRPr="00647843">
        <w:rPr>
          <w:u w:val="single"/>
        </w:rPr>
        <w:t xml:space="preserve">have </w:t>
      </w:r>
      <w:r w:rsidRPr="00A53BF8">
        <w:rPr>
          <w:highlight w:val="green"/>
          <w:u w:val="single"/>
        </w:rPr>
        <w:t>enticed governments</w:t>
      </w:r>
      <w:r w:rsidRPr="00053DB1">
        <w:rPr>
          <w:sz w:val="16"/>
        </w:rPr>
        <w:t xml:space="preserve"> and companies </w:t>
      </w:r>
      <w:r w:rsidRPr="00647843">
        <w:rPr>
          <w:u w:val="single"/>
        </w:rPr>
        <w:t xml:space="preserve">around the world </w:t>
      </w:r>
      <w:r w:rsidRPr="00A53BF8">
        <w:rPr>
          <w:highlight w:val="green"/>
          <w:u w:val="single"/>
        </w:rPr>
        <w:t>to take</w:t>
      </w:r>
      <w:r w:rsidRPr="00053DB1">
        <w:rPr>
          <w:sz w:val="16"/>
        </w:rPr>
        <w:t xml:space="preserve"> the idea of space </w:t>
      </w:r>
      <w:r w:rsidRPr="00A53BF8">
        <w:rPr>
          <w:highlight w:val="green"/>
          <w:u w:val="single"/>
        </w:rPr>
        <w:t>colonization seriously</w:t>
      </w:r>
      <w:r w:rsidRPr="00053DB1">
        <w:rPr>
          <w:sz w:val="16"/>
        </w:rPr>
        <w:t>. The two most popular targets for human occupation are currently Mars and the Moon. The Moon gets a little less attention these days, but scientists have estimated that we could build a colony there over the pan of six years and for as little as $10 billion. The Chinese and European space agencies are carefully examining the possibility of a Moon base, as such a resource would greatly reduce the cost of traveling to other planets — including Mars. On the Mars front, the United Arab Emirates (</w:t>
      </w:r>
      <w:r w:rsidRPr="00A53BF8">
        <w:rPr>
          <w:rStyle w:val="Emphasis"/>
          <w:highlight w:val="green"/>
        </w:rPr>
        <w:t>UAE</w:t>
      </w:r>
      <w:r w:rsidRPr="00053DB1">
        <w:rPr>
          <w:u w:val="single"/>
        </w:rPr>
        <w:t xml:space="preserve">) has </w:t>
      </w:r>
      <w:r w:rsidRPr="00A53BF8">
        <w:rPr>
          <w:highlight w:val="green"/>
          <w:u w:val="single"/>
        </w:rPr>
        <w:t>announced its intention to establish a settlement</w:t>
      </w:r>
      <w:r w:rsidRPr="00053DB1">
        <w:rPr>
          <w:u w:val="single"/>
        </w:rPr>
        <w:t xml:space="preserve"> on the Red Planet by 2117</w:t>
      </w:r>
      <w:r w:rsidRPr="00053DB1">
        <w:rPr>
          <w:sz w:val="16"/>
        </w:rPr>
        <w:t xml:space="preserve">. Other nations are likely to beat the UAE in reaching this goal, however, as </w:t>
      </w:r>
      <w:r w:rsidRPr="00A53BF8">
        <w:rPr>
          <w:highlight w:val="green"/>
          <w:u w:val="single"/>
        </w:rPr>
        <w:t xml:space="preserve">the </w:t>
      </w:r>
      <w:r w:rsidRPr="00A53BF8">
        <w:rPr>
          <w:rStyle w:val="Emphasis"/>
          <w:highlight w:val="green"/>
        </w:rPr>
        <w:t>U.S.</w:t>
      </w:r>
      <w:r w:rsidRPr="00053DB1">
        <w:rPr>
          <w:u w:val="single"/>
        </w:rPr>
        <w:t xml:space="preserve"> government has </w:t>
      </w:r>
      <w:r w:rsidRPr="00A53BF8">
        <w:rPr>
          <w:highlight w:val="green"/>
          <w:u w:val="single"/>
        </w:rPr>
        <w:t>tasked NASA with</w:t>
      </w:r>
      <w:r w:rsidRPr="00053DB1">
        <w:rPr>
          <w:u w:val="single"/>
        </w:rPr>
        <w:t xml:space="preserve"> getting humans on </w:t>
      </w:r>
      <w:r w:rsidRPr="00A53BF8">
        <w:rPr>
          <w:rStyle w:val="Emphasis"/>
          <w:highlight w:val="green"/>
        </w:rPr>
        <w:t>Mars</w:t>
      </w:r>
      <w:r w:rsidRPr="00A53BF8">
        <w:rPr>
          <w:highlight w:val="green"/>
          <w:u w:val="single"/>
        </w:rPr>
        <w:t xml:space="preserve"> by </w:t>
      </w:r>
      <w:r w:rsidRPr="00A53BF8">
        <w:rPr>
          <w:rStyle w:val="Emphasis"/>
          <w:highlight w:val="green"/>
        </w:rPr>
        <w:t>2033</w:t>
      </w:r>
      <w:r w:rsidRPr="001F4FA1">
        <w:rPr>
          <w:sz w:val="16"/>
        </w:rPr>
        <w:t>,</w:t>
      </w:r>
      <w:r w:rsidRPr="00053DB1">
        <w:rPr>
          <w:sz w:val="16"/>
        </w:rPr>
        <w:t xml:space="preserve"> and China has set an even more ambitions goal: by the end of the decade. These government efforts align with readers’ predictions. But SpaceX CEO Elon </w:t>
      </w:r>
      <w:r w:rsidRPr="00A53BF8">
        <w:rPr>
          <w:highlight w:val="green"/>
          <w:u w:val="single"/>
        </w:rPr>
        <w:t>Musk</w:t>
      </w:r>
      <w:r w:rsidRPr="00053DB1">
        <w:rPr>
          <w:sz w:val="16"/>
        </w:rPr>
        <w:t xml:space="preserve"> hopes to prove just how much more efficient private companies are than government bureaucracies. His </w:t>
      </w:r>
      <w:r w:rsidRPr="00053DB1">
        <w:rPr>
          <w:u w:val="single"/>
        </w:rPr>
        <w:t>plan</w:t>
      </w:r>
      <w:r w:rsidRPr="00053DB1">
        <w:rPr>
          <w:sz w:val="16"/>
        </w:rPr>
        <w:t xml:space="preserve">, too, </w:t>
      </w:r>
      <w:r w:rsidRPr="00053DB1">
        <w:rPr>
          <w:u w:val="single"/>
        </w:rPr>
        <w:t xml:space="preserve">is to send humans to Mars </w:t>
      </w:r>
      <w:r w:rsidRPr="00A53BF8">
        <w:rPr>
          <w:highlight w:val="green"/>
          <w:u w:val="single"/>
        </w:rPr>
        <w:t xml:space="preserve">by </w:t>
      </w:r>
      <w:r w:rsidRPr="00A53BF8">
        <w:rPr>
          <w:rStyle w:val="Emphasis"/>
          <w:highlight w:val="green"/>
        </w:rPr>
        <w:t>2020</w:t>
      </w:r>
      <w:r w:rsidRPr="00053DB1">
        <w:rPr>
          <w:sz w:val="16"/>
        </w:rPr>
        <w:t>,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 “</w:t>
      </w:r>
      <w:r w:rsidRPr="00053DB1">
        <w:rPr>
          <w:u w:val="single"/>
        </w:rPr>
        <w:t xml:space="preserve">History suggests </w:t>
      </w:r>
      <w:r w:rsidRPr="00A53BF8">
        <w:rPr>
          <w:highlight w:val="green"/>
          <w:u w:val="single"/>
        </w:rPr>
        <w:t xml:space="preserve">there will be some </w:t>
      </w:r>
      <w:r w:rsidRPr="00A53BF8">
        <w:rPr>
          <w:rStyle w:val="Emphasis"/>
          <w:highlight w:val="green"/>
        </w:rPr>
        <w:t>doomsday event</w:t>
      </w:r>
      <w:r w:rsidRPr="00053DB1">
        <w:rPr>
          <w:u w:val="single"/>
        </w:rPr>
        <w:t xml:space="preserve">, and I would hope you would agree that </w:t>
      </w:r>
      <w:r w:rsidRPr="00A53BF8">
        <w:rPr>
          <w:highlight w:val="green"/>
          <w:u w:val="single"/>
        </w:rPr>
        <w:t>becoming</w:t>
      </w:r>
      <w:r w:rsidRPr="00053DB1">
        <w:rPr>
          <w:u w:val="single"/>
        </w:rPr>
        <w:t xml:space="preserve"> a </w:t>
      </w:r>
      <w:r w:rsidRPr="00A53BF8">
        <w:rPr>
          <w:rStyle w:val="Emphasis"/>
          <w:highlight w:val="green"/>
        </w:rPr>
        <w:t>multi-planetary</w:t>
      </w:r>
      <w:r w:rsidRPr="00053DB1">
        <w:rPr>
          <w:rStyle w:val="Emphasis"/>
        </w:rPr>
        <w:t xml:space="preserve"> species</w:t>
      </w:r>
      <w:r w:rsidRPr="00053DB1">
        <w:rPr>
          <w:u w:val="single"/>
        </w:rPr>
        <w:t xml:space="preserve"> </w:t>
      </w:r>
      <w:r w:rsidRPr="00A53BF8">
        <w:rPr>
          <w:highlight w:val="green"/>
          <w:u w:val="single"/>
        </w:rPr>
        <w:t>would be</w:t>
      </w:r>
      <w:r w:rsidRPr="00053DB1">
        <w:rPr>
          <w:u w:val="single"/>
        </w:rPr>
        <w:t xml:space="preserve"> the </w:t>
      </w:r>
      <w:r w:rsidRPr="00A53BF8">
        <w:rPr>
          <w:rStyle w:val="Emphasis"/>
          <w:highlight w:val="green"/>
        </w:rPr>
        <w:t>right</w:t>
      </w:r>
      <w:r w:rsidRPr="00053DB1">
        <w:rPr>
          <w:rStyle w:val="Emphasis"/>
        </w:rPr>
        <w:t xml:space="preserve"> way to go</w:t>
      </w:r>
      <w:r w:rsidRPr="00053DB1">
        <w:rPr>
          <w:sz w:val="16"/>
        </w:rPr>
        <w:t xml:space="preserve">,” Musk said at a press conference last year. “I want to make Mars seem possible… like </w:t>
      </w:r>
      <w:r w:rsidRPr="001F4FA1">
        <w:rPr>
          <w:sz w:val="16"/>
        </w:rPr>
        <w:t>something</w:t>
      </w:r>
      <w:r w:rsidRPr="00053DB1">
        <w:rPr>
          <w:sz w:val="16"/>
        </w:rPr>
        <w:t xml:space="preserve"> that we can do in our lifetimes.” </w:t>
      </w:r>
      <w:r w:rsidRPr="00A53BF8">
        <w:rPr>
          <w:highlight w:val="green"/>
          <w:u w:val="single"/>
        </w:rPr>
        <w:t>With</w:t>
      </w:r>
      <w:r w:rsidRPr="00053DB1">
        <w:rPr>
          <w:u w:val="single"/>
        </w:rPr>
        <w:t xml:space="preserve"> all these </w:t>
      </w:r>
      <w:r w:rsidRPr="00A53BF8">
        <w:rPr>
          <w:highlight w:val="green"/>
          <w:u w:val="single"/>
        </w:rPr>
        <w:t>efforts to get</w:t>
      </w:r>
      <w:r w:rsidRPr="00053DB1">
        <w:rPr>
          <w:u w:val="single"/>
        </w:rPr>
        <w:t xml:space="preserve"> humans </w:t>
      </w:r>
      <w:r w:rsidRPr="00A53BF8">
        <w:rPr>
          <w:highlight w:val="green"/>
          <w:u w:val="single"/>
        </w:rPr>
        <w:t>off world over</w:t>
      </w:r>
      <w:r w:rsidRPr="00053DB1">
        <w:rPr>
          <w:u w:val="single"/>
        </w:rPr>
        <w:t xml:space="preserve"> the course of </w:t>
      </w:r>
      <w:r w:rsidRPr="00A53BF8">
        <w:rPr>
          <w:highlight w:val="green"/>
          <w:u w:val="single"/>
        </w:rPr>
        <w:t xml:space="preserve">the </w:t>
      </w:r>
      <w:r w:rsidRPr="00A53BF8">
        <w:rPr>
          <w:rStyle w:val="Emphasis"/>
          <w:highlight w:val="green"/>
        </w:rPr>
        <w:t>next few decades</w:t>
      </w:r>
      <w:r w:rsidRPr="00A53BF8">
        <w:rPr>
          <w:sz w:val="16"/>
          <w:highlight w:val="green"/>
        </w:rPr>
        <w:t xml:space="preserve">, </w:t>
      </w:r>
      <w:r w:rsidRPr="00A53BF8">
        <w:rPr>
          <w:highlight w:val="green"/>
          <w:u w:val="single"/>
        </w:rPr>
        <w:t>it seems</w:t>
      </w:r>
      <w:r w:rsidRPr="00053DB1">
        <w:rPr>
          <w:sz w:val="16"/>
        </w:rPr>
        <w:t xml:space="preserve"> like </w:t>
      </w:r>
      <w:r w:rsidRPr="00A53BF8">
        <w:rPr>
          <w:highlight w:val="green"/>
          <w:u w:val="single"/>
        </w:rPr>
        <w:t xml:space="preserve">a good bet a </w:t>
      </w:r>
      <w:r w:rsidRPr="00A53BF8">
        <w:rPr>
          <w:rStyle w:val="Emphasis"/>
          <w:highlight w:val="green"/>
        </w:rPr>
        <w:t>Martian colony</w:t>
      </w:r>
      <w:r w:rsidRPr="00A53BF8">
        <w:rPr>
          <w:highlight w:val="green"/>
          <w:u w:val="single"/>
        </w:rPr>
        <w:t xml:space="preserve"> is</w:t>
      </w:r>
      <w:r w:rsidRPr="00053DB1">
        <w:rPr>
          <w:u w:val="single"/>
        </w:rPr>
        <w:t xml:space="preserve"> </w:t>
      </w:r>
      <w:r w:rsidRPr="00A53BF8">
        <w:rPr>
          <w:highlight w:val="green"/>
          <w:u w:val="single"/>
        </w:rPr>
        <w:t>not</w:t>
      </w:r>
      <w:r w:rsidRPr="00053DB1">
        <w:rPr>
          <w:u w:val="single"/>
        </w:rPr>
        <w:t xml:space="preserve"> only </w:t>
      </w:r>
      <w:r w:rsidRPr="00A53BF8">
        <w:rPr>
          <w:highlight w:val="green"/>
          <w:u w:val="single"/>
        </w:rPr>
        <w:t xml:space="preserve">something </w:t>
      </w:r>
      <w:r w:rsidRPr="00A53BF8">
        <w:rPr>
          <w:rStyle w:val="Emphasis"/>
          <w:highlight w:val="green"/>
        </w:rPr>
        <w:t>this generation</w:t>
      </w:r>
      <w:r w:rsidRPr="00A53BF8">
        <w:rPr>
          <w:highlight w:val="green"/>
          <w:u w:val="single"/>
        </w:rPr>
        <w:t xml:space="preserve"> </w:t>
      </w:r>
      <w:r w:rsidRPr="00A53BF8">
        <w:rPr>
          <w:rStyle w:val="Emphasis"/>
          <w:highlight w:val="green"/>
        </w:rPr>
        <w:t>could</w:t>
      </w:r>
      <w:r w:rsidRPr="00A53BF8">
        <w:rPr>
          <w:highlight w:val="green"/>
          <w:u w:val="single"/>
        </w:rPr>
        <w:t xml:space="preserve"> see, but</w:t>
      </w:r>
      <w:r w:rsidRPr="00053DB1">
        <w:rPr>
          <w:u w:val="single"/>
        </w:rPr>
        <w:t xml:space="preserve"> something it </w:t>
      </w:r>
      <w:r w:rsidRPr="00A53BF8">
        <w:rPr>
          <w:rStyle w:val="Emphasis"/>
          <w:highlight w:val="green"/>
        </w:rPr>
        <w:t>will</w:t>
      </w:r>
      <w:r w:rsidRPr="00053DB1">
        <w:rPr>
          <w:sz w:val="16"/>
        </w:rPr>
        <w:t>.</w:t>
      </w:r>
    </w:p>
    <w:p w14:paraId="34B46851" w14:textId="77777777" w:rsidR="00171AD6" w:rsidRPr="00325B40" w:rsidRDefault="00171AD6" w:rsidP="00171AD6">
      <w:pPr>
        <w:rPr>
          <w:sz w:val="16"/>
        </w:rPr>
      </w:pPr>
    </w:p>
    <w:p w14:paraId="361E2188" w14:textId="77777777" w:rsidR="00171AD6" w:rsidRPr="00C126A9" w:rsidRDefault="00171AD6" w:rsidP="00C126A9"/>
    <w:p w14:paraId="57D5F1FD" w14:textId="77777777" w:rsidR="00C126A9" w:rsidRPr="00742DAC" w:rsidRDefault="00C126A9" w:rsidP="00C126A9">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45B16907" w14:textId="77777777" w:rsidR="00C126A9" w:rsidRPr="00424DF4" w:rsidRDefault="00C126A9" w:rsidP="00C126A9">
      <w:r w:rsidRPr="005676BD">
        <w:rPr>
          <w:rStyle w:val="Style13ptBold"/>
        </w:rPr>
        <w:t>Eure</w:t>
      </w:r>
      <w:r>
        <w:rPr>
          <w:rStyle w:val="Style13ptBold"/>
        </w:rPr>
        <w:t xml:space="preserve"> 16 </w:t>
      </w:r>
      <w:r w:rsidRPr="005676BD">
        <w:rPr>
          <w:rStyle w:val="Style13ptBold"/>
          <w:b w:val="0"/>
          <w:sz w:val="18"/>
          <w:szCs w:val="14"/>
        </w:rPr>
        <w:t>(</w:t>
      </w:r>
      <w:r w:rsidRPr="005676BD">
        <w:rPr>
          <w:sz w:val="18"/>
          <w:szCs w:val="18"/>
        </w:rPr>
        <w:t>, J., 2016. Space… the final frontier. [online] Campbell Law Observer. Available at: &lt;http://campbelllawobserver.com/space-the-final-frontier/&gt; [Accessed 28 December 2021] Jonathan Eure is a 2017 graduate of Campbell Law School, winner of the 2017 J. Bryan Boyd Award for Excellence in Legal Journalism, and served as a senior staff writer for the Campbell Law Observer. He lived in Morganton, in the foothills of North Carolina, before moving to Raleigh for law school. He earned BA’s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(CPILSA).)-rahulpenu</w:t>
      </w:r>
    </w:p>
    <w:p w14:paraId="5CAB1B4D" w14:textId="77777777" w:rsidR="00BC348D" w:rsidRDefault="00C126A9" w:rsidP="00C126A9">
      <w:pPr>
        <w:rPr>
          <w:sz w:val="16"/>
        </w:rPr>
      </w:pPr>
      <w:r w:rsidRPr="0017339A">
        <w:rPr>
          <w:sz w:val="16"/>
          <w:szCs w:val="16"/>
        </w:rPr>
        <w:t>Space… the final frontier</w:t>
      </w:r>
      <w:r>
        <w:rPr>
          <w:sz w:val="16"/>
          <w:szCs w:val="16"/>
        </w:rPr>
        <w:t xml:space="preserve"> </w:t>
      </w:r>
      <w:r w:rsidRPr="0017339A">
        <w:rPr>
          <w:sz w:val="16"/>
          <w:szCs w:val="16"/>
        </w:rPr>
        <w:t>With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However, after a European research team announced the discovery of an earth-like planet circling the inhabitable zone of Proxima Centauri in August,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r w:rsidRPr="0017339A">
        <w:rPr>
          <w:sz w:val="16"/>
          <w:szCs w:val="16"/>
        </w:rPr>
        <w:t>Guillem Anglada-Escudé led a research team of 31 scientists from eight different countries for months studying Proxima Centauri through the European Southern Observatory’s HARPS spectrograph and 3.6 meter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Though Proxima Centauri, as a red dwarf star, releases less energy than our Sun, Proxima b is located in the so-called “goldilocks zone” of Proxima Centauri;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r w:rsidRPr="00E26947">
        <w:rPr>
          <w:sz w:val="16"/>
          <w:szCs w:val="16"/>
        </w:rPr>
        <w:t>Obviously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Signed in 1967 by the member nations of the UN, including space race powerhouses the U.S. and U.S.S.R., the Outer Space Treaty created a series of broad principles controlling the manner in which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r w:rsidRPr="00E26947">
        <w:rPr>
          <w:sz w:val="16"/>
          <w:szCs w:val="16"/>
        </w:rPr>
        <w:t>In order to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The Outer Space Treaty is the only one of the U.N.’s treaties on outer space to which the U.S. or any other major space-faring nation belongs, and is therefore the only treaty that really matters, though the U.N. has passed other resolutions on the issue.</w:t>
      </w:r>
      <w:r>
        <w:rPr>
          <w:sz w:val="16"/>
          <w:szCs w:val="16"/>
        </w:rPr>
        <w:t xml:space="preserve"> </w:t>
      </w:r>
      <w:r w:rsidRPr="00C43B81">
        <w:rPr>
          <w:sz w:val="16"/>
        </w:rPr>
        <w:t>“</w:t>
      </w:r>
      <w:r w:rsidRPr="00F73CF1">
        <w:rPr>
          <w:b/>
          <w:bCs/>
          <w:highlight w:val="green"/>
          <w:u w:val="single"/>
        </w:rPr>
        <w:t>Private</w:t>
      </w:r>
      <w:r w:rsidRPr="00F73CF1">
        <w:rPr>
          <w:highlight w:val="green"/>
          <w:u w:val="single"/>
        </w:rPr>
        <w:t xml:space="preserve"> </w:t>
      </w:r>
      <w:r w:rsidRPr="00F73CF1">
        <w:rPr>
          <w:b/>
          <w:bCs/>
          <w:highlight w:val="green"/>
          <w:u w:val="single"/>
        </w:rPr>
        <w:t>exploration</w:t>
      </w:r>
      <w:r w:rsidRPr="00C43B81">
        <w:rPr>
          <w:sz w:val="16"/>
        </w:rPr>
        <w:t xml:space="preserve"> of space </w:t>
      </w:r>
      <w:r w:rsidRPr="00F73CF1">
        <w:rPr>
          <w:b/>
          <w:bCs/>
          <w:highlight w:val="green"/>
          <w:u w:val="single"/>
        </w:rPr>
        <w:t>becomes</w:t>
      </w:r>
      <w:r w:rsidRPr="00E8687B">
        <w:rPr>
          <w:u w:val="single"/>
        </w:rPr>
        <w:t xml:space="preserve"> </w:t>
      </w:r>
      <w:r w:rsidRPr="00F73CF1">
        <w:rPr>
          <w:b/>
          <w:bCs/>
          <w:highlight w:val="green"/>
          <w:u w:val="single"/>
        </w:rPr>
        <w:t>more</w:t>
      </w:r>
      <w:r w:rsidRPr="00E8687B">
        <w:rPr>
          <w:u w:val="single"/>
        </w:rPr>
        <w:t xml:space="preserve"> of a </w:t>
      </w:r>
      <w:r w:rsidRPr="00F73CF1">
        <w:rPr>
          <w:b/>
          <w:bCs/>
          <w:highlight w:val="green"/>
          <w:u w:val="single"/>
        </w:rPr>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F73CF1">
        <w:rPr>
          <w:b/>
          <w:bCs/>
          <w:highlight w:val="green"/>
          <w:u w:val="single"/>
        </w:rPr>
        <w:t>new</w:t>
      </w:r>
      <w:r w:rsidRPr="00F73CF1">
        <w:rPr>
          <w:highlight w:val="green"/>
          <w:u w:val="single"/>
        </w:rPr>
        <w:t xml:space="preserve"> </w:t>
      </w:r>
      <w:r w:rsidRPr="00F73CF1">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F73CF1">
        <w:rPr>
          <w:b/>
          <w:bCs/>
          <w:highlight w:val="green"/>
          <w:u w:val="single"/>
        </w:rPr>
        <w:t>O</w:t>
      </w:r>
      <w:r w:rsidRPr="0087439D">
        <w:rPr>
          <w:sz w:val="16"/>
        </w:rPr>
        <w:t xml:space="preserve">uter </w:t>
      </w:r>
      <w:r w:rsidRPr="00F73CF1">
        <w:rPr>
          <w:b/>
          <w:bCs/>
          <w:highlight w:val="green"/>
          <w:u w:val="single"/>
        </w:rPr>
        <w:t>S</w:t>
      </w:r>
      <w:r w:rsidRPr="00C43B81">
        <w:rPr>
          <w:sz w:val="16"/>
        </w:rPr>
        <w:t xml:space="preserve">pace </w:t>
      </w:r>
      <w:r w:rsidRPr="00F73CF1">
        <w:rPr>
          <w:b/>
          <w:bCs/>
          <w:highlight w:val="green"/>
          <w:u w:val="single"/>
        </w:rPr>
        <w:t>T</w:t>
      </w:r>
      <w:r w:rsidRPr="0087439D">
        <w:rPr>
          <w:sz w:val="16"/>
        </w:rPr>
        <w:t xml:space="preserve">reaty uses lofty ideals to </w:t>
      </w:r>
      <w:r w:rsidRPr="00F73CF1">
        <w:rPr>
          <w:b/>
          <w:bCs/>
          <w:highlight w:val="green"/>
          <w:u w:val="single"/>
        </w:rPr>
        <w:t>bind</w:t>
      </w:r>
      <w:r w:rsidRPr="00F73CF1">
        <w:rPr>
          <w:highlight w:val="green"/>
          <w:u w:val="single"/>
        </w:rPr>
        <w:t xml:space="preserve"> </w:t>
      </w:r>
      <w:r w:rsidRPr="00F73CF1">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F73CF1">
        <w:rPr>
          <w:b/>
          <w:bCs/>
          <w:highlight w:val="green"/>
          <w:u w:val="single"/>
        </w:rPr>
        <w:t>no</w:t>
      </w:r>
      <w:r w:rsidRPr="00F73CF1">
        <w:rPr>
          <w:highlight w:val="green"/>
          <w:u w:val="single"/>
        </w:rPr>
        <w:t xml:space="preserve"> </w:t>
      </w:r>
      <w:r w:rsidRPr="00F73CF1">
        <w:rPr>
          <w:b/>
          <w:bCs/>
          <w:highlight w:val="green"/>
          <w:u w:val="single"/>
        </w:rPr>
        <w:t>incentive</w:t>
      </w:r>
      <w:r w:rsidRPr="009939E3">
        <w:rPr>
          <w:u w:val="single"/>
        </w:rPr>
        <w:t xml:space="preserve"> </w:t>
      </w:r>
      <w:r w:rsidRPr="00F73CF1">
        <w:rPr>
          <w:b/>
          <w:bCs/>
          <w:highlight w:val="green"/>
          <w:u w:val="single"/>
        </w:rPr>
        <w:t>for</w:t>
      </w:r>
      <w:r w:rsidRPr="009939E3">
        <w:rPr>
          <w:u w:val="single"/>
        </w:rPr>
        <w:t xml:space="preserve"> the </w:t>
      </w:r>
      <w:r w:rsidRPr="00F73CF1">
        <w:rPr>
          <w:b/>
          <w:bCs/>
          <w:highlight w:val="green"/>
          <w:u w:val="single"/>
        </w:rPr>
        <w:t>governments</w:t>
      </w:r>
      <w:r w:rsidRPr="0087439D">
        <w:rPr>
          <w:sz w:val="16"/>
        </w:rPr>
        <w:t xml:space="preserve"> of major spacefaring nations </w:t>
      </w:r>
      <w:r w:rsidRPr="00F73CF1">
        <w:rPr>
          <w:b/>
          <w:bCs/>
          <w:szCs w:val="32"/>
          <w:highlight w:val="green"/>
          <w:u w:val="single"/>
        </w:rPr>
        <w:t>t</w:t>
      </w:r>
      <w:r w:rsidRPr="00F73CF1">
        <w:rPr>
          <w:b/>
          <w:bCs/>
          <w:highlight w:val="green"/>
          <w:u w:val="single"/>
        </w:rPr>
        <w:t>o</w:t>
      </w:r>
      <w:r w:rsidRPr="00F73CF1">
        <w:rPr>
          <w:highlight w:val="green"/>
          <w:u w:val="single"/>
        </w:rPr>
        <w:t xml:space="preserve"> </w:t>
      </w:r>
      <w:r w:rsidRPr="00F73CF1">
        <w:rPr>
          <w:b/>
          <w:bCs/>
          <w:highlight w:val="green"/>
          <w:u w:val="single"/>
        </w:rPr>
        <w:t>spend</w:t>
      </w:r>
      <w:r w:rsidRPr="009939E3">
        <w:rPr>
          <w:u w:val="single"/>
        </w:rPr>
        <w:t xml:space="preserve"> </w:t>
      </w:r>
      <w:r w:rsidRPr="00F73CF1">
        <w:rPr>
          <w:highlight w:val="green"/>
          <w:u w:val="single"/>
        </w:rPr>
        <w:t>massive</w:t>
      </w:r>
      <w:r w:rsidRPr="009939E3">
        <w:rPr>
          <w:u w:val="single"/>
        </w:rPr>
        <w:t xml:space="preserve"> </w:t>
      </w:r>
      <w:r w:rsidRPr="00F73CF1">
        <w:rPr>
          <w:highlight w:val="green"/>
          <w:u w:val="single"/>
        </w:rPr>
        <w:t>amounts of money</w:t>
      </w:r>
      <w:r w:rsidRPr="009939E3">
        <w:rPr>
          <w:u w:val="single"/>
        </w:rPr>
        <w:t xml:space="preserve"> </w:t>
      </w:r>
      <w:r w:rsidRPr="00F73CF1">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F73CF1">
        <w:rPr>
          <w:b/>
          <w:bCs/>
          <w:highlight w:val="green"/>
          <w:u w:val="single"/>
        </w:rPr>
        <w:t>colonization</w:t>
      </w:r>
      <w:r w:rsidRPr="0087439D">
        <w:rPr>
          <w:sz w:val="16"/>
        </w:rPr>
        <w:t>.</w:t>
      </w:r>
      <w:r>
        <w:rPr>
          <w:sz w:val="16"/>
        </w:rPr>
        <w:t xml:space="preserve"> </w:t>
      </w:r>
      <w:r w:rsidRPr="0087439D">
        <w:rPr>
          <w:sz w:val="16"/>
        </w:rPr>
        <w:t xml:space="preserve">For this reason, the </w:t>
      </w:r>
      <w:r w:rsidRPr="00F73CF1">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F73CF1">
        <w:rPr>
          <w:b/>
          <w:bCs/>
          <w:highlight w:val="green"/>
          <w:u w:val="single"/>
        </w:rPr>
        <w:t>fall</w:t>
      </w:r>
      <w:r w:rsidRPr="00F73CF1">
        <w:rPr>
          <w:highlight w:val="green"/>
          <w:u w:val="single"/>
        </w:rPr>
        <w:t xml:space="preserve"> </w:t>
      </w:r>
      <w:r w:rsidRPr="00F73CF1">
        <w:rPr>
          <w:b/>
          <w:bCs/>
          <w:highlight w:val="green"/>
          <w:u w:val="single"/>
        </w:rPr>
        <w:t>to</w:t>
      </w:r>
      <w:r w:rsidRPr="0087439D">
        <w:rPr>
          <w:u w:val="single"/>
        </w:rPr>
        <w:t xml:space="preserve"> private </w:t>
      </w:r>
      <w:r w:rsidRPr="00F73CF1">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F73CF1">
        <w:rPr>
          <w:highlight w:val="green"/>
          <w:u w:val="single"/>
        </w:rPr>
        <w:t>gain</w:t>
      </w:r>
      <w:r w:rsidRPr="0087439D">
        <w:rPr>
          <w:u w:val="single"/>
        </w:rPr>
        <w:t xml:space="preserve"> </w:t>
      </w:r>
      <w:r w:rsidRPr="00F73CF1">
        <w:rPr>
          <w:highlight w:val="green"/>
          <w:u w:val="single"/>
        </w:rPr>
        <w:t>from</w:t>
      </w:r>
      <w:r w:rsidRPr="0087439D">
        <w:rPr>
          <w:u w:val="single"/>
        </w:rPr>
        <w:t xml:space="preserve"> the </w:t>
      </w:r>
      <w:r w:rsidRPr="00F73CF1">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F73CF1">
        <w:rPr>
          <w:b/>
          <w:bCs/>
          <w:highlight w:val="green"/>
          <w:u w:val="single"/>
        </w:rPr>
        <w:t>movement</w:t>
      </w:r>
      <w:r w:rsidRPr="00B11175">
        <w:rPr>
          <w:u w:val="single"/>
        </w:rPr>
        <w:t xml:space="preserve"> has </w:t>
      </w:r>
      <w:r w:rsidRPr="00F73CF1">
        <w:rPr>
          <w:b/>
          <w:bCs/>
          <w:highlight w:val="green"/>
          <w:u w:val="single"/>
        </w:rPr>
        <w:t>grown</w:t>
      </w:r>
      <w:r w:rsidRPr="00F73CF1">
        <w:rPr>
          <w:highlight w:val="green"/>
          <w:u w:val="single"/>
        </w:rPr>
        <w:t xml:space="preserve"> </w:t>
      </w:r>
      <w:r w:rsidRPr="00F73CF1">
        <w:rPr>
          <w:b/>
          <w:bCs/>
          <w:highlight w:val="green"/>
          <w:u w:val="single"/>
        </w:rPr>
        <w:t>up</w:t>
      </w:r>
      <w:r w:rsidRPr="00F73CF1">
        <w:rPr>
          <w:highlight w:val="green"/>
          <w:u w:val="single"/>
        </w:rPr>
        <w:t xml:space="preserve"> </w:t>
      </w:r>
      <w:r w:rsidRPr="00F73CF1">
        <w:rPr>
          <w:b/>
          <w:bCs/>
          <w:highlight w:val="green"/>
          <w:u w:val="single"/>
        </w:rPr>
        <w:t>alongside</w:t>
      </w:r>
      <w:r w:rsidRPr="00FA5142">
        <w:rPr>
          <w:sz w:val="16"/>
        </w:rPr>
        <w:t xml:space="preserve"> these </w:t>
      </w:r>
      <w:r w:rsidRPr="00B11175">
        <w:rPr>
          <w:u w:val="single"/>
        </w:rPr>
        <w:t xml:space="preserve">private spacefaring </w:t>
      </w:r>
      <w:r w:rsidRPr="00F73CF1">
        <w:rPr>
          <w:b/>
          <w:bCs/>
          <w:highlight w:val="green"/>
          <w:u w:val="single"/>
        </w:rPr>
        <w:t>companies</w:t>
      </w:r>
      <w:r w:rsidRPr="00FA5142">
        <w:rPr>
          <w:sz w:val="16"/>
        </w:rPr>
        <w:t xml:space="preserve"> </w:t>
      </w:r>
      <w:r w:rsidRPr="00F73CF1">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F73CF1">
        <w:rPr>
          <w:b/>
          <w:bCs/>
          <w:highlight w:val="green"/>
          <w:u w:val="single"/>
        </w:rPr>
        <w:t>new</w:t>
      </w:r>
      <w:r w:rsidRPr="00F73CF1">
        <w:rPr>
          <w:highlight w:val="green"/>
          <w:u w:val="single"/>
        </w:rPr>
        <w:t xml:space="preserve"> </w:t>
      </w:r>
      <w:r w:rsidRPr="00F73CF1">
        <w:rPr>
          <w:b/>
          <w:bCs/>
          <w:highlight w:val="green"/>
          <w:u w:val="single"/>
        </w:rPr>
        <w:t>frontier</w:t>
      </w:r>
      <w:r w:rsidRPr="00FA5142">
        <w:rPr>
          <w:sz w:val="16"/>
        </w:rPr>
        <w:t xml:space="preserve">, </w:t>
      </w:r>
    </w:p>
    <w:p w14:paraId="4CE9FCC2" w14:textId="77777777" w:rsidR="00BC348D" w:rsidRDefault="00BC348D" w:rsidP="00C126A9">
      <w:pPr>
        <w:rPr>
          <w:sz w:val="16"/>
        </w:rPr>
      </w:pPr>
    </w:p>
    <w:p w14:paraId="5AC51A16" w14:textId="77777777" w:rsidR="00BC348D" w:rsidRDefault="00BC348D" w:rsidP="00C126A9">
      <w:pPr>
        <w:rPr>
          <w:sz w:val="16"/>
        </w:rPr>
      </w:pPr>
    </w:p>
    <w:p w14:paraId="059DEAFE" w14:textId="77777777" w:rsidR="00BC348D" w:rsidRDefault="00BC348D" w:rsidP="00C126A9">
      <w:pPr>
        <w:rPr>
          <w:sz w:val="16"/>
        </w:rPr>
      </w:pPr>
    </w:p>
    <w:p w14:paraId="1B173F3E" w14:textId="77777777" w:rsidR="00BC348D" w:rsidRDefault="00BC348D" w:rsidP="00C126A9">
      <w:pPr>
        <w:rPr>
          <w:sz w:val="16"/>
        </w:rPr>
      </w:pPr>
    </w:p>
    <w:p w14:paraId="279556C0" w14:textId="77777777" w:rsidR="00BC348D" w:rsidRDefault="00BC348D" w:rsidP="00C126A9">
      <w:pPr>
        <w:rPr>
          <w:sz w:val="16"/>
        </w:rPr>
      </w:pPr>
    </w:p>
    <w:p w14:paraId="2084961D" w14:textId="77777777" w:rsidR="00BC348D" w:rsidRDefault="00BC348D" w:rsidP="00C126A9">
      <w:pPr>
        <w:rPr>
          <w:sz w:val="16"/>
        </w:rPr>
      </w:pPr>
    </w:p>
    <w:p w14:paraId="509B9BB2" w14:textId="77777777" w:rsidR="00BC348D" w:rsidRDefault="00BC348D" w:rsidP="00C126A9">
      <w:pPr>
        <w:rPr>
          <w:sz w:val="16"/>
        </w:rPr>
      </w:pPr>
    </w:p>
    <w:p w14:paraId="283A992F" w14:textId="77777777" w:rsidR="00BC348D" w:rsidRDefault="00BC348D" w:rsidP="00C126A9">
      <w:pPr>
        <w:rPr>
          <w:sz w:val="16"/>
        </w:rPr>
      </w:pPr>
    </w:p>
    <w:p w14:paraId="5FDAD57F" w14:textId="77777777" w:rsidR="00BC348D" w:rsidRDefault="00BC348D" w:rsidP="00C126A9">
      <w:pPr>
        <w:rPr>
          <w:sz w:val="16"/>
        </w:rPr>
      </w:pPr>
    </w:p>
    <w:p w14:paraId="702DAC3F" w14:textId="77777777" w:rsidR="00BC348D" w:rsidRDefault="00BC348D" w:rsidP="00C126A9">
      <w:pPr>
        <w:rPr>
          <w:sz w:val="16"/>
        </w:rPr>
      </w:pPr>
    </w:p>
    <w:p w14:paraId="6406BD6F" w14:textId="77777777" w:rsidR="00BC348D" w:rsidRDefault="00BC348D" w:rsidP="00C126A9">
      <w:pPr>
        <w:rPr>
          <w:sz w:val="16"/>
        </w:rPr>
      </w:pPr>
    </w:p>
    <w:p w14:paraId="5B29EC3F" w14:textId="77777777" w:rsidR="00BC348D" w:rsidRDefault="00BC348D" w:rsidP="00C126A9">
      <w:pPr>
        <w:rPr>
          <w:sz w:val="16"/>
        </w:rPr>
      </w:pPr>
    </w:p>
    <w:p w14:paraId="5FCDB7ED" w14:textId="77777777" w:rsidR="00BC348D" w:rsidRDefault="00BC348D" w:rsidP="00C126A9">
      <w:pPr>
        <w:rPr>
          <w:sz w:val="16"/>
        </w:rPr>
      </w:pPr>
    </w:p>
    <w:p w14:paraId="4D1EAA9D" w14:textId="77777777" w:rsidR="00BC348D" w:rsidRDefault="00BC348D" w:rsidP="00C126A9">
      <w:pPr>
        <w:rPr>
          <w:sz w:val="16"/>
        </w:rPr>
      </w:pPr>
    </w:p>
    <w:p w14:paraId="67319AE7" w14:textId="77777777" w:rsidR="00BC348D" w:rsidRDefault="00BC348D" w:rsidP="00C126A9">
      <w:pPr>
        <w:rPr>
          <w:sz w:val="16"/>
        </w:rPr>
      </w:pPr>
    </w:p>
    <w:p w14:paraId="4216FD85" w14:textId="2C8436A8" w:rsidR="00C126A9" w:rsidRPr="00C43B81" w:rsidRDefault="00C126A9" w:rsidP="00C126A9">
      <w:pPr>
        <w:rPr>
          <w:sz w:val="16"/>
          <w:szCs w:val="16"/>
        </w:rPr>
      </w:pP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F73CF1">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F73CF1">
        <w:rPr>
          <w:b/>
          <w:bCs/>
          <w:highlight w:val="green"/>
          <w:u w:val="single"/>
        </w:rPr>
        <w:t>guarantee</w:t>
      </w:r>
      <w:r w:rsidRPr="00FA5142">
        <w:rPr>
          <w:u w:val="single"/>
        </w:rPr>
        <w:t xml:space="preserve"> that </w:t>
      </w:r>
      <w:r w:rsidRPr="00F73CF1">
        <w:rPr>
          <w:b/>
          <w:bCs/>
          <w:highlight w:val="green"/>
          <w:u w:val="single"/>
        </w:rPr>
        <w:t>any</w:t>
      </w:r>
      <w:r w:rsidRPr="00F73CF1">
        <w:rPr>
          <w:highlight w:val="green"/>
          <w:u w:val="single"/>
        </w:rPr>
        <w:t xml:space="preserve"> </w:t>
      </w:r>
      <w:r w:rsidRPr="00F73CF1">
        <w:rPr>
          <w:b/>
          <w:bCs/>
          <w:highlight w:val="green"/>
          <w:u w:val="single"/>
        </w:rPr>
        <w:t>settlement</w:t>
      </w:r>
      <w:r w:rsidRPr="00FA5142">
        <w:rPr>
          <w:u w:val="single"/>
        </w:rPr>
        <w:t xml:space="preserve"> </w:t>
      </w:r>
      <w:r w:rsidRPr="00F73CF1">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F73CF1">
        <w:rPr>
          <w:b/>
          <w:bCs/>
          <w:highlight w:val="green"/>
          <w:u w:val="single"/>
        </w:rPr>
        <w:t>owned</w:t>
      </w:r>
      <w:r w:rsidRPr="00F73CF1">
        <w:rPr>
          <w:highlight w:val="green"/>
          <w:u w:val="single"/>
        </w:rPr>
        <w:t xml:space="preserve"> </w:t>
      </w:r>
      <w:r w:rsidRPr="00F73CF1">
        <w:rPr>
          <w:b/>
          <w:bCs/>
          <w:highlight w:val="green"/>
          <w:u w:val="single"/>
        </w:rPr>
        <w:t>by</w:t>
      </w:r>
      <w:r w:rsidRPr="00FA5142">
        <w:rPr>
          <w:sz w:val="16"/>
        </w:rPr>
        <w:t xml:space="preserve"> the private citizens or </w:t>
      </w:r>
      <w:r w:rsidRPr="00F73CF1">
        <w:rPr>
          <w:b/>
          <w:bCs/>
          <w:highlight w:val="green"/>
          <w:u w:val="single"/>
        </w:rPr>
        <w:t>corporations</w:t>
      </w:r>
      <w:r w:rsidRPr="00FA5142">
        <w:rPr>
          <w:u w:val="single"/>
        </w:rPr>
        <w:t xml:space="preserve"> </w:t>
      </w:r>
      <w:r w:rsidRPr="00F73CF1">
        <w:rPr>
          <w:b/>
          <w:bCs/>
          <w:highlight w:val="green"/>
          <w:u w:val="single"/>
        </w:rPr>
        <w:t>who</w:t>
      </w:r>
      <w:r w:rsidRPr="00FA5142">
        <w:rPr>
          <w:u w:val="single"/>
        </w:rPr>
        <w:t xml:space="preserve"> </w:t>
      </w:r>
      <w:r w:rsidRPr="00F73CF1">
        <w:rPr>
          <w:b/>
          <w:bCs/>
          <w:highlight w:val="green"/>
          <w:u w:val="single"/>
        </w:rPr>
        <w:t>claim</w:t>
      </w:r>
      <w:r w:rsidRPr="00F73CF1">
        <w:rPr>
          <w:highlight w:val="green"/>
          <w:u w:val="single"/>
        </w:rPr>
        <w:t xml:space="preserve"> </w:t>
      </w:r>
      <w:r w:rsidRPr="00F73CF1">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F73CF1">
        <w:rPr>
          <w:b/>
          <w:bCs/>
          <w:highlight w:val="green"/>
          <w:u w:val="single"/>
        </w:rPr>
        <w:t>not</w:t>
      </w:r>
      <w:r w:rsidRPr="00F73CF1">
        <w:rPr>
          <w:highlight w:val="green"/>
          <w:u w:val="single"/>
        </w:rPr>
        <w:t xml:space="preserve"> </w:t>
      </w:r>
      <w:r w:rsidRPr="00F73CF1">
        <w:rPr>
          <w:b/>
          <w:bCs/>
          <w:highlight w:val="green"/>
          <w:u w:val="single"/>
        </w:rPr>
        <w:t>subject</w:t>
      </w:r>
      <w:r w:rsidRPr="00F73CF1">
        <w:rPr>
          <w:highlight w:val="green"/>
          <w:u w:val="single"/>
        </w:rPr>
        <w:t xml:space="preserve"> </w:t>
      </w:r>
      <w:r w:rsidRPr="00F73CF1">
        <w:rPr>
          <w:b/>
          <w:bCs/>
          <w:highlight w:val="green"/>
          <w:u w:val="single"/>
        </w:rPr>
        <w:t>to</w:t>
      </w:r>
      <w:r w:rsidRPr="00FA5142">
        <w:rPr>
          <w:sz w:val="16"/>
        </w:rPr>
        <w:t xml:space="preserve"> the </w:t>
      </w:r>
      <w:r w:rsidRPr="00F73CF1">
        <w:rPr>
          <w:b/>
          <w:bCs/>
          <w:highlight w:val="green"/>
          <w:u w:val="single"/>
        </w:rPr>
        <w:t>O</w:t>
      </w:r>
      <w:r w:rsidRPr="00FA5142">
        <w:rPr>
          <w:sz w:val="16"/>
        </w:rPr>
        <w:t xml:space="preserve">uter </w:t>
      </w:r>
      <w:r w:rsidRPr="00F73CF1">
        <w:rPr>
          <w:b/>
          <w:bCs/>
          <w:highlight w:val="green"/>
          <w:u w:val="single"/>
        </w:rPr>
        <w:t>S</w:t>
      </w:r>
      <w:r w:rsidRPr="00FA5142">
        <w:rPr>
          <w:sz w:val="16"/>
        </w:rPr>
        <w:t xml:space="preserve">pace </w:t>
      </w:r>
      <w:r w:rsidRPr="00F73CF1">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F73CF1">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F73CF1">
        <w:rPr>
          <w:highlight w:val="green"/>
          <w:u w:val="single"/>
        </w:rPr>
        <w:t>forbid</w:t>
      </w:r>
      <w:r w:rsidRPr="00FA5142">
        <w:rPr>
          <w:u w:val="single"/>
        </w:rPr>
        <w:t xml:space="preserve"> private claims on and settlement of celestial bodies</w:t>
      </w:r>
      <w:r w:rsidRPr="00FA5142">
        <w:rPr>
          <w:sz w:val="16"/>
        </w:rPr>
        <w:t xml:space="preserve">, </w:t>
      </w:r>
      <w:r w:rsidRPr="00F73CF1">
        <w:rPr>
          <w:highlight w:val="green"/>
          <w:u w:val="single"/>
        </w:rPr>
        <w:t>only</w:t>
      </w:r>
      <w:r w:rsidRPr="00FA5142">
        <w:rPr>
          <w:u w:val="single"/>
        </w:rPr>
        <w:t xml:space="preserve"> </w:t>
      </w:r>
      <w:r w:rsidRPr="00F73CF1">
        <w:rPr>
          <w:highlight w:val="green"/>
          <w:u w:val="single"/>
        </w:rPr>
        <w:t>national appropriations</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0708B834" w14:textId="77777777" w:rsidR="00C126A9" w:rsidRPr="007F5BEB" w:rsidRDefault="00C126A9" w:rsidP="00C126A9">
      <w:pPr>
        <w:pStyle w:val="Heading4"/>
      </w:pPr>
      <w:r>
        <w:t xml:space="preserve">Space colonization is key to ensure human survival – pursuing it </w:t>
      </w:r>
      <w:r>
        <w:rPr>
          <w:u w:val="single"/>
        </w:rPr>
        <w:t>as soon as possible</w:t>
      </w:r>
      <w:r>
        <w:t xml:space="preserve"> is crucial</w:t>
      </w:r>
    </w:p>
    <w:p w14:paraId="748F510B" w14:textId="77777777" w:rsidR="00C126A9" w:rsidRPr="00F945C1" w:rsidRDefault="00C126A9" w:rsidP="00C126A9">
      <w:r w:rsidRPr="00F945C1">
        <w:rPr>
          <w:rStyle w:val="Style13ptBold"/>
        </w:rPr>
        <w:t>Kovic 18</w:t>
      </w:r>
      <w:r>
        <w:t xml:space="preserve"> </w:t>
      </w:r>
      <w:r w:rsidRPr="00F945C1">
        <w:t xml:space="preserve">(Marko Kovic, co-founder and president of the thinktank </w:t>
      </w:r>
      <w:hyperlink r:id="rId51" w:tgtFrame="_blank" w:history="1">
        <w:r w:rsidRPr="00F945C1">
          <w:rPr>
            <w:rStyle w:val="Hyperlink"/>
          </w:rPr>
          <w:t>ZIPAR</w:t>
        </w:r>
      </w:hyperlink>
      <w:r w:rsidRPr="00F945C1">
        <w:t xml:space="preserve">, the Zurich Institute of Public Affairs Research. He is also co-founder and CEO of the consulting firm </w:t>
      </w:r>
      <w:hyperlink r:id="rId52" w:tgtFrame="_blank" w:history="1">
        <w:r w:rsidRPr="00F945C1">
          <w:rPr>
            <w:rStyle w:val="Hyperlink"/>
          </w:rPr>
          <w:t>ars cognitionis</w:t>
        </w:r>
      </w:hyperlink>
      <w:r w:rsidRPr="00F945C1">
        <w:t>,. He has a PhD in political communication, University of Zurich.)(“Why space colonization is so important”, Nov 10, 2018, https://medium.com/@marko_kovic/space-colonization-why-nothing-else-matters-a877723f77d4)//ASMITH</w:t>
      </w:r>
    </w:p>
    <w:p w14:paraId="39250F01" w14:textId="5D0AAFC6" w:rsidR="00C126A9" w:rsidRDefault="00C126A9" w:rsidP="00C126A9">
      <w:pPr>
        <w:rPr>
          <w:sz w:val="16"/>
        </w:rPr>
      </w:pPr>
      <w:r w:rsidRPr="00664E3C">
        <w:rPr>
          <w:rStyle w:val="StyleUnderline"/>
        </w:rPr>
        <w:t>Should humankind exist in the future?</w:t>
      </w:r>
      <w:r w:rsidRPr="00664E3C">
        <w:rPr>
          <w:sz w:val="16"/>
        </w:rPr>
        <w:t xml:space="preserve"> Should the future existence of humankind be as good as possible in as many ways as possible?</w:t>
      </w:r>
      <w:r>
        <w:rPr>
          <w:sz w:val="16"/>
        </w:rPr>
        <w:t xml:space="preserve"> </w:t>
      </w:r>
      <w:r w:rsidRPr="00664E3C">
        <w:rPr>
          <w:sz w:val="16"/>
        </w:rPr>
        <w:t xml:space="preserve">If your answer to these two questions is Yes, </w:t>
      </w:r>
      <w:r w:rsidRPr="00664E3C">
        <w:rPr>
          <w:rStyle w:val="StyleUnderline"/>
        </w:rPr>
        <w:t>then there is a topic that you should care about a lot: Space colonization</w:t>
      </w:r>
      <w:r w:rsidRPr="00664E3C">
        <w:rPr>
          <w:sz w:val="16"/>
        </w:rPr>
        <w:t>.</w:t>
      </w:r>
      <w:r>
        <w:rPr>
          <w:sz w:val="16"/>
        </w:rPr>
        <w:t xml:space="preserve"> </w:t>
      </w:r>
      <w:r w:rsidRPr="00664E3C">
        <w:rPr>
          <w:sz w:val="16"/>
        </w:rPr>
        <w:t xml:space="preserve">Why, you might wonder, does space colonization matter, possibly more than anything else, as the title </w:t>
      </w:r>
      <w:r w:rsidRPr="00170172">
        <w:rPr>
          <w:sz w:val="16"/>
        </w:rPr>
        <w:t xml:space="preserve">of this article claims? Because </w:t>
      </w:r>
      <w:r w:rsidRPr="00170172">
        <w:rPr>
          <w:rStyle w:val="StyleUnderline"/>
        </w:rPr>
        <w:t>the future of humankind directly and completely dependent on whether and how we manage to colonize space.</w:t>
      </w:r>
      <w:r>
        <w:rPr>
          <w:sz w:val="16"/>
        </w:rPr>
        <w:t xml:space="preserve"> </w:t>
      </w:r>
      <w:r w:rsidRPr="00664E3C">
        <w:rPr>
          <w:sz w:val="16"/>
        </w:rPr>
        <w:t xml:space="preserve">Space colonization is a double-edged sword. On one hand, </w:t>
      </w:r>
      <w:r w:rsidRPr="00F73CF1">
        <w:rPr>
          <w:rStyle w:val="Emphasis"/>
          <w:highlight w:val="green"/>
        </w:rPr>
        <w:t>the creation of</w:t>
      </w:r>
      <w:r w:rsidRPr="00664E3C">
        <w:rPr>
          <w:rStyle w:val="Emphasis"/>
        </w:rPr>
        <w:t xml:space="preserve"> permanent and self-</w:t>
      </w:r>
      <w:r w:rsidRPr="00F73CF1">
        <w:rPr>
          <w:rStyle w:val="Emphasis"/>
          <w:highlight w:val="green"/>
        </w:rPr>
        <w:t>sustainable human habitats beyond Earth is unavoidable if humankind is to exist in the long-term</w:t>
      </w:r>
      <w:r w:rsidRPr="00664E3C">
        <w:rPr>
          <w:rStyle w:val="Emphasis"/>
        </w:rPr>
        <w:t xml:space="preserve"> future.</w:t>
      </w:r>
      <w:r w:rsidRPr="00664E3C">
        <w:rPr>
          <w:sz w:val="16"/>
        </w:rPr>
        <w:t xml:space="preserve"> On the other hand, however, space colonization could bring about a catastrophically bad future if we colonize space in a bad way. That future that might be worse than one in which humankind does not exist.</w:t>
      </w:r>
      <w:r>
        <w:rPr>
          <w:sz w:val="16"/>
        </w:rPr>
        <w:t xml:space="preserve"> </w:t>
      </w:r>
      <w:r w:rsidRPr="00664E3C">
        <w:rPr>
          <w:sz w:val="16"/>
          <w:szCs w:val="16"/>
        </w:rPr>
        <w:t>Space or bust: Why we must reach for the stars</w:t>
      </w:r>
      <w:r>
        <w:rPr>
          <w:sz w:val="16"/>
          <w:szCs w:val="16"/>
        </w:rPr>
        <w:t xml:space="preserve"> </w:t>
      </w:r>
      <w:r w:rsidRPr="00664E3C">
        <w:rPr>
          <w:sz w:val="16"/>
          <w:szCs w:val="16"/>
        </w:rPr>
        <w:t>Why should we pursue space colonization in the first place? Don’t we have more pressing problems today, on Earth?</w:t>
      </w:r>
      <w:r>
        <w:rPr>
          <w:sz w:val="16"/>
          <w:szCs w:val="16"/>
        </w:rPr>
        <w:t xml:space="preserve"> </w:t>
      </w:r>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An the problems that </w:t>
      </w:r>
      <w:r w:rsidRPr="00F73CF1">
        <w:rPr>
          <w:rStyle w:val="Emphasis"/>
          <w:highlight w:val="green"/>
        </w:rPr>
        <w:t>space colonization would be dealing with</w:t>
      </w:r>
      <w:r w:rsidRPr="00F945C1">
        <w:t xml:space="preserve"> are, arguably, among the greatest problems of them all: </w:t>
      </w:r>
      <w:r w:rsidRPr="00F73CF1">
        <w:rPr>
          <w:rStyle w:val="Emphasis"/>
          <w:highlight w:val="green"/>
        </w:rPr>
        <w:t>Existential risks</w:t>
      </w:r>
      <w:r w:rsidRPr="00F945C1">
        <w:t xml:space="preserve">; risks that might lead to the extinction of humankind [1]. Currently, all of our proverbial existential eggs are in the same basket. </w:t>
      </w:r>
      <w:r w:rsidRPr="00F73CF1">
        <w:rPr>
          <w:rStyle w:val="StyleUnderline"/>
          <w:highlight w:val="green"/>
        </w:rPr>
        <w:t>If a natural existential risk strikes</w:t>
      </w:r>
      <w:r w:rsidRPr="00F945C1">
        <w:t xml:space="preserve"> (</w:t>
      </w:r>
      <w:r w:rsidRPr="00F73CF1">
        <w:rPr>
          <w:rStyle w:val="Emphasis"/>
          <w:highlight w:val="green"/>
        </w:rPr>
        <w:t>for example, a large asteroid</w:t>
      </w:r>
      <w:r w:rsidRPr="00F945C1">
        <w:t xml:space="preserve"> colliding with Earth) </w:t>
      </w:r>
      <w:r w:rsidRPr="00F73CF1">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F73CF1">
        <w:rPr>
          <w:rStyle w:val="Emphasis"/>
          <w:highlight w:val="green"/>
        </w:rPr>
        <w:t>global warming</w:t>
      </w:r>
      <w:r w:rsidRPr="00F945C1">
        <w:t xml:space="preserve"> [2, 3]), </w:t>
      </w:r>
      <w:r w:rsidRPr="00F73CF1">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r>
        <w:t xml:space="preserve"> </w:t>
      </w:r>
      <w:r w:rsidRPr="00664E3C">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F73CF1">
        <w:rPr>
          <w:rStyle w:val="StyleUnderline"/>
          <w:highlight w:val="green"/>
        </w:rPr>
        <w:t xml:space="preserve"> if we go extinct</w:t>
      </w:r>
      <w:r w:rsidRPr="00664E3C">
        <w:rPr>
          <w:rStyle w:val="StyleUnderline"/>
        </w:rPr>
        <w:t xml:space="preserve"> as a consequence of doing so, </w:t>
      </w:r>
      <w:r w:rsidRPr="00F73CF1">
        <w:rPr>
          <w:rStyle w:val="StyleUnderline"/>
          <w:highlight w:val="green"/>
        </w:rPr>
        <w:t xml:space="preserve">then </w:t>
      </w:r>
      <w:r w:rsidRPr="00F73CF1">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F73CF1">
        <w:rPr>
          <w:rStyle w:val="StyleUnderline"/>
          <w:highlight w:val="green"/>
        </w:rPr>
        <w:t>and who would have experienced happiness</w:t>
      </w:r>
      <w:r w:rsidRPr="00664E3C">
        <w:rPr>
          <w:rStyle w:val="StyleUnderline"/>
        </w:rPr>
        <w:t xml:space="preserve"> and contributed </w:t>
      </w:r>
      <w:r w:rsidRPr="00F73CF1">
        <w:rPr>
          <w:rStyle w:val="StyleUnderline"/>
          <w:highlight w:val="green"/>
        </w:rPr>
        <w:t>to humankind’s continued epistemic and moral progress</w:t>
      </w:r>
      <w:r w:rsidRPr="00664E3C">
        <w:rPr>
          <w:sz w:val="14"/>
        </w:rPr>
        <w:t>.</w:t>
      </w:r>
      <w:r>
        <w:rPr>
          <w:sz w:val="14"/>
        </w:rPr>
        <w:t xml:space="preserve"> </w:t>
      </w:r>
      <w:r w:rsidRPr="00664E3C">
        <w:rPr>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rPr>
          <w:sz w:val="16"/>
        </w:rPr>
        <w:t xml:space="preserve">[4] — </w:t>
      </w:r>
      <w:r w:rsidRPr="00664E3C">
        <w:rPr>
          <w:rStyle w:val="StyleUnderline"/>
        </w:rPr>
        <w:t>investing in space colonization today would probably be a win-win situation.</w:t>
      </w:r>
      <w:r>
        <w:rPr>
          <w:rStyle w:val="StyleUnderline"/>
        </w:rPr>
        <w:t xml:space="preserve"> </w:t>
      </w:r>
      <w:r w:rsidRPr="00664E3C">
        <w:rPr>
          <w:sz w:val="16"/>
        </w:rPr>
        <w:t xml:space="preserve">So the situation seems clear: </w:t>
      </w:r>
      <w:r w:rsidRPr="00664E3C">
        <w:rPr>
          <w:rStyle w:val="StyleUnderline"/>
        </w:rPr>
        <w:t xml:space="preserve">We must pursue space colonization and try to spread beyond Earth </w:t>
      </w:r>
      <w:r w:rsidRPr="007F5BEB">
        <w:rPr>
          <w:rStyle w:val="Emphasis"/>
        </w:rPr>
        <w:t>as fast as possible</w:t>
      </w:r>
      <w:r w:rsidRPr="00664E3C">
        <w:rPr>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7E0623B4" w14:textId="0812AE91" w:rsidR="00C126A9" w:rsidRDefault="00C126A9" w:rsidP="00C126A9">
      <w:pPr>
        <w:rPr>
          <w:sz w:val="16"/>
        </w:rPr>
      </w:pPr>
    </w:p>
    <w:p w14:paraId="59A9A709" w14:textId="77777777" w:rsidR="00171AD6" w:rsidRDefault="00171AD6" w:rsidP="00C126A9">
      <w:pPr>
        <w:rPr>
          <w:sz w:val="16"/>
        </w:rPr>
      </w:pPr>
    </w:p>
    <w:sectPr w:rsidR="00171A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5139D1"/>
    <w:multiLevelType w:val="hybridMultilevel"/>
    <w:tmpl w:val="4F086ACC"/>
    <w:lvl w:ilvl="0" w:tplc="0624F6A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8599835">
    <w:abstractNumId w:val="10"/>
  </w:num>
  <w:num w:numId="2" w16cid:durableId="1518152096">
    <w:abstractNumId w:val="8"/>
  </w:num>
  <w:num w:numId="3" w16cid:durableId="397168882">
    <w:abstractNumId w:val="7"/>
  </w:num>
  <w:num w:numId="4" w16cid:durableId="1256941398">
    <w:abstractNumId w:val="6"/>
  </w:num>
  <w:num w:numId="5" w16cid:durableId="1031809633">
    <w:abstractNumId w:val="5"/>
  </w:num>
  <w:num w:numId="6" w16cid:durableId="2004698264">
    <w:abstractNumId w:val="9"/>
  </w:num>
  <w:num w:numId="7" w16cid:durableId="1872913793">
    <w:abstractNumId w:val="4"/>
  </w:num>
  <w:num w:numId="8" w16cid:durableId="1327586963">
    <w:abstractNumId w:val="3"/>
  </w:num>
  <w:num w:numId="9" w16cid:durableId="666791731">
    <w:abstractNumId w:val="2"/>
  </w:num>
  <w:num w:numId="10" w16cid:durableId="2003853540">
    <w:abstractNumId w:val="1"/>
  </w:num>
  <w:num w:numId="11" w16cid:durableId="164059514">
    <w:abstractNumId w:val="0"/>
  </w:num>
  <w:num w:numId="12" w16cid:durableId="1740056106">
    <w:abstractNumId w:val="11"/>
  </w:num>
  <w:num w:numId="13" w16cid:durableId="17107656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34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1A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A3920"/>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37B2"/>
    <w:rsid w:val="006A4840"/>
    <w:rsid w:val="006A52A0"/>
    <w:rsid w:val="006A7E1D"/>
    <w:rsid w:val="006C34D4"/>
    <w:rsid w:val="006C3A56"/>
    <w:rsid w:val="006D13F4"/>
    <w:rsid w:val="006D6AED"/>
    <w:rsid w:val="006D7CD6"/>
    <w:rsid w:val="006E6D0B"/>
    <w:rsid w:val="006F126E"/>
    <w:rsid w:val="006F32C9"/>
    <w:rsid w:val="006F3834"/>
    <w:rsid w:val="006F5693"/>
    <w:rsid w:val="006F5D4C"/>
    <w:rsid w:val="00717B01"/>
    <w:rsid w:val="007227D9"/>
    <w:rsid w:val="0072491F"/>
    <w:rsid w:val="00725598"/>
    <w:rsid w:val="007374A1"/>
    <w:rsid w:val="00751A2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2E35"/>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48D"/>
    <w:rsid w:val="00BC64FF"/>
    <w:rsid w:val="00BC7C37"/>
    <w:rsid w:val="00BD2244"/>
    <w:rsid w:val="00BE6472"/>
    <w:rsid w:val="00BF29B8"/>
    <w:rsid w:val="00BF46EA"/>
    <w:rsid w:val="00C07769"/>
    <w:rsid w:val="00C07D05"/>
    <w:rsid w:val="00C10856"/>
    <w:rsid w:val="00C126A9"/>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446"/>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E25A0"/>
  <w14:defaultImageDpi w14:val="300"/>
  <w15:docId w15:val="{CA671B51-3C91-B34E-AB7B-3468148BF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7CD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D7C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7C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D7C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6D7C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7C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CD6"/>
  </w:style>
  <w:style w:type="character" w:customStyle="1" w:styleId="Heading1Char">
    <w:name w:val="Heading 1 Char"/>
    <w:aliases w:val="Pocket Char"/>
    <w:basedOn w:val="DefaultParagraphFont"/>
    <w:link w:val="Heading1"/>
    <w:uiPriority w:val="9"/>
    <w:rsid w:val="006D7CD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D7CD6"/>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D7CD6"/>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D7CD6"/>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7CD6"/>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D7CD6"/>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6D7CD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D7CD6"/>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D7CD6"/>
    <w:rPr>
      <w:color w:val="auto"/>
      <w:u w:val="none"/>
    </w:rPr>
  </w:style>
  <w:style w:type="paragraph" w:styleId="DocumentMap">
    <w:name w:val="Document Map"/>
    <w:basedOn w:val="Normal"/>
    <w:link w:val="DocumentMapChar"/>
    <w:uiPriority w:val="99"/>
    <w:semiHidden/>
    <w:unhideWhenUsed/>
    <w:rsid w:val="006D7C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7CD6"/>
    <w:rPr>
      <w:rFonts w:ascii="Lucida Grande" w:hAnsi="Lucida Grande" w:cs="Lucida Grande"/>
    </w:rPr>
  </w:style>
  <w:style w:type="paragraph" w:customStyle="1" w:styleId="textbold">
    <w:name w:val="text bold"/>
    <w:basedOn w:val="Normal"/>
    <w:link w:val="Emphasis"/>
    <w:uiPriority w:val="20"/>
    <w:qFormat/>
    <w:rsid w:val="00CD3446"/>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D34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CD3446"/>
    <w:pPr>
      <w:ind w:left="720"/>
      <w:contextualSpacing/>
    </w:pPr>
  </w:style>
  <w:style w:type="paragraph" w:styleId="Title">
    <w:name w:val="Title"/>
    <w:aliases w:val="Cites and Cards,UNDERLINE,Bold Underlined,Read This,title,Block Heading"/>
    <w:basedOn w:val="Normal"/>
    <w:next w:val="Normal"/>
    <w:link w:val="TitleChar"/>
    <w:uiPriority w:val="6"/>
    <w:qFormat/>
    <w:rsid w:val="00C126A9"/>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C126A9"/>
    <w:rPr>
      <w:rFonts w:cs="Arial"/>
      <w:sz w:val="22"/>
      <w:u w:val="single"/>
    </w:rPr>
  </w:style>
  <w:style w:type="paragraph" w:customStyle="1" w:styleId="Emphasis1">
    <w:name w:val="Emphasis1"/>
    <w:basedOn w:val="Normal"/>
    <w:autoRedefine/>
    <w:uiPriority w:val="20"/>
    <w:qFormat/>
    <w:rsid w:val="00862E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171AD6"/>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opinion/technology/540856-solving-the-climate-and-energy-crises-mine-the-moons-helium-3" TargetMode="External"/><Relationship Id="rId18" Type="http://schemas.openxmlformats.org/officeDocument/2006/relationships/hyperlink" Target="https://fti.neep.wisc.edu/fti.neep.wisc.edu/index.html"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thehill.com/opinion/technology/482265-trump-goes-all-in-for-nasas-artemis-return-to-the-moon-program"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www.spacelegalissues.com/space-law-legal-aspects-of-the-space-elevator-transportation-system/" TargetMode="External"/><Relationship Id="rId47" Type="http://schemas.openxmlformats.org/officeDocument/2006/relationships/hyperlink" Target="https://www.businessinsider.com/space-junk-at-critical-density-2015-9" TargetMode="External"/><Relationship Id="rId50" Type="http://schemas.openxmlformats.org/officeDocument/2006/relationships/hyperlink" Target="https://www.europeanleadershipnetwork.org/commentary/the-art-of-space-deterrenc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pa-e.energy.gov/sites/default/files/04_WESSEL.pdf" TargetMode="External"/><Relationship Id="rId29" Type="http://schemas.openxmlformats.org/officeDocument/2006/relationships/hyperlink" Target="https://onlinelibrary-wiley-com.proxy.lib.umich.edu/doi/full/10.1111/1758-5899.12647" TargetMode="External"/><Relationship Id="rId11" Type="http://schemas.openxmlformats.org/officeDocument/2006/relationships/hyperlink" Target="https://core.ac.uk/download/pdf/159567253.pdf"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www.iitg.ac.in/arun/"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pace.nss.org/settlement/nasa/spaceresvol3/lscam1.htm" TargetMode="External"/><Relationship Id="rId19" Type="http://schemas.openxmlformats.org/officeDocument/2006/relationships/hyperlink" Target="https://www.nbcnews.com/news/weather/knocked-out-texas-millions-face-record-lows-without-power-new-n1257964"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www.nbcnews.com/mach/science/colossal-elevator-space-could-be-going-sooner-you-ever-imagined-ncna915421" TargetMode="External"/><Relationship Id="rId52" Type="http://schemas.openxmlformats.org/officeDocument/2006/relationships/hyperlink" Target="https://kovic.ch/consulting-ars-cognitionis/" TargetMode="External"/><Relationship Id="rId4" Type="http://schemas.openxmlformats.org/officeDocument/2006/relationships/customXml" Target="../customXml/item4.xml"/><Relationship Id="rId9" Type="http://schemas.openxmlformats.org/officeDocument/2006/relationships/hyperlink" Target="https://media.law.wisc.edu/m/wndnj/bilder1489273mining_helium-3ftns.pdf" TargetMode="External"/><Relationship Id="rId14" Type="http://schemas.openxmlformats.org/officeDocument/2006/relationships/hyperlink" Target="https://mdcampbell.com/Helium-3version2.pdf" TargetMode="External"/><Relationship Id="rId22" Type="http://schemas.openxmlformats.org/officeDocument/2006/relationships/hyperlink" Target="https://thehill.com/people/joe-biden"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www.techtimes.com/articles/77612/20150818/companies-working-space-elevator.htm" TargetMode="External"/><Relationship Id="rId48" Type="http://schemas.openxmlformats.org/officeDocument/2006/relationships/hyperlink" Target="https://www.nasa.gov/mission_pages/station/news/orbital_debris.html" TargetMode="External"/><Relationship Id="rId8" Type="http://schemas.openxmlformats.org/officeDocument/2006/relationships/webSettings" Target="webSettings.xml"/><Relationship Id="rId51" Type="http://schemas.openxmlformats.org/officeDocument/2006/relationships/hyperlink" Target="https://kovic.ch/zipar/" TargetMode="External"/><Relationship Id="rId3" Type="http://schemas.openxmlformats.org/officeDocument/2006/relationships/customXml" Target="../customXml/item3.xml"/><Relationship Id="rId12" Type="http://schemas.openxmlformats.org/officeDocument/2006/relationships/hyperlink" Target="https://www.amazon.com/Return-Moon-Exploration-Enterprise-Settlement/dp/0387242856" TargetMode="External"/><Relationship Id="rId17" Type="http://schemas.openxmlformats.org/officeDocument/2006/relationships/hyperlink" Target="https://www.bbvaopenmind.com/en/science/physics/helium-3-lunar-gold-fever/"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www.businessinsider.com/russia-says-space-junk-could-spark-war-2016-1" TargetMode="External"/><Relationship Id="rId20" Type="http://schemas.openxmlformats.org/officeDocument/2006/relationships/hyperlink" Target="https://thehill.com/people/donald-trump" TargetMode="External"/><Relationship Id="rId41" Type="http://schemas.openxmlformats.org/officeDocument/2006/relationships/hyperlink" Target="https://onlinelibrary-wiley-com.proxy.lib.umich.edu/doi/full/10.1111/1758-5899.12647"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snuclearcorp.com/magneto-inertial-fusion-technologies/" TargetMode="External"/><Relationship Id="rId23" Type="http://schemas.openxmlformats.org/officeDocument/2006/relationships/hyperlink" Target="https://ans.tandfonline.com/doi/pdf/10.1080/00295450.2018.1505357?needAccess=true"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49" Type="http://schemas.openxmlformats.org/officeDocument/2006/relationships/hyperlink" Target="https://www.sciencedirect.com/science/article/pii/S00945765153034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13</Pages>
  <Words>16594</Words>
  <Characters>94586</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2022-04-23T23:23:00Z</dcterms:created>
  <dcterms:modified xsi:type="dcterms:W3CDTF">2022-04-24T17:06:00Z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