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F6484" w14:textId="1A4FF8F1" w:rsidR="0052615D" w:rsidRPr="0052615D" w:rsidRDefault="0052615D" w:rsidP="0052615D">
      <w:pPr>
        <w:pStyle w:val="Heading3"/>
      </w:pPr>
      <w:r>
        <w:t>1NC—K</w:t>
      </w:r>
    </w:p>
    <w:p w14:paraId="7F511A7D" w14:textId="77777777" w:rsidR="0052615D" w:rsidRPr="003D6C6A" w:rsidRDefault="0052615D" w:rsidP="0052615D">
      <w:pPr>
        <w:pStyle w:val="Heading4"/>
        <w:rPr>
          <w:rFonts w:cs="Arial"/>
        </w:rPr>
      </w:pPr>
      <w:r w:rsidRPr="003D6C6A">
        <w:rPr>
          <w:rFonts w:cs="Arial"/>
        </w:rPr>
        <w:t xml:space="preserve">The 1AC’s spikes and technical obfuscation are the hoops that black scholarship </w:t>
      </w:r>
      <w:proofErr w:type="gramStart"/>
      <w:r w:rsidRPr="003D6C6A">
        <w:rPr>
          <w:rFonts w:cs="Arial"/>
        </w:rPr>
        <w:t>has to</w:t>
      </w:r>
      <w:proofErr w:type="gramEnd"/>
      <w:r w:rsidRPr="003D6C6A">
        <w:rPr>
          <w:rFonts w:cs="Arial"/>
        </w:rPr>
        <w:t xml:space="preserve"> jump through to even get on the playing field --- white psychosis responds to critique with an abstraction to the level of fair play --- this fair play is embedded with a safe fantasy zone in which whiteness has the collective power to set rules and norms</w:t>
      </w:r>
    </w:p>
    <w:p w14:paraId="65722E23" w14:textId="77777777" w:rsidR="0052615D" w:rsidRPr="003D6C6A" w:rsidRDefault="0052615D" w:rsidP="0052615D">
      <w:proofErr w:type="spellStart"/>
      <w:r w:rsidRPr="003D6C6A">
        <w:rPr>
          <w:rStyle w:val="Style13ptBold"/>
        </w:rPr>
        <w:t>Wilderson</w:t>
      </w:r>
      <w:proofErr w:type="spellEnd"/>
      <w:r w:rsidRPr="003D6C6A">
        <w:rPr>
          <w:rStyle w:val="Style13ptBold"/>
        </w:rPr>
        <w:t xml:space="preserve"> 08</w:t>
      </w:r>
      <w:r w:rsidRPr="003D6C6A">
        <w:t xml:space="preserve"> Frank B </w:t>
      </w:r>
      <w:proofErr w:type="spellStart"/>
      <w:r w:rsidRPr="003D6C6A">
        <w:t>Wilderson</w:t>
      </w:r>
      <w:proofErr w:type="spellEnd"/>
      <w:r w:rsidRPr="003D6C6A">
        <w:t xml:space="preserve"> III, Associate Professor of African American Studies and Drama at the UC, Irvine, Former Member of militarized wing of the ANC. “</w:t>
      </w:r>
      <w:proofErr w:type="spellStart"/>
      <w:r w:rsidRPr="003D6C6A">
        <w:t>Incognegro</w:t>
      </w:r>
      <w:proofErr w:type="spellEnd"/>
      <w:r w:rsidRPr="003D6C6A">
        <w:t xml:space="preserve">: A Memoir of Exile and Apartheid” Originally published by South End Press, 2008. IB </w:t>
      </w:r>
    </w:p>
    <w:p w14:paraId="6860D0F3" w14:textId="15F7D379" w:rsidR="0052615D" w:rsidRDefault="0052615D" w:rsidP="0052615D">
      <w:pPr>
        <w:rPr>
          <w:sz w:val="16"/>
        </w:rPr>
      </w:pPr>
      <w:r w:rsidRPr="003D6C6A">
        <w:rPr>
          <w:sz w:val="16"/>
        </w:rPr>
        <w:t xml:space="preserve">Whereas Selma Thornton attempts an institutional analysis of the Student Senate by way of a critique of Tim Harold and his practices, Harold responds with a </w:t>
      </w:r>
      <w:proofErr w:type="spellStart"/>
      <w:proofErr w:type="gramStart"/>
      <w:r w:rsidRPr="003D6C6A">
        <w:rPr>
          <w:sz w:val="16"/>
        </w:rPr>
        <w:t>ready made</w:t>
      </w:r>
      <w:proofErr w:type="spellEnd"/>
      <w:proofErr w:type="gramEnd"/>
      <w:r w:rsidRPr="003D6C6A">
        <w:rPr>
          <w:sz w:val="16"/>
        </w:rPr>
        <w:t xml:space="preserve"> institutional defense and, later in the article, a defense of his integrity (a personalized response to an institutional analysis). </w:t>
      </w:r>
      <w:r w:rsidRPr="003D6C6A">
        <w:rPr>
          <w:rStyle w:val="StyleUnderline"/>
        </w:rPr>
        <w:t xml:space="preserve">He brings </w:t>
      </w:r>
      <w:r w:rsidRPr="00E34F98">
        <w:rPr>
          <w:rStyle w:val="StyleUnderline"/>
        </w:rPr>
        <w:t xml:space="preserve">the scale of </w:t>
      </w:r>
      <w:r w:rsidRPr="003D6C6A">
        <w:rPr>
          <w:rStyle w:val="StyleUnderline"/>
          <w:highlight w:val="green"/>
        </w:rPr>
        <w:t>abstraction</w:t>
      </w:r>
      <w:r w:rsidRPr="003D6C6A">
        <w:rPr>
          <w:rStyle w:val="StyleUnderline"/>
        </w:rPr>
        <w:t xml:space="preserve"> back down to the level </w:t>
      </w:r>
      <w:r w:rsidRPr="003D6C6A">
        <w:rPr>
          <w:rStyle w:val="Emphasis"/>
        </w:rPr>
        <w:t xml:space="preserve">most </w:t>
      </w:r>
      <w:r w:rsidRPr="003D6C6A">
        <w:rPr>
          <w:rStyle w:val="Emphasis"/>
          <w:highlight w:val="green"/>
        </w:rPr>
        <w:t>comfortable for White people</w:t>
      </w:r>
      <w:r w:rsidRPr="003D6C6A">
        <w:rPr>
          <w:rStyle w:val="StyleUnderline"/>
        </w:rPr>
        <w:t xml:space="preserve">: the individual and </w:t>
      </w:r>
      <w:r w:rsidRPr="003D6C6A">
        <w:rPr>
          <w:rStyle w:val="StyleUnderline"/>
          <w:highlight w:val="green"/>
        </w:rPr>
        <w:t xml:space="preserve">the </w:t>
      </w:r>
      <w:r w:rsidRPr="00E34F98">
        <w:rPr>
          <w:rStyle w:val="Emphasis"/>
        </w:rPr>
        <w:t xml:space="preserve">uncontextualized </w:t>
      </w:r>
      <w:r w:rsidRPr="003D6C6A">
        <w:rPr>
          <w:rStyle w:val="Emphasis"/>
          <w:highlight w:val="green"/>
        </w:rPr>
        <w:t xml:space="preserve">realm of fair </w:t>
      </w:r>
      <w:r w:rsidRPr="00E34F98">
        <w:rPr>
          <w:rStyle w:val="Emphasis"/>
          <w:highlight w:val="green"/>
        </w:rPr>
        <w:t>play.</w:t>
      </w:r>
      <w:r w:rsidRPr="00E34F98">
        <w:rPr>
          <w:rStyle w:val="StyleUnderline"/>
          <w:highlight w:val="green"/>
        </w:rPr>
        <w:t xml:space="preserve"> I</w:t>
      </w:r>
      <w:r w:rsidRPr="003D6C6A">
        <w:rPr>
          <w:rStyle w:val="StyleUnderline"/>
        </w:rPr>
        <w:t>t'</w:t>
      </w:r>
      <w:r w:rsidRPr="00E34F98">
        <w:rPr>
          <w:rStyle w:val="StyleUnderline"/>
          <w:highlight w:val="green"/>
        </w:rPr>
        <w:t xml:space="preserve">s the </w:t>
      </w:r>
      <w:r w:rsidRPr="003D6C6A">
        <w:rPr>
          <w:rStyle w:val="StyleUnderline"/>
          <w:highlight w:val="green"/>
        </w:rPr>
        <w:t xml:space="preserve">White </w:t>
      </w:r>
      <w:r w:rsidRPr="00E34F98">
        <w:rPr>
          <w:rStyle w:val="StyleUnderline"/>
        </w:rPr>
        <w:t xml:space="preserve">person's </w:t>
      </w:r>
      <w:r w:rsidRPr="003D6C6A">
        <w:rPr>
          <w:rStyle w:val="StyleUnderline"/>
          <w:highlight w:val="green"/>
        </w:rPr>
        <w:t>safety zone.</w:t>
      </w:r>
      <w:r w:rsidRPr="003D6C6A">
        <w:rPr>
          <w:rStyle w:val="StyleUnderline"/>
        </w:rPr>
        <w:t xml:space="preserve"> I'm a good person, I'm a fair person, </w:t>
      </w:r>
      <w:r w:rsidRPr="00E34F98">
        <w:rPr>
          <w:rStyle w:val="StyleUnderline"/>
        </w:rPr>
        <w:t xml:space="preserve">I treat everyone equally, </w:t>
      </w:r>
      <w:r w:rsidRPr="003D6C6A">
        <w:rPr>
          <w:rStyle w:val="StyleUnderline"/>
          <w:highlight w:val="green"/>
        </w:rPr>
        <w:t>the rules apply to everyone.</w:t>
      </w:r>
      <w:r w:rsidRPr="003D6C6A">
        <w:rPr>
          <w:sz w:val="16"/>
        </w:rPr>
        <w:t xml:space="preserve"> Thornton and Rodriguez's comments don't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 because </w:t>
      </w:r>
      <w:r w:rsidRPr="003D6C6A">
        <w:rPr>
          <w:rStyle w:val="StyleUnderline"/>
          <w:highlight w:val="green"/>
        </w:rPr>
        <w:t xml:space="preserve">the problem is </w:t>
      </w:r>
      <w:r w:rsidRPr="00E34F98">
        <w:rPr>
          <w:rStyle w:val="Emphasis"/>
        </w:rPr>
        <w:t>neither the practice nor the debates</w:t>
      </w:r>
      <w:r w:rsidRPr="00E34F98">
        <w:rPr>
          <w:rStyle w:val="StyleUnderline"/>
        </w:rPr>
        <w:t xml:space="preserve"> surrounding it, but </w:t>
      </w:r>
      <w:r w:rsidRPr="003D6C6A">
        <w:rPr>
          <w:rStyle w:val="StyleUnderline"/>
          <w:highlight w:val="green"/>
        </w:rPr>
        <w:t>the fact that White people</w:t>
      </w:r>
      <w:r w:rsidRPr="003D6C6A">
        <w:rPr>
          <w:rStyle w:val="StyleUnderline"/>
        </w:rPr>
        <w:t xml:space="preserve"> can come together and </w:t>
      </w:r>
      <w:r w:rsidRPr="003D6C6A">
        <w:rPr>
          <w:rStyle w:val="StyleUnderline"/>
          <w:highlight w:val="green"/>
        </w:rPr>
        <w:t xml:space="preserve">wield </w:t>
      </w:r>
      <w:r w:rsidRPr="00E34F98">
        <w:rPr>
          <w:rStyle w:val="StyleUnderline"/>
          <w:highlight w:val="green"/>
        </w:rPr>
        <w:t xml:space="preserve">enough institutional power </w:t>
      </w:r>
      <w:r w:rsidRPr="003D6C6A">
        <w:rPr>
          <w:rStyle w:val="StyleUnderline"/>
          <w:highlight w:val="green"/>
        </w:rPr>
        <w:t xml:space="preserve">to </w:t>
      </w:r>
      <w:r w:rsidRPr="003D6C6A">
        <w:rPr>
          <w:rStyle w:val="Emphasis"/>
          <w:highlight w:val="green"/>
        </w:rPr>
        <w:t>constitute a "We."</w:t>
      </w:r>
      <w:r w:rsidRPr="003D6C6A">
        <w:rPr>
          <w:sz w:val="16"/>
        </w:rPr>
        <w:t xml:space="preserve"> "We" in the Student Senate, "We" in Aptos, "We" in Santa Cruz, "We" in the English department, "We" in the boardrooms. "We" are fair and balanced is as odious as "We" are in control—they are derivations of the same expression: "We" are the 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And what do we mean by Cabrillo? The White people who constitute its fantasies of pleasure and its discourse of legitimacy.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like fairness, meritocracy, balance, standards, norms, harmony between the races. Most of all. Whites are guilty of wanting stability and reform. </w:t>
      </w:r>
      <w:r w:rsidRPr="003D6C6A">
        <w:rPr>
          <w:rStyle w:val="StyleUnderline"/>
          <w:highlight w:val="green"/>
        </w:rPr>
        <w:t>White people</w:t>
      </w:r>
      <w:r w:rsidRPr="003D6C6A">
        <w:rPr>
          <w:rStyle w:val="StyleUnderline"/>
        </w:rPr>
        <w:t xml:space="preserve">, like Mr. Harold and those in the English Division, are guilty of </w:t>
      </w:r>
      <w:r w:rsidRPr="003D6C6A">
        <w:rPr>
          <w:rStyle w:val="StyleUnderline"/>
          <w:highlight w:val="green"/>
        </w:rPr>
        <w:t>ask</w:t>
      </w:r>
      <w:r w:rsidRPr="003D6C6A">
        <w:rPr>
          <w:rStyle w:val="StyleUnderline"/>
        </w:rPr>
        <w:t xml:space="preserve">ing themselves the question. </w:t>
      </w:r>
      <w:r w:rsidRPr="003D6C6A">
        <w:rPr>
          <w:rStyle w:val="StyleUnderline"/>
          <w:highlight w:val="green"/>
        </w:rPr>
        <w:t>How can we maintain</w:t>
      </w:r>
      <w:r w:rsidRPr="003D6C6A">
        <w:rPr>
          <w:rStyle w:val="StyleUnderline"/>
        </w:rPr>
        <w:t xml:space="preserve"> </w:t>
      </w:r>
      <w:r w:rsidRPr="003D6C6A">
        <w:rPr>
          <w:rStyle w:val="Emphasis"/>
        </w:rPr>
        <w:t xml:space="preserve">the </w:t>
      </w:r>
      <w:r w:rsidRPr="003D6C6A">
        <w:rPr>
          <w:rStyle w:val="Emphasis"/>
          <w:highlight w:val="green"/>
        </w:rPr>
        <w:t>maximum</w:t>
      </w:r>
      <w:r w:rsidRPr="003D6C6A">
        <w:rPr>
          <w:rStyle w:val="Emphasis"/>
        </w:rPr>
        <w:t xml:space="preserve"> amount of </w:t>
      </w:r>
      <w:r w:rsidRPr="003D6C6A">
        <w:rPr>
          <w:rStyle w:val="Emphasis"/>
          <w:highlight w:val="green"/>
        </w:rPr>
        <w:t>order</w:t>
      </w:r>
      <w:r w:rsidRPr="003D6C6A">
        <w:rPr>
          <w:rStyle w:val="StyleUnderline"/>
        </w:rPr>
        <w:t xml:space="preserve"> (liberals at Cabrillo use euphemisms like peace, harmony, stability), </w:t>
      </w:r>
      <w:r w:rsidRPr="003D6C6A">
        <w:rPr>
          <w:rStyle w:val="StyleUnderline"/>
          <w:highlight w:val="green"/>
        </w:rPr>
        <w:t xml:space="preserve">with the </w:t>
      </w:r>
      <w:r w:rsidRPr="003D6C6A">
        <w:rPr>
          <w:rStyle w:val="Emphasis"/>
          <w:highlight w:val="green"/>
        </w:rPr>
        <w:t xml:space="preserve">minimum </w:t>
      </w:r>
      <w:r w:rsidRPr="00E34F98">
        <w:rPr>
          <w:rStyle w:val="Emphasis"/>
        </w:rPr>
        <w:t xml:space="preserve">amount of </w:t>
      </w:r>
      <w:r w:rsidRPr="003D6C6A">
        <w:rPr>
          <w:rStyle w:val="Emphasis"/>
          <w:highlight w:val="green"/>
        </w:rPr>
        <w:t>change,</w:t>
      </w:r>
      <w:r w:rsidRPr="003D6C6A">
        <w:rPr>
          <w:rStyle w:val="StyleUnderline"/>
        </w:rPr>
        <w:t xml:space="preserve"> while </w:t>
      </w:r>
      <w:r w:rsidRPr="003D6C6A">
        <w:rPr>
          <w:rStyle w:val="StyleUnderline"/>
          <w:highlight w:val="green"/>
        </w:rPr>
        <w:t>presenting ourselves</w:t>
      </w:r>
      <w:r w:rsidRPr="003D6C6A">
        <w:rPr>
          <w:rStyle w:val="StyleUnderline"/>
        </w:rPr>
        <w:t>—if but only to ourselves—</w:t>
      </w:r>
      <w:r w:rsidRPr="003D6C6A">
        <w:rPr>
          <w:rStyle w:val="StyleUnderline"/>
          <w:highlight w:val="green"/>
        </w:rPr>
        <w:t>as having the best</w:t>
      </w:r>
      <w:r w:rsidRPr="003D6C6A">
        <w:rPr>
          <w:rStyle w:val="StyleUnderline"/>
        </w:rPr>
        <w:t xml:space="preserve"> of all possible </w:t>
      </w:r>
      <w:r w:rsidRPr="003D6C6A">
        <w:rPr>
          <w:rStyle w:val="StyleUnderline"/>
          <w:highlight w:val="green"/>
        </w:rPr>
        <w:t>intentions</w:t>
      </w:r>
      <w:r w:rsidRPr="003D6C6A">
        <w:rPr>
          <w:sz w:val="16"/>
        </w:rPr>
        <w:t xml:space="preserve">. Good people. Good intentions. White people are the only species, human or otherwise, capable of transforming the dross of good intentions into the gold of grand </w:t>
      </w:r>
      <w:proofErr w:type="gramStart"/>
      <w:r w:rsidRPr="003D6C6A">
        <w:rPr>
          <w:sz w:val="16"/>
        </w:rPr>
        <w:t>intentions, and</w:t>
      </w:r>
      <w:proofErr w:type="gramEnd"/>
      <w:r w:rsidRPr="003D6C6A">
        <w:rPr>
          <w:sz w:val="16"/>
        </w:rPr>
        <w:t xml:space="preserve"> naming it "change." ...</w:t>
      </w:r>
      <w:r w:rsidRPr="003D6C6A">
        <w:rPr>
          <w:rStyle w:val="StyleUnderline"/>
        </w:rPr>
        <w:t xml:space="preserve">These </w:t>
      </w:r>
      <w:r w:rsidRPr="003D6C6A">
        <w:rPr>
          <w:rStyle w:val="StyleUnderline"/>
          <w:highlight w:val="green"/>
        </w:rPr>
        <w:t>passive revolutions</w:t>
      </w:r>
      <w:r w:rsidRPr="003D6C6A">
        <w:rPr>
          <w:rStyle w:val="StyleUnderline"/>
        </w:rPr>
        <w:t xml:space="preserve">, </w:t>
      </w:r>
      <w:proofErr w:type="gramStart"/>
      <w:r w:rsidRPr="003D6C6A">
        <w:rPr>
          <w:rStyle w:val="StyleUnderline"/>
        </w:rPr>
        <w:t>fire</w:t>
      </w:r>
      <w:proofErr w:type="gramEnd"/>
      <w:r w:rsidRPr="003D6C6A">
        <w:rPr>
          <w:rStyle w:val="StyleUnderline"/>
        </w:rPr>
        <w:t xml:space="preserve"> and brimstone conflicts over which institutional reform is better than the other one, </w:t>
      </w:r>
      <w:r w:rsidRPr="00E34F98">
        <w:rPr>
          <w:rStyle w:val="StyleUnderline"/>
        </w:rPr>
        <w:t xml:space="preserve">provide a smoke screen—a diversionary play of interlocutions—that </w:t>
      </w:r>
      <w:r w:rsidRPr="003D6C6A">
        <w:rPr>
          <w:rStyle w:val="StyleUnderline"/>
          <w:highlight w:val="green"/>
        </w:rPr>
        <w:t xml:space="preserve">keep real </w:t>
      </w:r>
      <w:r w:rsidRPr="00E34F98">
        <w:rPr>
          <w:rStyle w:val="StyleUnderline"/>
        </w:rPr>
        <w:t xml:space="preserve">and necessary </w:t>
      </w:r>
      <w:r w:rsidRPr="003D6C6A">
        <w:rPr>
          <w:rStyle w:val="StyleUnderline"/>
          <w:highlight w:val="green"/>
        </w:rPr>
        <w:t>antagonisms at bay</w:t>
      </w:r>
      <w:r w:rsidRPr="003D6C6A">
        <w:rPr>
          <w:sz w:val="16"/>
        </w:rPr>
        <w:t xml:space="preserve">. White people are thus able to go home each night, perhaps a little wounded, but feeling better for having made Cabrillo a better place...for everyone... Before such hubris at high places makes us all a little too giddy, let me offer a cautionary note: it's scientifically impossible to manufacture </w:t>
      </w:r>
      <w:proofErr w:type="spellStart"/>
      <w:r w:rsidRPr="003D6C6A">
        <w:rPr>
          <w:sz w:val="16"/>
        </w:rPr>
        <w:t>shinola</w:t>
      </w:r>
      <w:proofErr w:type="spellEnd"/>
      <w:r w:rsidRPr="003D6C6A">
        <w:rPr>
          <w:sz w:val="16"/>
        </w:rPr>
        <w:t xml:space="preserve"> out of </w:t>
      </w:r>
      <w:proofErr w:type="gramStart"/>
      <w:r w:rsidRPr="003D6C6A">
        <w:rPr>
          <w:sz w:val="16"/>
        </w:rPr>
        <w:t>shit</w:t>
      </w:r>
      <w:proofErr w:type="gramEnd"/>
      <w:r w:rsidRPr="003D6C6A">
        <w:rPr>
          <w:sz w:val="16"/>
        </w:rPr>
        <w:t xml:space="preserve">. But White liberals keep on trying and end up spending a lifetime not knowing </w:t>
      </w:r>
      <w:proofErr w:type="gramStart"/>
      <w:r w:rsidRPr="003D6C6A">
        <w:rPr>
          <w:sz w:val="16"/>
        </w:rPr>
        <w:t>shit</w:t>
      </w:r>
      <w:proofErr w:type="gramEnd"/>
      <w:r w:rsidRPr="003D6C6A">
        <w:rPr>
          <w:sz w:val="16"/>
        </w:rPr>
        <w:t xml:space="preserve"> from </w:t>
      </w:r>
      <w:proofErr w:type="spellStart"/>
      <w:r w:rsidRPr="003D6C6A">
        <w:rPr>
          <w:sz w:val="16"/>
        </w:rPr>
        <w:t>shinola</w:t>
      </w:r>
      <w:proofErr w:type="spellEnd"/>
      <w:r w:rsidRPr="003D6C6A">
        <w:rPr>
          <w:sz w:val="16"/>
        </w:rPr>
        <w:t xml:space="preserve">. Because White people love their jobs, they love their institutions, they love their country, most of all they love each other. </w:t>
      </w:r>
      <w:r w:rsidRPr="003D6C6A">
        <w:rPr>
          <w:rStyle w:val="StyleUnderline"/>
        </w:rPr>
        <w:t xml:space="preserve">And </w:t>
      </w:r>
      <w:r w:rsidRPr="003D6C6A">
        <w:rPr>
          <w:rStyle w:val="StyleUnderline"/>
          <w:highlight w:val="green"/>
        </w:rPr>
        <w:t xml:space="preserve">every Black </w:t>
      </w:r>
      <w:r w:rsidRPr="003D6C6A">
        <w:rPr>
          <w:rStyle w:val="StyleUnderline"/>
          <w:highlight w:val="green"/>
        </w:rPr>
        <w:lastRenderedPageBreak/>
        <w:t xml:space="preserve">or Brown body that </w:t>
      </w:r>
      <w:r w:rsidRPr="003D6C6A">
        <w:rPr>
          <w:rStyle w:val="Emphasis"/>
          <w:highlight w:val="green"/>
        </w:rPr>
        <w:t>doesn't love the things you love</w:t>
      </w:r>
      <w:r w:rsidRPr="003D6C6A">
        <w:rPr>
          <w:rStyle w:val="StyleUnderline"/>
          <w:highlight w:val="green"/>
        </w:rPr>
        <w:t xml:space="preserve"> is a threat</w:t>
      </w:r>
      <w:r w:rsidRPr="003D6C6A">
        <w:rPr>
          <w:rStyle w:val="StyleUnderline"/>
        </w:rPr>
        <w:t xml:space="preserve"> to your love for each other. </w:t>
      </w:r>
      <w:r w:rsidRPr="00E34F98">
        <w:rPr>
          <w:rStyle w:val="Emphasis"/>
        </w:rPr>
        <w:t>A threat to your fantasy space, your terrain of shared pleasures</w:t>
      </w:r>
      <w:r w:rsidRPr="00E34F98">
        <w:rPr>
          <w:sz w:val="16"/>
        </w:rPr>
        <w:t>.</w:t>
      </w:r>
      <w:r w:rsidRPr="003D6C6A">
        <w:rPr>
          <w:sz w:val="16"/>
        </w:rPr>
        <w:t xml:space="preserve"> </w:t>
      </w:r>
      <w:r w:rsidRPr="003D6C6A">
        <w:rPr>
          <w:rStyle w:val="StyleUnderline"/>
          <w:highlight w:val="green"/>
        </w:rPr>
        <w:t>Passive revolutions</w:t>
      </w:r>
      <w:r w:rsidRPr="003D6C6A">
        <w:rPr>
          <w:rStyle w:val="StyleUnderline"/>
        </w:rPr>
        <w:t xml:space="preserve"> have a way of </w:t>
      </w:r>
      <w:r w:rsidRPr="003D6C6A">
        <w:rPr>
          <w:rStyle w:val="StyleUnderline"/>
          <w:highlight w:val="green"/>
        </w:rPr>
        <w:t>incorporat</w:t>
      </w:r>
      <w:r w:rsidRPr="003D6C6A">
        <w:rPr>
          <w:rStyle w:val="StyleUnderline"/>
        </w:rPr>
        <w:t xml:space="preserve">ing </w:t>
      </w:r>
      <w:r w:rsidRPr="003D6C6A">
        <w:rPr>
          <w:rStyle w:val="StyleUnderline"/>
          <w:highlight w:val="green"/>
        </w:rPr>
        <w:t>Black and Brown bodies to</w:t>
      </w:r>
      <w:r w:rsidRPr="003D6C6A">
        <w:rPr>
          <w:rStyle w:val="StyleUnderline"/>
        </w:rPr>
        <w:t xml:space="preserve"> either term of </w:t>
      </w:r>
      <w:r w:rsidRPr="003D6C6A">
        <w:rPr>
          <w:rStyle w:val="StyleUnderline"/>
          <w:highlight w:val="green"/>
        </w:rPr>
        <w:t>the debate.</w:t>
      </w:r>
      <w:r w:rsidRPr="003D6C6A">
        <w:rPr>
          <w:rStyle w:val="StyleUnderline"/>
        </w:rPr>
        <w:t xml:space="preserve"> What choice does one have?</w:t>
      </w:r>
      <w:r w:rsidRPr="003D6C6A">
        <w:rPr>
          <w:sz w:val="16"/>
        </w:rPr>
        <w:t xml:space="preserve"> The third (possible, but always unspoken) term of the debate, </w:t>
      </w:r>
      <w:r w:rsidRPr="003D6C6A">
        <w:rPr>
          <w:rStyle w:val="Emphasis"/>
          <w:highlight w:val="green"/>
        </w:rPr>
        <w:t>White people</w:t>
      </w:r>
      <w:r w:rsidRPr="003D6C6A">
        <w:rPr>
          <w:rStyle w:val="Emphasis"/>
        </w:rPr>
        <w:t xml:space="preserve"> are guilty of </w:t>
      </w:r>
      <w:r w:rsidRPr="003D6C6A">
        <w:rPr>
          <w:rStyle w:val="Emphasis"/>
          <w:highlight w:val="green"/>
        </w:rPr>
        <w:t>structur</w:t>
      </w:r>
      <w:r w:rsidRPr="003D6C6A">
        <w:rPr>
          <w:rStyle w:val="Emphasis"/>
        </w:rPr>
        <w:t xml:space="preserve">ing </w:t>
      </w:r>
      <w:r w:rsidRPr="00E34F98">
        <w:rPr>
          <w:rStyle w:val="Emphasis"/>
        </w:rPr>
        <w:t xml:space="preserve">debates which reproduce </w:t>
      </w:r>
      <w:r w:rsidRPr="003D6C6A">
        <w:rPr>
          <w:rStyle w:val="Emphasis"/>
          <w:highlight w:val="green"/>
        </w:rPr>
        <w:t xml:space="preserve">the </w:t>
      </w:r>
      <w:proofErr w:type="gramStart"/>
      <w:r w:rsidRPr="003D6C6A">
        <w:rPr>
          <w:rStyle w:val="Emphasis"/>
          <w:highlight w:val="green"/>
        </w:rPr>
        <w:t>institution</w:t>
      </w:r>
      <w:proofErr w:type="gramEnd"/>
      <w:r w:rsidRPr="003D6C6A">
        <w:rPr>
          <w:rStyle w:val="Emphasis"/>
          <w:highlight w:val="green"/>
        </w:rPr>
        <w:t xml:space="preserve"> </w:t>
      </w:r>
      <w:r w:rsidRPr="00F14046">
        <w:rPr>
          <w:rStyle w:val="Emphasis"/>
        </w:rPr>
        <w:t>and the institution reproduces America</w:t>
      </w:r>
      <w:r w:rsidRPr="003D6C6A">
        <w:rPr>
          <w:rStyle w:val="Emphasis"/>
        </w:rPr>
        <w:t xml:space="preserve"> and America is always and everywhere</w:t>
      </w:r>
      <w:r w:rsidRPr="003D6C6A">
        <w:rPr>
          <w:rStyle w:val="StyleUnderline"/>
        </w:rPr>
        <w:t xml:space="preserve"> a bad thing this term is never on the table, because the level of abstraction is too high for White liberals</w:t>
      </w:r>
      <w:r w:rsidRPr="003D6C6A">
        <w:rPr>
          <w:sz w:val="16"/>
        </w:rPr>
        <w:t xml:space="preserve">. They've got too much at stake: their friends, their family, their way of life. Let's keep it all at eye level, where whites can keep an eye on everything. </w:t>
      </w:r>
      <w:proofErr w:type="gramStart"/>
      <w:r w:rsidRPr="003D6C6A">
        <w:rPr>
          <w:sz w:val="16"/>
        </w:rPr>
        <w:t>So</w:t>
      </w:r>
      <w:proofErr w:type="gramEnd"/>
      <w:r w:rsidRPr="003D6C6A">
        <w:rPr>
          <w:sz w:val="16"/>
        </w:rPr>
        <w:t xml:space="preserve"> the Black body is incorporated. Because to be unincorporated is to say that what White liberals find </w:t>
      </w:r>
      <w:proofErr w:type="gramStart"/>
      <w:r w:rsidRPr="003D6C6A">
        <w:rPr>
          <w:sz w:val="16"/>
        </w:rPr>
        <w:t>valuable</w:t>
      </w:r>
      <w:proofErr w:type="gramEnd"/>
      <w:r w:rsidRPr="003D6C6A">
        <w:rPr>
          <w:sz w:val="16"/>
        </w:rPr>
        <w:t xml:space="preserve"> I have no use for. This, of course, is anti-institutional and shows a lack of breeding, not to mention a lack of gratitude for all the noblesse oblige which has been extended to the person of color to begin with. "</w:t>
      </w:r>
      <w:r w:rsidRPr="003D6C6A">
        <w:rPr>
          <w:rStyle w:val="StyleUnderline"/>
          <w:highlight w:val="green"/>
        </w:rPr>
        <w:t>We</w:t>
      </w:r>
      <w:r w:rsidRPr="003D6C6A">
        <w:rPr>
          <w:rStyle w:val="StyleUnderline"/>
        </w:rPr>
        <w:t xml:space="preserve"> will </w:t>
      </w:r>
      <w:r w:rsidRPr="003D6C6A">
        <w:rPr>
          <w:rStyle w:val="StyleUnderline"/>
          <w:highlight w:val="green"/>
        </w:rPr>
        <w:t>incorporate colored folks into our fold,</w:t>
      </w:r>
      <w:r w:rsidRPr="003D6C6A">
        <w:rPr>
          <w:rStyle w:val="StyleUnderline"/>
        </w:rPr>
        <w:t xml:space="preserve"> whenever possible and at our own pace, </w:t>
      </w:r>
      <w:r w:rsidRPr="00F14046">
        <w:rPr>
          <w:rStyle w:val="Emphasis"/>
        </w:rPr>
        <w:t>provided they're team players,</w:t>
      </w:r>
      <w:r w:rsidRPr="00F14046">
        <w:rPr>
          <w:rStyle w:val="StyleUnderline"/>
        </w:rPr>
        <w:t xml:space="preserve"> </w:t>
      </w:r>
      <w:r w:rsidRPr="00F14046">
        <w:rPr>
          <w:rStyle w:val="Emphasis"/>
        </w:rPr>
        <w:t>speak highly of us,</w:t>
      </w:r>
      <w:r w:rsidRPr="00F14046">
        <w:rPr>
          <w:rStyle w:val="StyleUnderline"/>
        </w:rPr>
        <w:t xml:space="preserve"> </w:t>
      </w:r>
      <w:r w:rsidRPr="00F14046">
        <w:rPr>
          <w:rStyle w:val="Emphasis"/>
        </w:rPr>
        <w:t>pretend to care</w:t>
      </w:r>
      <w:r w:rsidRPr="003D6C6A">
        <w:rPr>
          <w:rStyle w:val="StyleUnderline"/>
        </w:rPr>
        <w:t xml:space="preserve"> what we're thinking, are highly qualified</w:t>
      </w:r>
      <w:r w:rsidRPr="003D6C6A">
        <w:rPr>
          <w:sz w:val="16"/>
        </w:rPr>
        <w:t xml:space="preserve">, blah, blah, blah...but, </w:t>
      </w:r>
      <w:r w:rsidRPr="003D6C6A">
        <w:rPr>
          <w:rStyle w:val="StyleUnderline"/>
        </w:rPr>
        <w:t xml:space="preserve">and this is key, </w:t>
      </w:r>
      <w:r w:rsidRPr="003D6C6A">
        <w:rPr>
          <w:rStyle w:val="StyleUnderline"/>
          <w:highlight w:val="green"/>
        </w:rPr>
        <w:t xml:space="preserve">we </w:t>
      </w:r>
      <w:r w:rsidRPr="003D6C6A">
        <w:rPr>
          <w:rStyle w:val="Emphasis"/>
          <w:highlight w:val="green"/>
        </w:rPr>
        <w:t xml:space="preserve">won't entertain the rancor which </w:t>
      </w:r>
      <w:proofErr w:type="gramStart"/>
      <w:r w:rsidRPr="003D6C6A">
        <w:rPr>
          <w:rStyle w:val="Emphasis"/>
          <w:highlight w:val="green"/>
        </w:rPr>
        <w:t>shits</w:t>
      </w:r>
      <w:proofErr w:type="gramEnd"/>
      <w:r w:rsidRPr="003D6C6A">
        <w:rPr>
          <w:rStyle w:val="Emphasis"/>
          <w:highlight w:val="green"/>
        </w:rPr>
        <w:t xml:space="preserve"> on our fantasy space</w:t>
      </w:r>
      <w:r w:rsidRPr="003D6C6A">
        <w:rPr>
          <w:rStyle w:val="StyleUnderline"/>
        </w:rPr>
        <w:t xml:space="preserve">. </w:t>
      </w:r>
      <w:r w:rsidRPr="003D6C6A">
        <w:rPr>
          <w:rStyle w:val="StyleUnderline"/>
          <w:highlight w:val="green"/>
        </w:rPr>
        <w:t>We've killed too many Indians, worked too many Chinese and Chicano fingers to the bone, set in motion the incarcerated genocide of too many Black folks</w:t>
      </w:r>
      <w:r w:rsidRPr="003D6C6A">
        <w:rPr>
          <w:sz w:val="16"/>
        </w:rPr>
        <w:t xml:space="preserve">, and we've spent too much time at the beach, or in our gardens, or hiking in the woods, or patting each other on the literary back,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too much time White-bonding in an effort to forget how hard we killed and to forget how many bones we walk across each day just to get from our bedrooms to Cabrillo...too, too </w:t>
      </w:r>
      <w:r w:rsidRPr="003D6C6A">
        <w:rPr>
          <w:rStyle w:val="StyleUnderline"/>
        </w:rPr>
        <w:t xml:space="preserve">much </w:t>
      </w:r>
      <w:r w:rsidRPr="003D6C6A">
        <w:rPr>
          <w:rStyle w:val="StyleUnderline"/>
          <w:highlight w:val="green"/>
        </w:rPr>
        <w:t>for one of you coloreds to come in here and be so ungrateful</w:t>
      </w:r>
      <w:r w:rsidRPr="003D6C6A">
        <w:rPr>
          <w:rStyle w:val="StyleUnderline"/>
        </w:rPr>
        <w:t xml:space="preserve"> as </w:t>
      </w:r>
      <w:r w:rsidRPr="003D6C6A">
        <w:rPr>
          <w:rStyle w:val="StyleUnderline"/>
          <w:highlight w:val="green"/>
        </w:rPr>
        <w:t xml:space="preserve">to tell us </w:t>
      </w:r>
      <w:r w:rsidRPr="003D6C6A">
        <w:rPr>
          <w:rStyle w:val="Emphasis"/>
          <w:highlight w:val="green"/>
        </w:rPr>
        <w:t>the very terms of our precious debates</w:t>
      </w:r>
      <w:r w:rsidRPr="003D6C6A">
        <w:rPr>
          <w:rStyle w:val="StyleUnderline"/>
          <w:highlight w:val="green"/>
        </w:rPr>
        <w:t xml:space="preserve"> are specious</w:t>
      </w:r>
      <w:r w:rsidRPr="003D6C6A">
        <w:rPr>
          <w:sz w:val="16"/>
        </w:rPr>
        <w:t xml:space="preserve">." </w:t>
      </w:r>
    </w:p>
    <w:p w14:paraId="5F78990E" w14:textId="30948E98" w:rsidR="0052615D" w:rsidRDefault="0052615D" w:rsidP="0052615D">
      <w:pPr>
        <w:rPr>
          <w:sz w:val="16"/>
        </w:rPr>
      </w:pPr>
    </w:p>
    <w:p w14:paraId="041B0F3B" w14:textId="77777777" w:rsidR="0052615D" w:rsidRPr="003D6C6A" w:rsidRDefault="0052615D" w:rsidP="0052615D">
      <w:pPr>
        <w:pStyle w:val="Heading4"/>
        <w:rPr>
          <w:rFonts w:cs="Arial"/>
        </w:rPr>
      </w:pPr>
      <w:r w:rsidRPr="003D6C6A">
        <w:rPr>
          <w:rFonts w:cs="Arial"/>
        </w:rPr>
        <w:t>Communication at its root involves a “community” which presumes an equitable relationship between the speaker and listener—blackness lacks the capacity to communicate itself because civil society obfuscates the processes of hearing, understanding, and responding to black voices. The issues of antiblackness will be bracketed out as always as per the 1AC.</w:t>
      </w:r>
    </w:p>
    <w:p w14:paraId="1D23ED47" w14:textId="77777777" w:rsidR="0052615D" w:rsidRPr="003D6C6A" w:rsidRDefault="0052615D" w:rsidP="0052615D">
      <w:pPr>
        <w:rPr>
          <w:sz w:val="16"/>
        </w:rPr>
      </w:pPr>
      <w:r w:rsidRPr="003D6C6A">
        <w:rPr>
          <w:sz w:val="16"/>
        </w:rPr>
        <w:t xml:space="preserve">Nicholas </w:t>
      </w:r>
      <w:r w:rsidRPr="003D6C6A">
        <w:rPr>
          <w:rStyle w:val="Style13ptBold"/>
        </w:rPr>
        <w:t>Brady 12</w:t>
      </w:r>
      <w:r w:rsidRPr="003D6C6A">
        <w:rPr>
          <w:sz w:val="16"/>
        </w:rPr>
        <w:t>, activist-scholar from Baltimore, Maryland. He is an executive board member of Leaders of a Beautiful Struggle, a community-based think tank focused on empowering youth in the political process. Through the organization, he has helped to produce policy and critical intervention papers, organize efforts in Baltimore against the prison industrial complex, lead educational forums on a myriad of community-oriented projects, and use debate as a critical pedagogical tool to activate the voices of young people from ages 10 to 25. He is a recent graduate of Johns Hopkins University with a bachelor’s degree in Philosophy and is currently a doctoral student in the University of California-Irvine Culture and Theory program. “Louder Than the Dark: Toward an Acoustics of Suffering” October 11, 2012. IB</w:t>
      </w:r>
    </w:p>
    <w:p w14:paraId="06528208" w14:textId="77777777" w:rsidR="0052615D" w:rsidRPr="003D6C6A" w:rsidRDefault="0052615D" w:rsidP="0052615D">
      <w:pPr>
        <w:rPr>
          <w:sz w:val="16"/>
        </w:rPr>
      </w:pPr>
      <w:r w:rsidRPr="003D6C6A">
        <w:rPr>
          <w:rStyle w:val="StyleUnderline"/>
        </w:rPr>
        <w:t xml:space="preserve">The shadow’s name is </w:t>
      </w:r>
      <w:r w:rsidRPr="003D6C6A">
        <w:rPr>
          <w:rStyle w:val="StyleUnderline"/>
          <w:highlight w:val="green"/>
        </w:rPr>
        <w:t>Anna Brown</w:t>
      </w:r>
      <w:r w:rsidRPr="003D6C6A">
        <w:rPr>
          <w:rStyle w:val="StyleUnderline"/>
        </w:rPr>
        <w:t xml:space="preserve">. </w:t>
      </w:r>
      <w:r w:rsidRPr="003D6C6A">
        <w:rPr>
          <w:rStyle w:val="StyleUnderline"/>
          <w:highlight w:val="green"/>
        </w:rPr>
        <w:t>S</w:t>
      </w:r>
      <w:r w:rsidRPr="003D6C6A">
        <w:rPr>
          <w:rStyle w:val="StyleUnderline"/>
        </w:rPr>
        <w:t xml:space="preserve">he has also been named “the homeless lady,” as well as “the crackhead” or “drug sick” individual by the officers that arrested her. </w:t>
      </w:r>
      <w:r w:rsidRPr="003D6C6A">
        <w:rPr>
          <w:sz w:val="16"/>
        </w:rPr>
        <w:t xml:space="preserve">She went to the hospital after spraining her ankle, was arrested because she refused to leave due to continued pain and was found dead on the prison floor because her sprain produced blood clots that lodged into her lungs. Due to medical malpractice and the police officers’ violence, Anna passed away alone on the floor of a prison cell. Yet, that last sentence was entirely too nice, for in truth Anna Brown was murdered. The hesitation to describe this as a </w:t>
      </w:r>
      <w:r w:rsidRPr="003D6C6A">
        <w:rPr>
          <w:sz w:val="16"/>
        </w:rPr>
        <w:lastRenderedPageBreak/>
        <w:t>“murder” is because that implies an event, a narrative, a “when,” “where,” and “who” (as in “who done it?”). Yet this was not an event with an acting subject; she was instead murdered by subjectivity itself: a series of incidents centered on her body, each reverberating off each other into an orchestra of death.</w:t>
      </w:r>
      <w:r w:rsidRPr="003D6C6A">
        <w:rPr>
          <w:rStyle w:val="StyleUnderline"/>
        </w:rPr>
        <w:t xml:space="preserve"> Each proceeding was an echo of the one preceding it: waves of suffering reflecting off each action through time. Her death was caused by the incoherence of her voice, her calls for care, her screams of agony. Put another way, she </w:t>
      </w:r>
      <w:r w:rsidRPr="003D6C6A">
        <w:rPr>
          <w:rStyle w:val="StyleUnderline"/>
          <w:highlight w:val="green"/>
        </w:rPr>
        <w:t xml:space="preserve">was </w:t>
      </w:r>
      <w:r w:rsidRPr="003D6C6A">
        <w:rPr>
          <w:rStyle w:val="Emphasis"/>
          <w:highlight w:val="green"/>
        </w:rPr>
        <w:t>murdered by civil society’s inability-–and lack of desire-–to hear her being</w:t>
      </w:r>
      <w:r w:rsidRPr="003D6C6A">
        <w:rPr>
          <w:sz w:val="16"/>
        </w:rPr>
        <w:t xml:space="preserve">. </w:t>
      </w:r>
      <w:r w:rsidRPr="003D6C6A">
        <w:rPr>
          <w:rStyle w:val="StyleUnderline"/>
        </w:rPr>
        <w:t>Discourse on race normally focuses on the material and the visual, but the video of Anna Brown’s death points us less to the images and more to the centrality of aurality to black suffering</w:t>
      </w:r>
      <w:r w:rsidRPr="003D6C6A">
        <w:rPr>
          <w:sz w:val="16"/>
        </w:rPr>
        <w:t xml:space="preserve">. The first part of the video is without audio, but this does not mean sound is absent per se. That the video lacks audio in the beginning says more than perhaps the soundtrack itself could, for it makes explicit the inaudibility of black suffering. </w:t>
      </w:r>
      <w:r w:rsidRPr="003D6C6A">
        <w:rPr>
          <w:rStyle w:val="StyleUnderline"/>
        </w:rPr>
        <w:t xml:space="preserve">We know that Anna Brown had expressed her lasting pain, </w:t>
      </w:r>
      <w:proofErr w:type="gramStart"/>
      <w:r w:rsidRPr="003D6C6A">
        <w:rPr>
          <w:rStyle w:val="StyleUnderline"/>
        </w:rPr>
        <w:t>in spite of</w:t>
      </w:r>
      <w:proofErr w:type="gramEnd"/>
      <w:r w:rsidRPr="003D6C6A">
        <w:rPr>
          <w:rStyle w:val="StyleUnderline"/>
        </w:rPr>
        <w:t xml:space="preserve"> the doctor’s opinion that she was fine. The hospital then ordered her to </w:t>
      </w:r>
      <w:proofErr w:type="gramStart"/>
      <w:r w:rsidRPr="003D6C6A">
        <w:rPr>
          <w:rStyle w:val="StyleUnderline"/>
        </w:rPr>
        <w:t>leave</w:t>
      </w:r>
      <w:proofErr w:type="gramEnd"/>
      <w:r w:rsidRPr="003D6C6A">
        <w:rPr>
          <w:rStyle w:val="StyleUnderline"/>
        </w:rPr>
        <w:t xml:space="preserve"> and she protested, saying that she was still in pain. She was forcibly wheeled to the hallway and eventually arrested by the police. </w:t>
      </w:r>
      <w:r w:rsidRPr="003D6C6A">
        <w:rPr>
          <w:rStyle w:val="StyleUnderline"/>
          <w:highlight w:val="green"/>
        </w:rPr>
        <w:t>Her vocal protests</w:t>
      </w:r>
      <w:r w:rsidRPr="003D6C6A">
        <w:rPr>
          <w:rStyle w:val="StyleUnderline"/>
        </w:rPr>
        <w:t xml:space="preserve">, critiques of inadequate service and expression of her persistent pain, fell on deaf ears. She </w:t>
      </w:r>
      <w:r w:rsidRPr="003D6C6A">
        <w:rPr>
          <w:rStyle w:val="StyleUnderline"/>
          <w:highlight w:val="green"/>
        </w:rPr>
        <w:t>spoke the knowledge of her body, but her voice was</w:t>
      </w:r>
      <w:r w:rsidRPr="003D6C6A">
        <w:rPr>
          <w:rStyle w:val="StyleUnderline"/>
        </w:rPr>
        <w:t xml:space="preserve"> muted and </w:t>
      </w:r>
      <w:r w:rsidRPr="003D6C6A">
        <w:rPr>
          <w:rStyle w:val="Emphasis"/>
          <w:highlight w:val="green"/>
        </w:rPr>
        <w:t xml:space="preserve">over-dubbed by </w:t>
      </w:r>
      <w:r w:rsidRPr="003D6C6A">
        <w:rPr>
          <w:rStyle w:val="Emphasis"/>
        </w:rPr>
        <w:t xml:space="preserve">the knowledge of the </w:t>
      </w:r>
      <w:r w:rsidRPr="003D6C6A">
        <w:rPr>
          <w:rStyle w:val="Emphasis"/>
          <w:highlight w:val="green"/>
        </w:rPr>
        <w:t>professionals</w:t>
      </w:r>
      <w:r w:rsidRPr="003D6C6A">
        <w:rPr>
          <w:sz w:val="16"/>
        </w:rPr>
        <w:t xml:space="preserve">. How can the black know about itself? </w:t>
      </w:r>
      <w:r w:rsidRPr="003D6C6A">
        <w:rPr>
          <w:rStyle w:val="StyleUnderline"/>
        </w:rPr>
        <w:t>How can the shadow speak back?</w:t>
      </w:r>
      <w:r w:rsidRPr="003D6C6A">
        <w:rPr>
          <w:sz w:val="16"/>
        </w:rPr>
        <w:t xml:space="preserve"> </w:t>
      </w:r>
      <w:r w:rsidRPr="003D6C6A">
        <w:rPr>
          <w:rStyle w:val="StyleUnderline"/>
          <w:highlight w:val="green"/>
        </w:rPr>
        <w:t>The violence that produces the subject</w:t>
      </w:r>
      <w:r w:rsidRPr="003D6C6A">
        <w:rPr>
          <w:rStyle w:val="StyleUnderline"/>
        </w:rPr>
        <w:t xml:space="preserve"> (in this case, the doctor) </w:t>
      </w:r>
      <w:r w:rsidRPr="003D6C6A">
        <w:rPr>
          <w:rStyle w:val="StyleUnderline"/>
          <w:highlight w:val="green"/>
        </w:rPr>
        <w:t>robs Anna Brown of vocality</w:t>
      </w:r>
      <w:r w:rsidRPr="003D6C6A">
        <w:rPr>
          <w:rStyle w:val="StyleUnderline"/>
        </w:rPr>
        <w:t xml:space="preserve">, not so much literally as ontologically. Insofar as </w:t>
      </w:r>
      <w:r w:rsidRPr="003D6C6A">
        <w:rPr>
          <w:rStyle w:val="StyleUnderline"/>
          <w:highlight w:val="green"/>
        </w:rPr>
        <w:t>an object</w:t>
      </w:r>
      <w:r w:rsidRPr="003D6C6A">
        <w:rPr>
          <w:rStyle w:val="StyleUnderline"/>
        </w:rPr>
        <w:t xml:space="preserve"> (a commodity, a slave) </w:t>
      </w:r>
      <w:r w:rsidRPr="003D6C6A">
        <w:rPr>
          <w:rStyle w:val="StyleUnderline"/>
          <w:highlight w:val="green"/>
        </w:rPr>
        <w:t xml:space="preserve">can speak, it </w:t>
      </w:r>
      <w:r w:rsidRPr="003D6C6A">
        <w:rPr>
          <w:rStyle w:val="Emphasis"/>
          <w:highlight w:val="green"/>
        </w:rPr>
        <w:t xml:space="preserve">cannot </w:t>
      </w:r>
      <w:r w:rsidRPr="003D6C6A">
        <w:rPr>
          <w:rStyle w:val="Emphasis"/>
        </w:rPr>
        <w:t xml:space="preserve">be said that it can </w:t>
      </w:r>
      <w:r w:rsidRPr="003D6C6A">
        <w:rPr>
          <w:rStyle w:val="Emphasis"/>
          <w:highlight w:val="green"/>
        </w:rPr>
        <w:t>communicate.</w:t>
      </w:r>
      <w:r w:rsidRPr="003D6C6A">
        <w:rPr>
          <w:rStyle w:val="StyleUnderline"/>
          <w:highlight w:val="green"/>
        </w:rPr>
        <w:t xml:space="preserve"> At the</w:t>
      </w:r>
      <w:r w:rsidRPr="003D6C6A">
        <w:rPr>
          <w:rStyle w:val="StyleUnderline"/>
        </w:rPr>
        <w:t xml:space="preserve"> etymological </w:t>
      </w:r>
      <w:r w:rsidRPr="003D6C6A">
        <w:rPr>
          <w:rStyle w:val="StyleUnderline"/>
          <w:highlight w:val="green"/>
        </w:rPr>
        <w:t xml:space="preserve">root of “communicate” is </w:t>
      </w:r>
      <w:r w:rsidRPr="003D6C6A">
        <w:rPr>
          <w:rStyle w:val="StyleUnderline"/>
        </w:rPr>
        <w:t xml:space="preserve">the logic of </w:t>
      </w:r>
      <w:r w:rsidRPr="003D6C6A">
        <w:rPr>
          <w:rStyle w:val="StyleUnderline"/>
          <w:highlight w:val="green"/>
        </w:rPr>
        <w:t xml:space="preserve">the commons </w:t>
      </w:r>
      <w:r w:rsidRPr="003D6C6A">
        <w:rPr>
          <w:rStyle w:val="StyleUnderline"/>
        </w:rPr>
        <w:t>or community: informing to participate in the world, sharing one’s utterance(s) to join the community.</w:t>
      </w:r>
      <w:r w:rsidRPr="003D6C6A">
        <w:rPr>
          <w:sz w:val="16"/>
        </w:rPr>
        <w:t xml:space="preserve"> </w:t>
      </w:r>
      <w:r w:rsidRPr="003D6C6A">
        <w:rPr>
          <w:rStyle w:val="StyleUnderline"/>
          <w:highlight w:val="green"/>
        </w:rPr>
        <w:t>Communication</w:t>
      </w:r>
      <w:r w:rsidRPr="003D6C6A">
        <w:rPr>
          <w:rStyle w:val="StyleUnderline"/>
        </w:rPr>
        <w:t xml:space="preserve">, not even to imply anything as serious as the ethics of dialogue, </w:t>
      </w:r>
      <w:r w:rsidRPr="003D6C6A">
        <w:rPr>
          <w:rStyle w:val="StyleUnderline"/>
          <w:highlight w:val="green"/>
        </w:rPr>
        <w:t xml:space="preserve">requires </w:t>
      </w:r>
      <w:r w:rsidRPr="003D6C6A">
        <w:rPr>
          <w:rStyle w:val="StyleUnderline"/>
        </w:rPr>
        <w:t xml:space="preserve">an </w:t>
      </w:r>
      <w:r w:rsidRPr="003D6C6A">
        <w:rPr>
          <w:rStyle w:val="Emphasis"/>
          <w:highlight w:val="green"/>
        </w:rPr>
        <w:t>equal ontological status</w:t>
      </w:r>
      <w:r w:rsidRPr="003D6C6A">
        <w:rPr>
          <w:rStyle w:val="StyleUnderline"/>
          <w:highlight w:val="green"/>
        </w:rPr>
        <w:t xml:space="preserve"> </w:t>
      </w:r>
      <w:r w:rsidRPr="003D6C6A">
        <w:rPr>
          <w:rStyle w:val="StyleUnderline"/>
        </w:rPr>
        <w:t xml:space="preserve">amongst the communicators. That several titles of the video online have called her the “homeless woman” </w:t>
      </w:r>
      <w:proofErr w:type="gramStart"/>
      <w:r w:rsidRPr="003D6C6A">
        <w:rPr>
          <w:rStyle w:val="StyleUnderline"/>
        </w:rPr>
        <w:t>evidences</w:t>
      </w:r>
      <w:proofErr w:type="gramEnd"/>
      <w:r w:rsidRPr="003D6C6A">
        <w:rPr>
          <w:rStyle w:val="StyleUnderline"/>
        </w:rPr>
        <w:t xml:space="preserve"> one singular truth (the desire to insult her notwithstanding): Anna Brown, as the descendent of slaves, has no home while the doctors are in their own dominion</w:t>
      </w:r>
      <w:r w:rsidRPr="003D6C6A">
        <w:rPr>
          <w:sz w:val="16"/>
        </w:rPr>
        <w:t xml:space="preserve">. In a public lecture titled “People-of-Color-Blindness,” Jared Sexton describes an experience at a jazz club where the microphones go off, but the band continues to play. Even though the sociality between the band and the audience has been shut down, the band still plays on. Sexton uses this example to dramatize how even though the black is socially dead, that does not signify that black life is non-existent. Instead, our social death signifies that black life is sealed off from the world and happens elsewhere: “underground or in outer space.” In this way Anna speaks, but the microphone that would project her subjectivity to the world has been turned off. Her suffering has been rendered unreal while her voice is heard as incoherent and dangerous. If Anna Brown’s suffering is inaudible, the second half of the video speaks to how her voice and pain are criminalized. When the police arrive, they surround Anna and then drag her out of the wheelchair, handcuff her, and leave her on the hospital floor. </w:t>
      </w:r>
      <w:r w:rsidRPr="003D6C6A">
        <w:rPr>
          <w:rStyle w:val="StyleUnderline"/>
        </w:rPr>
        <w:t xml:space="preserve">She is given two different charges: </w:t>
      </w:r>
      <w:r w:rsidRPr="003D6C6A">
        <w:rPr>
          <w:rStyle w:val="StyleUnderline"/>
          <w:highlight w:val="green"/>
        </w:rPr>
        <w:t xml:space="preserve">her protests </w:t>
      </w:r>
      <w:r w:rsidRPr="003D6C6A">
        <w:rPr>
          <w:rStyle w:val="StyleUnderline"/>
        </w:rPr>
        <w:t xml:space="preserve">for better service </w:t>
      </w:r>
      <w:r w:rsidRPr="003D6C6A">
        <w:rPr>
          <w:rStyle w:val="StyleUnderline"/>
          <w:highlight w:val="green"/>
        </w:rPr>
        <w:t xml:space="preserve">are charged as “trespassing” and </w:t>
      </w:r>
      <w:r w:rsidRPr="003D6C6A">
        <w:rPr>
          <w:rStyle w:val="StyleUnderline"/>
        </w:rPr>
        <w:t>her inability to walk due to her injury is charged as “</w:t>
      </w:r>
      <w:r w:rsidRPr="003D6C6A">
        <w:rPr>
          <w:rStyle w:val="StyleUnderline"/>
          <w:highlight w:val="green"/>
        </w:rPr>
        <w:t>resisting arrest.</w:t>
      </w:r>
      <w:r w:rsidRPr="003D6C6A">
        <w:rPr>
          <w:rStyle w:val="StyleUnderline"/>
        </w:rPr>
        <w:t>” When she is in the police car, the camera in the vehicle has a microphone. When they arrive at the prison, Anna continues to tell them she can’t walk and that she needs to be in a hospital.</w:t>
      </w:r>
      <w:r w:rsidRPr="003D6C6A">
        <w:rPr>
          <w:sz w:val="16"/>
        </w:rPr>
        <w:t xml:space="preserve"> The police officers ignore her statements and instead oscillate between asking her “are you going to get out” and threatening her; “you have two seconds to [swing your legs </w:t>
      </w:r>
      <w:proofErr w:type="gramStart"/>
      <w:r w:rsidRPr="003D6C6A">
        <w:rPr>
          <w:sz w:val="16"/>
        </w:rPr>
        <w:t>out]…</w:t>
      </w:r>
      <w:proofErr w:type="gramEnd"/>
      <w:r w:rsidRPr="003D6C6A">
        <w:rPr>
          <w:sz w:val="16"/>
        </w:rPr>
        <w:t xml:space="preserve">” Each implies that she can move her legs and she is choosing not to. As </w:t>
      </w:r>
      <w:proofErr w:type="spellStart"/>
      <w:r w:rsidRPr="003D6C6A">
        <w:rPr>
          <w:sz w:val="16"/>
        </w:rPr>
        <w:t>Saidiya</w:t>
      </w:r>
      <w:proofErr w:type="spellEnd"/>
      <w:r w:rsidRPr="003D6C6A">
        <w:rPr>
          <w:sz w:val="16"/>
        </w:rPr>
        <w:t xml:space="preserve"> Hartman writes in Scenes of Subjection, “</w:t>
      </w:r>
      <w:r w:rsidRPr="003D6C6A">
        <w:rPr>
          <w:rStyle w:val="StyleUnderline"/>
          <w:highlight w:val="green"/>
        </w:rPr>
        <w:t xml:space="preserve">the slave was recognized as </w:t>
      </w:r>
      <w:r w:rsidRPr="003D6C6A">
        <w:rPr>
          <w:rStyle w:val="StyleUnderline"/>
        </w:rPr>
        <w:t xml:space="preserve">a reasoning subject who possessed intent and </w:t>
      </w:r>
      <w:r w:rsidRPr="003D6C6A">
        <w:rPr>
          <w:rStyle w:val="StyleUnderline"/>
          <w:highlight w:val="green"/>
        </w:rPr>
        <w:t>rational</w:t>
      </w:r>
      <w:r w:rsidRPr="003D6C6A">
        <w:rPr>
          <w:rStyle w:val="StyleUnderline"/>
        </w:rPr>
        <w:t>ity</w:t>
      </w:r>
      <w:r w:rsidRPr="003D6C6A">
        <w:rPr>
          <w:rStyle w:val="StyleUnderline"/>
          <w:highlight w:val="green"/>
        </w:rPr>
        <w:t xml:space="preserve"> </w:t>
      </w:r>
      <w:r w:rsidRPr="003D6C6A">
        <w:rPr>
          <w:rStyle w:val="Emphasis"/>
          <w:highlight w:val="green"/>
        </w:rPr>
        <w:t xml:space="preserve">solely in </w:t>
      </w:r>
      <w:r w:rsidRPr="003D6C6A">
        <w:rPr>
          <w:rStyle w:val="Emphasis"/>
        </w:rPr>
        <w:t xml:space="preserve">the context of </w:t>
      </w:r>
      <w:r w:rsidRPr="003D6C6A">
        <w:rPr>
          <w:rStyle w:val="Emphasis"/>
          <w:highlight w:val="green"/>
        </w:rPr>
        <w:t>criminal liability</w:t>
      </w:r>
      <w:r w:rsidRPr="003D6C6A">
        <w:rPr>
          <w:sz w:val="16"/>
        </w:rPr>
        <w:t xml:space="preserve">.” </w:t>
      </w:r>
      <w:r w:rsidRPr="003D6C6A">
        <w:rPr>
          <w:rStyle w:val="StyleUnderline"/>
          <w:highlight w:val="green"/>
        </w:rPr>
        <w:t xml:space="preserve">Her suffering remains inaudible, </w:t>
      </w:r>
      <w:r w:rsidRPr="003D6C6A">
        <w:rPr>
          <w:rStyle w:val="StyleUnderline"/>
        </w:rPr>
        <w:t xml:space="preserve">but </w:t>
      </w:r>
      <w:r w:rsidRPr="003D6C6A">
        <w:rPr>
          <w:rStyle w:val="StyleUnderline"/>
          <w:highlight w:val="green"/>
        </w:rPr>
        <w:t xml:space="preserve">her voice can only be heard </w:t>
      </w:r>
      <w:r w:rsidRPr="003D6C6A">
        <w:rPr>
          <w:rStyle w:val="StyleUnderline"/>
        </w:rPr>
        <w:t xml:space="preserve">by the police as challenging the law, resisting arrest, disrespecting their authority; her voice can only be heard </w:t>
      </w:r>
      <w:r w:rsidRPr="003D6C6A">
        <w:rPr>
          <w:rStyle w:val="StyleUnderline"/>
          <w:highlight w:val="green"/>
        </w:rPr>
        <w:t xml:space="preserve">as a legitimizing force for </w:t>
      </w:r>
      <w:r w:rsidRPr="003D6C6A">
        <w:rPr>
          <w:rStyle w:val="StyleUnderline"/>
        </w:rPr>
        <w:t xml:space="preserve">their </w:t>
      </w:r>
      <w:r w:rsidRPr="003D6C6A">
        <w:rPr>
          <w:rStyle w:val="StyleUnderline"/>
          <w:highlight w:val="green"/>
        </w:rPr>
        <w:t>violence</w:t>
      </w:r>
      <w:r w:rsidRPr="003D6C6A">
        <w:rPr>
          <w:rStyle w:val="StyleUnderline"/>
        </w:rPr>
        <w:t>.</w:t>
      </w:r>
      <w:r w:rsidRPr="003D6C6A">
        <w:rPr>
          <w:sz w:val="16"/>
        </w:rPr>
        <w:t xml:space="preserve"> As they drag her out of the car, she screams out in pain before the door is shut and her voice becomes muffled. They carried Anna Brown to the cell and laid her body on the ground as if she were already a corpse; they even refused her the dignity of lying on the bed. As they stepped around her body and closed the cell door, the only sign she was still alive were her wordless screams. Her screams pierce through my speakers, haunting my mind but they seem to have no effect on the prison workers. She was </w:t>
      </w:r>
      <w:r w:rsidRPr="003D6C6A">
        <w:rPr>
          <w:sz w:val="16"/>
        </w:rPr>
        <w:lastRenderedPageBreak/>
        <w:t>clearly not the first screaming body they had carried into a cell, for they did not even take time to stop their chatter. There is no passion, intimacy, or perverse enjoyment, just a multicultural group of men doing their job. Anna’s death is not the “primal scene” that the beating of Aunt Hester (Frederick Douglass’s Aunt) was. These two black women’s screams are connected by the paradigm of anti-blackness, yet their screams terrify for different reasons. The beating of Aunt Hester is a spectacular example of the “blood-stained gate” of the slave’s subjection. While the circulation of the Anna Brown video has given me pause, her death is more an example of the “mundane and quotidian” terror that Hartman focuses on in her text. Brown’s death was a (non)event, concealed from the world by the walls of the prison cell. Without this video, only those on the inside would have heard her screams. Anna Brown didn’t simply pass away, she was killed, but who did it? Douglass’s Aunt Hester was beaten by Captain Anthony, a man who wanted her and was jealous of her relationship to another slave. Anna Brown was murdered by a disparate set of (non)events where her body shuttled between a hospital and a prison, doctors and nurses, police officers and prison officials. There is no one person who killed her; instead, a structure of violence murdered her. No intimacy, just cold efficiency. Her scream was less of a sorrow song than the sharp pitch of nu-</w:t>
      </w:r>
      <w:proofErr w:type="spellStart"/>
      <w:r w:rsidRPr="003D6C6A">
        <w:rPr>
          <w:sz w:val="16"/>
        </w:rPr>
        <w:t>bluez</w:t>
      </w:r>
      <w:proofErr w:type="spellEnd"/>
      <w:r w:rsidRPr="003D6C6A">
        <w:rPr>
          <w:sz w:val="16"/>
        </w:rPr>
        <w:t>: an impossible scream to be heard from the depths of incarceration and incapacity. Anna Brown’s death was neither an event nor a spectacle. An event signifies presence, but Anna’s death is an ethereal absence, a spirit’s wail fading away like one’s warm breath on a cold day. If the beating of Aunt Hester demands that one meditate on the spectacle of black suffering, Anna Brown’s screams call for us to think of the aurality of agony, the acoustics of suffering. What are the aural mechanisms that made it impossible for civil society to hear Anna Brown’s pain? What are the technologies that remix the tonalities of black people into criminalized speech? These thoughts on the acoustics of suffering are not to displace the visual for the aural, but instead to theorize how they form and invigorate each other. Put another way, anti-blackness is a structure where (black) skin speaks for itself and the body it encompasses, even when the black’s subjecthood is muted. In the darkness of space, one cannot hear you scream. Focusing on acoustics can offer a different sharpening of the cutting edge, a modality that allows us to tune into the unimaginable frequency of black thought. If it is impossible to hear the black (aurality) and for the black to speak on its own terms (orality), then to be heard in this world, we would have to break the laws of physics–ontologically speaking. This is another way of saying that the acoustics of suffering forces us to think of the impossibilities of harmony and, perhaps, the terrifying beauty of cacophony. In this way, the enlightenment of the ignorant shadows would not be the key to the future, but instead the reverberation of our revolutionary racket that clangs through civil society. From the black hole of our subjectivity and into the screeching noise of this parasitic world, we scream that our lives, black life, matters until the final, paradigmatic quiet comes.</w:t>
      </w:r>
    </w:p>
    <w:p w14:paraId="26531A17" w14:textId="77777777" w:rsidR="0052615D" w:rsidRPr="003D6C6A" w:rsidRDefault="0052615D" w:rsidP="0052615D"/>
    <w:p w14:paraId="4E2F3542" w14:textId="77777777" w:rsidR="0052615D" w:rsidRPr="003D6C6A" w:rsidRDefault="0052615D" w:rsidP="0052615D">
      <w:pPr>
        <w:rPr>
          <w:sz w:val="16"/>
        </w:rPr>
      </w:pPr>
    </w:p>
    <w:p w14:paraId="314586F1" w14:textId="0F347F30" w:rsidR="0052615D" w:rsidRPr="003D6C6A" w:rsidRDefault="0052615D" w:rsidP="0052615D">
      <w:pPr>
        <w:pStyle w:val="Heading4"/>
        <w:rPr>
          <w:rFonts w:cs="Arial"/>
        </w:rPr>
      </w:pPr>
      <w:r w:rsidRPr="003D6C6A">
        <w:rPr>
          <w:rFonts w:cs="Arial"/>
        </w:rPr>
        <w:t>The role of debate</w:t>
      </w:r>
      <w:r>
        <w:rPr>
          <w:rFonts w:cs="Arial"/>
        </w:rPr>
        <w:t xml:space="preserve"> and the alternative</w:t>
      </w:r>
      <w:r w:rsidRPr="003D6C6A">
        <w:rPr>
          <w:rFonts w:cs="Arial"/>
        </w:rPr>
        <w:t xml:space="preserve"> is to surrender to blackness</w:t>
      </w:r>
      <w:r w:rsidR="002A6130">
        <w:rPr>
          <w:rFonts w:cs="Arial"/>
        </w:rPr>
        <w:t>.</w:t>
      </w:r>
    </w:p>
    <w:p w14:paraId="53569581" w14:textId="77777777" w:rsidR="0052615D" w:rsidRPr="003D6C6A" w:rsidRDefault="0052615D" w:rsidP="0052615D">
      <w:pPr>
        <w:rPr>
          <w:sz w:val="16"/>
        </w:rPr>
      </w:pPr>
      <w:r w:rsidRPr="003D6C6A">
        <w:rPr>
          <w:rStyle w:val="Style13ptBold"/>
        </w:rPr>
        <w:t>Brady and Murillo 14</w:t>
      </w:r>
      <w:r w:rsidRPr="003D6C6A">
        <w:rPr>
          <w:b/>
          <w:sz w:val="16"/>
        </w:rPr>
        <w:t xml:space="preserve"> </w:t>
      </w:r>
      <w:r w:rsidRPr="003D6C6A">
        <w:rPr>
          <w:sz w:val="16"/>
        </w:rPr>
        <w:t xml:space="preserve">[Nicholas and John, “Black Imperative: A Forum on Solidarity in the Age of Coalition,” January 26, 2014, http://outofnowhereblog.wordpress.com/2014/01/26/black-imperative-a-forum-on-solidarity-in-the-age-of-coalition/, John Murillo III is a PhD student in the English department at Brown University, and a graduate of the University of California, Irvine, with bachelor’s degrees in Cognitive Science and English. His research interests are </w:t>
      </w:r>
      <w:proofErr w:type="gramStart"/>
      <w:r w:rsidRPr="003D6C6A">
        <w:rPr>
          <w:sz w:val="16"/>
        </w:rPr>
        <w:t>broad, and</w:t>
      </w:r>
      <w:proofErr w:type="gramEnd"/>
      <w:r w:rsidRPr="003D6C6A">
        <w:rPr>
          <w:sz w:val="16"/>
        </w:rPr>
        <w:t xml:space="preserve"> include extensive engagements with and within: Black Studies–particularly Afro-Pessimism–Narrative Theory; Theoretical Physics; Astrophysics; Cosmology; and Neuroscience. </w:t>
      </w:r>
      <w:r w:rsidRPr="003D6C6A">
        <w:rPr>
          <w:rFonts w:eastAsia="Times New Roman"/>
          <w:sz w:val="16"/>
          <w:szCs w:val="18"/>
          <w:bdr w:val="none" w:sz="0" w:space="0" w:color="auto" w:frame="1"/>
          <w:shd w:val="clear" w:color="auto" w:fill="FFFFFF"/>
        </w:rPr>
        <w:t>Nicholas Brady</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is an activist-scholar from Baltimore, Maryland.</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He was also a recent graduate of Johns Hopkins with a bachelor’s degree in Philosophy and currently a doctoral student at the University of California-Irvine Culture and Theory program.</w:t>
      </w:r>
      <w:r w:rsidRPr="003D6C6A">
        <w:rPr>
          <w:sz w:val="16"/>
        </w:rPr>
        <w:t>]</w:t>
      </w:r>
    </w:p>
    <w:p w14:paraId="3BB25A6B" w14:textId="77777777" w:rsidR="0052615D" w:rsidRPr="002A6130" w:rsidRDefault="0052615D" w:rsidP="0052615D">
      <w:pPr>
        <w:rPr>
          <w:rStyle w:val="StyleUnderline"/>
        </w:rPr>
      </w:pPr>
      <w:r w:rsidRPr="003D6C6A">
        <w:rPr>
          <w:sz w:val="16"/>
        </w:rPr>
        <w:t xml:space="preserve">“Surrender to blackness.” A grammatical imperative. Grammatical because syntactically it marks a command to or demand of a generalized addressee: “(Everyone) surrender to blackness.” </w:t>
      </w:r>
      <w:r w:rsidRPr="003D6C6A">
        <w:rPr>
          <w:rStyle w:val="StyleUnderline"/>
        </w:rPr>
        <w:t>Grammatical because the black flesh scarred and tattooed by these illegible hieroglyphics enunciates at the level of symbolic and ontological world orders: “</w:t>
      </w:r>
      <w:r w:rsidRPr="003D6C6A">
        <w:rPr>
          <w:rStyle w:val="StyleUnderline"/>
          <w:highlight w:val="green"/>
        </w:rPr>
        <w:t xml:space="preserve">Surrender to blackness” is a command at the level of the foundations of thought and being </w:t>
      </w:r>
      <w:r w:rsidRPr="003D6C6A">
        <w:rPr>
          <w:rStyle w:val="StyleUnderline"/>
        </w:rPr>
        <w:t xml:space="preserve">themselves; grammatical. Imperative because </w:t>
      </w:r>
      <w:r w:rsidRPr="003D6C6A">
        <w:rPr>
          <w:rStyle w:val="StyleUnderline"/>
          <w:highlight w:val="green"/>
        </w:rPr>
        <w:t>if there is any hope for a revolutionary praxis</w:t>
      </w:r>
      <w:r w:rsidRPr="003D6C6A">
        <w:rPr>
          <w:rStyle w:val="StyleUnderline"/>
        </w:rPr>
        <w:t xml:space="preserve"> along any lines—race, class, gender, sexuality, (dis)ability—</w:t>
      </w:r>
      <w:r w:rsidRPr="003D6C6A">
        <w:rPr>
          <w:rStyle w:val="StyleUnderline"/>
          <w:highlight w:val="green"/>
        </w:rPr>
        <w:t>it must centralize</w:t>
      </w:r>
      <w:r w:rsidRPr="003D6C6A">
        <w:rPr>
          <w:rStyle w:val="StyleUnderline"/>
        </w:rPr>
        <w:t xml:space="preserve">, which is to say look in the face of, which is to say begin to the work of real love for, the </w:t>
      </w:r>
      <w:r w:rsidRPr="003D6C6A">
        <w:rPr>
          <w:rStyle w:val="StyleUnderline"/>
          <w:highlight w:val="green"/>
        </w:rPr>
        <w:t>blackness</w:t>
      </w:r>
      <w:r w:rsidRPr="003D6C6A">
        <w:rPr>
          <w:rStyle w:val="StyleUnderline"/>
        </w:rPr>
        <w:t xml:space="preserve"> [preposition] which “an authentic upheaval might be born.”</w:t>
      </w:r>
      <w:r w:rsidRPr="003D6C6A">
        <w:rPr>
          <w:sz w:val="16"/>
        </w:rPr>
        <w:t xml:space="preserve"> #BlackPowerYellowPeril failed to recognize this imperative as legible, let alone heed and meet its command/demand. Created by Suey Park (@suey_park), the hashtag sought to draw from and build upon the accomplishments of Black womyn activists on twitter and </w:t>
      </w:r>
      <w:proofErr w:type="spellStart"/>
      <w:r w:rsidRPr="003D6C6A">
        <w:rPr>
          <w:sz w:val="16"/>
        </w:rPr>
        <w:t>tumblr</w:t>
      </w:r>
      <w:proofErr w:type="spellEnd"/>
      <w:r w:rsidRPr="003D6C6A">
        <w:rPr>
          <w:sz w:val="16"/>
        </w:rPr>
        <w:t xml:space="preserve"> who have long mobilized to generate productive and revolutionary interjections into the world’s violently antiblack discourses (see, for example, #solidarityisforwhitewomen, and #blackmaleprivilege) through extended, communal commentary, usually in direct opposition to the censoring strictures of any kind of respectability politics. Discussions about and within the hashtag can be found here, here, here, </w:t>
      </w:r>
      <w:proofErr w:type="gramStart"/>
      <w:r w:rsidRPr="003D6C6A">
        <w:rPr>
          <w:sz w:val="16"/>
        </w:rPr>
        <w:t>here(</w:t>
      </w:r>
      <w:proofErr w:type="gramEnd"/>
      <w:r w:rsidRPr="003D6C6A">
        <w:rPr>
          <w:sz w:val="16"/>
        </w:rPr>
        <w:t xml:space="preserve">though this is very hasty, a bit shortsighted, and still not doing much more than glancing at, as opposed to engaging blackness), and here. But broadly, the intentions of the hashtag are founded upon a belief in the possibility of solidarity/coalition politics between Blacks and Asians, seeking to challenge persistent “tensions” between the communities for the sake of a common struggle against </w:t>
      </w:r>
      <w:r w:rsidRPr="003D6C6A">
        <w:rPr>
          <w:sz w:val="16"/>
        </w:rPr>
        <w:lastRenderedPageBreak/>
        <w:t xml:space="preserve">‘white supremacy.’ For those nonblack participants, the drive toward solidarity represents a purely innocent and unquestioned, unquestionable, desire. All critiques of Asian antiblackness are rendered as derailing the move toward solidarity, for they are to bring up the obvious – </w:t>
      </w:r>
      <w:proofErr w:type="gramStart"/>
      <w:r w:rsidRPr="003D6C6A">
        <w:rPr>
          <w:sz w:val="16"/>
        </w:rPr>
        <w:t>clearly</w:t>
      </w:r>
      <w:proofErr w:type="gramEnd"/>
      <w:r w:rsidRPr="003D6C6A">
        <w:rPr>
          <w:sz w:val="16"/>
        </w:rPr>
        <w:t xml:space="preserve"> we are all human, we make mistakes, but to continuously bring up the “mistakes” and never “move on” is to foreclose the possibility of solidarity. And what a wonderful thing the blacks of the conversation were foreclosing – this solidarity thing. What </w:t>
      </w:r>
      <w:proofErr w:type="gramStart"/>
      <w:r w:rsidRPr="003D6C6A">
        <w:rPr>
          <w:sz w:val="16"/>
        </w:rPr>
        <w:t>a wonderful thing others</w:t>
      </w:r>
      <w:proofErr w:type="gramEnd"/>
      <w:r w:rsidRPr="003D6C6A">
        <w:rPr>
          <w:sz w:val="16"/>
        </w:rPr>
        <w:t xml:space="preserve"> were offering to us and we simply would not take. And yet, the unthought question remains: have you truly earned the right to act in solidarity, to form solidarity, to even believe in solidarity? And what is this solidarity thing we all hold near and dear to our hearts? Have we ever experienced </w:t>
      </w:r>
      <w:proofErr w:type="gramStart"/>
      <w:r w:rsidRPr="003D6C6A">
        <w:rPr>
          <w:sz w:val="16"/>
        </w:rPr>
        <w:t>it</w:t>
      </w:r>
      <w:proofErr w:type="gramEnd"/>
      <w:r w:rsidRPr="003D6C6A">
        <w:rPr>
          <w:sz w:val="16"/>
        </w:rPr>
        <w:t xml:space="preserve"> or do we simply have images we have transformed into memories of a solidarity that never existed? I know Black people and Asian people have worked together in the past, but have we ever formed a solid whole? And who is to blame for the fact that we have never had solidarity? The hashtag implies that both “sides” play an equal part in the failure to form solidarity. In the face of this, confessing our sins to each other forms the moment where we can form emotional bonds: “see, you were as racist as I, and how unfortunate it is that we let old whitey come between us. Never again will whitey make us part.” </w:t>
      </w:r>
      <w:r w:rsidRPr="003D6C6A">
        <w:rPr>
          <w:rStyle w:val="StyleUnderline"/>
        </w:rPr>
        <w:t xml:space="preserve">This is the logic behind much of the Asian confessing – white supremacy duped us into being antiblack racists – </w:t>
      </w:r>
      <w:proofErr w:type="gramStart"/>
      <w:r w:rsidRPr="003D6C6A">
        <w:rPr>
          <w:rStyle w:val="StyleUnderline"/>
        </w:rPr>
        <w:t>and also</w:t>
      </w:r>
      <w:proofErr w:type="gramEnd"/>
      <w:r w:rsidRPr="003D6C6A">
        <w:rPr>
          <w:rStyle w:val="StyleUnderline"/>
        </w:rPr>
        <w:t xml:space="preserve"> fed into the backlash aimed at blacks – “stop playing oppression </w:t>
      </w:r>
      <w:proofErr w:type="spellStart"/>
      <w:r w:rsidRPr="003D6C6A">
        <w:rPr>
          <w:rStyle w:val="StyleUnderline"/>
        </w:rPr>
        <w:t>olympics</w:t>
      </w:r>
      <w:proofErr w:type="spellEnd"/>
      <w:r w:rsidRPr="003D6C6A">
        <w:rPr>
          <w:rStyle w:val="StyleUnderline"/>
        </w:rPr>
        <w:t xml:space="preserve">, that’s what whitey wants.” It must be foregrounded here that </w:t>
      </w:r>
      <w:r w:rsidRPr="003D6C6A">
        <w:rPr>
          <w:rStyle w:val="StyleUnderline"/>
          <w:highlight w:val="green"/>
        </w:rPr>
        <w:t>antiblackness</w:t>
      </w:r>
      <w:r w:rsidRPr="003D6C6A">
        <w:rPr>
          <w:rStyle w:val="StyleUnderline"/>
        </w:rPr>
        <w:t xml:space="preserve"> cannot be simplified as “anti-black racism” and it </w:t>
      </w:r>
      <w:r w:rsidRPr="003D6C6A">
        <w:rPr>
          <w:rStyle w:val="StyleUnderline"/>
          <w:highlight w:val="green"/>
        </w:rPr>
        <w:t>is a singularity with no equivalent force</w:t>
      </w:r>
      <w:r w:rsidRPr="003D6C6A">
        <w:rPr>
          <w:rStyle w:val="StyleUnderline"/>
        </w:rPr>
        <w:t xml:space="preserve"> – “anti-Asian” racism is not the flipside of antiblackness nor is orientalism or islamophobia. Antiblackness predates white supremacy by at least 300 years (and much more than that depending on how we trace our history) and </w:t>
      </w:r>
      <w:r w:rsidRPr="003D6C6A">
        <w:rPr>
          <w:rStyle w:val="StyleUnderline"/>
          <w:highlight w:val="green"/>
        </w:rPr>
        <w:t>we can understand antiblackness as the general tethering of the</w:t>
      </w:r>
      <w:r w:rsidRPr="003D6C6A">
        <w:rPr>
          <w:rStyle w:val="StyleUnderline"/>
        </w:rPr>
        <w:t xml:space="preserve"> very </w:t>
      </w:r>
      <w:r w:rsidRPr="003D6C6A">
        <w:rPr>
          <w:rStyle w:val="StyleUnderline"/>
          <w:highlight w:val="green"/>
        </w:rPr>
        <w:t>concept of life to</w:t>
      </w:r>
      <w:r w:rsidRPr="003D6C6A">
        <w:rPr>
          <w:rStyle w:val="StyleUnderline"/>
        </w:rPr>
        <w:t xml:space="preserve"> the ontological and </w:t>
      </w:r>
      <w:r w:rsidRPr="003D6C6A">
        <w:rPr>
          <w:rStyle w:val="StyleUnderline"/>
          <w:highlight w:val="green"/>
        </w:rPr>
        <w:t>unspeakable</w:t>
      </w:r>
      <w:r w:rsidRPr="003D6C6A">
        <w:rPr>
          <w:rStyle w:val="StyleUnderline"/>
        </w:rPr>
        <w:t xml:space="preserve">, unthinkable </w:t>
      </w:r>
      <w:r w:rsidRPr="003D6C6A">
        <w:rPr>
          <w:rStyle w:val="StyleUnderline"/>
          <w:highlight w:val="green"/>
        </w:rPr>
        <w:t>force of black death</w:t>
      </w:r>
      <w:r w:rsidRPr="003D6C6A">
        <w:rPr>
          <w:sz w:val="16"/>
        </w:rPr>
        <w:t>. That statement is a place to begin to define antiblackness, it is not the end for this force weaves itself in infinite variety throughout all corners of the globe, forming globe into world. This is not simply about the little racist microaggressions that people listed in their tweets, this is about a global force that the world – not simply whites – bond over and form their lives inside of and through. What #BlackPowerYellowPeril revealed, however, is that the underside of coalition politics remains a violent and virulent antiblackness. As blacks— John Murillo III (@writedarkmatter), New Black School (@newblackschool), Nicholas Brady (@nubluez_nick), and others—raised questions and comments in the spirit of that singular imperative</w:t>
      </w:r>
      <w:proofErr w:type="gramStart"/>
      <w:r w:rsidRPr="003D6C6A">
        <w:rPr>
          <w:sz w:val="16"/>
        </w:rPr>
        <w:t>—“</w:t>
      </w:r>
      <w:proofErr w:type="gramEnd"/>
      <w:r w:rsidRPr="003D6C6A">
        <w:rPr>
          <w:sz w:val="16"/>
        </w:rPr>
        <w:t xml:space="preserve">Surrender to blackness”—antiblackness emerged in the violence of the response levied against it; one need only visit the hashtag to bear witness. From outright refusals to engage the antiblackness central to the histories and politics of nonblack communities of color, to denials of the foundational, global, and singular nature of antiblackness, and to the repeated calls to police and remove this disruptive blackness and its imperative from the conversation, antiblackness exploded onto the scene. All of this in the name of “coalition.” This is because “coalition” politics and possibilities are fetishized, not loved. The fetish denies the necessary recognition of antiblackness at coalition’s heart, and that antiblackness left unattended renders the imperative illegible. It is a fetishization, then, of antiblackness. The fetish object at the heart of the coalition has always been black flesh – a fetishization where pleasure and terror meet to create the bonds of solidarity people so desire. Here, we open a forum on how the hashtag embodies this fetish, the distinction between fetish and love that must be made </w:t>
      </w:r>
      <w:proofErr w:type="gramStart"/>
      <w:r w:rsidRPr="003D6C6A">
        <w:rPr>
          <w:sz w:val="16"/>
        </w:rPr>
        <w:t>in excess of</w:t>
      </w:r>
      <w:proofErr w:type="gramEnd"/>
      <w:r w:rsidRPr="003D6C6A">
        <w:rPr>
          <w:sz w:val="16"/>
        </w:rPr>
        <w:t xml:space="preserve"> the hashtag and ones like it, and the absolute imperativeness of the imperative. Instead of fetishizing the object, </w:t>
      </w:r>
      <w:r w:rsidRPr="002A6130">
        <w:rPr>
          <w:rStyle w:val="StyleUnderline"/>
          <w:highlight w:val="green"/>
        </w:rPr>
        <w:t>you must surrender to blackness.</w:t>
      </w:r>
      <w:r w:rsidRPr="002A6130">
        <w:rPr>
          <w:rStyle w:val="StyleUnderline"/>
        </w:rPr>
        <w:t xml:space="preserve"> </w:t>
      </w:r>
    </w:p>
    <w:p w14:paraId="5CECEE10" w14:textId="77777777" w:rsidR="00D23C77" w:rsidRDefault="00D23C77" w:rsidP="00D23C77">
      <w:pPr>
        <w:pStyle w:val="Heading3"/>
      </w:pPr>
      <w:r>
        <w:lastRenderedPageBreak/>
        <w:t>1NC—Case</w:t>
      </w:r>
    </w:p>
    <w:p w14:paraId="0AEEB8F5" w14:textId="4107A67B" w:rsidR="0052615D" w:rsidRDefault="0052615D" w:rsidP="0052615D">
      <w:pPr>
        <w:pStyle w:val="Heading4"/>
      </w:pPr>
    </w:p>
    <w:sectPr w:rsidR="0052615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5718400">
    <w:abstractNumId w:val="10"/>
  </w:num>
  <w:num w:numId="2" w16cid:durableId="272712684">
    <w:abstractNumId w:val="8"/>
  </w:num>
  <w:num w:numId="3" w16cid:durableId="1067416518">
    <w:abstractNumId w:val="7"/>
  </w:num>
  <w:num w:numId="4" w16cid:durableId="1020937988">
    <w:abstractNumId w:val="6"/>
  </w:num>
  <w:num w:numId="5" w16cid:durableId="1923643791">
    <w:abstractNumId w:val="5"/>
  </w:num>
  <w:num w:numId="6" w16cid:durableId="240910360">
    <w:abstractNumId w:val="9"/>
  </w:num>
  <w:num w:numId="7" w16cid:durableId="1973440877">
    <w:abstractNumId w:val="4"/>
  </w:num>
  <w:num w:numId="8" w16cid:durableId="1110320573">
    <w:abstractNumId w:val="3"/>
  </w:num>
  <w:num w:numId="9" w16cid:durableId="816800452">
    <w:abstractNumId w:val="2"/>
  </w:num>
  <w:num w:numId="10" w16cid:durableId="909387262">
    <w:abstractNumId w:val="1"/>
  </w:num>
  <w:num w:numId="11" w16cid:durableId="20003084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2615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11A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A6130"/>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2615D"/>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18E7"/>
    <w:rsid w:val="00A071C0"/>
    <w:rsid w:val="00A22670"/>
    <w:rsid w:val="00A24B35"/>
    <w:rsid w:val="00A271BA"/>
    <w:rsid w:val="00A27F86"/>
    <w:rsid w:val="00A362DA"/>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C5FC2"/>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3C77"/>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C94FC7"/>
  <w14:defaultImageDpi w14:val="300"/>
  <w15:docId w15:val="{DA3B0FA7-AFE3-4145-9F8C-BE013C8C6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62DA"/>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A362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62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362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A362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362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62DA"/>
  </w:style>
  <w:style w:type="character" w:customStyle="1" w:styleId="Heading1Char">
    <w:name w:val="Heading 1 Char"/>
    <w:aliases w:val="Pocket Char"/>
    <w:basedOn w:val="DefaultParagraphFont"/>
    <w:link w:val="Heading1"/>
    <w:uiPriority w:val="9"/>
    <w:rsid w:val="00A362DA"/>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A362DA"/>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A362DA"/>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A362DA"/>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A362DA"/>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A362DA"/>
    <w:rPr>
      <w:b/>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20"/>
    <w:qFormat/>
    <w:rsid w:val="00A362DA"/>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A362DA"/>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A"/>
    <w:basedOn w:val="DefaultParagraphFont"/>
    <w:uiPriority w:val="99"/>
    <w:unhideWhenUsed/>
    <w:rsid w:val="00A362DA"/>
    <w:rPr>
      <w:color w:val="auto"/>
      <w:u w:val="none"/>
    </w:rPr>
  </w:style>
  <w:style w:type="paragraph" w:styleId="DocumentMap">
    <w:name w:val="Document Map"/>
    <w:basedOn w:val="Normal"/>
    <w:link w:val="DocumentMapChar"/>
    <w:uiPriority w:val="99"/>
    <w:semiHidden/>
    <w:unhideWhenUsed/>
    <w:rsid w:val="00A362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62DA"/>
    <w:rPr>
      <w:rFonts w:ascii="Lucida Grande" w:hAnsi="Lucida Grande" w:cs="Lucida Grande"/>
    </w:rPr>
  </w:style>
  <w:style w:type="paragraph" w:customStyle="1" w:styleId="textbold">
    <w:name w:val="text bold"/>
    <w:basedOn w:val="Normal"/>
    <w:link w:val="Emphasis"/>
    <w:uiPriority w:val="20"/>
    <w:qFormat/>
    <w:rsid w:val="0052615D"/>
    <w:pPr>
      <w:ind w:left="720"/>
      <w:jc w:val="both"/>
    </w:pPr>
    <w:rPr>
      <w:b/>
      <w:iCs/>
      <w:u w:val="single"/>
    </w:rPr>
  </w:style>
  <w:style w:type="character" w:customStyle="1" w:styleId="apple-converted-space">
    <w:name w:val="apple-converted-space"/>
    <w:basedOn w:val="DefaultParagraphFont"/>
    <w:rsid w:val="005261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6</Pages>
  <Words>3744</Words>
  <Characters>21345</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25039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3</cp:revision>
  <dcterms:created xsi:type="dcterms:W3CDTF">2022-04-02T15:41:00Z</dcterms:created>
  <dcterms:modified xsi:type="dcterms:W3CDTF">2022-04-23T14:35:00Z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