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48136" w14:textId="256FF79E" w:rsidR="00F0326F" w:rsidRPr="00F0326F" w:rsidRDefault="00F0326F" w:rsidP="00F0326F">
      <w:pPr>
        <w:pStyle w:val="Heading3"/>
      </w:pPr>
      <w:r>
        <w:t>1NC—CP</w:t>
      </w:r>
    </w:p>
    <w:p w14:paraId="3DD3A620" w14:textId="7C8883FB" w:rsidR="009919C1" w:rsidRPr="00932082" w:rsidRDefault="009919C1" w:rsidP="009919C1">
      <w:pPr>
        <w:pStyle w:val="Heading4"/>
      </w:pPr>
      <w:r w:rsidRPr="00932082">
        <w:t xml:space="preserve">CP Text: </w:t>
      </w:r>
      <w:r w:rsidR="008E5010">
        <w:t>Democracies</w:t>
      </w:r>
      <w:r w:rsidRPr="00932082">
        <w:t xml:space="preserve"> </w:t>
      </w:r>
      <w:r>
        <w:t>should</w:t>
      </w:r>
      <w:r w:rsidRPr="00932082">
        <w:t xml:space="preserve"> implement a UBI with a child tax credit by: </w:t>
      </w:r>
    </w:p>
    <w:p w14:paraId="7B98E8D2" w14:textId="442F9EE4" w:rsidR="009919C1" w:rsidRPr="00932082" w:rsidRDefault="009919C1" w:rsidP="009919C1">
      <w:pPr>
        <w:pStyle w:val="Heading4"/>
      </w:pPr>
      <w:r>
        <w:t xml:space="preserve">- </w:t>
      </w:r>
      <w:r w:rsidRPr="00932082">
        <w:t>consolidating existing welfare programs</w:t>
      </w:r>
    </w:p>
    <w:p w14:paraId="3428C045" w14:textId="5533ED9E" w:rsidR="009919C1" w:rsidRPr="00932082" w:rsidRDefault="009919C1" w:rsidP="009919C1">
      <w:pPr>
        <w:pStyle w:val="Heading4"/>
      </w:pPr>
      <w:r>
        <w:t xml:space="preserve">- </w:t>
      </w:r>
      <w:r w:rsidRPr="00932082">
        <w:t>instituting negative income taxes</w:t>
      </w:r>
    </w:p>
    <w:p w14:paraId="1A64D3D6" w14:textId="4A485D66" w:rsidR="009919C1" w:rsidRPr="00932082" w:rsidRDefault="009919C1" w:rsidP="009919C1">
      <w:pPr>
        <w:pStyle w:val="Heading4"/>
      </w:pPr>
      <w:r>
        <w:t xml:space="preserve">- </w:t>
      </w:r>
      <w:r w:rsidRPr="00932082">
        <w:t xml:space="preserve">and instituting a carbon cap and dividend system </w:t>
      </w:r>
    </w:p>
    <w:p w14:paraId="291F7822" w14:textId="77777777" w:rsidR="009919C1" w:rsidRPr="00932082" w:rsidRDefault="009919C1" w:rsidP="009919C1">
      <w:pPr>
        <w:pStyle w:val="Heading4"/>
        <w:rPr>
          <w:rFonts w:cstheme="minorHAnsi"/>
        </w:rPr>
      </w:pPr>
      <w:r w:rsidRPr="00932082">
        <w:rPr>
          <w:rFonts w:cstheme="minorHAnsi"/>
        </w:rPr>
        <w:t xml:space="preserve">UBI eliminates income inequality. Best study of multiple viable implementation methods proves. </w:t>
      </w:r>
    </w:p>
    <w:p w14:paraId="37507D74" w14:textId="77777777" w:rsidR="009919C1" w:rsidRPr="00932082" w:rsidRDefault="009919C1" w:rsidP="009919C1">
      <w:pPr>
        <w:spacing w:line="240" w:lineRule="auto"/>
        <w:rPr>
          <w:rFonts w:cstheme="minorHAnsi"/>
        </w:rPr>
      </w:pPr>
      <w:r w:rsidRPr="00932082">
        <w:rPr>
          <w:rFonts w:cstheme="minorHAnsi"/>
          <w:b/>
          <w:bCs/>
        </w:rPr>
        <w:t>Matthews 17</w:t>
      </w:r>
      <w:r w:rsidRPr="00932082">
        <w:rPr>
          <w:rFonts w:cstheme="minorHAnsi"/>
        </w:rPr>
        <w:t xml:space="preserve">  (A basic income really could end poverty forever, But to become a reality, it needs to get detailed and stop being oversold; </w:t>
      </w:r>
      <w:hyperlink r:id="rId9" w:history="1">
        <w:r w:rsidRPr="00932082">
          <w:rPr>
            <w:rStyle w:val="Hyperlink"/>
            <w:rFonts w:cstheme="minorHAnsi"/>
          </w:rPr>
          <w:t>Dylan Matthews</w:t>
        </w:r>
      </w:hyperlink>
      <w:r w:rsidRPr="00932082">
        <w:rPr>
          <w:rFonts w:cstheme="minorHAnsi"/>
        </w:rPr>
        <w:t xml:space="preserve">; Jul 17, 2017, 8:00am EDT; </w:t>
      </w:r>
      <w:hyperlink r:id="rId10" w:history="1">
        <w:r w:rsidRPr="00932082">
          <w:rPr>
            <w:rStyle w:val="Hyperlink"/>
            <w:rFonts w:cstheme="minorHAnsi"/>
          </w:rPr>
          <w:t>https://www.vox.com/policy-and-politics/2017/7/17/15364546/universal-basic-income-review-stern-murray-automation</w:t>
        </w:r>
      </w:hyperlink>
      <w:r w:rsidRPr="00932082">
        <w:rPr>
          <w:rStyle w:val="Hyperlink"/>
          <w:rFonts w:cstheme="minorHAnsi"/>
        </w:rPr>
        <w:t>) JJ</w:t>
      </w:r>
    </w:p>
    <w:p w14:paraId="25E9A176" w14:textId="77777777" w:rsidR="009919C1" w:rsidRPr="00932082" w:rsidRDefault="009919C1" w:rsidP="009919C1">
      <w:pPr>
        <w:rPr>
          <w:rFonts w:cstheme="minorHAnsi"/>
          <w:sz w:val="16"/>
        </w:rPr>
      </w:pPr>
      <w:r w:rsidRPr="00932082">
        <w:rPr>
          <w:rFonts w:cstheme="minorHAnsi"/>
          <w:sz w:val="16"/>
        </w:rPr>
        <w:t xml:space="preserve">But there are viable pathways for the policy, and if advocates of universal access to cash are smart and thoughtful, there’s potential for a lot of progress to be made. In rich countries, </w:t>
      </w:r>
      <w:r w:rsidRPr="00932082">
        <w:rPr>
          <w:rStyle w:val="Emphasis"/>
          <w:rFonts w:cstheme="minorHAnsi"/>
        </w:rPr>
        <w:t xml:space="preserve">there are </w:t>
      </w:r>
      <w:r w:rsidRPr="00932082">
        <w:rPr>
          <w:rFonts w:cstheme="minorHAnsi"/>
          <w:sz w:val="16"/>
        </w:rPr>
        <w:t xml:space="preserve">three particularly </w:t>
      </w:r>
      <w:r w:rsidRPr="00932082">
        <w:rPr>
          <w:rStyle w:val="Emphasis"/>
          <w:rFonts w:cstheme="minorHAnsi"/>
        </w:rPr>
        <w:t xml:space="preserve">viable pathways: </w:t>
      </w:r>
      <w:r w:rsidRPr="00932082">
        <w:rPr>
          <w:rFonts w:cstheme="minorHAnsi"/>
          <w:sz w:val="16"/>
        </w:rPr>
        <w:t xml:space="preserve">Negative income taxes Child benefits Carbon dividends </w:t>
      </w:r>
      <w:r w:rsidRPr="00932082">
        <w:rPr>
          <w:rStyle w:val="Emphasis"/>
          <w:rFonts w:cstheme="minorHAnsi"/>
          <w:highlight w:val="green"/>
        </w:rPr>
        <w:t>Negative income taxes</w:t>
      </w:r>
      <w:r w:rsidRPr="00932082">
        <w:rPr>
          <w:rFonts w:cstheme="minorHAnsi"/>
          <w:sz w:val="16"/>
        </w:rPr>
        <w:t xml:space="preserve">, by </w:t>
      </w:r>
      <w:r w:rsidRPr="00932082">
        <w:rPr>
          <w:rStyle w:val="Emphasis"/>
          <w:rFonts w:cstheme="minorHAnsi"/>
        </w:rPr>
        <w:t xml:space="preserve">gradually taxing back benefits, </w:t>
      </w:r>
      <w:r w:rsidRPr="00932082">
        <w:rPr>
          <w:rStyle w:val="Emphasis"/>
          <w:rFonts w:cstheme="minorHAnsi"/>
          <w:highlight w:val="green"/>
        </w:rPr>
        <w:t>enable</w:t>
      </w:r>
      <w:r w:rsidRPr="00932082">
        <w:rPr>
          <w:rFonts w:cstheme="minorHAnsi"/>
          <w:sz w:val="16"/>
        </w:rPr>
        <w:t xml:space="preserve"> quite generous </w:t>
      </w:r>
      <w:r w:rsidRPr="00932082">
        <w:rPr>
          <w:rStyle w:val="Emphasis"/>
          <w:rFonts w:cstheme="minorHAnsi"/>
          <w:highlight w:val="green"/>
        </w:rPr>
        <w:t>basic income payments</w:t>
      </w:r>
      <w:r w:rsidRPr="00932082">
        <w:rPr>
          <w:rFonts w:cstheme="minorHAnsi"/>
          <w:sz w:val="16"/>
        </w:rPr>
        <w:t xml:space="preserve"> at a reasonable cost. University of Michigan researchers </w:t>
      </w:r>
      <w:hyperlink r:id="rId11" w:history="1">
        <w:r w:rsidRPr="00932082">
          <w:rPr>
            <w:rStyle w:val="Hyperlink"/>
            <w:rFonts w:cstheme="minorHAnsi"/>
            <w:sz w:val="16"/>
          </w:rPr>
          <w:t xml:space="preserve">Jessica </w:t>
        </w:r>
        <w:proofErr w:type="spellStart"/>
        <w:r w:rsidRPr="00932082">
          <w:rPr>
            <w:rStyle w:val="Hyperlink"/>
            <w:rFonts w:cstheme="minorHAnsi"/>
            <w:sz w:val="16"/>
          </w:rPr>
          <w:t>Wiederspan</w:t>
        </w:r>
        <w:proofErr w:type="spellEnd"/>
        <w:r w:rsidRPr="00932082">
          <w:rPr>
            <w:rStyle w:val="Hyperlink"/>
            <w:rFonts w:cstheme="minorHAnsi"/>
            <w:sz w:val="16"/>
          </w:rPr>
          <w:t>, Elizabeth Rhodes, and Luke Shaefer</w:t>
        </w:r>
      </w:hyperlink>
      <w:r w:rsidRPr="00932082">
        <w:rPr>
          <w:rFonts w:cstheme="minorHAnsi"/>
          <w:sz w:val="16"/>
        </w:rPr>
        <w:t xml:space="preserve">, in </w:t>
      </w:r>
      <w:r w:rsidRPr="00F0326F">
        <w:rPr>
          <w:rStyle w:val="Emphasis"/>
          <w:rFonts w:cstheme="minorHAnsi"/>
        </w:rPr>
        <w:t xml:space="preserve">one of the most important papers written about basic income in recent memory, ran the numbers and concluded that for </w:t>
      </w:r>
      <w:r w:rsidRPr="00932082">
        <w:rPr>
          <w:rStyle w:val="Emphasis"/>
          <w:rFonts w:cstheme="minorHAnsi"/>
          <w:highlight w:val="green"/>
        </w:rPr>
        <w:t xml:space="preserve">the combined cost of </w:t>
      </w:r>
      <w:r w:rsidRPr="00F0326F">
        <w:rPr>
          <w:rStyle w:val="Emphasis"/>
          <w:rFonts w:cstheme="minorHAnsi"/>
        </w:rPr>
        <w:t xml:space="preserve">the </w:t>
      </w:r>
      <w:r w:rsidRPr="00932082">
        <w:rPr>
          <w:rStyle w:val="Emphasis"/>
          <w:rFonts w:cstheme="minorHAnsi"/>
          <w:highlight w:val="green"/>
        </w:rPr>
        <w:t xml:space="preserve">earned income tax credit, Supplemental Security Income, food stamps, </w:t>
      </w:r>
      <w:r w:rsidRPr="00932082">
        <w:rPr>
          <w:rStyle w:val="Emphasis"/>
          <w:rFonts w:cstheme="minorHAnsi"/>
        </w:rPr>
        <w:t>cash welfare, school meal programs, and housing subsidies, you could fund a negative income tax at poverty-line levels.</w:t>
      </w:r>
      <w:r w:rsidRPr="00932082">
        <w:rPr>
          <w:rFonts w:cstheme="minorHAnsi"/>
          <w:sz w:val="16"/>
        </w:rPr>
        <w:t xml:space="preserve"> </w:t>
      </w:r>
      <w:r w:rsidRPr="00F0326F">
        <w:rPr>
          <w:rStyle w:val="Emphasis"/>
          <w:rFonts w:cstheme="minorHAnsi"/>
        </w:rPr>
        <w:t xml:space="preserve">You </w:t>
      </w:r>
      <w:r w:rsidRPr="00932082">
        <w:rPr>
          <w:rStyle w:val="Emphasis"/>
          <w:rFonts w:cstheme="minorHAnsi"/>
          <w:highlight w:val="green"/>
        </w:rPr>
        <w:t xml:space="preserve">could swap out </w:t>
      </w:r>
      <w:r w:rsidRPr="00F0326F">
        <w:rPr>
          <w:rStyle w:val="Emphasis"/>
          <w:rFonts w:cstheme="minorHAnsi"/>
        </w:rPr>
        <w:t xml:space="preserve">those programs, put a </w:t>
      </w:r>
      <w:r w:rsidRPr="00932082">
        <w:rPr>
          <w:rStyle w:val="Emphasis"/>
          <w:rFonts w:cstheme="minorHAnsi"/>
          <w:highlight w:val="green"/>
        </w:rPr>
        <w:t xml:space="preserve">guaranteed income </w:t>
      </w:r>
      <w:r w:rsidRPr="00F0326F">
        <w:rPr>
          <w:rStyle w:val="Emphasis"/>
          <w:rFonts w:cstheme="minorHAnsi"/>
        </w:rPr>
        <w:t xml:space="preserve">in their place, </w:t>
      </w:r>
      <w:r w:rsidRPr="00932082">
        <w:rPr>
          <w:rStyle w:val="Emphasis"/>
          <w:rFonts w:cstheme="minorHAnsi"/>
          <w:highlight w:val="green"/>
        </w:rPr>
        <w:t>and wipe out poverty entirely.</w:t>
      </w:r>
      <w:r w:rsidRPr="00932082">
        <w:rPr>
          <w:rStyle w:val="Emphasis"/>
          <w:rFonts w:cstheme="minorHAnsi"/>
        </w:rPr>
        <w:t xml:space="preserve"> </w:t>
      </w:r>
      <w:r w:rsidRPr="00932082">
        <w:rPr>
          <w:rFonts w:cstheme="minorHAnsi"/>
          <w:sz w:val="16"/>
        </w:rPr>
        <w:t xml:space="preserve">Is this the best possible way to do a guaranteed income? Not necessarily. There’s much for wonks to debate in any </w:t>
      </w:r>
      <w:proofErr w:type="gramStart"/>
      <w:r w:rsidRPr="00932082">
        <w:rPr>
          <w:rFonts w:cstheme="minorHAnsi"/>
          <w:sz w:val="16"/>
        </w:rPr>
        <w:t>particular program</w:t>
      </w:r>
      <w:proofErr w:type="gramEnd"/>
      <w:r w:rsidRPr="00932082">
        <w:rPr>
          <w:rFonts w:cstheme="minorHAnsi"/>
          <w:sz w:val="16"/>
        </w:rPr>
        <w:t xml:space="preserve"> design. But the </w:t>
      </w:r>
      <w:proofErr w:type="spellStart"/>
      <w:r w:rsidRPr="00932082">
        <w:rPr>
          <w:rFonts w:cstheme="minorHAnsi"/>
          <w:sz w:val="16"/>
        </w:rPr>
        <w:t>Wiederspan</w:t>
      </w:r>
      <w:proofErr w:type="spellEnd"/>
      <w:r w:rsidRPr="00932082">
        <w:rPr>
          <w:rFonts w:cstheme="minorHAnsi"/>
          <w:sz w:val="16"/>
        </w:rPr>
        <w:t>, Rhodes, and Shaefer paper shows something important: Funding a guaranteed income to eliminate poverty is doable for a country as rich as the United States. Alternatively, we could move toward a negative income tax incrementally. Instead of thinking of “UBI” as one overarching goal, we could consider “UBI-</w:t>
      </w:r>
      <w:proofErr w:type="spellStart"/>
      <w:r w:rsidRPr="00932082">
        <w:rPr>
          <w:rFonts w:cstheme="minorHAnsi"/>
          <w:sz w:val="16"/>
        </w:rPr>
        <w:t>izing</w:t>
      </w:r>
      <w:proofErr w:type="spellEnd"/>
      <w:r w:rsidRPr="00932082">
        <w:rPr>
          <w:rFonts w:cstheme="minorHAnsi"/>
          <w:sz w:val="16"/>
        </w:rPr>
        <w:t xml:space="preserve">” specific programs. Food stamps is basically a negative income tax that you can only spend on food; we could make it literally a negative income tax by allowing benefits to be spent on </w:t>
      </w:r>
      <w:proofErr w:type="gramStart"/>
      <w:r w:rsidRPr="00932082">
        <w:rPr>
          <w:rFonts w:cstheme="minorHAnsi"/>
          <w:sz w:val="16"/>
        </w:rPr>
        <w:t>anything, and</w:t>
      </w:r>
      <w:proofErr w:type="gramEnd"/>
      <w:r w:rsidRPr="00932082">
        <w:rPr>
          <w:rFonts w:cstheme="minorHAnsi"/>
          <w:sz w:val="16"/>
        </w:rPr>
        <w:t xml:space="preserve"> eliminating onerous asset requirements. We could boost Supplemental Security Income, a true negative income tax but only for the disabled and elderly, so its benefits lift all seniors and disabled people above the poverty line. The situation is even easier in European countries. Many already have</w:t>
      </w:r>
      <w:hyperlink r:id="rId12" w:history="1">
        <w:r w:rsidRPr="00932082">
          <w:rPr>
            <w:rStyle w:val="Hyperlink"/>
            <w:rFonts w:cstheme="minorHAnsi"/>
            <w:sz w:val="16"/>
          </w:rPr>
          <w:t xml:space="preserve"> “guaranteed minimum income” schemes</w:t>
        </w:r>
      </w:hyperlink>
      <w:r w:rsidRPr="00932082">
        <w:rPr>
          <w:rFonts w:cstheme="minorHAnsi"/>
          <w:sz w:val="16"/>
        </w:rPr>
        <w:t xml:space="preserve"> that function much like a negative income tax, layering more benefits on top of unemployment payments and other cash for extremely poor residents. These schemes generally involve some work requirements; European countries should consider abolishing those to allow for broader access. Benoît Hamon, the failed Socialist nominee for president of France who made basic income the cornerstone of his campaign, eventually released a plan that was little more than an </w:t>
      </w:r>
      <w:hyperlink r:id="rId13" w:history="1">
        <w:r w:rsidRPr="00932082">
          <w:rPr>
            <w:rStyle w:val="Hyperlink"/>
            <w:rFonts w:cstheme="minorHAnsi"/>
            <w:sz w:val="16"/>
          </w:rPr>
          <w:t xml:space="preserve">expansion of </w:t>
        </w:r>
        <w:proofErr w:type="spellStart"/>
        <w:r w:rsidRPr="00932082">
          <w:rPr>
            <w:rStyle w:val="Hyperlink"/>
            <w:rFonts w:cstheme="minorHAnsi"/>
            <w:sz w:val="16"/>
          </w:rPr>
          <w:t>revenu</w:t>
        </w:r>
        <w:proofErr w:type="spellEnd"/>
        <w:r w:rsidRPr="00932082">
          <w:rPr>
            <w:rStyle w:val="Hyperlink"/>
            <w:rFonts w:cstheme="minorHAnsi"/>
            <w:sz w:val="16"/>
          </w:rPr>
          <w:t xml:space="preserve"> de </w:t>
        </w:r>
        <w:proofErr w:type="spellStart"/>
        <w:r w:rsidRPr="00932082">
          <w:rPr>
            <w:rStyle w:val="Hyperlink"/>
            <w:rFonts w:cstheme="minorHAnsi"/>
            <w:sz w:val="16"/>
          </w:rPr>
          <w:t>solidarité</w:t>
        </w:r>
        <w:proofErr w:type="spellEnd"/>
        <w:r w:rsidRPr="00932082">
          <w:rPr>
            <w:rStyle w:val="Hyperlink"/>
            <w:rFonts w:cstheme="minorHAnsi"/>
            <w:sz w:val="16"/>
          </w:rPr>
          <w:t xml:space="preserve"> active</w:t>
        </w:r>
      </w:hyperlink>
      <w:r w:rsidRPr="00932082">
        <w:rPr>
          <w:rFonts w:cstheme="minorHAnsi"/>
          <w:sz w:val="16"/>
        </w:rPr>
        <w:t xml:space="preserve">, the existing French minimum income program. Hamon made it more generous, expanded it to 18- to 24-year-olds, and called it a basic income. </w:t>
      </w:r>
      <w:r w:rsidRPr="00932082">
        <w:rPr>
          <w:rStyle w:val="Emphasis"/>
          <w:rFonts w:cstheme="minorHAnsi"/>
          <w:highlight w:val="green"/>
        </w:rPr>
        <w:t xml:space="preserve">The US should </w:t>
      </w:r>
      <w:r w:rsidRPr="00932082">
        <w:rPr>
          <w:rStyle w:val="Emphasis"/>
          <w:rFonts w:cstheme="minorHAnsi"/>
        </w:rPr>
        <w:t xml:space="preserve">also </w:t>
      </w:r>
      <w:r w:rsidRPr="00932082">
        <w:rPr>
          <w:rStyle w:val="Emphasis"/>
          <w:rFonts w:cstheme="minorHAnsi"/>
          <w:highlight w:val="green"/>
        </w:rPr>
        <w:t>start UBI-</w:t>
      </w:r>
      <w:proofErr w:type="spellStart"/>
      <w:r w:rsidRPr="00932082">
        <w:rPr>
          <w:rStyle w:val="Emphasis"/>
          <w:rFonts w:cstheme="minorHAnsi"/>
          <w:highlight w:val="green"/>
        </w:rPr>
        <w:t>izing</w:t>
      </w:r>
      <w:proofErr w:type="spellEnd"/>
      <w:r w:rsidRPr="00932082">
        <w:rPr>
          <w:rStyle w:val="Emphasis"/>
          <w:rFonts w:cstheme="minorHAnsi"/>
          <w:highlight w:val="green"/>
        </w:rPr>
        <w:t xml:space="preserve"> the child tax credit and earned income tax credit benefits </w:t>
      </w:r>
      <w:r w:rsidRPr="00F0326F">
        <w:rPr>
          <w:rStyle w:val="Emphasis"/>
          <w:rFonts w:cstheme="minorHAnsi"/>
        </w:rPr>
        <w:t xml:space="preserve">for parents, </w:t>
      </w:r>
      <w:r w:rsidRPr="00932082">
        <w:rPr>
          <w:rStyle w:val="Emphasis"/>
          <w:rFonts w:cstheme="minorHAnsi"/>
          <w:highlight w:val="green"/>
        </w:rPr>
        <w:t xml:space="preserve">by creating </w:t>
      </w:r>
      <w:r w:rsidRPr="00F0326F">
        <w:rPr>
          <w:rStyle w:val="Emphasis"/>
          <w:rFonts w:cstheme="minorHAnsi"/>
        </w:rPr>
        <w:t xml:space="preserve">a </w:t>
      </w:r>
      <w:r w:rsidRPr="00932082">
        <w:rPr>
          <w:rStyle w:val="Emphasis"/>
          <w:rFonts w:cstheme="minorHAnsi"/>
          <w:highlight w:val="green"/>
        </w:rPr>
        <w:t>universal child allowance</w:t>
      </w:r>
      <w:r w:rsidRPr="00932082">
        <w:rPr>
          <w:rFonts w:cstheme="minorHAnsi"/>
          <w:sz w:val="16"/>
        </w:rPr>
        <w:t xml:space="preserve">. That’s a policy, enacted by most developed countries, that gives cash universally to all parents, on a per-child basis. It’s essentially the child component of a basic income, and </w:t>
      </w:r>
      <w:hyperlink r:id="rId14" w:history="1">
        <w:r w:rsidRPr="00F0326F">
          <w:rPr>
            <w:rStyle w:val="Emphasis"/>
            <w:highlight w:val="green"/>
          </w:rPr>
          <w:t>w</w:t>
        </w:r>
        <w:r w:rsidRPr="00F0326F">
          <w:rPr>
            <w:rStyle w:val="Emphasis"/>
            <w:highlight w:val="green"/>
          </w:rPr>
          <w:t>e</w:t>
        </w:r>
        <w:r w:rsidRPr="00932082">
          <w:rPr>
            <w:rStyle w:val="Emphasis"/>
            <w:rFonts w:cstheme="minorHAnsi"/>
            <w:highlight w:val="green"/>
          </w:rPr>
          <w:t xml:space="preserve"> know for a f</w:t>
        </w:r>
        <w:r w:rsidRPr="00932082">
          <w:rPr>
            <w:rStyle w:val="Emphasis"/>
            <w:rFonts w:cstheme="minorHAnsi"/>
            <w:highlight w:val="green"/>
          </w:rPr>
          <w:t>a</w:t>
        </w:r>
        <w:r w:rsidRPr="00932082">
          <w:rPr>
            <w:rStyle w:val="Emphasis"/>
            <w:rFonts w:cstheme="minorHAnsi"/>
            <w:highlight w:val="green"/>
          </w:rPr>
          <w:t>ct that it substantially cuts poverty</w:t>
        </w:r>
      </w:hyperlink>
      <w:r w:rsidRPr="00932082">
        <w:rPr>
          <w:rFonts w:cstheme="minorHAnsi"/>
          <w:sz w:val="16"/>
        </w:rPr>
        <w:t xml:space="preserve">. There are a few different ways the US could adopt this plan, which </w:t>
      </w:r>
      <w:hyperlink r:id="rId15" w:history="1">
        <w:r w:rsidRPr="00932082">
          <w:rPr>
            <w:rStyle w:val="Hyperlink"/>
            <w:rFonts w:cstheme="minorHAnsi"/>
            <w:sz w:val="16"/>
          </w:rPr>
          <w:t>I run through here</w:t>
        </w:r>
      </w:hyperlink>
      <w:r w:rsidRPr="00932082">
        <w:rPr>
          <w:rFonts w:cstheme="minorHAnsi"/>
          <w:sz w:val="16"/>
        </w:rPr>
        <w:t xml:space="preserve">. These are inexpensive enough that you might not even have to phase them out for anyone, which could help build political support for the program. Another likely way that cash payments could come to rich countries is through </w:t>
      </w:r>
      <w:r w:rsidRPr="00932082">
        <w:rPr>
          <w:rStyle w:val="Emphasis"/>
          <w:rFonts w:cstheme="minorHAnsi"/>
        </w:rPr>
        <w:t xml:space="preserve">a </w:t>
      </w:r>
      <w:r w:rsidRPr="00932082">
        <w:rPr>
          <w:rStyle w:val="Emphasis"/>
          <w:rFonts w:cstheme="minorHAnsi"/>
          <w:highlight w:val="green"/>
        </w:rPr>
        <w:t>carbon “cap and dividend,” or “fee and dividend,” system</w:t>
      </w:r>
      <w:r w:rsidRPr="00932082">
        <w:rPr>
          <w:rFonts w:cstheme="minorHAnsi"/>
          <w:sz w:val="16"/>
        </w:rPr>
        <w:t xml:space="preserve">. Under those plans, carbon is taxed or permits for carbon emissions are auctioned off, and then the government refunds some or </w:t>
      </w:r>
      <w:proofErr w:type="gramStart"/>
      <w:r w:rsidRPr="00932082">
        <w:rPr>
          <w:rFonts w:cstheme="minorHAnsi"/>
          <w:sz w:val="16"/>
        </w:rPr>
        <w:t>all of</w:t>
      </w:r>
      <w:proofErr w:type="gramEnd"/>
      <w:r w:rsidRPr="00932082">
        <w:rPr>
          <w:rFonts w:cstheme="minorHAnsi"/>
          <w:sz w:val="16"/>
        </w:rPr>
        <w:t xml:space="preserve"> the revenue raised in the form of a per capita dividend check. The check is meant to compensate for increased fuel costs due to a carbon price, but in many </w:t>
      </w:r>
      <w:proofErr w:type="gramStart"/>
      <w:r w:rsidRPr="00932082">
        <w:rPr>
          <w:rFonts w:cstheme="minorHAnsi"/>
          <w:sz w:val="16"/>
        </w:rPr>
        <w:t>cases</w:t>
      </w:r>
      <w:proofErr w:type="gramEnd"/>
      <w:r w:rsidRPr="00932082">
        <w:rPr>
          <w:rFonts w:cstheme="minorHAnsi"/>
          <w:sz w:val="16"/>
        </w:rPr>
        <w:t xml:space="preserve"> it will end up more than making up for energy price increases and turn into a de facto cash benefit that helps many low-income households. The </w:t>
      </w:r>
      <w:hyperlink r:id="rId16" w:history="1">
        <w:r w:rsidRPr="00932082">
          <w:rPr>
            <w:rStyle w:val="Hyperlink"/>
            <w:rFonts w:cstheme="minorHAnsi"/>
            <w:sz w:val="16"/>
          </w:rPr>
          <w:t>Put a Price on It DC</w:t>
        </w:r>
      </w:hyperlink>
      <w:r w:rsidRPr="00932082">
        <w:rPr>
          <w:rFonts w:cstheme="minorHAnsi"/>
          <w:sz w:val="16"/>
        </w:rPr>
        <w:t xml:space="preserve"> campaign is touting a plan that would impose a fee on all companies buying and selling fossil fuels in DC (starting at $20 a ton of carbon in 2019 and ratcheting up to $150 per ton in 2032), and direct most of the money to dividend checks, with the biggest checks going to low-</w:t>
      </w:r>
      <w:r w:rsidRPr="00932082">
        <w:rPr>
          <w:rFonts w:cstheme="minorHAnsi"/>
          <w:sz w:val="16"/>
        </w:rPr>
        <w:lastRenderedPageBreak/>
        <w:t xml:space="preserve">income people. By 2032, the dividends would reach $2,750 for every low-income family, and more than $1,600 for the average family. Three-quarters of residents would get more back in dividend checks that they paid in increased energy costs. California is also </w:t>
      </w:r>
      <w:hyperlink r:id="rId17" w:history="1">
        <w:r w:rsidRPr="00932082">
          <w:rPr>
            <w:rStyle w:val="Hyperlink"/>
            <w:rFonts w:cstheme="minorHAnsi"/>
            <w:sz w:val="16"/>
          </w:rPr>
          <w:t>considering making a dividend plan the centerpiece</w:t>
        </w:r>
      </w:hyperlink>
      <w:r w:rsidRPr="00932082">
        <w:rPr>
          <w:rFonts w:cstheme="minorHAnsi"/>
          <w:sz w:val="16"/>
        </w:rPr>
        <w:t xml:space="preserve"> of its carbon pricing efforts. Those initiatives to expand cash payments </w:t>
      </w:r>
      <w:r w:rsidRPr="00932082">
        <w:rPr>
          <w:rStyle w:val="Emphasis"/>
          <w:rFonts w:cstheme="minorHAnsi"/>
          <w:highlight w:val="green"/>
        </w:rPr>
        <w:t>are attractive</w:t>
      </w:r>
      <w:r w:rsidRPr="00932082">
        <w:rPr>
          <w:rFonts w:cstheme="minorHAnsi"/>
          <w:sz w:val="16"/>
        </w:rPr>
        <w:t xml:space="preserve"> both </w:t>
      </w:r>
      <w:r w:rsidRPr="00932082">
        <w:rPr>
          <w:rStyle w:val="Emphasis"/>
          <w:rFonts w:cstheme="minorHAnsi"/>
        </w:rPr>
        <w:t xml:space="preserve">because </w:t>
      </w:r>
      <w:r w:rsidRPr="00932082">
        <w:rPr>
          <w:rStyle w:val="Emphasis"/>
          <w:rFonts w:cstheme="minorHAnsi"/>
          <w:highlight w:val="green"/>
        </w:rPr>
        <w:t>they have a very good revenue source</w:t>
      </w:r>
      <w:r w:rsidRPr="00932082">
        <w:rPr>
          <w:rFonts w:cstheme="minorHAnsi"/>
          <w:sz w:val="16"/>
        </w:rPr>
        <w:t xml:space="preserve"> (a hyper-efficient tax on pollution) </w:t>
      </w:r>
      <w:r w:rsidRPr="00932082">
        <w:rPr>
          <w:rStyle w:val="Emphasis"/>
          <w:rFonts w:cstheme="minorHAnsi"/>
        </w:rPr>
        <w:t xml:space="preserve">and because they </w:t>
      </w:r>
      <w:r w:rsidRPr="00932082">
        <w:rPr>
          <w:rStyle w:val="Emphasis"/>
          <w:rFonts w:cstheme="minorHAnsi"/>
          <w:highlight w:val="green"/>
        </w:rPr>
        <w:t>don’t require</w:t>
      </w:r>
      <w:r w:rsidRPr="00932082">
        <w:rPr>
          <w:rStyle w:val="Emphasis"/>
          <w:rFonts w:cstheme="minorHAnsi"/>
        </w:rPr>
        <w:t xml:space="preserve"> the </w:t>
      </w:r>
      <w:proofErr w:type="spellStart"/>
      <w:r w:rsidRPr="00932082">
        <w:rPr>
          <w:rStyle w:val="Emphasis"/>
          <w:rFonts w:cstheme="minorHAnsi"/>
          <w:highlight w:val="green"/>
        </w:rPr>
        <w:t>clawback</w:t>
      </w:r>
      <w:proofErr w:type="spellEnd"/>
      <w:r w:rsidRPr="00932082">
        <w:rPr>
          <w:rStyle w:val="Emphasis"/>
          <w:rFonts w:cstheme="minorHAnsi"/>
          <w:highlight w:val="green"/>
        </w:rPr>
        <w:t xml:space="preserve"> of</w:t>
      </w:r>
      <w:r w:rsidRPr="00932082">
        <w:rPr>
          <w:rStyle w:val="Emphasis"/>
          <w:rFonts w:cstheme="minorHAnsi"/>
        </w:rPr>
        <w:t xml:space="preserve"> any other </w:t>
      </w:r>
      <w:r w:rsidRPr="00932082">
        <w:rPr>
          <w:rStyle w:val="Emphasis"/>
          <w:rFonts w:cstheme="minorHAnsi"/>
          <w:highlight w:val="green"/>
        </w:rPr>
        <w:t xml:space="preserve">benefits. They’d </w:t>
      </w:r>
      <w:r w:rsidRPr="00932082">
        <w:rPr>
          <w:rStyle w:val="Emphasis"/>
          <w:rFonts w:cstheme="minorHAnsi"/>
        </w:rPr>
        <w:t>straightforwardly</w:t>
      </w:r>
      <w:r w:rsidRPr="00932082">
        <w:rPr>
          <w:rStyle w:val="Emphasis"/>
          <w:rFonts w:cstheme="minorHAnsi"/>
          <w:highlight w:val="green"/>
        </w:rPr>
        <w:t xml:space="preserve"> reduce poverty</w:t>
      </w:r>
      <w:r w:rsidRPr="00932082">
        <w:rPr>
          <w:rFonts w:cstheme="minorHAnsi"/>
          <w:sz w:val="16"/>
        </w:rPr>
        <w:t xml:space="preserve"> for low-income families. </w:t>
      </w:r>
    </w:p>
    <w:p w14:paraId="0EE3E8F0" w14:textId="77777777" w:rsidR="009919C1" w:rsidRPr="00932082" w:rsidRDefault="009919C1" w:rsidP="009919C1">
      <w:pPr>
        <w:pStyle w:val="Heading4"/>
      </w:pPr>
      <w:r w:rsidRPr="00932082">
        <w:t>Solves Populism</w:t>
      </w:r>
    </w:p>
    <w:p w14:paraId="586BF416" w14:textId="77777777" w:rsidR="009919C1" w:rsidRPr="00932082" w:rsidRDefault="009919C1" w:rsidP="009919C1">
      <w:pPr>
        <w:spacing w:after="0" w:line="240" w:lineRule="auto"/>
        <w:rPr>
          <w:rFonts w:eastAsia="Times New Roman" w:cstheme="minorHAnsi"/>
          <w:sz w:val="24"/>
        </w:rPr>
      </w:pPr>
      <w:r w:rsidRPr="00932082">
        <w:rPr>
          <w:rFonts w:eastAsia="Times New Roman" w:cstheme="minorHAnsi"/>
          <w:b/>
          <w:color w:val="333333"/>
          <w:sz w:val="24"/>
        </w:rPr>
        <w:t>Ogilvy 17</w:t>
      </w:r>
      <w:r w:rsidRPr="00932082">
        <w:rPr>
          <w:rFonts w:eastAsia="Times New Roman" w:cstheme="minorHAnsi"/>
          <w:color w:val="333333"/>
          <w:sz w:val="24"/>
        </w:rPr>
        <w:t xml:space="preserve"> </w:t>
      </w:r>
      <w:r w:rsidRPr="00932082">
        <w:rPr>
          <w:rFonts w:eastAsia="Times New Roman" w:cstheme="minorHAnsi"/>
          <w:color w:val="333333"/>
          <w:sz w:val="16"/>
          <w:szCs w:val="16"/>
        </w:rPr>
        <w:t xml:space="preserve">(Jay Ogilvy 01/05/2017. </w:t>
      </w:r>
      <w:r w:rsidRPr="00932082">
        <w:rPr>
          <w:rFonts w:eastAsia="Times New Roman" w:cstheme="minorHAnsi"/>
          <w:color w:val="000000" w:themeColor="text1"/>
          <w:sz w:val="16"/>
          <w:szCs w:val="16"/>
        </w:rPr>
        <w:t>J</w:t>
      </w:r>
      <w:r w:rsidRPr="00932082">
        <w:rPr>
          <w:rStyle w:val="Emphasis"/>
          <w:rFonts w:cstheme="minorHAnsi"/>
          <w:bCs/>
          <w:color w:val="000000" w:themeColor="text1"/>
          <w:sz w:val="16"/>
          <w:szCs w:val="16"/>
          <w:shd w:val="clear" w:color="auto" w:fill="FFFFFF"/>
        </w:rPr>
        <w:t>ay Ogilvy</w:t>
      </w:r>
      <w:r w:rsidRPr="00932082">
        <w:rPr>
          <w:rFonts w:cstheme="minorHAnsi"/>
          <w:color w:val="000000" w:themeColor="text1"/>
          <w:sz w:val="16"/>
          <w:szCs w:val="16"/>
          <w:shd w:val="clear" w:color="auto" w:fill="FFFFFF"/>
        </w:rPr>
        <w:t xml:space="preserve"> is a cofounder of Global Business Network. Trained in philosophy (Yale PhD in 1968), he taught for 7 years at Yale, 1 at Texas, 4 at Williams </w:t>
      </w:r>
      <w:proofErr w:type="spellStart"/>
      <w:proofErr w:type="gramStart"/>
      <w:r w:rsidRPr="00932082">
        <w:rPr>
          <w:rFonts w:cstheme="minorHAnsi"/>
          <w:color w:val="000000" w:themeColor="text1"/>
          <w:sz w:val="16"/>
          <w:szCs w:val="16"/>
          <w:shd w:val="clear" w:color="auto" w:fill="FFFFFF"/>
        </w:rPr>
        <w:t>College.</w:t>
      </w:r>
      <w:r w:rsidRPr="00932082">
        <w:rPr>
          <w:rFonts w:eastAsia="Times New Roman" w:cstheme="minorHAnsi"/>
          <w:color w:val="000000" w:themeColor="text1"/>
          <w:sz w:val="16"/>
          <w:szCs w:val="16"/>
        </w:rPr>
        <w:t>“</w:t>
      </w:r>
      <w:proofErr w:type="gramEnd"/>
      <w:r w:rsidRPr="00932082">
        <w:rPr>
          <w:rFonts w:eastAsia="Times New Roman" w:cstheme="minorHAnsi"/>
          <w:color w:val="333333"/>
          <w:sz w:val="16"/>
          <w:szCs w:val="16"/>
        </w:rPr>
        <w:t>Universal</w:t>
      </w:r>
      <w:proofErr w:type="spellEnd"/>
      <w:r w:rsidRPr="00932082">
        <w:rPr>
          <w:rFonts w:eastAsia="Times New Roman" w:cstheme="minorHAnsi"/>
          <w:color w:val="333333"/>
          <w:sz w:val="16"/>
          <w:szCs w:val="16"/>
        </w:rPr>
        <w:t xml:space="preserve"> Basic Income and Radical Populism: Making the Link.” </w:t>
      </w:r>
      <w:r w:rsidRPr="00932082">
        <w:rPr>
          <w:rFonts w:eastAsia="Times New Roman" w:cstheme="minorHAnsi"/>
          <w:i/>
          <w:color w:val="333333"/>
          <w:sz w:val="16"/>
          <w:szCs w:val="16"/>
        </w:rPr>
        <w:t xml:space="preserve">Forbes Magazine, </w:t>
      </w:r>
      <w:hyperlink r:id="rId18" w:anchor="403723e5516a" w:history="1">
        <w:r w:rsidRPr="00932082">
          <w:rPr>
            <w:rStyle w:val="Hyperlink"/>
            <w:rFonts w:eastAsia="Times New Roman" w:cstheme="minorHAnsi"/>
            <w:i/>
            <w:sz w:val="16"/>
            <w:szCs w:val="16"/>
          </w:rPr>
          <w:t>https://www.forbes.com/sites/stratfor/2017/01/05/universal-basic-income-and-radical-populism-making-the-link/#403723e5516a</w:t>
        </w:r>
      </w:hyperlink>
      <w:r w:rsidRPr="00932082">
        <w:rPr>
          <w:rFonts w:eastAsia="Times New Roman" w:cstheme="minorHAnsi"/>
          <w:i/>
          <w:color w:val="333333"/>
          <w:sz w:val="16"/>
          <w:szCs w:val="16"/>
        </w:rPr>
        <w:t>)</w:t>
      </w:r>
    </w:p>
    <w:p w14:paraId="407FD2F9" w14:textId="77777777" w:rsidR="009919C1" w:rsidRPr="00932082" w:rsidRDefault="009919C1" w:rsidP="009919C1">
      <w:pPr>
        <w:shd w:val="clear" w:color="auto" w:fill="FCFCFC"/>
        <w:spacing w:before="100" w:beforeAutospacing="1" w:after="100" w:afterAutospacing="1" w:line="240" w:lineRule="auto"/>
        <w:rPr>
          <w:rFonts w:eastAsia="Times New Roman" w:cstheme="minorHAnsi"/>
          <w:color w:val="333333"/>
          <w:sz w:val="24"/>
        </w:rPr>
      </w:pPr>
      <w:r w:rsidRPr="00932082">
        <w:rPr>
          <w:rFonts w:eastAsia="Times New Roman" w:cstheme="minorHAnsi"/>
          <w:color w:val="333333"/>
          <w:sz w:val="24"/>
          <w:u w:val="single"/>
        </w:rPr>
        <w:t>"</w:t>
      </w:r>
      <w:r w:rsidRPr="00932082">
        <w:rPr>
          <w:rFonts w:eastAsia="Times New Roman" w:cstheme="minorHAnsi"/>
          <w:b/>
          <w:color w:val="333333"/>
          <w:sz w:val="24"/>
          <w:highlight w:val="green"/>
          <w:u w:val="single"/>
        </w:rPr>
        <w:t>Basic income</w:t>
      </w:r>
      <w:r w:rsidRPr="00932082">
        <w:rPr>
          <w:rFonts w:eastAsia="Times New Roman" w:cstheme="minorHAnsi"/>
          <w:color w:val="333333"/>
          <w:sz w:val="16"/>
        </w:rPr>
        <w:t xml:space="preserve">, Standing says, </w:t>
      </w:r>
      <w:r w:rsidRPr="00932082">
        <w:rPr>
          <w:rFonts w:eastAsia="Times New Roman" w:cstheme="minorHAnsi"/>
          <w:b/>
          <w:color w:val="333333"/>
          <w:sz w:val="24"/>
          <w:highlight w:val="green"/>
          <w:u w:val="single"/>
        </w:rPr>
        <w:t>is</w:t>
      </w:r>
      <w:r w:rsidRPr="00932082">
        <w:rPr>
          <w:rFonts w:eastAsia="Times New Roman" w:cstheme="minorHAnsi"/>
          <w:color w:val="333333"/>
          <w:sz w:val="16"/>
        </w:rPr>
        <w:t xml:space="preserve"> more than good policy. He calls it </w:t>
      </w:r>
      <w:r w:rsidRPr="00932082">
        <w:rPr>
          <w:rFonts w:eastAsia="Times New Roman" w:cstheme="minorHAnsi"/>
          <w:b/>
          <w:color w:val="333333"/>
          <w:sz w:val="24"/>
          <w:highlight w:val="green"/>
          <w:u w:val="single"/>
        </w:rPr>
        <w:t>'essential</w:t>
      </w:r>
      <w:r w:rsidRPr="00932082">
        <w:rPr>
          <w:rFonts w:eastAsia="Times New Roman" w:cstheme="minorHAnsi"/>
          <w:b/>
          <w:color w:val="333333"/>
          <w:sz w:val="16"/>
          <w:highlight w:val="green"/>
        </w:rPr>
        <w:t xml:space="preserve">,' </w:t>
      </w:r>
      <w:r w:rsidRPr="00932082">
        <w:rPr>
          <w:rFonts w:eastAsia="Times New Roman" w:cstheme="minorHAnsi"/>
          <w:b/>
          <w:color w:val="333333"/>
          <w:sz w:val="24"/>
          <w:highlight w:val="green"/>
          <w:u w:val="single"/>
        </w:rPr>
        <w:t>given that</w:t>
      </w:r>
      <w:r w:rsidRPr="00932082">
        <w:rPr>
          <w:rFonts w:eastAsia="Times New Roman" w:cstheme="minorHAnsi"/>
          <w:b/>
          <w:color w:val="333333"/>
          <w:sz w:val="24"/>
          <w:u w:val="single"/>
        </w:rPr>
        <w:t xml:space="preserve"> more</w:t>
      </w:r>
      <w:r w:rsidRPr="00932082">
        <w:rPr>
          <w:rFonts w:eastAsia="Times New Roman" w:cstheme="minorHAnsi"/>
          <w:color w:val="333333"/>
          <w:sz w:val="16"/>
        </w:rPr>
        <w:t xml:space="preserve"> and more </w:t>
      </w:r>
      <w:r w:rsidRPr="00932082">
        <w:rPr>
          <w:rFonts w:eastAsia="Times New Roman" w:cstheme="minorHAnsi"/>
          <w:b/>
          <w:color w:val="333333"/>
          <w:sz w:val="24"/>
          <w:highlight w:val="green"/>
          <w:u w:val="single"/>
        </w:rPr>
        <w:t>people in developed economies are living</w:t>
      </w:r>
      <w:r w:rsidRPr="00932082">
        <w:rPr>
          <w:rFonts w:eastAsia="Times New Roman" w:cstheme="minorHAnsi"/>
          <w:color w:val="333333"/>
          <w:sz w:val="24"/>
          <w:u w:val="single"/>
        </w:rPr>
        <w:t xml:space="preserve"> 'a life of </w:t>
      </w:r>
      <w:r w:rsidRPr="00932082">
        <w:rPr>
          <w:rFonts w:eastAsia="Times New Roman" w:cstheme="minorHAnsi"/>
          <w:b/>
          <w:color w:val="333333"/>
          <w:sz w:val="24"/>
          <w:highlight w:val="green"/>
          <w:u w:val="single"/>
        </w:rPr>
        <w:t>chronic economic insecurity</w:t>
      </w:r>
      <w:r w:rsidRPr="00932082">
        <w:rPr>
          <w:rFonts w:eastAsia="Times New Roman" w:cstheme="minorHAnsi"/>
          <w:color w:val="333333"/>
          <w:sz w:val="16"/>
        </w:rPr>
        <w:t xml:space="preserve">.' He sees </w:t>
      </w:r>
      <w:r w:rsidRPr="00932082">
        <w:rPr>
          <w:rFonts w:eastAsia="Times New Roman" w:cstheme="minorHAnsi"/>
          <w:b/>
          <w:color w:val="333333"/>
          <w:sz w:val="24"/>
          <w:highlight w:val="green"/>
          <w:u w:val="single"/>
        </w:rPr>
        <w:t>this insecurity fueling populist politicians</w:t>
      </w:r>
      <w:r w:rsidRPr="00932082">
        <w:rPr>
          <w:rFonts w:eastAsia="Times New Roman" w:cstheme="minorHAnsi"/>
          <w:color w:val="333333"/>
          <w:sz w:val="16"/>
        </w:rPr>
        <w:t xml:space="preserve">, </w:t>
      </w:r>
      <w:r w:rsidRPr="00932082">
        <w:rPr>
          <w:rFonts w:eastAsia="Times New Roman" w:cstheme="minorHAnsi"/>
          <w:color w:val="333333"/>
          <w:sz w:val="24"/>
          <w:u w:val="single"/>
        </w:rPr>
        <w:t xml:space="preserve">boosting far-right parties across Europe </w:t>
      </w:r>
      <w:r w:rsidRPr="00932082">
        <w:rPr>
          <w:rFonts w:eastAsia="Times New Roman" w:cstheme="minorHAnsi"/>
          <w:b/>
          <w:color w:val="333333"/>
          <w:sz w:val="24"/>
          <w:u w:val="single"/>
        </w:rPr>
        <w:t>and the rise of</w:t>
      </w:r>
      <w:r w:rsidRPr="00932082">
        <w:rPr>
          <w:rFonts w:eastAsia="Times New Roman" w:cstheme="minorHAnsi"/>
          <w:color w:val="333333"/>
          <w:sz w:val="24"/>
          <w:u w:val="single"/>
        </w:rPr>
        <w:t xml:space="preserve"> Donald </w:t>
      </w:r>
      <w:r w:rsidRPr="00932082">
        <w:rPr>
          <w:rFonts w:eastAsia="Times New Roman" w:cstheme="minorHAnsi"/>
          <w:b/>
          <w:color w:val="333333"/>
          <w:sz w:val="24"/>
          <w:u w:val="single"/>
        </w:rPr>
        <w:t>Trump</w:t>
      </w:r>
      <w:r w:rsidRPr="00932082">
        <w:rPr>
          <w:rFonts w:eastAsia="Times New Roman" w:cstheme="minorHAnsi"/>
          <w:color w:val="333333"/>
          <w:sz w:val="16"/>
        </w:rPr>
        <w:t xml:space="preserve"> in the U.S. Economic stagnation increases the appeal of extreme politicians, and </w:t>
      </w:r>
      <w:r w:rsidRPr="00932082">
        <w:rPr>
          <w:rFonts w:eastAsia="Times New Roman" w:cstheme="minorHAnsi"/>
          <w:b/>
          <w:color w:val="333333"/>
          <w:sz w:val="24"/>
          <w:highlight w:val="green"/>
          <w:u w:val="single"/>
        </w:rPr>
        <w:t>unless those insecurities are addressed</w:t>
      </w:r>
      <w:r w:rsidRPr="00932082">
        <w:rPr>
          <w:rFonts w:eastAsia="Times New Roman" w:cstheme="minorHAnsi"/>
          <w:color w:val="333333"/>
          <w:sz w:val="16"/>
        </w:rPr>
        <w:t xml:space="preserve">, Standing said, </w:t>
      </w:r>
      <w:r w:rsidRPr="00932082">
        <w:rPr>
          <w:rFonts w:eastAsia="Times New Roman" w:cstheme="minorHAnsi"/>
          <w:b/>
          <w:color w:val="333333"/>
          <w:sz w:val="24"/>
          <w:highlight w:val="green"/>
          <w:u w:val="single"/>
        </w:rPr>
        <w:t>that</w:t>
      </w:r>
      <w:r w:rsidRPr="00932082">
        <w:rPr>
          <w:rFonts w:eastAsia="Times New Roman" w:cstheme="minorHAnsi"/>
          <w:b/>
          <w:color w:val="333333"/>
          <w:sz w:val="24"/>
          <w:u w:val="single"/>
        </w:rPr>
        <w:t xml:space="preserve"> </w:t>
      </w:r>
      <w:r w:rsidRPr="00932082">
        <w:rPr>
          <w:rFonts w:eastAsia="Times New Roman" w:cstheme="minorHAnsi"/>
          <w:b/>
          <w:color w:val="333333"/>
          <w:sz w:val="24"/>
          <w:highlight w:val="green"/>
          <w:u w:val="single"/>
        </w:rPr>
        <w:t>appeal is</w:t>
      </w:r>
      <w:r w:rsidRPr="00932082">
        <w:rPr>
          <w:rFonts w:eastAsia="Times New Roman" w:cstheme="minorHAnsi"/>
          <w:b/>
          <w:color w:val="333333"/>
          <w:sz w:val="24"/>
          <w:u w:val="single"/>
        </w:rPr>
        <w:t xml:space="preserve"> only </w:t>
      </w:r>
      <w:r w:rsidRPr="00932082">
        <w:rPr>
          <w:rFonts w:eastAsia="Times New Roman" w:cstheme="minorHAnsi"/>
          <w:b/>
          <w:color w:val="333333"/>
          <w:sz w:val="24"/>
          <w:highlight w:val="green"/>
          <w:u w:val="single"/>
        </w:rPr>
        <w:t>going to get stronger</w:t>
      </w:r>
      <w:r w:rsidRPr="00932082">
        <w:rPr>
          <w:rFonts w:eastAsia="Times New Roman" w:cstheme="minorHAnsi"/>
          <w:color w:val="333333"/>
          <w:sz w:val="16"/>
        </w:rPr>
        <w:t>." // From a Dec. 17 New York Times article about a basic income experiment in Finland, we learn:</w:t>
      </w:r>
      <w:r w:rsidRPr="00932082">
        <w:rPr>
          <w:rFonts w:eastAsia="Times New Roman" w:cstheme="minorHAnsi"/>
          <w:color w:val="333333"/>
          <w:sz w:val="16"/>
          <w:szCs w:val="27"/>
        </w:rPr>
        <w:t xml:space="preserve"> </w:t>
      </w:r>
      <w:r w:rsidRPr="00932082">
        <w:rPr>
          <w:rFonts w:eastAsia="Times New Roman" w:cstheme="minorHAnsi"/>
          <w:color w:val="333333"/>
          <w:sz w:val="16"/>
        </w:rPr>
        <w:t xml:space="preserve">"The search has gained an extraordinary sense of urgency as a wave of </w:t>
      </w:r>
      <w:r w:rsidRPr="00932082">
        <w:rPr>
          <w:rFonts w:eastAsia="Times New Roman" w:cstheme="minorHAnsi"/>
          <w:color w:val="333333"/>
          <w:sz w:val="24"/>
          <w:u w:val="single"/>
        </w:rPr>
        <w:t>reactionary populism sweeps the globe</w:t>
      </w:r>
      <w:r w:rsidRPr="00932082">
        <w:rPr>
          <w:rFonts w:eastAsia="Times New Roman" w:cstheme="minorHAnsi"/>
          <w:color w:val="333333"/>
          <w:sz w:val="16"/>
        </w:rPr>
        <w:t xml:space="preserve">, casting the elite establishment as the main beneficiary of economic forces that have hurt the working masses. Americans' election of Donald J. Trump, who has vowed to radically constrain trade, and the stunning vote in Britain to abandon the European Union, have resounded as emergency sirens for </w:t>
      </w:r>
      <w:r w:rsidRPr="00932082">
        <w:rPr>
          <w:rFonts w:eastAsia="Times New Roman" w:cstheme="minorHAnsi"/>
          <w:color w:val="333333"/>
          <w:sz w:val="24"/>
          <w:u w:val="single"/>
        </w:rPr>
        <w:t xml:space="preserve">global </w:t>
      </w:r>
      <w:r w:rsidRPr="00932082">
        <w:rPr>
          <w:rFonts w:eastAsia="Times New Roman" w:cstheme="minorHAnsi"/>
          <w:b/>
          <w:color w:val="333333"/>
          <w:sz w:val="24"/>
          <w:highlight w:val="green"/>
          <w:u w:val="single"/>
        </w:rPr>
        <w:t>leaders</w:t>
      </w:r>
      <w:r w:rsidRPr="00932082">
        <w:rPr>
          <w:rFonts w:eastAsia="Times New Roman" w:cstheme="minorHAnsi"/>
          <w:color w:val="333333"/>
          <w:sz w:val="16"/>
        </w:rPr>
        <w:t xml:space="preserve">. They </w:t>
      </w:r>
      <w:r w:rsidRPr="00932082">
        <w:rPr>
          <w:rFonts w:eastAsia="Times New Roman" w:cstheme="minorHAnsi"/>
          <w:b/>
          <w:color w:val="333333"/>
          <w:sz w:val="24"/>
          <w:highlight w:val="green"/>
          <w:u w:val="single"/>
        </w:rPr>
        <w:t>must</w:t>
      </w:r>
      <w:r w:rsidRPr="00932082">
        <w:rPr>
          <w:rFonts w:eastAsia="Times New Roman" w:cstheme="minorHAnsi"/>
          <w:color w:val="333333"/>
          <w:sz w:val="24"/>
          <w:u w:val="single"/>
        </w:rPr>
        <w:t xml:space="preserve"> either </w:t>
      </w:r>
      <w:r w:rsidRPr="00932082">
        <w:rPr>
          <w:rFonts w:eastAsia="Times New Roman" w:cstheme="minorHAnsi"/>
          <w:b/>
          <w:color w:val="333333"/>
          <w:sz w:val="24"/>
          <w:highlight w:val="green"/>
          <w:u w:val="single"/>
        </w:rPr>
        <w:t>update capitalism to share the spoils</w:t>
      </w:r>
      <w:r w:rsidRPr="00932082">
        <w:rPr>
          <w:rFonts w:eastAsia="Times New Roman" w:cstheme="minorHAnsi"/>
          <w:color w:val="333333"/>
          <w:sz w:val="24"/>
          <w:u w:val="single"/>
        </w:rPr>
        <w:t xml:space="preserve"> more equitably, </w:t>
      </w:r>
      <w:r w:rsidRPr="00932082">
        <w:rPr>
          <w:rFonts w:eastAsia="Times New Roman" w:cstheme="minorHAnsi"/>
          <w:b/>
          <w:color w:val="333333"/>
          <w:sz w:val="24"/>
          <w:u w:val="single"/>
        </w:rPr>
        <w:t xml:space="preserve">or risk watching angry mobs dismantle </w:t>
      </w:r>
      <w:r w:rsidRPr="00932082">
        <w:rPr>
          <w:rFonts w:eastAsia="Times New Roman" w:cstheme="minorHAnsi"/>
          <w:color w:val="333333"/>
          <w:sz w:val="24"/>
          <w:u w:val="single"/>
        </w:rPr>
        <w:t xml:space="preserve">the </w:t>
      </w:r>
      <w:r w:rsidRPr="00932082">
        <w:rPr>
          <w:rFonts w:eastAsia="Times New Roman" w:cstheme="minorHAnsi"/>
          <w:b/>
          <w:color w:val="333333"/>
          <w:sz w:val="24"/>
          <w:u w:val="single"/>
        </w:rPr>
        <w:t>institutions that have underpinned economic policy</w:t>
      </w:r>
      <w:r w:rsidRPr="00932082">
        <w:rPr>
          <w:rFonts w:eastAsia="Times New Roman" w:cstheme="minorHAnsi"/>
          <w:color w:val="333333"/>
          <w:sz w:val="24"/>
          <w:u w:val="single"/>
        </w:rPr>
        <w:t xml:space="preserve"> </w:t>
      </w:r>
      <w:r w:rsidRPr="00932082">
        <w:rPr>
          <w:rFonts w:eastAsia="Times New Roman" w:cstheme="minorHAnsi"/>
          <w:color w:val="333333"/>
          <w:sz w:val="16"/>
        </w:rPr>
        <w:t xml:space="preserve">since the end of World War II." // This brief column can't begin to get into the issue of how </w:t>
      </w:r>
      <w:r w:rsidRPr="00932082">
        <w:rPr>
          <w:rFonts w:eastAsia="Times New Roman" w:cstheme="minorHAnsi"/>
          <w:b/>
          <w:color w:val="333333"/>
          <w:sz w:val="24"/>
          <w:highlight w:val="green"/>
          <w:u w:val="single"/>
        </w:rPr>
        <w:t>universal basic income</w:t>
      </w:r>
      <w:r w:rsidRPr="00932082">
        <w:rPr>
          <w:rFonts w:eastAsia="Times New Roman" w:cstheme="minorHAnsi"/>
          <w:color w:val="333333"/>
          <w:sz w:val="16"/>
        </w:rPr>
        <w:t xml:space="preserve"> can be financed—that is a whole other subject. But a swing through the literature on basic income, plus a hard look at the imminence of technologically induced unemployment -- according to a study from Oxford University and the Martin School, "</w:t>
      </w:r>
      <w:r w:rsidRPr="00932082">
        <w:rPr>
          <w:rFonts w:eastAsia="Times New Roman" w:cstheme="minorHAnsi"/>
          <w:b/>
          <w:color w:val="333333"/>
          <w:sz w:val="24"/>
          <w:highlight w:val="green"/>
          <w:u w:val="single"/>
        </w:rPr>
        <w:t>47 percent of jobs in the US are 'at risk' of being automated in the next 20 years</w:t>
      </w:r>
      <w:r w:rsidRPr="00932082">
        <w:rPr>
          <w:rFonts w:eastAsia="Times New Roman" w:cstheme="minorHAnsi"/>
          <w:color w:val="333333"/>
          <w:sz w:val="16"/>
        </w:rPr>
        <w:t>" -- should be enough to explain why Jennifer Broadhurst wrote in The Christian Science Monitor just last week, "</w:t>
      </w:r>
      <w:r w:rsidRPr="00932082">
        <w:rPr>
          <w:rFonts w:eastAsia="Times New Roman" w:cstheme="minorHAnsi"/>
          <w:b/>
          <w:color w:val="333333"/>
          <w:sz w:val="24"/>
          <w:highlight w:val="green"/>
          <w:u w:val="single"/>
        </w:rPr>
        <w:t>When it comes to ideas moving</w:t>
      </w:r>
      <w:r w:rsidRPr="00932082">
        <w:rPr>
          <w:rFonts w:eastAsia="Times New Roman" w:cstheme="minorHAnsi"/>
          <w:b/>
          <w:color w:val="333333"/>
          <w:sz w:val="24"/>
          <w:u w:val="single"/>
        </w:rPr>
        <w:t xml:space="preserve"> from the fringes </w:t>
      </w:r>
      <w:r w:rsidRPr="00932082">
        <w:rPr>
          <w:rFonts w:eastAsia="Times New Roman" w:cstheme="minorHAnsi"/>
          <w:b/>
          <w:color w:val="333333"/>
          <w:sz w:val="24"/>
          <w:highlight w:val="green"/>
          <w:u w:val="single"/>
        </w:rPr>
        <w:t>to the political mainstream, this is one</w:t>
      </w:r>
      <w:r w:rsidRPr="00932082">
        <w:rPr>
          <w:rFonts w:eastAsia="Times New Roman" w:cstheme="minorHAnsi"/>
          <w:b/>
          <w:color w:val="333333"/>
          <w:sz w:val="24"/>
          <w:u w:val="single"/>
        </w:rPr>
        <w:t xml:space="preserve"> that is </w:t>
      </w:r>
      <w:r w:rsidRPr="00932082">
        <w:rPr>
          <w:rFonts w:eastAsia="Times New Roman" w:cstheme="minorHAnsi"/>
          <w:b/>
          <w:color w:val="333333"/>
          <w:sz w:val="24"/>
          <w:highlight w:val="green"/>
          <w:u w:val="single"/>
        </w:rPr>
        <w:t>making the journey</w:t>
      </w:r>
      <w:r w:rsidRPr="00932082">
        <w:rPr>
          <w:rFonts w:eastAsia="Times New Roman" w:cstheme="minorHAnsi"/>
          <w:color w:val="333333"/>
          <w:sz w:val="16"/>
        </w:rPr>
        <w:t>."</w:t>
      </w:r>
      <w:r w:rsidRPr="00932082">
        <w:rPr>
          <w:rFonts w:eastAsia="Times New Roman" w:cstheme="minorHAnsi"/>
          <w:color w:val="333333"/>
          <w:sz w:val="24"/>
        </w:rPr>
        <w:t>]</w:t>
      </w:r>
    </w:p>
    <w:p w14:paraId="40B3AD1A" w14:textId="6F333ED1" w:rsidR="009919C1" w:rsidRDefault="009919C1" w:rsidP="009919C1"/>
    <w:p w14:paraId="1BFDBA62" w14:textId="5EBE4FDD" w:rsidR="00F0326F" w:rsidRDefault="00F0326F" w:rsidP="00F0326F">
      <w:pPr>
        <w:pStyle w:val="Heading3"/>
      </w:pPr>
      <w:r>
        <w:lastRenderedPageBreak/>
        <w:t>1NC—DA</w:t>
      </w:r>
    </w:p>
    <w:p w14:paraId="537B3F2A" w14:textId="77777777" w:rsidR="00F0326F" w:rsidRPr="007543FD" w:rsidRDefault="00F0326F" w:rsidP="00F0326F">
      <w:pPr>
        <w:pStyle w:val="Heading4"/>
      </w:pPr>
      <w:r>
        <w:t xml:space="preserve">Dems win </w:t>
      </w:r>
      <w:r>
        <w:rPr>
          <w:u w:val="single"/>
        </w:rPr>
        <w:t>Midterms</w:t>
      </w:r>
      <w:r>
        <w:t xml:space="preserve"> now – Advocacy Media </w:t>
      </w:r>
      <w:r>
        <w:rPr>
          <w:u w:val="single"/>
        </w:rPr>
        <w:t>shifts</w:t>
      </w:r>
      <w:r>
        <w:t xml:space="preserve"> </w:t>
      </w:r>
      <w:r w:rsidRPr="0039698C">
        <w:rPr>
          <w:u w:val="single"/>
        </w:rPr>
        <w:t>negative</w:t>
      </w:r>
      <w:r>
        <w:t xml:space="preserve"> </w:t>
      </w:r>
      <w:r w:rsidRPr="007543FD">
        <w:rPr>
          <w:u w:val="single"/>
        </w:rPr>
        <w:t>sentiment away</w:t>
      </w:r>
      <w:r>
        <w:t xml:space="preserve"> and cultivate </w:t>
      </w:r>
      <w:r>
        <w:rPr>
          <w:u w:val="single"/>
        </w:rPr>
        <w:t>media appeal</w:t>
      </w:r>
      <w:r>
        <w:t xml:space="preserve"> from the GOP sharpens their image. </w:t>
      </w:r>
    </w:p>
    <w:p w14:paraId="3A331523" w14:textId="77777777" w:rsidR="00F0326F" w:rsidRPr="004E65D0" w:rsidRDefault="00F0326F" w:rsidP="00F0326F">
      <w:pPr>
        <w:rPr>
          <w:rStyle w:val="Style13ptBold"/>
        </w:rPr>
      </w:pPr>
      <w:r>
        <w:rPr>
          <w:rStyle w:val="Style13ptBold"/>
        </w:rPr>
        <w:t xml:space="preserve">Bunch 3-3 </w:t>
      </w:r>
      <w:r w:rsidRPr="004E65D0">
        <w:t>[</w:t>
      </w:r>
      <w:r>
        <w:t xml:space="preserve">Will, </w:t>
      </w:r>
      <w:r w:rsidRPr="004E65D0">
        <w:t>national columnist</w:t>
      </w:r>
      <w:r>
        <w:t xml:space="preserve"> for the Philadelphia Inquirer, </w:t>
      </w:r>
      <w:r w:rsidRPr="004E65D0">
        <w:t>Here’s the message that wins the midterms for Democrats, if they’re not afraid | Will Bunch</w:t>
      </w:r>
      <w:r>
        <w:t xml:space="preserve">”, 03-03-2022, </w:t>
      </w:r>
      <w:r w:rsidRPr="004E65D0">
        <w:t>https://www.inquirer.com/opinion/democrats-midterms-pro-democracy-message-20220303.html</w:t>
      </w:r>
      <w:r>
        <w:t>]//pranav</w:t>
      </w:r>
    </w:p>
    <w:p w14:paraId="54BEA240" w14:textId="77777777" w:rsidR="00F0326F" w:rsidRPr="006B40BE" w:rsidRDefault="00F0326F" w:rsidP="00F0326F">
      <w:pPr>
        <w:rPr>
          <w:b/>
          <w:iCs/>
          <w:u w:val="single"/>
        </w:rPr>
      </w:pPr>
      <w:r w:rsidRPr="000450D1">
        <w:rPr>
          <w:sz w:val="16"/>
        </w:rPr>
        <w:t xml:space="preserve">It hasn’t aired yet, but I want to share with you the </w:t>
      </w:r>
      <w:r w:rsidRPr="00C856A8">
        <w:rPr>
          <w:rStyle w:val="Emphasis"/>
          <w:highlight w:val="green"/>
        </w:rPr>
        <w:t>political ad</w:t>
      </w:r>
      <w:r w:rsidRPr="00C942A4">
        <w:rPr>
          <w:rStyle w:val="Emphasis"/>
        </w:rPr>
        <w:t xml:space="preserve"> that </w:t>
      </w:r>
      <w:r w:rsidRPr="00C856A8">
        <w:rPr>
          <w:rStyle w:val="Emphasis"/>
          <w:highlight w:val="green"/>
        </w:rPr>
        <w:t>could win</w:t>
      </w:r>
      <w:r w:rsidRPr="00C942A4">
        <w:rPr>
          <w:rStyle w:val="Emphasis"/>
        </w:rPr>
        <w:t xml:space="preserve"> the </w:t>
      </w:r>
      <w:r w:rsidRPr="00C856A8">
        <w:rPr>
          <w:rStyle w:val="Emphasis"/>
          <w:highlight w:val="green"/>
        </w:rPr>
        <w:t>2022 midterm</w:t>
      </w:r>
      <w:r w:rsidRPr="00C942A4">
        <w:rPr>
          <w:rStyle w:val="Emphasis"/>
        </w:rPr>
        <w:t xml:space="preserve"> </w:t>
      </w:r>
      <w:r w:rsidRPr="00C856A8">
        <w:rPr>
          <w:rStyle w:val="Emphasis"/>
          <w:highlight w:val="green"/>
        </w:rPr>
        <w:t>elections</w:t>
      </w:r>
      <w:r w:rsidRPr="00C942A4">
        <w:rPr>
          <w:rStyle w:val="Emphasis"/>
        </w:rPr>
        <w:t xml:space="preserve"> </w:t>
      </w:r>
      <w:r w:rsidRPr="00C856A8">
        <w:rPr>
          <w:rStyle w:val="Emphasis"/>
          <w:highlight w:val="green"/>
        </w:rPr>
        <w:t>for</w:t>
      </w:r>
      <w:r w:rsidRPr="00C942A4">
        <w:rPr>
          <w:rStyle w:val="Emphasis"/>
        </w:rPr>
        <w:t xml:space="preserve"> the </w:t>
      </w:r>
      <w:r w:rsidRPr="00C856A8">
        <w:rPr>
          <w:rStyle w:val="Emphasis"/>
          <w:highlight w:val="green"/>
        </w:rPr>
        <w:t>Democrats</w:t>
      </w:r>
      <w:r w:rsidRPr="00C942A4">
        <w:rPr>
          <w:rStyle w:val="Emphasis"/>
        </w:rPr>
        <w:t xml:space="preserve"> — </w:t>
      </w:r>
      <w:r w:rsidRPr="00C856A8">
        <w:rPr>
          <w:rStyle w:val="Emphasis"/>
          <w:highlight w:val="green"/>
        </w:rPr>
        <w:t>even with</w:t>
      </w:r>
      <w:r w:rsidRPr="00C856A8">
        <w:rPr>
          <w:rStyle w:val="Emphasis"/>
        </w:rPr>
        <w:t xml:space="preserve"> all</w:t>
      </w:r>
      <w:r w:rsidRPr="00C942A4">
        <w:rPr>
          <w:rStyle w:val="Emphasis"/>
        </w:rPr>
        <w:t xml:space="preserve"> </w:t>
      </w:r>
      <w:r w:rsidRPr="00C856A8">
        <w:rPr>
          <w:rStyle w:val="Emphasis"/>
          <w:highlight w:val="green"/>
        </w:rPr>
        <w:t>the doom and gloom</w:t>
      </w:r>
      <w:r w:rsidRPr="00C942A4">
        <w:rPr>
          <w:rStyle w:val="Emphasis"/>
        </w:rPr>
        <w:t xml:space="preserve"> </w:t>
      </w:r>
      <w:r w:rsidRPr="00C856A8">
        <w:rPr>
          <w:rStyle w:val="Emphasis"/>
          <w:highlight w:val="green"/>
        </w:rPr>
        <w:t>about</w:t>
      </w:r>
      <w:r w:rsidRPr="00C942A4">
        <w:rPr>
          <w:rStyle w:val="Emphasis"/>
        </w:rPr>
        <w:t xml:space="preserve"> President </w:t>
      </w:r>
      <w:r w:rsidRPr="00C856A8">
        <w:rPr>
          <w:rStyle w:val="Emphasis"/>
          <w:highlight w:val="green"/>
        </w:rPr>
        <w:t>Biden’s approval</w:t>
      </w:r>
      <w:r w:rsidRPr="00C942A4">
        <w:rPr>
          <w:rStyle w:val="Emphasis"/>
        </w:rPr>
        <w:t xml:space="preserve"> </w:t>
      </w:r>
      <w:r w:rsidRPr="00C856A8">
        <w:rPr>
          <w:rStyle w:val="Emphasis"/>
          <w:highlight w:val="green"/>
        </w:rPr>
        <w:t>rating</w:t>
      </w:r>
      <w:r w:rsidRPr="00C942A4">
        <w:rPr>
          <w:rStyle w:val="Emphasis"/>
        </w:rPr>
        <w:t xml:space="preserve"> </w:t>
      </w:r>
      <w:r w:rsidRPr="00C856A8">
        <w:rPr>
          <w:rStyle w:val="Emphasis"/>
          <w:highlight w:val="green"/>
        </w:rPr>
        <w:t>and</w:t>
      </w:r>
      <w:r w:rsidRPr="00C942A4">
        <w:rPr>
          <w:rStyle w:val="Emphasis"/>
        </w:rPr>
        <w:t xml:space="preserve"> all the</w:t>
      </w:r>
      <w:r w:rsidRPr="000450D1">
        <w:rPr>
          <w:sz w:val="16"/>
        </w:rPr>
        <w:t xml:space="preserve"> </w:t>
      </w:r>
      <w:r w:rsidRPr="00C856A8">
        <w:rPr>
          <w:rStyle w:val="Emphasis"/>
          <w:highlight w:val="green"/>
        </w:rPr>
        <w:t>historical trends</w:t>
      </w:r>
      <w:r w:rsidRPr="00C942A4">
        <w:rPr>
          <w:rStyle w:val="Emphasis"/>
        </w:rPr>
        <w:t xml:space="preserve"> </w:t>
      </w:r>
      <w:r w:rsidRPr="00C856A8">
        <w:rPr>
          <w:rStyle w:val="Emphasis"/>
          <w:highlight w:val="green"/>
        </w:rPr>
        <w:t>that favor the GOP</w:t>
      </w:r>
      <w:r w:rsidRPr="000450D1">
        <w:rPr>
          <w:sz w:val="16"/>
        </w:rPr>
        <w:t>. For reasons that will be clear in a minute, I’m not using the candidate’s name.</w:t>
      </w:r>
      <w:r>
        <w:rPr>
          <w:sz w:val="16"/>
        </w:rPr>
        <w:t xml:space="preserve"> </w:t>
      </w:r>
      <w:r w:rsidRPr="000450D1">
        <w:rPr>
          <w:sz w:val="16"/>
          <w:szCs w:val="16"/>
        </w:rPr>
        <w:t>The TV spot starts with one of the most dramatic and best-known soundbites in American history: the Rev. Dr. Martin Luther King Jr. at the Lincoln Memorial in 1963, proclaiming, “I have a dream that my four little children will one day live in a nation where they will not be judged by the color of their skin but by the content of their character.” The ad then switches to the candidate, dressed smartly but casually — not in a fleece vest, though! — and sitting in front of a blackboard in a school classroom. He looks into the camera.</w:t>
      </w:r>
      <w:r>
        <w:rPr>
          <w:sz w:val="16"/>
          <w:szCs w:val="16"/>
        </w:rPr>
        <w:t xml:space="preserve"> </w:t>
      </w:r>
      <w:r w:rsidRPr="000450D1">
        <w:rPr>
          <w:sz w:val="16"/>
        </w:rPr>
        <w:t>“I want an America where every child learns those words and what they mean,” the candidate says. “</w:t>
      </w:r>
      <w:r w:rsidRPr="00C942A4">
        <w:rPr>
          <w:rStyle w:val="Emphasis"/>
        </w:rPr>
        <w:t xml:space="preserve">That’s why I was shocked when my opponent and other </w:t>
      </w:r>
      <w:r w:rsidRPr="00C856A8">
        <w:rPr>
          <w:rStyle w:val="Emphasis"/>
          <w:highlight w:val="green"/>
        </w:rPr>
        <w:t>Republicans</w:t>
      </w:r>
      <w:r w:rsidRPr="00C942A4">
        <w:rPr>
          <w:rStyle w:val="Emphasis"/>
        </w:rPr>
        <w:t xml:space="preserve"> in our state </w:t>
      </w:r>
      <w:r w:rsidRPr="00C856A8">
        <w:rPr>
          <w:rStyle w:val="Emphasis"/>
          <w:highlight w:val="green"/>
        </w:rPr>
        <w:t>voted</w:t>
      </w:r>
      <w:r w:rsidRPr="00C942A4">
        <w:rPr>
          <w:rStyle w:val="Emphasis"/>
        </w:rPr>
        <w:t xml:space="preserve"> </w:t>
      </w:r>
      <w:r w:rsidRPr="00C856A8">
        <w:rPr>
          <w:rStyle w:val="Emphasis"/>
          <w:highlight w:val="green"/>
        </w:rPr>
        <w:t>for a bill that</w:t>
      </w:r>
      <w:r w:rsidRPr="00C942A4">
        <w:rPr>
          <w:rStyle w:val="Emphasis"/>
        </w:rPr>
        <w:t xml:space="preserve"> would </w:t>
      </w:r>
      <w:r w:rsidRPr="00C856A8">
        <w:rPr>
          <w:rStyle w:val="Emphasis"/>
          <w:highlight w:val="green"/>
        </w:rPr>
        <w:t>keep</w:t>
      </w:r>
      <w:r w:rsidRPr="00C942A4">
        <w:rPr>
          <w:rStyle w:val="Emphasis"/>
        </w:rPr>
        <w:t xml:space="preserve"> </w:t>
      </w:r>
      <w:r w:rsidRPr="00C856A8">
        <w:rPr>
          <w:rStyle w:val="Emphasis"/>
          <w:highlight w:val="green"/>
        </w:rPr>
        <w:t xml:space="preserve">American heroes </w:t>
      </w:r>
      <w:r w:rsidRPr="00C856A8">
        <w:rPr>
          <w:rStyle w:val="Emphasis"/>
        </w:rPr>
        <w:t>like</w:t>
      </w:r>
      <w:r w:rsidRPr="00C942A4">
        <w:rPr>
          <w:rStyle w:val="Emphasis"/>
        </w:rPr>
        <w:t xml:space="preserve"> Martin Luther King [picture of King on the Selma-to-Montgomery march] and Rosa Parks [shot of Parks, sitting on a city bus] </w:t>
      </w:r>
      <w:r w:rsidRPr="00C856A8">
        <w:rPr>
          <w:rStyle w:val="Emphasis"/>
          <w:highlight w:val="green"/>
        </w:rPr>
        <w:t xml:space="preserve">out of </w:t>
      </w:r>
      <w:r w:rsidRPr="00C856A8">
        <w:rPr>
          <w:rStyle w:val="Emphasis"/>
        </w:rPr>
        <w:t>our</w:t>
      </w:r>
      <w:r w:rsidRPr="00C942A4">
        <w:rPr>
          <w:rStyle w:val="Emphasis"/>
        </w:rPr>
        <w:t xml:space="preserve"> </w:t>
      </w:r>
      <w:r w:rsidRPr="00C856A8">
        <w:rPr>
          <w:rStyle w:val="Emphasis"/>
          <w:highlight w:val="green"/>
        </w:rPr>
        <w:t>schoolhouses</w:t>
      </w:r>
      <w:r w:rsidRPr="00C942A4">
        <w:rPr>
          <w:rStyle w:val="Emphasis"/>
        </w:rPr>
        <w:t xml:space="preserve">. </w:t>
      </w:r>
      <w:r w:rsidRPr="007543FD">
        <w:rPr>
          <w:rStyle w:val="Emphasis"/>
        </w:rPr>
        <w:t>I’m sick and tired of the politicians trying to ban books from our libraries and gag our teachers in their classrooms. That’s not just wrong — it’s straight-up un-American</w:t>
      </w:r>
      <w:r w:rsidRPr="007543FD">
        <w:rPr>
          <w:sz w:val="16"/>
        </w:rPr>
        <w:t xml:space="preserve">.” Then, </w:t>
      </w:r>
      <w:r w:rsidRPr="007543FD">
        <w:rPr>
          <w:rStyle w:val="Emphasis"/>
        </w:rPr>
        <w:t>a tone shift as images from the war in Ukraine, including everyday citizens defending their homeland against Russian invaders,</w:t>
      </w:r>
      <w:r w:rsidRPr="007543FD">
        <w:rPr>
          <w:sz w:val="16"/>
        </w:rPr>
        <w:t xml:space="preserve"> fill the screen. “</w:t>
      </w:r>
      <w:r w:rsidRPr="007543FD">
        <w:rPr>
          <w:rStyle w:val="Emphasis"/>
        </w:rPr>
        <w:t>We are all inspired by people around the globe, fighting for their freedom. It’s time we fight for democracy here in the United States. I want to make it easier for you to vote, not harder. Let’s make our schools about learning, not censorship.”</w:t>
      </w:r>
      <w:r w:rsidRPr="007543FD">
        <w:rPr>
          <w:sz w:val="16"/>
        </w:rPr>
        <w:t xml:space="preserve"> The music begins to swell, with emotional frames of voters, kids in classrooms. “</w:t>
      </w:r>
      <w:r w:rsidRPr="007543FD">
        <w:rPr>
          <w:rStyle w:val="Emphasis"/>
        </w:rPr>
        <w:t>I’m running for Congress to fight to protect the American way.”</w:t>
      </w:r>
      <w:r w:rsidRPr="007543FD">
        <w:rPr>
          <w:sz w:val="16"/>
        </w:rPr>
        <w:t xml:space="preserve"> There’s a reason you haven’t seen this TV spot yet, even if you’re a political obsessive like me. It hasn’t been filmed, and — given the tortured history of Democratic </w:t>
      </w:r>
      <w:proofErr w:type="gramStart"/>
      <w:r w:rsidRPr="007543FD">
        <w:rPr>
          <w:sz w:val="16"/>
        </w:rPr>
        <w:t>Party political</w:t>
      </w:r>
      <w:proofErr w:type="gramEnd"/>
      <w:r w:rsidRPr="007543FD">
        <w:rPr>
          <w:sz w:val="16"/>
        </w:rPr>
        <w:t xml:space="preserve"> thinking and strategy over the last 40 years — it might never be. I made it up, </w:t>
      </w:r>
      <w:r w:rsidRPr="007543FD">
        <w:rPr>
          <w:rStyle w:val="Emphasis"/>
        </w:rPr>
        <w:t xml:space="preserve">because I think the political party that — for all its well-documented flaws — wants to take the United States forward instead of backward into some Stone Age of white supremacy is missing </w:t>
      </w:r>
      <w:r w:rsidRPr="007543FD">
        <w:rPr>
          <w:rStyle w:val="Emphasis"/>
          <w:highlight w:val="green"/>
        </w:rPr>
        <w:t xml:space="preserve">a </w:t>
      </w:r>
      <w:r w:rsidRPr="00B46CAB">
        <w:rPr>
          <w:rStyle w:val="Emphasis"/>
          <w:highlight w:val="green"/>
        </w:rPr>
        <w:t>golden opportunity</w:t>
      </w:r>
      <w:r w:rsidRPr="0027166D">
        <w:rPr>
          <w:rStyle w:val="Emphasis"/>
        </w:rPr>
        <w:t xml:space="preserve"> </w:t>
      </w:r>
      <w:r w:rsidRPr="00B46CAB">
        <w:rPr>
          <w:rStyle w:val="Emphasis"/>
          <w:highlight w:val="green"/>
        </w:rPr>
        <w:t>to</w:t>
      </w:r>
      <w:r w:rsidRPr="0027166D">
        <w:rPr>
          <w:rStyle w:val="Emphasis"/>
        </w:rPr>
        <w:t xml:space="preserve"> </w:t>
      </w:r>
      <w:r w:rsidRPr="00B46CAB">
        <w:rPr>
          <w:rStyle w:val="Emphasis"/>
          <w:highlight w:val="green"/>
        </w:rPr>
        <w:t>push</w:t>
      </w:r>
      <w:r w:rsidRPr="0027166D">
        <w:rPr>
          <w:rStyle w:val="Emphasis"/>
        </w:rPr>
        <w:t xml:space="preserve"> a </w:t>
      </w:r>
      <w:r w:rsidRPr="00AE6353">
        <w:rPr>
          <w:rStyle w:val="Emphasis"/>
          <w:highlight w:val="green"/>
        </w:rPr>
        <w:t xml:space="preserve">message </w:t>
      </w:r>
      <w:r w:rsidRPr="007543FD">
        <w:rPr>
          <w:rStyle w:val="Emphasis"/>
          <w:highlight w:val="green"/>
        </w:rPr>
        <w:t xml:space="preserve">that connects with </w:t>
      </w:r>
      <w:proofErr w:type="gramStart"/>
      <w:r w:rsidRPr="0027166D">
        <w:rPr>
          <w:rStyle w:val="Emphasis"/>
        </w:rPr>
        <w:t>a majority of</w:t>
      </w:r>
      <w:proofErr w:type="gramEnd"/>
      <w:r w:rsidRPr="0027166D">
        <w:rPr>
          <w:rStyle w:val="Emphasis"/>
        </w:rPr>
        <w:t xml:space="preserve"> </w:t>
      </w:r>
      <w:r w:rsidRPr="007543FD">
        <w:rPr>
          <w:rStyle w:val="Emphasis"/>
          <w:highlight w:val="green"/>
        </w:rPr>
        <w:t>Americans</w:t>
      </w:r>
      <w:r w:rsidRPr="000450D1">
        <w:rPr>
          <w:sz w:val="16"/>
        </w:rPr>
        <w:t>.</w:t>
      </w:r>
      <w:r>
        <w:rPr>
          <w:sz w:val="16"/>
        </w:rPr>
        <w:t xml:space="preserve"> </w:t>
      </w:r>
      <w:r w:rsidRPr="000450D1">
        <w:rPr>
          <w:sz w:val="16"/>
        </w:rPr>
        <w:t xml:space="preserve">We all know the conventional wisdom about what is certain to happen when the nation votes in November. The historical precedent is that the party holding the White House gets clobbered, as happened to Donald Trump in </w:t>
      </w:r>
      <w:r w:rsidRPr="007543FD">
        <w:rPr>
          <w:sz w:val="16"/>
        </w:rPr>
        <w:t xml:space="preserve">2018 and Barack Obama in 2010 — a notion now cemented by President Biden’s low approval rating and voter unease over high levels of inflation. </w:t>
      </w:r>
      <w:r w:rsidRPr="007543FD">
        <w:rPr>
          <w:rStyle w:val="Emphasis"/>
        </w:rPr>
        <w:t>Yet often the lofty conventional wisdom fails to notice changes at ground level.</w:t>
      </w:r>
      <w:r w:rsidRPr="007543FD">
        <w:rPr>
          <w:b/>
          <w:iCs/>
          <w:u w:val="single"/>
        </w:rPr>
        <w:t xml:space="preserve"> </w:t>
      </w:r>
      <w:r w:rsidRPr="007543FD">
        <w:rPr>
          <w:rStyle w:val="Emphasis"/>
          <w:rFonts w:hint="eastAsia"/>
        </w:rPr>
        <w:t>Th</w:t>
      </w:r>
      <w:r w:rsidRPr="00320337">
        <w:rPr>
          <w:rStyle w:val="Emphasis"/>
          <w:rFonts w:hint="eastAsia"/>
        </w:rPr>
        <w:t xml:space="preserve">e </w:t>
      </w:r>
      <w:r w:rsidRPr="00B516FD">
        <w:rPr>
          <w:rStyle w:val="Emphasis"/>
          <w:rFonts w:hint="eastAsia"/>
          <w:highlight w:val="green"/>
        </w:rPr>
        <w:t>post-2020 Census</w:t>
      </w:r>
      <w:r w:rsidRPr="00320337">
        <w:rPr>
          <w:rStyle w:val="Emphasis"/>
          <w:rFonts w:hint="eastAsia"/>
        </w:rPr>
        <w:t xml:space="preserve"> </w:t>
      </w:r>
      <w:r w:rsidRPr="00B516FD">
        <w:rPr>
          <w:rStyle w:val="Emphasis"/>
          <w:rFonts w:hint="eastAsia"/>
          <w:highlight w:val="green"/>
        </w:rPr>
        <w:t>reapportionment</w:t>
      </w:r>
      <w:r w:rsidRPr="00320337">
        <w:rPr>
          <w:rStyle w:val="Emphasis"/>
          <w:rFonts w:hint="eastAsia"/>
        </w:rPr>
        <w:t xml:space="preserve"> process that was </w:t>
      </w:r>
      <w:r w:rsidRPr="00B516FD">
        <w:rPr>
          <w:rStyle w:val="Emphasis"/>
          <w:rFonts w:hint="eastAsia"/>
          <w:highlight w:val="green"/>
        </w:rPr>
        <w:t>supposed to give</w:t>
      </w:r>
      <w:r w:rsidRPr="00320337">
        <w:rPr>
          <w:rStyle w:val="Emphasis"/>
          <w:rFonts w:hint="eastAsia"/>
        </w:rPr>
        <w:t xml:space="preserve"> an added </w:t>
      </w:r>
      <w:r w:rsidRPr="00B516FD">
        <w:rPr>
          <w:rStyle w:val="Emphasis"/>
          <w:rFonts w:hint="eastAsia"/>
          <w:highlight w:val="green"/>
        </w:rPr>
        <w:t xml:space="preserve">edge to Republicans </w:t>
      </w:r>
      <w:proofErr w:type="spellStart"/>
      <w:r w:rsidRPr="007543FD">
        <w:rPr>
          <w:rStyle w:val="Emphasis"/>
          <w:rFonts w:hint="eastAsia"/>
          <w:highlight w:val="green"/>
          <w:bdr w:val="single" w:sz="18" w:space="0" w:color="auto"/>
        </w:rPr>
        <w:t>didnt</w:t>
      </w:r>
      <w:proofErr w:type="spellEnd"/>
      <w:r w:rsidRPr="007543FD">
        <w:rPr>
          <w:rStyle w:val="Emphasis"/>
          <w:rFonts w:hint="eastAsia"/>
          <w:bdr w:val="single" w:sz="18" w:space="0" w:color="auto"/>
        </w:rPr>
        <w:t xml:space="preserve"> </w:t>
      </w:r>
      <w:proofErr w:type="gramStart"/>
      <w:r w:rsidRPr="007543FD">
        <w:rPr>
          <w:rStyle w:val="Emphasis"/>
          <w:rFonts w:hint="eastAsia"/>
          <w:bdr w:val="single" w:sz="18" w:space="0" w:color="auto"/>
        </w:rPr>
        <w:t xml:space="preserve">actually </w:t>
      </w:r>
      <w:r w:rsidRPr="007543FD">
        <w:rPr>
          <w:rStyle w:val="Emphasis"/>
          <w:rFonts w:hint="eastAsia"/>
          <w:highlight w:val="green"/>
          <w:bdr w:val="single" w:sz="18" w:space="0" w:color="auto"/>
        </w:rPr>
        <w:t>do</w:t>
      </w:r>
      <w:proofErr w:type="gramEnd"/>
      <w:r w:rsidRPr="007543FD">
        <w:rPr>
          <w:rStyle w:val="Emphasis"/>
          <w:rFonts w:hint="eastAsia"/>
          <w:highlight w:val="green"/>
          <w:bdr w:val="single" w:sz="18" w:space="0" w:color="auto"/>
        </w:rPr>
        <w:t xml:space="preserve"> that</w:t>
      </w:r>
      <w:r w:rsidRPr="00320337">
        <w:rPr>
          <w:rStyle w:val="Emphasis"/>
          <w:rFonts w:hint="eastAsia"/>
        </w:rPr>
        <w:t xml:space="preserve">. More important, </w:t>
      </w:r>
      <w:r w:rsidRPr="007543FD">
        <w:rPr>
          <w:rStyle w:val="Emphasis"/>
          <w:rFonts w:hint="eastAsia"/>
        </w:rPr>
        <w:t>the current political zeitgeist is radically different than it was during 2021</w:t>
      </w:r>
      <w:r w:rsidRPr="007543FD">
        <w:rPr>
          <w:rStyle w:val="Emphasis"/>
        </w:rPr>
        <w:t>’</w:t>
      </w:r>
      <w:r w:rsidRPr="007543FD">
        <w:rPr>
          <w:rStyle w:val="Emphasis"/>
          <w:rFonts w:hint="eastAsia"/>
        </w:rPr>
        <w:t>s off-year elections in Virginia, Fl</w:t>
      </w:r>
      <w:r w:rsidRPr="007543FD">
        <w:rPr>
          <w:rStyle w:val="Emphasis"/>
        </w:rPr>
        <w:t>orida, and other states. For one thing, the news</w:t>
      </w:r>
      <w:r w:rsidRPr="00320337">
        <w:rPr>
          <w:rStyle w:val="Emphasis"/>
        </w:rPr>
        <w:t xml:space="preserve"> is </w:t>
      </w:r>
      <w:r w:rsidRPr="00B516FD">
        <w:rPr>
          <w:rStyle w:val="Emphasis"/>
          <w:highlight w:val="green"/>
        </w:rPr>
        <w:t>dominated by</w:t>
      </w:r>
      <w:r w:rsidRPr="00320337">
        <w:rPr>
          <w:rStyle w:val="Emphasis"/>
        </w:rPr>
        <w:t xml:space="preserve"> shock and </w:t>
      </w:r>
      <w:r w:rsidRPr="00B516FD">
        <w:rPr>
          <w:rStyle w:val="Emphasis"/>
          <w:highlight w:val="green"/>
        </w:rPr>
        <w:t>outrage over</w:t>
      </w:r>
      <w:r w:rsidRPr="00320337">
        <w:rPr>
          <w:rStyle w:val="Emphasis"/>
        </w:rPr>
        <w:t xml:space="preserve"> Vladimir </w:t>
      </w:r>
      <w:r w:rsidRPr="00B516FD">
        <w:rPr>
          <w:rStyle w:val="Emphasis"/>
          <w:highlight w:val="green"/>
        </w:rPr>
        <w:t>Putin’s</w:t>
      </w:r>
      <w:r w:rsidRPr="00320337">
        <w:rPr>
          <w:rStyle w:val="Emphasis"/>
        </w:rPr>
        <w:t xml:space="preserve"> barbaric </w:t>
      </w:r>
      <w:r w:rsidRPr="00B516FD">
        <w:rPr>
          <w:rStyle w:val="Emphasis"/>
          <w:highlight w:val="green"/>
        </w:rPr>
        <w:t>invasion</w:t>
      </w:r>
      <w:r w:rsidRPr="00320337">
        <w:rPr>
          <w:rStyle w:val="Emphasis"/>
        </w:rPr>
        <w:t xml:space="preserve"> </w:t>
      </w:r>
      <w:r w:rsidRPr="00B516FD">
        <w:rPr>
          <w:rStyle w:val="Emphasis"/>
          <w:highlight w:val="green"/>
        </w:rPr>
        <w:t>of Ukraine</w:t>
      </w:r>
      <w:r w:rsidRPr="00320337">
        <w:rPr>
          <w:rStyle w:val="Emphasis"/>
        </w:rPr>
        <w:t xml:space="preserve"> — a constant </w:t>
      </w:r>
      <w:r w:rsidRPr="00B516FD">
        <w:rPr>
          <w:rStyle w:val="Emphasis"/>
          <w:highlight w:val="green"/>
        </w:rPr>
        <w:t>reminder of</w:t>
      </w:r>
      <w:r w:rsidRPr="00320337">
        <w:rPr>
          <w:rStyle w:val="Emphasis"/>
        </w:rPr>
        <w:t xml:space="preserve"> Donald Trump and other top </w:t>
      </w:r>
      <w:r w:rsidRPr="00B516FD">
        <w:rPr>
          <w:rStyle w:val="Emphasis"/>
          <w:highlight w:val="green"/>
        </w:rPr>
        <w:t>Republicans</w:t>
      </w:r>
      <w:r w:rsidRPr="00320337">
        <w:rPr>
          <w:rStyle w:val="Emphasis"/>
        </w:rPr>
        <w:t xml:space="preserve"> </w:t>
      </w:r>
      <w:r w:rsidRPr="00B516FD">
        <w:rPr>
          <w:rStyle w:val="Emphasis"/>
          <w:highlight w:val="green"/>
        </w:rPr>
        <w:t>who spent</w:t>
      </w:r>
      <w:r w:rsidRPr="00320337">
        <w:rPr>
          <w:rStyle w:val="Emphasis"/>
        </w:rPr>
        <w:t xml:space="preserve"> </w:t>
      </w:r>
      <w:r w:rsidRPr="00B516FD">
        <w:rPr>
          <w:rStyle w:val="Emphasis"/>
          <w:highlight w:val="green"/>
        </w:rPr>
        <w:t>years as Putin apologists</w:t>
      </w:r>
      <w:r w:rsidRPr="00320337">
        <w:rPr>
          <w:rStyle w:val="Emphasis"/>
        </w:rPr>
        <w:t xml:space="preserve">, or worse, </w:t>
      </w:r>
      <w:r w:rsidRPr="000450D1">
        <w:rPr>
          <w:sz w:val="16"/>
        </w:rPr>
        <w:t xml:space="preserve">as well as the risks of authoritarianism over democracy. But perhaps more important, </w:t>
      </w:r>
      <w:r w:rsidRPr="00B516FD">
        <w:rPr>
          <w:rStyle w:val="Emphasis"/>
          <w:highlight w:val="green"/>
        </w:rPr>
        <w:t>Republicans</w:t>
      </w:r>
      <w:r w:rsidRPr="000450D1">
        <w:rPr>
          <w:rStyle w:val="Emphasis"/>
        </w:rPr>
        <w:t xml:space="preserve"> who saw some gains last year running against education that addresses racism or LGBTQ rights now seem </w:t>
      </w:r>
      <w:r w:rsidRPr="007543FD">
        <w:rPr>
          <w:rStyle w:val="Emphasis"/>
        </w:rPr>
        <w:t xml:space="preserve">guilty of a major </w:t>
      </w:r>
      <w:r w:rsidRPr="00B516FD">
        <w:rPr>
          <w:rStyle w:val="Emphasis"/>
          <w:highlight w:val="green"/>
        </w:rPr>
        <w:t>overreach</w:t>
      </w:r>
      <w:r w:rsidRPr="000450D1">
        <w:rPr>
          <w:sz w:val="16"/>
        </w:rPr>
        <w:t>.</w:t>
      </w:r>
      <w:r>
        <w:rPr>
          <w:sz w:val="16"/>
        </w:rPr>
        <w:t xml:space="preserve"> </w:t>
      </w:r>
      <w:r w:rsidRPr="000450D1">
        <w:rPr>
          <w:rStyle w:val="Emphasis"/>
        </w:rPr>
        <w:t xml:space="preserve">The extent of that GOP overreach can be </w:t>
      </w:r>
      <w:r w:rsidRPr="00B516FD">
        <w:rPr>
          <w:rStyle w:val="Emphasis"/>
          <w:highlight w:val="green"/>
        </w:rPr>
        <w:t>seen</w:t>
      </w:r>
      <w:r w:rsidRPr="000450D1">
        <w:rPr>
          <w:rStyle w:val="Emphasis"/>
        </w:rPr>
        <w:t xml:space="preserve"> both </w:t>
      </w:r>
      <w:r w:rsidRPr="00B516FD">
        <w:rPr>
          <w:rStyle w:val="Emphasis"/>
          <w:highlight w:val="green"/>
        </w:rPr>
        <w:t>in</w:t>
      </w:r>
      <w:r w:rsidRPr="000450D1">
        <w:rPr>
          <w:rStyle w:val="Emphasis"/>
        </w:rPr>
        <w:t xml:space="preserve"> </w:t>
      </w:r>
      <w:r w:rsidRPr="000450D1">
        <w:rPr>
          <w:rStyle w:val="Emphasis"/>
        </w:rPr>
        <w:lastRenderedPageBreak/>
        <w:t xml:space="preserve">the </w:t>
      </w:r>
      <w:r w:rsidRPr="00B516FD">
        <w:rPr>
          <w:rStyle w:val="Emphasis"/>
          <w:highlight w:val="green"/>
        </w:rPr>
        <w:t>sheer number of bills</w:t>
      </w:r>
      <w:r w:rsidRPr="000450D1">
        <w:rPr>
          <w:rStyle w:val="Emphasis"/>
        </w:rPr>
        <w:t xml:space="preserve"> that Republicans </w:t>
      </w:r>
      <w:r w:rsidRPr="007543FD">
        <w:rPr>
          <w:rStyle w:val="Emphasis"/>
        </w:rPr>
        <w:t>are introducing in statehouses across America</w:t>
      </w:r>
      <w:r w:rsidRPr="007543FD">
        <w:rPr>
          <w:sz w:val="16"/>
        </w:rPr>
        <w:t xml:space="preserve"> — so-called gag orders about what teachers can say in their classrooms — at a rate of roughly three a day, according to PEN America, as well as outrageous local examples, like the Tennessee school board that pulled the anti-Holocaust graphic</w:t>
      </w:r>
      <w:r w:rsidRPr="000C0D55">
        <w:rPr>
          <w:sz w:val="16"/>
        </w:rPr>
        <w:t xml:space="preserve"> novel Maus out of the curriculum. Now, </w:t>
      </w:r>
      <w:r w:rsidRPr="000450D1">
        <w:rPr>
          <w:rStyle w:val="Emphasis"/>
        </w:rPr>
        <w:t xml:space="preserve">there is </w:t>
      </w:r>
      <w:r w:rsidRPr="00B516FD">
        <w:rPr>
          <w:rStyle w:val="Emphasis"/>
          <w:highlight w:val="green"/>
        </w:rPr>
        <w:t>polling</w:t>
      </w:r>
      <w:r w:rsidRPr="000450D1">
        <w:rPr>
          <w:rStyle w:val="Emphasis"/>
        </w:rPr>
        <w:t xml:space="preserve"> </w:t>
      </w:r>
      <w:r w:rsidRPr="00B516FD">
        <w:rPr>
          <w:rStyle w:val="Emphasis"/>
          <w:highlight w:val="green"/>
        </w:rPr>
        <w:t>evidence that</w:t>
      </w:r>
      <w:r w:rsidRPr="000450D1">
        <w:rPr>
          <w:rStyle w:val="Emphasis"/>
        </w:rPr>
        <w:t xml:space="preserve"> most </w:t>
      </w:r>
      <w:r w:rsidRPr="00B516FD">
        <w:rPr>
          <w:rStyle w:val="Emphasis"/>
          <w:highlight w:val="green"/>
        </w:rPr>
        <w:t>Americans don’t like</w:t>
      </w:r>
      <w:r w:rsidRPr="000450D1">
        <w:rPr>
          <w:rStyle w:val="Emphasis"/>
        </w:rPr>
        <w:t xml:space="preserve"> </w:t>
      </w:r>
      <w:r w:rsidRPr="00B516FD">
        <w:rPr>
          <w:rStyle w:val="Emphasis"/>
          <w:highlight w:val="green"/>
        </w:rPr>
        <w:t>what they are seeing</w:t>
      </w:r>
      <w:r w:rsidRPr="000450D1">
        <w:rPr>
          <w:rStyle w:val="Emphasis"/>
        </w:rPr>
        <w:t>.</w:t>
      </w:r>
      <w:r>
        <w:rPr>
          <w:b/>
          <w:iCs/>
          <w:u w:val="single"/>
        </w:rPr>
        <w:t xml:space="preserve"> </w:t>
      </w:r>
      <w:r w:rsidRPr="00054125">
        <w:rPr>
          <w:sz w:val="16"/>
        </w:rPr>
        <w:t xml:space="preserve">Last month, a </w:t>
      </w:r>
      <w:r w:rsidRPr="000C0D55">
        <w:rPr>
          <w:rStyle w:val="Emphasis"/>
        </w:rPr>
        <w:t xml:space="preserve">CBS News poll found resounding majorities of voters oppose any kind of book bans — for example, </w:t>
      </w:r>
      <w:r w:rsidRPr="00B516FD">
        <w:rPr>
          <w:rStyle w:val="Emphasis"/>
          <w:highlight w:val="green"/>
        </w:rPr>
        <w:t>83% say</w:t>
      </w:r>
      <w:r w:rsidRPr="000C0D55">
        <w:rPr>
          <w:rStyle w:val="Emphasis"/>
        </w:rPr>
        <w:t xml:space="preserve"> that </w:t>
      </w:r>
      <w:r w:rsidRPr="00B516FD">
        <w:rPr>
          <w:rStyle w:val="Emphasis"/>
          <w:highlight w:val="green"/>
        </w:rPr>
        <w:t>books should never be banned</w:t>
      </w:r>
      <w:r w:rsidRPr="000C0D55">
        <w:rPr>
          <w:rStyle w:val="Emphasis"/>
        </w:rPr>
        <w:t xml:space="preserve"> </w:t>
      </w:r>
      <w:r w:rsidRPr="00B516FD">
        <w:rPr>
          <w:rStyle w:val="Emphasis"/>
          <w:highlight w:val="green"/>
        </w:rPr>
        <w:t>for criticizing</w:t>
      </w:r>
      <w:r w:rsidRPr="000C0D55">
        <w:rPr>
          <w:rStyle w:val="Emphasis"/>
        </w:rPr>
        <w:t xml:space="preserve"> U.S. </w:t>
      </w:r>
      <w:r w:rsidRPr="00B516FD">
        <w:rPr>
          <w:rStyle w:val="Emphasis"/>
          <w:highlight w:val="green"/>
        </w:rPr>
        <w:t>history</w:t>
      </w:r>
      <w:r w:rsidRPr="00054125">
        <w:rPr>
          <w:sz w:val="16"/>
        </w:rPr>
        <w:t xml:space="preserve"> — </w:t>
      </w:r>
      <w:proofErr w:type="gramStart"/>
      <w:r w:rsidRPr="007543FD">
        <w:rPr>
          <w:rStyle w:val="Emphasis"/>
        </w:rPr>
        <w:t>and also</w:t>
      </w:r>
      <w:proofErr w:type="gramEnd"/>
      <w:r w:rsidRPr="007543FD">
        <w:rPr>
          <w:rStyle w:val="Emphasis"/>
        </w:rPr>
        <w:t xml:space="preserve"> support classroom teaching about racism or other historical topics, even those with the potential to make some students uncomfortable.</w:t>
      </w:r>
      <w:r w:rsidRPr="007543FD">
        <w:rPr>
          <w:sz w:val="16"/>
        </w:rPr>
        <w:t xml:space="preserve"> Basically, the CBS News respondents acknowledged that America has made some progress on racial issues but also believe that racism persists and that these issues should be discussed in classrooms. That’s very much the opposite of what TV pundits are saying, as well as the trend of GOP governing in the nation’s red states. </w:t>
      </w:r>
      <w:r w:rsidRPr="007543FD">
        <w:rPr>
          <w:rStyle w:val="Emphasis"/>
        </w:rPr>
        <w:t>There is a tendency, or course, to write off polling data on sensitive topics around race.</w:t>
      </w:r>
      <w:r w:rsidRPr="007543FD">
        <w:rPr>
          <w:sz w:val="16"/>
        </w:rPr>
        <w:t xml:space="preserve"> Aren’t there some voters who say one thing to a pollster and behave differently in the voting booth? But let’s look at the politician who in 2021 became the avatar of the fight over antiracism education, Virginia’s</w:t>
      </w:r>
      <w:r w:rsidRPr="008536CC">
        <w:rPr>
          <w:sz w:val="16"/>
        </w:rPr>
        <w:t xml:space="preserve"> new Republican governor, </w:t>
      </w:r>
      <w:r w:rsidRPr="00071C8D">
        <w:rPr>
          <w:rStyle w:val="Emphasis"/>
        </w:rPr>
        <w:t xml:space="preserve">Glenn </w:t>
      </w:r>
      <w:proofErr w:type="spellStart"/>
      <w:r w:rsidRPr="00B516FD">
        <w:rPr>
          <w:rStyle w:val="Emphasis"/>
          <w:highlight w:val="green"/>
        </w:rPr>
        <w:t>Youngkin</w:t>
      </w:r>
      <w:proofErr w:type="spellEnd"/>
      <w:r w:rsidRPr="00071C8D">
        <w:rPr>
          <w:rStyle w:val="Emphasis"/>
        </w:rPr>
        <w:t xml:space="preserve">. Taking office in January, </w:t>
      </w:r>
      <w:proofErr w:type="spellStart"/>
      <w:r w:rsidRPr="00071C8D">
        <w:rPr>
          <w:rStyle w:val="Emphasis"/>
        </w:rPr>
        <w:t>Youngkin</w:t>
      </w:r>
      <w:proofErr w:type="spellEnd"/>
      <w:r w:rsidRPr="00071C8D">
        <w:rPr>
          <w:rStyle w:val="Emphasis"/>
        </w:rPr>
        <w:t xml:space="preserve"> surprised voters with some of his </w:t>
      </w:r>
      <w:r w:rsidRPr="00B516FD">
        <w:rPr>
          <w:rStyle w:val="Emphasis"/>
          <w:highlight w:val="green"/>
        </w:rPr>
        <w:t>extreme actions</w:t>
      </w:r>
      <w:r w:rsidRPr="00071C8D">
        <w:rPr>
          <w:rStyle w:val="Emphasis"/>
        </w:rPr>
        <w:t xml:space="preserve">, which including a Day One executive order aimed at eliminating “divisive concepts” from classrooms, and even a tip line for parents to report on their kids’ teachers. The </w:t>
      </w:r>
      <w:r w:rsidRPr="00B516FD">
        <w:rPr>
          <w:rStyle w:val="Emphasis"/>
          <w:highlight w:val="green"/>
        </w:rPr>
        <w:t>result</w:t>
      </w:r>
      <w:r w:rsidRPr="00071C8D">
        <w:rPr>
          <w:rStyle w:val="Emphasis"/>
        </w:rPr>
        <w:t xml:space="preserve">? After little more than a month in office, </w:t>
      </w:r>
      <w:proofErr w:type="spellStart"/>
      <w:r w:rsidRPr="00071C8D">
        <w:rPr>
          <w:rStyle w:val="Emphasis"/>
        </w:rPr>
        <w:t>Youngkin</w:t>
      </w:r>
      <w:proofErr w:type="spellEnd"/>
      <w:r w:rsidRPr="00071C8D">
        <w:rPr>
          <w:rStyle w:val="Emphasis"/>
        </w:rPr>
        <w:t xml:space="preserve"> </w:t>
      </w:r>
      <w:r w:rsidRPr="007543FD">
        <w:rPr>
          <w:rStyle w:val="Emphasis"/>
        </w:rPr>
        <w:t>is already under water, with just</w:t>
      </w:r>
      <w:r w:rsidRPr="00071C8D">
        <w:rPr>
          <w:rStyle w:val="Emphasis"/>
        </w:rPr>
        <w:t xml:space="preserve"> </w:t>
      </w:r>
      <w:r w:rsidRPr="007543FD">
        <w:rPr>
          <w:rStyle w:val="Emphasis"/>
        </w:rPr>
        <w:t>41% of Virginians approving of his</w:t>
      </w:r>
      <w:r w:rsidRPr="00071C8D">
        <w:rPr>
          <w:rStyle w:val="Emphasis"/>
        </w:rPr>
        <w:t xml:space="preserve"> performance and </w:t>
      </w:r>
      <w:r w:rsidRPr="00B516FD">
        <w:rPr>
          <w:rStyle w:val="Emphasis"/>
          <w:highlight w:val="green"/>
        </w:rPr>
        <w:t>43% disapproving</w:t>
      </w:r>
      <w:r w:rsidRPr="00071C8D">
        <w:rPr>
          <w:rStyle w:val="Emphasis"/>
        </w:rPr>
        <w:t>.</w:t>
      </w:r>
      <w:r>
        <w:rPr>
          <w:rStyle w:val="Emphasis"/>
        </w:rPr>
        <w:t xml:space="preserve"> </w:t>
      </w:r>
      <w:r w:rsidRPr="008536CC">
        <w:rPr>
          <w:sz w:val="16"/>
        </w:rPr>
        <w:t xml:space="preserve">Clearly, </w:t>
      </w:r>
      <w:r w:rsidRPr="0080538A">
        <w:rPr>
          <w:rStyle w:val="Emphasis"/>
        </w:rPr>
        <w:t xml:space="preserve">there’s </w:t>
      </w:r>
      <w:r w:rsidRPr="007543FD">
        <w:rPr>
          <w:rStyle w:val="Emphasis"/>
          <w:highlight w:val="green"/>
          <w:bdr w:val="single" w:sz="18" w:space="0" w:color="auto"/>
        </w:rPr>
        <w:t>an opportunity here for Democrats</w:t>
      </w:r>
      <w:r w:rsidRPr="008536CC">
        <w:rPr>
          <w:sz w:val="16"/>
        </w:rPr>
        <w:t xml:space="preserve">. </w:t>
      </w:r>
      <w:r w:rsidRPr="008536CC">
        <w:rPr>
          <w:rStyle w:val="Emphasis"/>
        </w:rPr>
        <w:t xml:space="preserve">The </w:t>
      </w:r>
      <w:r w:rsidRPr="007543FD">
        <w:rPr>
          <w:rStyle w:val="Emphasis"/>
          <w:highlight w:val="green"/>
        </w:rPr>
        <w:t xml:space="preserve">party’s inclination </w:t>
      </w:r>
      <w:r w:rsidRPr="008536CC">
        <w:rPr>
          <w:rStyle w:val="Emphasis"/>
        </w:rPr>
        <w:t xml:space="preserve">in recent times is </w:t>
      </w:r>
      <w:r w:rsidRPr="007543FD">
        <w:rPr>
          <w:rStyle w:val="Emphasis"/>
          <w:highlight w:val="green"/>
        </w:rPr>
        <w:t xml:space="preserve">to go after </w:t>
      </w:r>
      <w:r w:rsidRPr="008536CC">
        <w:rPr>
          <w:rStyle w:val="Emphasis"/>
        </w:rPr>
        <w:t xml:space="preserve">voters with a </w:t>
      </w:r>
      <w:r w:rsidRPr="007543FD">
        <w:rPr>
          <w:rStyle w:val="Emphasis"/>
          <w:highlight w:val="green"/>
        </w:rPr>
        <w:t xml:space="preserve">rational </w:t>
      </w:r>
      <w:r w:rsidRPr="008536CC">
        <w:rPr>
          <w:rStyle w:val="Emphasis"/>
        </w:rPr>
        <w:t xml:space="preserve">appeal </w:t>
      </w:r>
      <w:r w:rsidRPr="007543FD">
        <w:rPr>
          <w:rStyle w:val="Emphasis"/>
          <w:highlight w:val="green"/>
        </w:rPr>
        <w:t xml:space="preserve">rather than </w:t>
      </w:r>
      <w:r w:rsidRPr="008536CC">
        <w:rPr>
          <w:rStyle w:val="Emphasis"/>
        </w:rPr>
        <w:t xml:space="preserve">an </w:t>
      </w:r>
      <w:r w:rsidRPr="007543FD">
        <w:rPr>
          <w:rStyle w:val="Emphasis"/>
          <w:highlight w:val="green"/>
        </w:rPr>
        <w:t xml:space="preserve">emotional </w:t>
      </w:r>
      <w:r w:rsidRPr="008536CC">
        <w:rPr>
          <w:rStyle w:val="Emphasis"/>
        </w:rPr>
        <w:t>one</w:t>
      </w:r>
      <w:r w:rsidRPr="008536CC">
        <w:rPr>
          <w:sz w:val="16"/>
        </w:rPr>
        <w:t xml:space="preserve">. In 2022, Democrats’ conundrum is that despite a slew of positive data around job creation and the broad economy, most voters say they aren’t feeling it, and they’re concerned about inflation and high gas prices. In today’s climate, </w:t>
      </w:r>
      <w:r w:rsidRPr="008536CC">
        <w:rPr>
          <w:rStyle w:val="Emphasis"/>
        </w:rPr>
        <w:t xml:space="preserve">the </w:t>
      </w:r>
      <w:r w:rsidRPr="00B516FD">
        <w:rPr>
          <w:rStyle w:val="Emphasis"/>
          <w:highlight w:val="green"/>
        </w:rPr>
        <w:t>best pitch</w:t>
      </w:r>
      <w:r w:rsidRPr="008536CC">
        <w:rPr>
          <w:rStyle w:val="Emphasis"/>
        </w:rPr>
        <w:t xml:space="preserve"> for Democrats</w:t>
      </w:r>
      <w:r w:rsidRPr="007543FD">
        <w:rPr>
          <w:rStyle w:val="Emphasis"/>
          <w:bdr w:val="single" w:sz="18" w:space="0" w:color="auto"/>
        </w:rPr>
        <w:t xml:space="preserve"> </w:t>
      </w:r>
      <w:r w:rsidRPr="007543FD">
        <w:rPr>
          <w:rStyle w:val="Emphasis"/>
          <w:highlight w:val="green"/>
          <w:bdr w:val="single" w:sz="18" w:space="0" w:color="auto"/>
        </w:rPr>
        <w:t>is</w:t>
      </w:r>
      <w:r w:rsidRPr="007543FD">
        <w:rPr>
          <w:rStyle w:val="Emphasis"/>
          <w:bdr w:val="single" w:sz="18" w:space="0" w:color="auto"/>
        </w:rPr>
        <w:t xml:space="preserve"> an </w:t>
      </w:r>
      <w:r w:rsidRPr="007543FD">
        <w:rPr>
          <w:rStyle w:val="Emphasis"/>
          <w:highlight w:val="green"/>
          <w:bdr w:val="single" w:sz="18" w:space="0" w:color="auto"/>
        </w:rPr>
        <w:t>emotional</w:t>
      </w:r>
      <w:r w:rsidRPr="007543FD">
        <w:rPr>
          <w:rStyle w:val="Emphasis"/>
          <w:bdr w:val="single" w:sz="18" w:space="0" w:color="auto"/>
        </w:rPr>
        <w:t xml:space="preserve"> one </w:t>
      </w:r>
      <w:r w:rsidRPr="008536CC">
        <w:rPr>
          <w:rStyle w:val="Emphasis"/>
        </w:rPr>
        <w:t xml:space="preserve">— that the </w:t>
      </w:r>
      <w:r w:rsidRPr="00B516FD">
        <w:rPr>
          <w:rStyle w:val="Emphasis"/>
          <w:highlight w:val="green"/>
        </w:rPr>
        <w:t>Republicans</w:t>
      </w:r>
      <w:r w:rsidRPr="008536CC">
        <w:rPr>
          <w:rStyle w:val="Emphasis"/>
        </w:rPr>
        <w:t xml:space="preserve"> are the </w:t>
      </w:r>
      <w:r w:rsidRPr="00B516FD">
        <w:rPr>
          <w:rStyle w:val="Emphasis"/>
          <w:highlight w:val="green"/>
        </w:rPr>
        <w:t>party of</w:t>
      </w:r>
      <w:r w:rsidRPr="008536CC">
        <w:rPr>
          <w:rStyle w:val="Emphasis"/>
        </w:rPr>
        <w:t xml:space="preserve"> </w:t>
      </w:r>
      <w:r w:rsidRPr="00B516FD">
        <w:rPr>
          <w:rStyle w:val="Emphasis"/>
          <w:highlight w:val="green"/>
        </w:rPr>
        <w:t>banning books</w:t>
      </w:r>
      <w:r w:rsidRPr="008536CC">
        <w:rPr>
          <w:rStyle w:val="Emphasis"/>
        </w:rPr>
        <w:t xml:space="preserve"> and gagging teachers. Could anything be more </w:t>
      </w:r>
      <w:r w:rsidRPr="00B516FD">
        <w:rPr>
          <w:rStyle w:val="Emphasis"/>
          <w:highlight w:val="green"/>
        </w:rPr>
        <w:t>against American values</w:t>
      </w:r>
      <w:r w:rsidRPr="008536CC">
        <w:rPr>
          <w:rStyle w:val="Emphasis"/>
        </w:rPr>
        <w:t xml:space="preserve">, </w:t>
      </w:r>
      <w:r w:rsidRPr="008536CC">
        <w:rPr>
          <w:sz w:val="16"/>
        </w:rPr>
        <w:t>the ones our grandfathers fought for in World War II?</w:t>
      </w:r>
    </w:p>
    <w:p w14:paraId="3063567B" w14:textId="77777777" w:rsidR="00F0326F" w:rsidRDefault="00F0326F" w:rsidP="00F0326F">
      <w:pPr>
        <w:pStyle w:val="Heading4"/>
      </w:pPr>
      <w:r>
        <w:t xml:space="preserve">Their consolidation of news into large swaths of objective reporting destroys local sense of community and increases partisan influence which ensures Republican wins. </w:t>
      </w:r>
    </w:p>
    <w:p w14:paraId="6DF96F5E" w14:textId="77777777" w:rsidR="00F0326F" w:rsidRPr="002F7034" w:rsidRDefault="00F0326F" w:rsidP="00F0326F">
      <w:pPr>
        <w:rPr>
          <w:rStyle w:val="Style13ptBold"/>
        </w:rPr>
      </w:pPr>
      <w:proofErr w:type="spellStart"/>
      <w:r>
        <w:rPr>
          <w:rStyle w:val="Style13ptBold"/>
        </w:rPr>
        <w:t>Opoien</w:t>
      </w:r>
      <w:proofErr w:type="spellEnd"/>
      <w:r>
        <w:rPr>
          <w:rStyle w:val="Style13ptBold"/>
        </w:rPr>
        <w:t xml:space="preserve"> 20 </w:t>
      </w:r>
      <w:r w:rsidRPr="002F7034">
        <w:t>[</w:t>
      </w:r>
      <w:r>
        <w:t xml:space="preserve">Jessica, opinion editor of the Capital Times—a digital-first news publication with a weekly print edition. In addition to editing the century-old newspaper’s opinion section, </w:t>
      </w:r>
      <w:proofErr w:type="spellStart"/>
      <w:r>
        <w:t>Opoien</w:t>
      </w:r>
      <w:proofErr w:type="spellEnd"/>
      <w:r>
        <w:t xml:space="preserve"> writes a weekly column and hosts a podcast about Wisconsin politics called Wedge Issues. Prior to her move to opinion journalism, she was the Capital Times’ state government reporter, based in the state capitol, for several years. She has appeared on local, national, and international media as an expert on Wisconsin politics, discussing the Badger State on television stations including BBC World News, CNN, MSNBC, Bloomberg, Fox News, Fox Business News, and Sky News; and on radio stations including BBC Radio, Wisconsin Public Radio, WMTJ, and WHBY. In 2020, she was named one of New York Magazine’s 17 “swing state experts to follow on election night.” </w:t>
      </w:r>
      <w:proofErr w:type="spellStart"/>
      <w:r>
        <w:t>Opoien’s</w:t>
      </w:r>
      <w:proofErr w:type="spellEnd"/>
      <w:r>
        <w:t xml:space="preserve"> work has been honored by the Wisconsin Newspaper Association and the Milwaukee Press Club, “LAPDOGS, ATTACK DOGS, OR WATCHDOGS? NEWS MEDIA’S ROLE IN STATE GOVERNMENT AND POLITICS”, December 2020, </w:t>
      </w:r>
      <w:r w:rsidRPr="002F7034">
        <w:t>https://jscholarship.library.jhu.edu/bitstream/handle/1774.2/63834/OPOIEN-THESIS-2020.pdf?sequence=1</w:t>
      </w:r>
      <w:r>
        <w:t>]//pranav</w:t>
      </w:r>
    </w:p>
    <w:p w14:paraId="15325C51" w14:textId="77777777" w:rsidR="00F0326F" w:rsidRPr="00E2199F" w:rsidRDefault="00F0326F" w:rsidP="00F0326F">
      <w:pPr>
        <w:rPr>
          <w:sz w:val="16"/>
        </w:rPr>
      </w:pPr>
      <w:r w:rsidRPr="00E2199F">
        <w:rPr>
          <w:sz w:val="16"/>
        </w:rPr>
        <w:lastRenderedPageBreak/>
        <w:t xml:space="preserve">It is difficult to isolate the </w:t>
      </w:r>
      <w:r w:rsidRPr="00E2199F">
        <w:rPr>
          <w:rStyle w:val="Emphasis"/>
        </w:rPr>
        <w:t xml:space="preserve">role of the </w:t>
      </w:r>
      <w:r w:rsidRPr="00E2199F">
        <w:rPr>
          <w:rStyle w:val="Emphasis"/>
          <w:highlight w:val="green"/>
        </w:rPr>
        <w:t>news media</w:t>
      </w:r>
      <w:r w:rsidRPr="00E2199F">
        <w:rPr>
          <w:rStyle w:val="Emphasis"/>
        </w:rPr>
        <w:t xml:space="preserve"> </w:t>
      </w:r>
      <w:r w:rsidRPr="00E2199F">
        <w:rPr>
          <w:rStyle w:val="Emphasis"/>
          <w:highlight w:val="green"/>
        </w:rPr>
        <w:t>in</w:t>
      </w:r>
      <w:r w:rsidRPr="00E2199F">
        <w:rPr>
          <w:sz w:val="16"/>
        </w:rPr>
        <w:t xml:space="preserve"> Wisconsin’s </w:t>
      </w:r>
      <w:r w:rsidRPr="00E2199F">
        <w:rPr>
          <w:rStyle w:val="Emphasis"/>
        </w:rPr>
        <w:t xml:space="preserve">severely </w:t>
      </w:r>
      <w:r w:rsidRPr="00E2199F">
        <w:rPr>
          <w:rStyle w:val="Emphasis"/>
          <w:highlight w:val="green"/>
        </w:rPr>
        <w:t>polarized political environment</w:t>
      </w:r>
      <w:r w:rsidRPr="00E2199F">
        <w:rPr>
          <w:rStyle w:val="Emphasis"/>
        </w:rPr>
        <w:t xml:space="preserve">, but its </w:t>
      </w:r>
      <w:r w:rsidRPr="00E2199F">
        <w:rPr>
          <w:rStyle w:val="Emphasis"/>
          <w:highlight w:val="green"/>
        </w:rPr>
        <w:t>presence is clear</w:t>
      </w:r>
      <w:r w:rsidRPr="00E2199F">
        <w:rPr>
          <w:sz w:val="16"/>
        </w:rPr>
        <w:t xml:space="preserve">. Even in measures of geographic divisions, </w:t>
      </w:r>
      <w:r w:rsidRPr="00E2199F">
        <w:rPr>
          <w:rStyle w:val="Emphasis"/>
          <w:highlight w:val="green"/>
        </w:rPr>
        <w:t>media</w:t>
      </w:r>
      <w:r w:rsidRPr="00E2199F">
        <w:rPr>
          <w:rStyle w:val="Emphasis"/>
        </w:rPr>
        <w:t xml:space="preserve"> emerges as a </w:t>
      </w:r>
      <w:r w:rsidRPr="00E2199F">
        <w:rPr>
          <w:rStyle w:val="Emphasis"/>
          <w:highlight w:val="green"/>
        </w:rPr>
        <w:t>factor</w:t>
      </w:r>
      <w:r w:rsidRPr="00E2199F">
        <w:rPr>
          <w:rStyle w:val="Emphasis"/>
        </w:rPr>
        <w:t xml:space="preserve"> as </w:t>
      </w:r>
      <w:r w:rsidRPr="00E2199F">
        <w:rPr>
          <w:rStyle w:val="Emphasis"/>
          <w:highlight w:val="green"/>
        </w:rPr>
        <w:t>rural</w:t>
      </w:r>
      <w:r w:rsidRPr="00E2199F">
        <w:rPr>
          <w:rStyle w:val="Emphasis"/>
        </w:rPr>
        <w:t xml:space="preserve"> </w:t>
      </w:r>
      <w:r w:rsidRPr="00E2199F">
        <w:rPr>
          <w:rStyle w:val="Emphasis"/>
          <w:highlight w:val="green"/>
        </w:rPr>
        <w:t>residents</w:t>
      </w:r>
      <w:r w:rsidRPr="00E2199F">
        <w:rPr>
          <w:rStyle w:val="Emphasis"/>
        </w:rPr>
        <w:t xml:space="preserve"> increasingly </w:t>
      </w:r>
      <w:r w:rsidRPr="00E2199F">
        <w:rPr>
          <w:rStyle w:val="Emphasis"/>
          <w:highlight w:val="green"/>
        </w:rPr>
        <w:t>feel</w:t>
      </w:r>
      <w:r w:rsidRPr="00E2199F">
        <w:rPr>
          <w:rStyle w:val="Emphasis"/>
        </w:rPr>
        <w:t xml:space="preserve"> as if institutions such as government and the news media are </w:t>
      </w:r>
      <w:r w:rsidRPr="00E2199F">
        <w:rPr>
          <w:rStyle w:val="Emphasis"/>
          <w:highlight w:val="green"/>
        </w:rPr>
        <w:t>out of</w:t>
      </w:r>
      <w:r w:rsidRPr="00E2199F">
        <w:rPr>
          <w:rStyle w:val="Emphasis"/>
        </w:rPr>
        <w:t xml:space="preserve"> </w:t>
      </w:r>
      <w:r w:rsidRPr="00E2199F">
        <w:rPr>
          <w:rStyle w:val="Emphasis"/>
          <w:highlight w:val="green"/>
        </w:rPr>
        <w:t>touch</w:t>
      </w:r>
      <w:r w:rsidRPr="00E2199F">
        <w:rPr>
          <w:rStyle w:val="Emphasis"/>
        </w:rPr>
        <w:t xml:space="preserve"> with their lives</w:t>
      </w:r>
      <w:r w:rsidRPr="00E2199F">
        <w:rPr>
          <w:sz w:val="16"/>
        </w:rPr>
        <w:t xml:space="preserve">. While </w:t>
      </w:r>
      <w:r w:rsidRPr="00E2199F">
        <w:rPr>
          <w:rStyle w:val="Emphasis"/>
          <w:highlight w:val="green"/>
        </w:rPr>
        <w:t>local</w:t>
      </w:r>
      <w:r w:rsidRPr="00E2199F">
        <w:rPr>
          <w:rStyle w:val="Emphasis"/>
        </w:rPr>
        <w:t xml:space="preserve"> news </w:t>
      </w:r>
      <w:r w:rsidRPr="00E2199F">
        <w:rPr>
          <w:rStyle w:val="Emphasis"/>
          <w:highlight w:val="green"/>
        </w:rPr>
        <w:t>coverage</w:t>
      </w:r>
      <w:r w:rsidRPr="00E2199F">
        <w:rPr>
          <w:rStyle w:val="Emphasis"/>
        </w:rPr>
        <w:t xml:space="preserve"> can </w:t>
      </w:r>
      <w:r w:rsidRPr="00E2199F">
        <w:rPr>
          <w:rStyle w:val="Emphasis"/>
          <w:highlight w:val="green"/>
        </w:rPr>
        <w:t>lead to increased</w:t>
      </w:r>
      <w:r w:rsidRPr="00E2199F">
        <w:rPr>
          <w:rStyle w:val="Emphasis"/>
        </w:rPr>
        <w:t xml:space="preserve"> </w:t>
      </w:r>
      <w:r w:rsidRPr="00E2199F">
        <w:rPr>
          <w:rStyle w:val="Emphasis"/>
          <w:highlight w:val="green"/>
        </w:rPr>
        <w:t>civic participation</w:t>
      </w:r>
      <w:r w:rsidRPr="00E2199F">
        <w:rPr>
          <w:rStyle w:val="Emphasis"/>
        </w:rPr>
        <w:t xml:space="preserve">, </w:t>
      </w:r>
      <w:r w:rsidRPr="00E2199F">
        <w:rPr>
          <w:rStyle w:val="Emphasis"/>
          <w:highlight w:val="green"/>
        </w:rPr>
        <w:t>consolidation of</w:t>
      </w:r>
      <w:r w:rsidRPr="00E2199F">
        <w:rPr>
          <w:rStyle w:val="Emphasis"/>
        </w:rPr>
        <w:t xml:space="preserve"> </w:t>
      </w:r>
      <w:r w:rsidRPr="00E2199F">
        <w:rPr>
          <w:rStyle w:val="Emphasis"/>
          <w:highlight w:val="green"/>
        </w:rPr>
        <w:t>media ownership</w:t>
      </w:r>
      <w:r w:rsidRPr="00E2199F">
        <w:rPr>
          <w:rStyle w:val="Emphasis"/>
        </w:rPr>
        <w:t xml:space="preserve"> appears to affect perceptions of one’s local news sources. </w:t>
      </w:r>
      <w:r w:rsidRPr="00E2199F">
        <w:rPr>
          <w:rStyle w:val="Emphasis"/>
          <w:highlight w:val="green"/>
        </w:rPr>
        <w:t>Chipping away</w:t>
      </w:r>
      <w:r w:rsidRPr="00E2199F">
        <w:rPr>
          <w:rStyle w:val="Emphasis"/>
        </w:rPr>
        <w:t xml:space="preserve"> </w:t>
      </w:r>
      <w:r w:rsidRPr="00E2199F">
        <w:rPr>
          <w:rStyle w:val="Emphasis"/>
          <w:highlight w:val="green"/>
        </w:rPr>
        <w:t>at</w:t>
      </w:r>
      <w:r w:rsidRPr="00E2199F">
        <w:rPr>
          <w:rStyle w:val="Emphasis"/>
        </w:rPr>
        <w:t xml:space="preserve"> the “</w:t>
      </w:r>
      <w:r w:rsidRPr="00E2199F">
        <w:rPr>
          <w:rStyle w:val="Emphasis"/>
          <w:highlight w:val="green"/>
        </w:rPr>
        <w:t>local” element</w:t>
      </w:r>
      <w:r w:rsidRPr="00E2199F">
        <w:rPr>
          <w:rStyle w:val="Emphasis"/>
        </w:rPr>
        <w:t xml:space="preserve"> of local news </w:t>
      </w:r>
      <w:r w:rsidRPr="00E2199F">
        <w:rPr>
          <w:rStyle w:val="Emphasis"/>
          <w:highlight w:val="green"/>
        </w:rPr>
        <w:t>erodes</w:t>
      </w:r>
      <w:r w:rsidRPr="00E2199F">
        <w:rPr>
          <w:rStyle w:val="Emphasis"/>
        </w:rPr>
        <w:t xml:space="preserve"> readers’ shared </w:t>
      </w:r>
      <w:r w:rsidRPr="00E2199F">
        <w:rPr>
          <w:rStyle w:val="Emphasis"/>
          <w:highlight w:val="green"/>
        </w:rPr>
        <w:t>sense of community</w:t>
      </w:r>
      <w:r w:rsidRPr="00E2199F">
        <w:rPr>
          <w:sz w:val="16"/>
        </w:rPr>
        <w:t xml:space="preserve">. Additionally, </w:t>
      </w:r>
      <w:r w:rsidRPr="00E2199F">
        <w:rPr>
          <w:rStyle w:val="Emphasis"/>
        </w:rPr>
        <w:t xml:space="preserve">consolidation </w:t>
      </w:r>
      <w:r w:rsidRPr="00E2199F">
        <w:rPr>
          <w:rStyle w:val="Emphasis"/>
          <w:highlight w:val="green"/>
        </w:rPr>
        <w:t>raises issues of trust</w:t>
      </w:r>
      <w:r w:rsidRPr="00E2199F">
        <w:rPr>
          <w:rStyle w:val="Emphasis"/>
        </w:rPr>
        <w:t xml:space="preserve"> among most people, and as people lose trust in news media, they become </w:t>
      </w:r>
      <w:r w:rsidRPr="00E2199F">
        <w:rPr>
          <w:rStyle w:val="Emphasis"/>
          <w:highlight w:val="green"/>
        </w:rPr>
        <w:t>increasingly guided by partisan influence</w:t>
      </w:r>
      <w:r w:rsidRPr="00E2199F">
        <w:rPr>
          <w:rStyle w:val="Emphasis"/>
        </w:rPr>
        <w:t xml:space="preserve"> </w:t>
      </w:r>
      <w:r w:rsidRPr="00E2199F">
        <w:rPr>
          <w:rStyle w:val="Emphasis"/>
          <w:highlight w:val="green"/>
        </w:rPr>
        <w:t>when</w:t>
      </w:r>
      <w:r w:rsidRPr="00E2199F">
        <w:rPr>
          <w:rStyle w:val="Emphasis"/>
        </w:rPr>
        <w:t xml:space="preserve"> making political decisions like </w:t>
      </w:r>
      <w:r w:rsidRPr="00E2199F">
        <w:rPr>
          <w:rStyle w:val="Emphasis"/>
          <w:highlight w:val="green"/>
        </w:rPr>
        <w:t>voting</w:t>
      </w:r>
      <w:r w:rsidRPr="00E2199F">
        <w:rPr>
          <w:sz w:val="16"/>
        </w:rPr>
        <w:t>.</w:t>
      </w:r>
    </w:p>
    <w:p w14:paraId="480C49F2" w14:textId="77777777" w:rsidR="00F0326F" w:rsidRDefault="00F0326F" w:rsidP="00F0326F">
      <w:pPr>
        <w:rPr>
          <w:sz w:val="16"/>
        </w:rPr>
      </w:pPr>
      <w:r w:rsidRPr="00E2199F">
        <w:rPr>
          <w:sz w:val="16"/>
        </w:rPr>
        <w:t xml:space="preserve">The </w:t>
      </w:r>
      <w:r w:rsidRPr="00E2199F">
        <w:rPr>
          <w:rStyle w:val="Emphasis"/>
          <w:highlight w:val="green"/>
        </w:rPr>
        <w:t>influence of conservative</w:t>
      </w:r>
      <w:r w:rsidRPr="00E2199F">
        <w:rPr>
          <w:rStyle w:val="Emphasis"/>
        </w:rPr>
        <w:t xml:space="preserve"> talk </w:t>
      </w:r>
      <w:r w:rsidRPr="00E2199F">
        <w:rPr>
          <w:rStyle w:val="Emphasis"/>
          <w:highlight w:val="green"/>
        </w:rPr>
        <w:t>radio</w:t>
      </w:r>
      <w:r w:rsidRPr="00E2199F">
        <w:rPr>
          <w:rStyle w:val="Emphasis"/>
        </w:rPr>
        <w:t xml:space="preserve"> is mostly documented with anecdotes</w:t>
      </w:r>
      <w:r w:rsidRPr="00E2199F">
        <w:rPr>
          <w:sz w:val="16"/>
        </w:rPr>
        <w:t xml:space="preserve">, which suggest that, </w:t>
      </w:r>
      <w:r w:rsidRPr="00E2199F">
        <w:rPr>
          <w:rStyle w:val="Emphasis"/>
        </w:rPr>
        <w:t xml:space="preserve">at its strongest point, it served to </w:t>
      </w:r>
      <w:r w:rsidRPr="00E2199F">
        <w:rPr>
          <w:rStyle w:val="Emphasis"/>
          <w:highlight w:val="green"/>
        </w:rPr>
        <w:t>foment mistrust</w:t>
      </w:r>
      <w:r w:rsidRPr="00E2199F">
        <w:rPr>
          <w:rStyle w:val="Emphasis"/>
        </w:rPr>
        <w:t xml:space="preserve"> of mainstream media </w:t>
      </w:r>
      <w:r w:rsidRPr="00E2199F">
        <w:rPr>
          <w:rStyle w:val="Emphasis"/>
          <w:highlight w:val="green"/>
        </w:rPr>
        <w:t>and</w:t>
      </w:r>
      <w:r w:rsidRPr="00E2199F">
        <w:rPr>
          <w:rStyle w:val="Emphasis"/>
        </w:rPr>
        <w:t xml:space="preserve"> to </w:t>
      </w:r>
      <w:r w:rsidRPr="00E2199F">
        <w:rPr>
          <w:rStyle w:val="Emphasis"/>
          <w:highlight w:val="green"/>
        </w:rPr>
        <w:t>reinforce</w:t>
      </w:r>
      <w:r w:rsidRPr="00E2199F">
        <w:rPr>
          <w:rStyle w:val="Emphasis"/>
        </w:rPr>
        <w:t xml:space="preserve"> </w:t>
      </w:r>
      <w:r w:rsidRPr="00E2199F">
        <w:rPr>
          <w:rStyle w:val="Emphasis"/>
          <w:highlight w:val="green"/>
        </w:rPr>
        <w:t>perspectives favored</w:t>
      </w:r>
      <w:r w:rsidRPr="00E2199F">
        <w:rPr>
          <w:rStyle w:val="Emphasis"/>
        </w:rPr>
        <w:t xml:space="preserve"> </w:t>
      </w:r>
      <w:r w:rsidRPr="00E2199F">
        <w:rPr>
          <w:rStyle w:val="Emphasis"/>
          <w:highlight w:val="green"/>
        </w:rPr>
        <w:t>by</w:t>
      </w:r>
      <w:r w:rsidRPr="00E2199F">
        <w:rPr>
          <w:rStyle w:val="Emphasis"/>
        </w:rPr>
        <w:t xml:space="preserve"> conservatives and </w:t>
      </w:r>
      <w:r w:rsidRPr="00E2199F">
        <w:rPr>
          <w:rStyle w:val="Emphasis"/>
          <w:highlight w:val="green"/>
        </w:rPr>
        <w:t>Republicans</w:t>
      </w:r>
      <w:r w:rsidRPr="00E2199F">
        <w:rPr>
          <w:sz w:val="16"/>
        </w:rPr>
        <w:t>. Additional research should seek to quantify these observations with polling, interviews, and more extensive listenership data.</w:t>
      </w:r>
    </w:p>
    <w:p w14:paraId="1A7D9D70" w14:textId="77777777" w:rsidR="00F0326F" w:rsidRDefault="00F0326F" w:rsidP="00F0326F">
      <w:pPr>
        <w:pStyle w:val="Heading4"/>
      </w:pPr>
      <w:r>
        <w:t xml:space="preserve">Stopping a GOP wave </w:t>
      </w:r>
      <w:r>
        <w:rPr>
          <w:u w:val="single"/>
        </w:rPr>
        <w:t>preserves Democracy</w:t>
      </w:r>
      <w:r>
        <w:t>.</w:t>
      </w:r>
    </w:p>
    <w:p w14:paraId="600D80F7" w14:textId="77777777" w:rsidR="00F0326F" w:rsidRPr="007543FD" w:rsidRDefault="00F0326F" w:rsidP="00F0326F">
      <w:proofErr w:type="spellStart"/>
      <w:r w:rsidRPr="007543FD">
        <w:rPr>
          <w:rStyle w:val="Style13ptBold"/>
        </w:rPr>
        <w:t>Kondracke</w:t>
      </w:r>
      <w:proofErr w:type="spellEnd"/>
      <w:r w:rsidRPr="007543FD">
        <w:rPr>
          <w:rStyle w:val="Style13ptBold"/>
        </w:rPr>
        <w:t xml:space="preserve"> 21</w:t>
      </w:r>
      <w:r>
        <w:t xml:space="preserve"> Morton </w:t>
      </w:r>
      <w:proofErr w:type="spellStart"/>
      <w:r>
        <w:t>Kondracke</w:t>
      </w:r>
      <w:proofErr w:type="spellEnd"/>
      <w:r>
        <w:t xml:space="preserve"> 8-4-2021 “</w:t>
      </w:r>
      <w:r w:rsidRPr="00F16561">
        <w:t>Why Democrats Must Retain Control of Congress in 2022</w:t>
      </w:r>
      <w:r>
        <w:t xml:space="preserve">” </w:t>
      </w:r>
      <w:hyperlink r:id="rId19" w:history="1">
        <w:r w:rsidRPr="00F16561">
          <w:rPr>
            <w:rStyle w:val="Hyperlink"/>
          </w:rPr>
          <w:t>https://www.realclearpolitics.com/articles/2021/08/04/why_democrats_must_retain_control_of_congress_in_2022_146189.html</w:t>
        </w:r>
      </w:hyperlink>
      <w:r>
        <w:rPr>
          <w:rStyle w:val="Hyperlink"/>
        </w:rPr>
        <w:t xml:space="preserve"> (</w:t>
      </w:r>
      <w:r w:rsidRPr="00F16561">
        <w:rPr>
          <w:shd w:val="clear" w:color="auto" w:fill="FFFFFF"/>
        </w:rPr>
        <w:t>Retired executive editor of Roll Call, a former "McLaughlin Group" and Fox News commentator and co-author, with Fred Barnes, of Jack Kemp: The Bleeding Heart Conservative Who Changed America</w:t>
      </w:r>
      <w:r>
        <w:rPr>
          <w:shd w:val="clear" w:color="auto" w:fill="FFFFFF"/>
        </w:rPr>
        <w:t xml:space="preserve">)//Elmer </w:t>
      </w:r>
    </w:p>
    <w:p w14:paraId="0119752D" w14:textId="77777777" w:rsidR="00F0326F" w:rsidRPr="00A81707" w:rsidRDefault="00F0326F" w:rsidP="00F0326F">
      <w:pPr>
        <w:rPr>
          <w:rStyle w:val="Emphasis"/>
          <w:highlight w:val="green"/>
        </w:rPr>
      </w:pPr>
      <w:r w:rsidRPr="00A81707">
        <w:rPr>
          <w:sz w:val="16"/>
        </w:rPr>
        <w:t xml:space="preserve">The </w:t>
      </w:r>
      <w:r w:rsidRPr="008F76CF">
        <w:rPr>
          <w:rStyle w:val="Emphasis"/>
          <w:highlight w:val="green"/>
          <w:bdr w:val="single" w:sz="18" w:space="0" w:color="auto"/>
        </w:rPr>
        <w:t>2020 election demonstrated how fragile our democracy is</w:t>
      </w:r>
      <w:r w:rsidRPr="00A81707">
        <w:rPr>
          <w:sz w:val="16"/>
        </w:rPr>
        <w:t xml:space="preserve">. As Donald Trump tried, </w:t>
      </w:r>
      <w:hyperlink r:id="rId20" w:history="1">
        <w:r w:rsidRPr="00A81707">
          <w:rPr>
            <w:rStyle w:val="Hyperlink"/>
            <w:sz w:val="16"/>
          </w:rPr>
          <w:t>by means both legal and illegal</w:t>
        </w:r>
      </w:hyperlink>
      <w:r w:rsidRPr="00A81707">
        <w:rPr>
          <w:sz w:val="16"/>
        </w:rPr>
        <w:t xml:space="preserve">, to overturn the results of a free and fair election, only the </w:t>
      </w:r>
      <w:hyperlink r:id="rId21" w:history="1">
        <w:r w:rsidRPr="00A81707">
          <w:rPr>
            <w:rStyle w:val="Hyperlink"/>
            <w:sz w:val="16"/>
          </w:rPr>
          <w:t>courts and a thin line of courageous Republican election officials</w:t>
        </w:r>
      </w:hyperlink>
      <w:r w:rsidRPr="00A81707">
        <w:rPr>
          <w:sz w:val="16"/>
        </w:rPr>
        <w:t xml:space="preserve"> guaranteed that the peoples’ choice prevailed. But the safeguards are weaker. </w:t>
      </w:r>
      <w:r w:rsidRPr="00A81707">
        <w:rPr>
          <w:rStyle w:val="StyleUnderline"/>
        </w:rPr>
        <w:t xml:space="preserve">Although the Supreme Court </w:t>
      </w:r>
      <w:hyperlink r:id="rId22" w:history="1">
        <w:r w:rsidRPr="00A81707">
          <w:rPr>
            <w:rStyle w:val="StyleUnderline"/>
          </w:rPr>
          <w:t>upheld</w:t>
        </w:r>
      </w:hyperlink>
      <w:r w:rsidRPr="00A81707">
        <w:rPr>
          <w:rStyle w:val="StyleUnderline"/>
        </w:rPr>
        <w:t xml:space="preserve"> the last lower-court dismissal of multiple Trump-inspired lawsuits charging election fraud, in July the court </w:t>
      </w:r>
      <w:hyperlink r:id="rId23" w:history="1">
        <w:r w:rsidRPr="00A81707">
          <w:rPr>
            <w:rStyle w:val="StyleUnderline"/>
          </w:rPr>
          <w:t>upheld new voting restrictions</w:t>
        </w:r>
      </w:hyperlink>
      <w:r w:rsidRPr="00A81707">
        <w:rPr>
          <w:rStyle w:val="StyleUnderline"/>
        </w:rPr>
        <w:t xml:space="preserve"> enacted in Arizona</w:t>
      </w:r>
      <w:r w:rsidRPr="00A81707">
        <w:rPr>
          <w:sz w:val="16"/>
        </w:rPr>
        <w:t xml:space="preserve">. And many of the </w:t>
      </w:r>
      <w:hyperlink r:id="rId24" w:history="1">
        <w:r w:rsidRPr="00A81707">
          <w:rPr>
            <w:rStyle w:val="Hyperlink"/>
            <w:sz w:val="16"/>
          </w:rPr>
          <w:t>Republican election officials</w:t>
        </w:r>
      </w:hyperlink>
      <w:r w:rsidRPr="00A81707">
        <w:rPr>
          <w:sz w:val="16"/>
        </w:rPr>
        <w:t xml:space="preserve"> who refused to back up Trump’s bogus fraud charges have been </w:t>
      </w:r>
      <w:hyperlink r:id="rId25" w:history="1">
        <w:r w:rsidRPr="00A81707">
          <w:rPr>
            <w:rStyle w:val="Hyperlink"/>
            <w:sz w:val="16"/>
          </w:rPr>
          <w:t>threatened</w:t>
        </w:r>
      </w:hyperlink>
      <w:r w:rsidRPr="00A81707">
        <w:rPr>
          <w:sz w:val="16"/>
        </w:rPr>
        <w:t xml:space="preserve">, </w:t>
      </w:r>
      <w:hyperlink r:id="rId26" w:history="1">
        <w:r w:rsidRPr="00A81707">
          <w:rPr>
            <w:rStyle w:val="Hyperlink"/>
            <w:sz w:val="16"/>
          </w:rPr>
          <w:t>fired, or are being challenged for reelection by Trump followers</w:t>
        </w:r>
      </w:hyperlink>
      <w:r w:rsidRPr="00A81707">
        <w:rPr>
          <w:sz w:val="16"/>
        </w:rPr>
        <w:t xml:space="preserve">. Meanwhile, </w:t>
      </w:r>
      <w:hyperlink r:id="rId27" w:history="1">
        <w:r w:rsidRPr="00A81707">
          <w:rPr>
            <w:rStyle w:val="Emphasis"/>
            <w:highlight w:val="green"/>
          </w:rPr>
          <w:t>17 Republican-controlled state legislatures</w:t>
        </w:r>
      </w:hyperlink>
      <w:r w:rsidRPr="00A81707">
        <w:rPr>
          <w:sz w:val="16"/>
          <w:highlight w:val="green"/>
        </w:rPr>
        <w:t xml:space="preserve"> </w:t>
      </w:r>
      <w:r w:rsidRPr="00A81707">
        <w:rPr>
          <w:sz w:val="16"/>
        </w:rPr>
        <w:t xml:space="preserve">have joined Arizona in </w:t>
      </w:r>
      <w:r w:rsidRPr="00A81707">
        <w:rPr>
          <w:rStyle w:val="Emphasis"/>
          <w:highlight w:val="green"/>
          <w:bdr w:val="single" w:sz="18" w:space="0" w:color="auto"/>
        </w:rPr>
        <w:t>making voting more difficult</w:t>
      </w:r>
      <w:r w:rsidRPr="00A81707">
        <w:rPr>
          <w:sz w:val="16"/>
        </w:rPr>
        <w:t xml:space="preserve">: In several of them, legislators are trying to </w:t>
      </w:r>
      <w:hyperlink r:id="rId28" w:history="1">
        <w:r w:rsidRPr="00A81707">
          <w:rPr>
            <w:rStyle w:val="Hyperlink"/>
            <w:sz w:val="16"/>
          </w:rPr>
          <w:t>seize control of election management</w:t>
        </w:r>
      </w:hyperlink>
      <w:r w:rsidRPr="00A81707">
        <w:rPr>
          <w:sz w:val="16"/>
        </w:rPr>
        <w:t xml:space="preserve">, including power to replace county election officials or even decide how a state’s election results should be certified, regardless of the popular vote. Republicans claim they are acting restore faith in elections, but—with fraud repeatedly shown to be rare and of no effect in in 2020—Trump and his followers are really </w:t>
      </w:r>
      <w:hyperlink r:id="rId29" w:history="1">
        <w:r w:rsidRPr="00A81707">
          <w:rPr>
            <w:rStyle w:val="Hyperlink"/>
            <w:sz w:val="16"/>
          </w:rPr>
          <w:t>undermining faith</w:t>
        </w:r>
      </w:hyperlink>
      <w:r w:rsidRPr="00A81707">
        <w:rPr>
          <w:sz w:val="16"/>
        </w:rPr>
        <w:t xml:space="preserve"> in American elections</w:t>
      </w:r>
      <w:r w:rsidRPr="00A81707">
        <w:rPr>
          <w:rStyle w:val="StyleUnderline"/>
        </w:rPr>
        <w:t xml:space="preserve">. The </w:t>
      </w:r>
      <w:r w:rsidRPr="00A81707">
        <w:rPr>
          <w:rStyle w:val="Emphasis"/>
          <w:highlight w:val="green"/>
        </w:rPr>
        <w:t>result</w:t>
      </w:r>
      <w:r w:rsidRPr="00A81707">
        <w:rPr>
          <w:rStyle w:val="StyleUnderline"/>
          <w:highlight w:val="green"/>
        </w:rPr>
        <w:t xml:space="preserve"> </w:t>
      </w:r>
      <w:r w:rsidRPr="00A81707">
        <w:rPr>
          <w:rStyle w:val="StyleUnderline"/>
        </w:rPr>
        <w:t>of this frenzy of activity in furtherance of Trump’s “Big Lie”—that he won the 2020 election (and that he won in a “landslide,” no less) —</w:t>
      </w:r>
      <w:r w:rsidRPr="00A81707">
        <w:rPr>
          <w:rStyle w:val="Emphasis"/>
          <w:highlight w:val="green"/>
        </w:rPr>
        <w:t>is that the preservation of</w:t>
      </w:r>
      <w:r w:rsidRPr="00A81707">
        <w:rPr>
          <w:rStyle w:val="StyleUnderline"/>
          <w:highlight w:val="green"/>
        </w:rPr>
        <w:t xml:space="preserve"> </w:t>
      </w:r>
      <w:r w:rsidRPr="00A81707">
        <w:rPr>
          <w:rStyle w:val="StyleUnderline"/>
        </w:rPr>
        <w:t xml:space="preserve">American-style </w:t>
      </w:r>
      <w:r w:rsidRPr="00A81707">
        <w:rPr>
          <w:rStyle w:val="Emphasis"/>
          <w:highlight w:val="green"/>
        </w:rPr>
        <w:t>self-government</w:t>
      </w:r>
      <w:r w:rsidRPr="00A81707">
        <w:rPr>
          <w:rStyle w:val="StyleUnderline"/>
          <w:highlight w:val="green"/>
        </w:rPr>
        <w:t xml:space="preserve"> </w:t>
      </w:r>
      <w:r w:rsidRPr="00A81707">
        <w:rPr>
          <w:rStyle w:val="Emphasis"/>
          <w:highlight w:val="green"/>
          <w:bdr w:val="single" w:sz="18" w:space="0" w:color="auto"/>
        </w:rPr>
        <w:t>depends on Democrats retaining control of Congress in 2022</w:t>
      </w:r>
      <w:r w:rsidRPr="00A81707">
        <w:rPr>
          <w:sz w:val="16"/>
        </w:rPr>
        <w:t xml:space="preserve">. </w:t>
      </w:r>
      <w:r w:rsidRPr="008F76CF">
        <w:rPr>
          <w:rStyle w:val="Emphasis"/>
          <w:highlight w:val="green"/>
        </w:rPr>
        <w:t>Republicans</w:t>
      </w:r>
      <w:r w:rsidRPr="00A81707">
        <w:rPr>
          <w:sz w:val="16"/>
        </w:rPr>
        <w:t xml:space="preserve"> </w:t>
      </w:r>
      <w:r w:rsidRPr="008F76CF">
        <w:rPr>
          <w:rStyle w:val="Emphasis"/>
          <w:highlight w:val="green"/>
        </w:rPr>
        <w:t>have shown</w:t>
      </w:r>
      <w:r w:rsidRPr="00A81707">
        <w:rPr>
          <w:sz w:val="16"/>
          <w:highlight w:val="green"/>
        </w:rPr>
        <w:t xml:space="preserve"> </w:t>
      </w:r>
      <w:r w:rsidRPr="008F76CF">
        <w:rPr>
          <w:rStyle w:val="StyleUnderline"/>
        </w:rPr>
        <w:t>that</w:t>
      </w:r>
      <w:r w:rsidRPr="00A81707">
        <w:rPr>
          <w:sz w:val="16"/>
        </w:rPr>
        <w:t xml:space="preserve"> </w:t>
      </w:r>
      <w:r w:rsidRPr="008F76CF">
        <w:rPr>
          <w:rStyle w:val="Emphasis"/>
          <w:highlight w:val="green"/>
        </w:rPr>
        <w:t>they</w:t>
      </w:r>
      <w:r w:rsidRPr="00A81707">
        <w:rPr>
          <w:sz w:val="16"/>
          <w:highlight w:val="green"/>
        </w:rPr>
        <w:t xml:space="preserve"> </w:t>
      </w:r>
      <w:r w:rsidRPr="008F76CF">
        <w:rPr>
          <w:rStyle w:val="StyleUnderline"/>
        </w:rPr>
        <w:t>simply</w:t>
      </w:r>
      <w:r w:rsidRPr="00A81707">
        <w:rPr>
          <w:sz w:val="16"/>
        </w:rPr>
        <w:t xml:space="preserve"> </w:t>
      </w:r>
      <w:r w:rsidRPr="008F76CF">
        <w:rPr>
          <w:rStyle w:val="Emphasis"/>
          <w:highlight w:val="green"/>
          <w:bdr w:val="single" w:sz="18" w:space="0" w:color="auto"/>
        </w:rPr>
        <w:t>can’t be trusted to safeguard democracy.</w:t>
      </w:r>
      <w:r w:rsidRPr="00A81707">
        <w:rPr>
          <w:sz w:val="16"/>
          <w:highlight w:val="green"/>
        </w:rPr>
        <w:t xml:space="preserve"> </w:t>
      </w:r>
      <w:r w:rsidRPr="00A81707">
        <w:rPr>
          <w:sz w:val="16"/>
        </w:rPr>
        <w:t xml:space="preserve">Donald Trump now </w:t>
      </w:r>
      <w:hyperlink r:id="rId30" w:history="1">
        <w:r w:rsidRPr="00A81707">
          <w:rPr>
            <w:rStyle w:val="Hyperlink"/>
            <w:sz w:val="16"/>
          </w:rPr>
          <w:t>owns the Republican Party</w:t>
        </w:r>
      </w:hyperlink>
      <w:r w:rsidRPr="00A81707">
        <w:rPr>
          <w:sz w:val="16"/>
        </w:rPr>
        <w:t xml:space="preserve"> as GOP politicians up and down the line do his bidding, out of fear or belief. Even after a mob of Trump supporters invaded the U.S. Capitol on Jan. 6, Republicans in Congress voted overwhelmingly against </w:t>
      </w:r>
      <w:hyperlink r:id="rId31" w:history="1">
        <w:r w:rsidRPr="00A81707">
          <w:rPr>
            <w:rStyle w:val="Hyperlink"/>
            <w:sz w:val="16"/>
          </w:rPr>
          <w:t>impeaching</w:t>
        </w:r>
      </w:hyperlink>
      <w:r w:rsidRPr="00A81707">
        <w:rPr>
          <w:sz w:val="16"/>
        </w:rPr>
        <w:t xml:space="preserve"> and </w:t>
      </w:r>
      <w:hyperlink r:id="rId32" w:history="1">
        <w:r w:rsidRPr="00A81707">
          <w:rPr>
            <w:rStyle w:val="Hyperlink"/>
            <w:sz w:val="16"/>
          </w:rPr>
          <w:t>convicting</w:t>
        </w:r>
      </w:hyperlink>
      <w:r w:rsidRPr="00A81707">
        <w:rPr>
          <w:sz w:val="16"/>
        </w:rPr>
        <w:t xml:space="preserve"> him for his actions and inaction. Eight GOP senators and 147 representatives </w:t>
      </w:r>
      <w:hyperlink r:id="rId33" w:history="1">
        <w:r w:rsidRPr="00A81707">
          <w:rPr>
            <w:rStyle w:val="Hyperlink"/>
            <w:sz w:val="16"/>
          </w:rPr>
          <w:t>voted not to certify</w:t>
        </w:r>
      </w:hyperlink>
      <w:r w:rsidRPr="00A81707">
        <w:rPr>
          <w:sz w:val="16"/>
        </w:rPr>
        <w:t xml:space="preserve"> Electoral College counts submitted by two states (had they prevailed, there would have more). Then only six GOP senators voted in favor of forming a truly bipartisan 9/11-style commission to investigate the insurrection, </w:t>
      </w:r>
      <w:hyperlink r:id="rId34" w:history="1">
        <w:r w:rsidRPr="00A81707">
          <w:rPr>
            <w:rStyle w:val="Hyperlink"/>
            <w:sz w:val="16"/>
          </w:rPr>
          <w:t>killing the proposal by filibuster</w:t>
        </w:r>
      </w:hyperlink>
      <w:r w:rsidRPr="00A81707">
        <w:rPr>
          <w:sz w:val="16"/>
        </w:rPr>
        <w:t xml:space="preserve">. After Democratic House Speaker Nancy Pelosi established a select committee to conduct an investigation, Republican leaders attacked her as responsible for the riot, </w:t>
      </w:r>
      <w:hyperlink r:id="rId35" w:history="1">
        <w:r w:rsidRPr="00A81707">
          <w:rPr>
            <w:rStyle w:val="Hyperlink"/>
            <w:sz w:val="16"/>
          </w:rPr>
          <w:t>falsely claiming</w:t>
        </w:r>
      </w:hyperlink>
      <w:r w:rsidRPr="00A81707">
        <w:rPr>
          <w:sz w:val="16"/>
        </w:rPr>
        <w:t xml:space="preserve"> she is in charge of security at the Capitol. Republicans who voted against Trump on any issue relating to Jan. 6 now face </w:t>
      </w:r>
      <w:hyperlink r:id="rId36" w:history="1">
        <w:r w:rsidRPr="00A81707">
          <w:rPr>
            <w:rStyle w:val="Hyperlink"/>
            <w:sz w:val="16"/>
          </w:rPr>
          <w:t>primary opponents</w:t>
        </w:r>
      </w:hyperlink>
      <w:r w:rsidRPr="00A81707">
        <w:rPr>
          <w:sz w:val="16"/>
        </w:rPr>
        <w:t xml:space="preserve"> backed by him and </w:t>
      </w:r>
      <w:hyperlink r:id="rId37" w:history="1">
        <w:r w:rsidRPr="00A81707">
          <w:rPr>
            <w:rStyle w:val="Hyperlink"/>
            <w:sz w:val="16"/>
          </w:rPr>
          <w:t>censure</w:t>
        </w:r>
      </w:hyperlink>
      <w:r w:rsidRPr="00A81707">
        <w:rPr>
          <w:sz w:val="16"/>
        </w:rPr>
        <w:t xml:space="preserve"> by their state parties. Rep. Liz Cheney, the most vocal Trump critic in the GOP, lost her House leadership post. Trump has even </w:t>
      </w:r>
      <w:hyperlink r:id="rId38" w:history="1">
        <w:r w:rsidRPr="00A81707">
          <w:rPr>
            <w:rStyle w:val="Hyperlink"/>
            <w:sz w:val="16"/>
          </w:rPr>
          <w:t xml:space="preserve">attacked Senate </w:t>
        </w:r>
        <w:r w:rsidRPr="00A81707">
          <w:rPr>
            <w:rStyle w:val="Hyperlink"/>
            <w:sz w:val="16"/>
          </w:rPr>
          <w:lastRenderedPageBreak/>
          <w:t>Minority Leader Mitch McConnell</w:t>
        </w:r>
      </w:hyperlink>
      <w:r w:rsidRPr="00A81707">
        <w:rPr>
          <w:sz w:val="16"/>
        </w:rPr>
        <w:t xml:space="preserve">, who criticized him after Jan. 6 but also blocked creation of the 9/11 commission. It’s classic authoritarian behavior—demanding </w:t>
      </w:r>
      <w:hyperlink r:id="rId39" w:history="1">
        <w:r w:rsidRPr="00A81707">
          <w:rPr>
            <w:rStyle w:val="Hyperlink"/>
            <w:sz w:val="16"/>
          </w:rPr>
          <w:t>total loyalty</w:t>
        </w:r>
      </w:hyperlink>
      <w:r w:rsidRPr="00A81707">
        <w:rPr>
          <w:sz w:val="16"/>
        </w:rPr>
        <w:t xml:space="preserve"> from his followers and total control of his faction, and assailing any rivals in power. Lately, Trump </w:t>
      </w:r>
      <w:hyperlink r:id="rId40" w:history="1">
        <w:r w:rsidRPr="00A81707">
          <w:rPr>
            <w:rStyle w:val="Hyperlink"/>
            <w:sz w:val="16"/>
          </w:rPr>
          <w:t>reportedly</w:t>
        </w:r>
      </w:hyperlink>
      <w:r w:rsidRPr="00A81707">
        <w:rPr>
          <w:sz w:val="16"/>
        </w:rPr>
        <w:t xml:space="preserve"> has encouraged his followers to believe he can somehow be reinstated as president later this month, and the Department of Homeland Security is </w:t>
      </w:r>
      <w:hyperlink r:id="rId41" w:history="1">
        <w:r w:rsidRPr="00A81707">
          <w:rPr>
            <w:rStyle w:val="Hyperlink"/>
            <w:sz w:val="16"/>
          </w:rPr>
          <w:t>concerned</w:t>
        </w:r>
      </w:hyperlink>
      <w:r w:rsidRPr="00A81707">
        <w:rPr>
          <w:sz w:val="16"/>
        </w:rPr>
        <w:t xml:space="preserve"> that the violent acts of Jan. 6 may be repeated when he’s not. The sad, but inevitable conclusion is </w:t>
      </w:r>
      <w:r w:rsidRPr="00A81707">
        <w:rPr>
          <w:rStyle w:val="Emphasis"/>
          <w:highlight w:val="green"/>
        </w:rPr>
        <w:t>that if Republicans take control</w:t>
      </w:r>
      <w:r w:rsidRPr="00A81707">
        <w:rPr>
          <w:sz w:val="16"/>
          <w:highlight w:val="green"/>
        </w:rPr>
        <w:t xml:space="preserve"> </w:t>
      </w:r>
      <w:r w:rsidRPr="00A81707">
        <w:rPr>
          <w:rStyle w:val="StyleUnderline"/>
        </w:rPr>
        <w:t>of either chamber</w:t>
      </w:r>
      <w:r w:rsidRPr="00A81707">
        <w:rPr>
          <w:sz w:val="16"/>
        </w:rPr>
        <w:t xml:space="preserve"> </w:t>
      </w:r>
      <w:r w:rsidRPr="00A81707">
        <w:rPr>
          <w:rStyle w:val="Emphasis"/>
          <w:highlight w:val="green"/>
        </w:rPr>
        <w:t>in Congress</w:t>
      </w:r>
      <w:r w:rsidRPr="00A81707">
        <w:rPr>
          <w:sz w:val="16"/>
        </w:rPr>
        <w:t xml:space="preserve">, </w:t>
      </w:r>
      <w:r w:rsidRPr="00A81707">
        <w:rPr>
          <w:rStyle w:val="Emphasis"/>
          <w:highlight w:val="green"/>
        </w:rPr>
        <w:t>they will</w:t>
      </w:r>
      <w:r w:rsidRPr="00A81707">
        <w:rPr>
          <w:sz w:val="16"/>
          <w:highlight w:val="green"/>
        </w:rPr>
        <w:t xml:space="preserve"> </w:t>
      </w:r>
      <w:r w:rsidRPr="00A81707">
        <w:rPr>
          <w:rStyle w:val="StyleUnderline"/>
        </w:rPr>
        <w:t>not try to do what’s best for America as a whole. They will</w:t>
      </w:r>
      <w:r w:rsidRPr="00A81707">
        <w:rPr>
          <w:sz w:val="16"/>
        </w:rPr>
        <w:t xml:space="preserve"> </w:t>
      </w:r>
      <w:r w:rsidRPr="00A81707">
        <w:rPr>
          <w:rStyle w:val="Emphasis"/>
          <w:highlight w:val="green"/>
          <w:bdr w:val="single" w:sz="18" w:space="0" w:color="auto"/>
        </w:rPr>
        <w:t>do what Trump tells them to do</w:t>
      </w:r>
      <w:r w:rsidRPr="00A81707">
        <w:rPr>
          <w:rStyle w:val="StyleUnderline"/>
        </w:rPr>
        <w:t>, probably starting with</w:t>
      </w:r>
      <w:r w:rsidRPr="00A81707">
        <w:rPr>
          <w:sz w:val="16"/>
        </w:rPr>
        <w:t xml:space="preserve"> </w:t>
      </w:r>
      <w:r w:rsidRPr="00A81707">
        <w:rPr>
          <w:rStyle w:val="Emphasis"/>
          <w:highlight w:val="green"/>
        </w:rPr>
        <w:t>trying to undo</w:t>
      </w:r>
      <w:r w:rsidRPr="00A81707">
        <w:rPr>
          <w:sz w:val="16"/>
          <w:highlight w:val="green"/>
        </w:rPr>
        <w:t xml:space="preserve"> </w:t>
      </w:r>
      <w:r w:rsidRPr="00A81707">
        <w:rPr>
          <w:rStyle w:val="Emphasis"/>
          <w:highlight w:val="green"/>
        </w:rPr>
        <w:t>everything</w:t>
      </w:r>
      <w:r w:rsidRPr="00A81707">
        <w:rPr>
          <w:sz w:val="16"/>
        </w:rPr>
        <w:t xml:space="preserve"> </w:t>
      </w:r>
      <w:r w:rsidRPr="00A81707">
        <w:rPr>
          <w:rStyle w:val="StyleUnderline"/>
        </w:rPr>
        <w:t>President Biden and the</w:t>
      </w:r>
      <w:r w:rsidRPr="00A81707">
        <w:rPr>
          <w:sz w:val="16"/>
        </w:rPr>
        <w:t xml:space="preserve"> </w:t>
      </w:r>
      <w:r w:rsidRPr="00A81707">
        <w:rPr>
          <w:rStyle w:val="Emphasis"/>
          <w:highlight w:val="green"/>
        </w:rPr>
        <w:t>Democrats</w:t>
      </w:r>
      <w:r w:rsidRPr="00A81707">
        <w:rPr>
          <w:sz w:val="16"/>
          <w:highlight w:val="green"/>
        </w:rPr>
        <w:t xml:space="preserve"> </w:t>
      </w:r>
      <w:r w:rsidRPr="00A81707">
        <w:rPr>
          <w:rStyle w:val="StyleUnderline"/>
        </w:rPr>
        <w:t>in Congress</w:t>
      </w:r>
      <w:r w:rsidRPr="00A81707">
        <w:rPr>
          <w:sz w:val="16"/>
        </w:rPr>
        <w:t xml:space="preserve"> </w:t>
      </w:r>
      <w:r w:rsidRPr="00A81707">
        <w:rPr>
          <w:rStyle w:val="Emphasis"/>
          <w:highlight w:val="green"/>
        </w:rPr>
        <w:t>have done</w:t>
      </w:r>
      <w:r w:rsidRPr="00A81707">
        <w:rPr>
          <w:sz w:val="16"/>
        </w:rPr>
        <w:t xml:space="preserve"> </w:t>
      </w:r>
      <w:r w:rsidRPr="00A81707">
        <w:rPr>
          <w:rStyle w:val="StyleUnderline"/>
        </w:rPr>
        <w:t>during the previous two years.</w:t>
      </w:r>
      <w:r w:rsidRPr="00A81707">
        <w:rPr>
          <w:sz w:val="16"/>
        </w:rPr>
        <w:t xml:space="preserve"> For starters, if Democrats are to prevail next November, Biden must be seen as a successful moderate-progressive president—one who can defy the historical pattern that presidential parties </w:t>
      </w:r>
      <w:hyperlink r:id="rId42" w:history="1">
        <w:r w:rsidRPr="00A81707">
          <w:rPr>
            <w:rStyle w:val="Hyperlink"/>
            <w:sz w:val="16"/>
          </w:rPr>
          <w:t>almost invariably</w:t>
        </w:r>
      </w:hyperlink>
      <w:r w:rsidRPr="00A81707">
        <w:rPr>
          <w:sz w:val="16"/>
        </w:rPr>
        <w:t xml:space="preserve"> lose seats in their first midterm election. The last two Democratic presidents s who launched major initiatives without GOP support, Bill Clinton (tax increases and health care reform) and Barack Obama (Obamacare and anti-recession stimulus spending), suffered historic </w:t>
      </w:r>
      <w:proofErr w:type="spellStart"/>
      <w:r w:rsidRPr="00A81707">
        <w:rPr>
          <w:sz w:val="16"/>
        </w:rPr>
        <w:t>shellackings</w:t>
      </w:r>
      <w:proofErr w:type="spellEnd"/>
      <w:r w:rsidRPr="00A81707">
        <w:rPr>
          <w:sz w:val="16"/>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w:t>
      </w:r>
      <w:proofErr w:type="gramStart"/>
      <w:r w:rsidRPr="00A81707">
        <w:rPr>
          <w:sz w:val="16"/>
        </w:rPr>
        <w:t>all of</w:t>
      </w:r>
      <w:proofErr w:type="gramEnd"/>
      <w:r w:rsidRPr="00A81707">
        <w:rPr>
          <w:sz w:val="16"/>
        </w:rPr>
        <w:t xml:space="preserve"> their contested districts and states. McConnell, who earned the moniker </w:t>
      </w:r>
      <w:hyperlink r:id="rId43" w:history="1">
        <w:r w:rsidRPr="00A81707">
          <w:rPr>
            <w:rStyle w:val="Hyperlink"/>
            <w:sz w:val="16"/>
          </w:rPr>
          <w:t>“grim reaper”</w:t>
        </w:r>
      </w:hyperlink>
      <w:r w:rsidRPr="00A81707">
        <w:rPr>
          <w:sz w:val="16"/>
        </w:rPr>
        <w:t xml:space="preserve"> for blocking Obama, was supposed to be a willing negotiating partner for Biden. </w:t>
      </w:r>
      <w:r w:rsidRPr="00A81707">
        <w:rPr>
          <w:rStyle w:val="StyleUnderline"/>
        </w:rPr>
        <w:t xml:space="preserve">Instead, the Senate Republican leader has pronounced himself </w:t>
      </w:r>
      <w:hyperlink r:id="rId44" w:history="1">
        <w:r w:rsidRPr="00A81707">
          <w:rPr>
            <w:rStyle w:val="Emphasis"/>
            <w:highlight w:val="green"/>
          </w:rPr>
          <w:t>“100% focused”</w:t>
        </w:r>
      </w:hyperlink>
      <w:r w:rsidRPr="00A81707">
        <w:rPr>
          <w:rStyle w:val="Emphasis"/>
          <w:highlight w:val="green"/>
        </w:rPr>
        <w:t xml:space="preserve"> on </w:t>
      </w:r>
      <w:r w:rsidRPr="00A81707">
        <w:rPr>
          <w:rStyle w:val="StyleUnderline"/>
        </w:rPr>
        <w:t xml:space="preserve">defeating </w:t>
      </w:r>
      <w:r w:rsidRPr="00A81707">
        <w:rPr>
          <w:rStyle w:val="Emphasis"/>
          <w:highlight w:val="green"/>
          <w:bdr w:val="single" w:sz="18" w:space="0" w:color="auto"/>
        </w:rPr>
        <w:t>Biden’s legislative agenda</w:t>
      </w:r>
      <w:r w:rsidRPr="00A81707">
        <w:rPr>
          <w:sz w:val="16"/>
        </w:rPr>
        <w:t xml:space="preserve">. So far, Biden has succeeded in passing a $1.9 trillion </w:t>
      </w:r>
      <w:r w:rsidRPr="00A81707">
        <w:rPr>
          <w:rStyle w:val="Emphasis"/>
          <w:highlight w:val="green"/>
        </w:rPr>
        <w:t>COVID relief</w:t>
      </w:r>
      <w:r w:rsidRPr="00A81707">
        <w:rPr>
          <w:sz w:val="16"/>
          <w:highlight w:val="green"/>
        </w:rPr>
        <w:t xml:space="preserve"> </w:t>
      </w:r>
      <w:r w:rsidRPr="00A81707">
        <w:rPr>
          <w:rStyle w:val="StyleUnderline"/>
        </w:rPr>
        <w:t xml:space="preserve">package (with no Republican votes). He is trying to work out a bipartisan $1 trillion </w:t>
      </w:r>
      <w:hyperlink r:id="rId45" w:history="1">
        <w:r w:rsidRPr="00A81707">
          <w:rPr>
            <w:rStyle w:val="StyleUnderline"/>
          </w:rPr>
          <w:t xml:space="preserve">“physical </w:t>
        </w:r>
        <w:r w:rsidRPr="00A81707">
          <w:rPr>
            <w:rStyle w:val="Emphasis"/>
            <w:highlight w:val="green"/>
          </w:rPr>
          <w:t>infrastructure</w:t>
        </w:r>
        <w:r w:rsidRPr="00A81707">
          <w:rPr>
            <w:rStyle w:val="StyleUnderline"/>
          </w:rPr>
          <w:t>”</w:t>
        </w:r>
      </w:hyperlink>
      <w:r w:rsidRPr="00A81707">
        <w:rPr>
          <w:rStyle w:val="StyleUnderline"/>
        </w:rPr>
        <w:t xml:space="preserve"> package. McConnell isn’t the obstruction with this legislation, as Senate negotiators and the White House </w:t>
      </w:r>
      <w:hyperlink r:id="rId46" w:history="1">
        <w:r w:rsidRPr="00A81707">
          <w:rPr>
            <w:rStyle w:val="StyleUnderline"/>
          </w:rPr>
          <w:t>sound optimistic</w:t>
        </w:r>
      </w:hyperlink>
      <w:r w:rsidRPr="00A81707">
        <w:rPr>
          <w:sz w:val="16"/>
        </w:rPr>
        <w:t xml:space="preserve">. But with Rep. Kevin McCarthy openly angling for Pelosi’s job, nothing is certain in the House. Trump is actively trying to scuttle infrastructure spending. He’s telling Republicans to oppose it, saying passage means letting “the Radical Left play you for weak fools and losers,” and he has </w:t>
      </w:r>
      <w:hyperlink r:id="rId47" w:history="1">
        <w:r w:rsidRPr="00A81707">
          <w:rPr>
            <w:rStyle w:val="Hyperlink"/>
            <w:sz w:val="16"/>
          </w:rPr>
          <w:t>threatened primary challenges</w:t>
        </w:r>
      </w:hyperlink>
      <w:r w:rsidRPr="00A81707">
        <w:rPr>
          <w:sz w:val="16"/>
        </w:rPr>
        <w:t xml:space="preserve"> against GOP legislators who support it. This, despite his promising to pass a </w:t>
      </w:r>
      <w:hyperlink r:id="rId48" w:history="1">
        <w:r w:rsidRPr="00A81707">
          <w:rPr>
            <w:rStyle w:val="Hyperlink"/>
            <w:sz w:val="16"/>
          </w:rPr>
          <w:t>$2 trillion bill</w:t>
        </w:r>
      </w:hyperlink>
      <w:r w:rsidRPr="00A81707">
        <w:rPr>
          <w:sz w:val="16"/>
        </w:rPr>
        <w:t xml:space="preserve"> while president (then never delivering). Republicans who support it obviously want money for roads, </w:t>
      </w:r>
      <w:proofErr w:type="gramStart"/>
      <w:r w:rsidRPr="00A81707">
        <w:rPr>
          <w:sz w:val="16"/>
        </w:rPr>
        <w:t>bridges</w:t>
      </w:r>
      <w:proofErr w:type="gramEnd"/>
      <w:r w:rsidRPr="00A81707">
        <w:rPr>
          <w:sz w:val="16"/>
        </w:rPr>
        <w:t xml:space="preserve"> and broadband for their constituents. </w:t>
      </w:r>
      <w:r w:rsidRPr="00A81707">
        <w:rPr>
          <w:rStyle w:val="StyleUnderline"/>
        </w:rPr>
        <w:t xml:space="preserve">But they don’t like the contents of Biden’s follow-up proposal—a $3.5 trillion “human infrastructure” program, which would expand </w:t>
      </w:r>
      <w:r w:rsidRPr="00A81707">
        <w:rPr>
          <w:rStyle w:val="Emphasis"/>
          <w:highlight w:val="green"/>
        </w:rPr>
        <w:t>Medicare</w:t>
      </w:r>
      <w:r w:rsidRPr="00A81707">
        <w:rPr>
          <w:rStyle w:val="StyleUnderline"/>
        </w:rPr>
        <w:t xml:space="preserve">, caregiving for the disabled and elderly, </w:t>
      </w:r>
      <w:r w:rsidRPr="00A81707">
        <w:rPr>
          <w:rStyle w:val="Emphasis"/>
          <w:highlight w:val="green"/>
        </w:rPr>
        <w:t xml:space="preserve">and </w:t>
      </w:r>
      <w:proofErr w:type="gramStart"/>
      <w:r w:rsidRPr="00A81707">
        <w:rPr>
          <w:rStyle w:val="Emphasis"/>
          <w:highlight w:val="green"/>
        </w:rPr>
        <w:t>child care</w:t>
      </w:r>
      <w:proofErr w:type="gramEnd"/>
      <w:r w:rsidRPr="00A81707">
        <w:rPr>
          <w:rStyle w:val="StyleUnderline"/>
        </w:rPr>
        <w:t xml:space="preserve">, while funding universal pre-kindergarten, </w:t>
      </w:r>
      <w:r w:rsidRPr="00A81707">
        <w:rPr>
          <w:rStyle w:val="Emphasis"/>
          <w:highlight w:val="green"/>
        </w:rPr>
        <w:t>free community college</w:t>
      </w:r>
      <w:r w:rsidRPr="00A81707">
        <w:rPr>
          <w:rStyle w:val="StyleUnderline"/>
        </w:rPr>
        <w:t>, national paid family leave, and extended child tax credits</w:t>
      </w:r>
      <w:r w:rsidRPr="00A81707">
        <w:rPr>
          <w:sz w:val="16"/>
        </w:rPr>
        <w:t xml:space="preserve">. And they don’t like the corporate and </w:t>
      </w:r>
      <w:r w:rsidRPr="00A81707">
        <w:rPr>
          <w:rStyle w:val="Emphasis"/>
          <w:highlight w:val="green"/>
        </w:rPr>
        <w:t>capital gains tax</w:t>
      </w:r>
      <w:r w:rsidRPr="00A81707">
        <w:rPr>
          <w:sz w:val="16"/>
          <w:highlight w:val="green"/>
        </w:rPr>
        <w:t xml:space="preserve"> </w:t>
      </w:r>
      <w:r w:rsidRPr="00A81707">
        <w:rPr>
          <w:sz w:val="16"/>
        </w:rPr>
        <w:t xml:space="preserve">increases Democrats propose to pay for it all. </w:t>
      </w:r>
      <w:proofErr w:type="gramStart"/>
      <w:r w:rsidRPr="00A81707">
        <w:rPr>
          <w:sz w:val="16"/>
        </w:rPr>
        <w:t>So</w:t>
      </w:r>
      <w:proofErr w:type="gramEnd"/>
      <w:r w:rsidRPr="00A81707">
        <w:rPr>
          <w:sz w:val="16"/>
        </w:rPr>
        <w:t xml:space="preserve"> the Democratic plan is to pass it as a “budget reconciliation” measure requiring only Democratic votes. If, next November, the GOP captures one chamber—most likely, the </w:t>
      </w:r>
      <w:hyperlink r:id="rId49" w:history="1">
        <w:r w:rsidRPr="00A81707">
          <w:rPr>
            <w:rStyle w:val="Hyperlink"/>
            <w:sz w:val="16"/>
          </w:rPr>
          <w:t>House</w:t>
        </w:r>
      </w:hyperlink>
      <w:r w:rsidRPr="00A81707">
        <w:rPr>
          <w:sz w:val="16"/>
        </w:rPr>
        <w:t xml:space="preserve">—whatever Biden can get done in his first two years can’t be easily undone, but he will get nothing more passed. If the GOP gets control of both chambers, Republicans will try to reverse anything he has accomplished. He’ll have only his veto pen as protection. Stalemate from 2023 through 2024—and an unsuccessful-seeming Biden presidency—could reelect Trump (or someone backed by him), in which case </w:t>
      </w:r>
      <w:r w:rsidRPr="00A81707">
        <w:rPr>
          <w:rStyle w:val="Emphasis"/>
          <w:highlight w:val="green"/>
        </w:rPr>
        <w:t>constitutional norms and respect for election results</w:t>
      </w:r>
      <w:r w:rsidRPr="00A81707">
        <w:rPr>
          <w:sz w:val="16"/>
          <w:highlight w:val="green"/>
        </w:rPr>
        <w:t xml:space="preserve"> </w:t>
      </w:r>
      <w:r w:rsidRPr="00A81707">
        <w:rPr>
          <w:rStyle w:val="Emphasis"/>
          <w:highlight w:val="green"/>
        </w:rPr>
        <w:t>and</w:t>
      </w:r>
      <w:r w:rsidRPr="00A81707">
        <w:rPr>
          <w:sz w:val="16"/>
          <w:highlight w:val="green"/>
        </w:rPr>
        <w:t xml:space="preserve"> </w:t>
      </w:r>
      <w:r w:rsidRPr="00A81707">
        <w:rPr>
          <w:sz w:val="16"/>
        </w:rPr>
        <w:t xml:space="preserve">the </w:t>
      </w:r>
      <w:r w:rsidRPr="00A81707">
        <w:rPr>
          <w:rStyle w:val="Emphasis"/>
          <w:highlight w:val="green"/>
        </w:rPr>
        <w:t>rule of law</w:t>
      </w:r>
      <w:r w:rsidRPr="00A81707">
        <w:rPr>
          <w:sz w:val="16"/>
          <w:highlight w:val="green"/>
        </w:rPr>
        <w:t xml:space="preserve"> </w:t>
      </w:r>
      <w:r w:rsidRPr="00A81707">
        <w:rPr>
          <w:rStyle w:val="Emphasis"/>
          <w:highlight w:val="green"/>
        </w:rPr>
        <w:t>would</w:t>
      </w:r>
      <w:r w:rsidRPr="00A81707">
        <w:rPr>
          <w:sz w:val="16"/>
          <w:highlight w:val="green"/>
        </w:rPr>
        <w:t xml:space="preserve"> </w:t>
      </w:r>
      <w:r w:rsidRPr="00A81707">
        <w:rPr>
          <w:sz w:val="16"/>
        </w:rPr>
        <w:t xml:space="preserve">again </w:t>
      </w:r>
      <w:r w:rsidRPr="00A81707">
        <w:rPr>
          <w:rStyle w:val="Emphasis"/>
          <w:highlight w:val="green"/>
          <w:bdr w:val="single" w:sz="18" w:space="0" w:color="auto"/>
        </w:rPr>
        <w:t>be in peril</w:t>
      </w:r>
      <w:r w:rsidRPr="00A81707">
        <w:rPr>
          <w:rStyle w:val="Emphasis"/>
          <w:highlight w:val="green"/>
        </w:rPr>
        <w:t>.</w:t>
      </w:r>
    </w:p>
    <w:p w14:paraId="48B0F2F9" w14:textId="77777777" w:rsidR="00F0326F" w:rsidRDefault="00F0326F" w:rsidP="00F0326F">
      <w:pPr>
        <w:pStyle w:val="Heading4"/>
        <w:rPr>
          <w:rFonts w:cs="Arial"/>
        </w:rPr>
      </w:pPr>
      <w:r w:rsidRPr="00A86727">
        <w:rPr>
          <w:rFonts w:cs="Arial"/>
        </w:rPr>
        <w:t>Democratic governance</w:t>
      </w:r>
      <w:r>
        <w:rPr>
          <w:rFonts w:cs="Arial"/>
        </w:rPr>
        <w:t xml:space="preserve"> solves Existential Threats – climate change, economic crises, and nuclear war are all exacerbated in an autocratic world. </w:t>
      </w:r>
      <w:r w:rsidRPr="00A86727">
        <w:rPr>
          <w:rFonts w:cs="Arial"/>
        </w:rPr>
        <w:t xml:space="preserve">  </w:t>
      </w:r>
    </w:p>
    <w:p w14:paraId="47661A11" w14:textId="77777777" w:rsidR="00F0326F" w:rsidRPr="008F76CF" w:rsidRDefault="00F0326F" w:rsidP="00F0326F">
      <w:proofErr w:type="spellStart"/>
      <w:r w:rsidRPr="008F76CF">
        <w:rPr>
          <w:rStyle w:val="Style13ptBold"/>
        </w:rPr>
        <w:t>Kolodziej</w:t>
      </w:r>
      <w:proofErr w:type="spellEnd"/>
      <w:r>
        <w:rPr>
          <w:rStyle w:val="Style13ptBold"/>
        </w:rPr>
        <w:t xml:space="preserve"> 17</w:t>
      </w:r>
      <w:r w:rsidRPr="008F76CF">
        <w:t>, Edward A. "Challenges to the Democratic Project for Governing Globalization." Policy Insights, Special Issue (2017).</w:t>
      </w:r>
      <w:r>
        <w:t xml:space="preserve"> (</w:t>
      </w:r>
      <w:r w:rsidRPr="00A86727">
        <w:t>Emeritus Research Professor of Political Science at the University of Illinois at Urbana-Champaign</w:t>
      </w:r>
      <w:r>
        <w:t xml:space="preserve">)//Re-cut by Elmer </w:t>
      </w:r>
    </w:p>
    <w:p w14:paraId="3302DACA" w14:textId="77777777" w:rsidR="00F0326F" w:rsidRPr="00A81282" w:rsidRDefault="00F0326F" w:rsidP="00F0326F">
      <w:pPr>
        <w:rPr>
          <w:b/>
          <w:u w:val="single"/>
          <w:bdr w:val="single" w:sz="8" w:space="0" w:color="auto"/>
        </w:rPr>
      </w:pPr>
      <w:r w:rsidRPr="00A86727">
        <w:rPr>
          <w:sz w:val="16"/>
        </w:rPr>
        <w:t>The Rise of a Global Society</w:t>
      </w:r>
      <w:r>
        <w:rPr>
          <w:sz w:val="16"/>
        </w:rPr>
        <w:t xml:space="preserve"> </w:t>
      </w:r>
      <w:r w:rsidRPr="00A86727">
        <w:rPr>
          <w:sz w:val="16"/>
        </w:rPr>
        <w:t xml:space="preserve">Let me first sketch the global democratic project for global governance as a point of reference. We must first recognize that globalization has given rise to a global society </w:t>
      </w:r>
      <w:r w:rsidRPr="00A86727">
        <w:rPr>
          <w:rStyle w:val="StyleUnderline"/>
        </w:rPr>
        <w:t>for the</w:t>
      </w:r>
      <w:r w:rsidRPr="00A86727">
        <w:rPr>
          <w:rStyle w:val="IntenseEmphasis"/>
        </w:rPr>
        <w:t xml:space="preserve"> </w:t>
      </w:r>
      <w:r w:rsidRPr="00A86727">
        <w:rPr>
          <w:rStyle w:val="Emphasis"/>
        </w:rPr>
        <w:t>first time</w:t>
      </w:r>
      <w:r w:rsidRPr="00A86727">
        <w:rPr>
          <w:rStyle w:val="StyleUnderline"/>
        </w:rPr>
        <w:t xml:space="preserve"> in</w:t>
      </w:r>
      <w:r w:rsidRPr="00A86727">
        <w:rPr>
          <w:sz w:val="16"/>
        </w:rPr>
        <w:t xml:space="preserve"> the </w:t>
      </w:r>
      <w:r w:rsidRPr="00A86727">
        <w:rPr>
          <w:rStyle w:val="StyleUnderline"/>
        </w:rPr>
        <w:t>evolution of the</w:t>
      </w:r>
      <w:r w:rsidRPr="00A86727">
        <w:rPr>
          <w:sz w:val="16"/>
        </w:rPr>
        <w:t xml:space="preserve"> human </w:t>
      </w:r>
      <w:r w:rsidRPr="00A86727">
        <w:rPr>
          <w:rStyle w:val="Emphasis"/>
        </w:rPr>
        <w:t>species</w:t>
      </w:r>
      <w:r w:rsidRPr="00A86727">
        <w:rPr>
          <w:rStyle w:val="StyleUnderline"/>
        </w:rPr>
        <w:t>. We are</w:t>
      </w:r>
      <w:r w:rsidRPr="00A86727">
        <w:rPr>
          <w:sz w:val="16"/>
        </w:rPr>
        <w:t xml:space="preserve"> now </w:t>
      </w:r>
      <w:r w:rsidRPr="00A86727">
        <w:rPr>
          <w:rStyle w:val="Emphasis"/>
        </w:rPr>
        <w:t>stuck with each other</w:t>
      </w:r>
      <w:r w:rsidRPr="00A86727">
        <w:rPr>
          <w:rStyle w:val="StyleUnderline"/>
        </w:rPr>
        <w:t xml:space="preserve">; </w:t>
      </w:r>
      <w:r w:rsidRPr="00A86727">
        <w:rPr>
          <w:rStyle w:val="Emphasis"/>
        </w:rPr>
        <w:t>seven and half billion</w:t>
      </w:r>
      <w:r w:rsidRPr="00A86727">
        <w:rPr>
          <w:rStyle w:val="StyleUnderline"/>
        </w:rPr>
        <w:t xml:space="preserve"> people today — </w:t>
      </w:r>
      <w:r w:rsidRPr="00A86727">
        <w:rPr>
          <w:sz w:val="16"/>
        </w:rPr>
        <w:t xml:space="preserve">nine to </w:t>
      </w:r>
      <w:r w:rsidRPr="00A86727">
        <w:rPr>
          <w:rStyle w:val="Emphasis"/>
        </w:rPr>
        <w:t>ten</w:t>
      </w:r>
      <w:r w:rsidRPr="00A86727">
        <w:rPr>
          <w:rStyle w:val="StyleUnderline"/>
        </w:rPr>
        <w:t xml:space="preserve"> by</w:t>
      </w:r>
      <w:r w:rsidRPr="00A86727">
        <w:rPr>
          <w:rStyle w:val="IntenseEmphasis"/>
        </w:rPr>
        <w:t xml:space="preserve"> </w:t>
      </w:r>
      <w:r w:rsidRPr="00A86727">
        <w:rPr>
          <w:rStyle w:val="Emphasis"/>
        </w:rPr>
        <w:t>2050</w:t>
      </w:r>
      <w:r w:rsidRPr="00A86727">
        <w:rPr>
          <w:rStyle w:val="StyleUnderline"/>
        </w:rPr>
        <w:t xml:space="preserve">: </w:t>
      </w:r>
      <w:r w:rsidRPr="00A86727">
        <w:rPr>
          <w:sz w:val="16"/>
        </w:rPr>
        <w:t xml:space="preserve">all </w:t>
      </w:r>
      <w:r w:rsidRPr="00A86727">
        <w:rPr>
          <w:rStyle w:val="Emphasis"/>
        </w:rPr>
        <w:t>super connected</w:t>
      </w:r>
      <w:r w:rsidRPr="00A86727">
        <w:rPr>
          <w:rStyle w:val="StyleUnderline"/>
        </w:rPr>
        <w:t xml:space="preserve"> and </w:t>
      </w:r>
      <w:r w:rsidRPr="00A86727">
        <w:rPr>
          <w:rStyle w:val="Emphasis"/>
        </w:rPr>
        <w:t>interdependent</w:t>
      </w:r>
      <w:r w:rsidRPr="00A86727">
        <w:rPr>
          <w:rStyle w:val="StyleUnderline"/>
        </w:rPr>
        <w:t>. In greater or lesser measure, humans</w:t>
      </w:r>
      <w:r w:rsidRPr="00A86727">
        <w:rPr>
          <w:rStyle w:val="IntenseEmphasis"/>
        </w:rPr>
        <w:t xml:space="preserve"> </w:t>
      </w:r>
      <w:r w:rsidRPr="00A86727">
        <w:rPr>
          <w:rStyle w:val="StyleUnderline"/>
        </w:rPr>
        <w:t>are mutually dependent</w:t>
      </w:r>
      <w:r w:rsidRPr="00A86727">
        <w:rPr>
          <w:sz w:val="16"/>
        </w:rPr>
        <w:t xml:space="preserve"> on each other in the pursuit of their most salient values, interests, needs, and preferences — </w:t>
      </w:r>
      <w:r w:rsidRPr="00A86727">
        <w:rPr>
          <w:rStyle w:val="StyleUnderline"/>
        </w:rPr>
        <w:t>concerns about</w:t>
      </w:r>
      <w:r w:rsidRPr="00A86727">
        <w:rPr>
          <w:sz w:val="16"/>
        </w:rPr>
        <w:t xml:space="preserve"> personal, community, and national </w:t>
      </w:r>
      <w:r w:rsidRPr="009F5566">
        <w:rPr>
          <w:rStyle w:val="Emphasis"/>
          <w:highlight w:val="green"/>
        </w:rPr>
        <w:lastRenderedPageBreak/>
        <w:t>security</w:t>
      </w:r>
      <w:r w:rsidRPr="00A86727">
        <w:rPr>
          <w:rStyle w:val="StyleUnderline"/>
        </w:rPr>
        <w:t>, sustainable</w:t>
      </w:r>
      <w:r w:rsidRPr="00A86727">
        <w:rPr>
          <w:sz w:val="16"/>
        </w:rPr>
        <w:t xml:space="preserve"> economic </w:t>
      </w:r>
      <w:r w:rsidRPr="009F5566">
        <w:rPr>
          <w:rStyle w:val="Emphasis"/>
          <w:highlight w:val="green"/>
        </w:rPr>
        <w:t>growth</w:t>
      </w:r>
      <w:r w:rsidRPr="00A86727">
        <w:rPr>
          <w:sz w:val="16"/>
        </w:rPr>
        <w:t xml:space="preserve">, protection of </w:t>
      </w:r>
      <w:r w:rsidRPr="00A86727">
        <w:rPr>
          <w:rStyle w:val="StyleUnderline"/>
        </w:rPr>
        <w:t>the</w:t>
      </w:r>
      <w:r w:rsidRPr="00A86727">
        <w:rPr>
          <w:rStyle w:val="IntenseEmphasis"/>
        </w:rPr>
        <w:t xml:space="preserve"> </w:t>
      </w:r>
      <w:r w:rsidRPr="009F5566">
        <w:rPr>
          <w:rStyle w:val="Emphasis"/>
          <w:highlight w:val="green"/>
        </w:rPr>
        <w:t>environment</w:t>
      </w:r>
      <w:r w:rsidRPr="00A86727">
        <w:rPr>
          <w:sz w:val="16"/>
        </w:rPr>
        <w:t xml:space="preserve">, the </w:t>
      </w:r>
      <w:r w:rsidRPr="00A86727">
        <w:rPr>
          <w:rStyle w:val="StyleUnderline"/>
        </w:rPr>
        <w:t>equitable</w:t>
      </w:r>
      <w:r w:rsidRPr="00A86727">
        <w:rPr>
          <w:rStyle w:val="IntenseEmphasis"/>
        </w:rPr>
        <w:t xml:space="preserve"> </w:t>
      </w:r>
      <w:r w:rsidRPr="009F5566">
        <w:rPr>
          <w:rStyle w:val="Emphasis"/>
          <w:highlight w:val="green"/>
        </w:rPr>
        <w:t>distribution</w:t>
      </w:r>
      <w:r w:rsidRPr="00A86727">
        <w:rPr>
          <w:rStyle w:val="StyleUnderline"/>
        </w:rPr>
        <w:t xml:space="preserve"> of</w:t>
      </w:r>
      <w:r w:rsidRPr="00A86727">
        <w:rPr>
          <w:sz w:val="16"/>
        </w:rPr>
        <w:t xml:space="preserve"> the globe’s material </w:t>
      </w:r>
      <w:r w:rsidRPr="00A86727">
        <w:rPr>
          <w:rStyle w:val="StyleUnderline"/>
        </w:rPr>
        <w:t xml:space="preserve">wealth, human </w:t>
      </w:r>
      <w:r w:rsidRPr="009F5566">
        <w:rPr>
          <w:rStyle w:val="Emphasis"/>
          <w:highlight w:val="green"/>
        </w:rPr>
        <w:t>rights</w:t>
      </w:r>
      <w:r w:rsidRPr="00A86727">
        <w:rPr>
          <w:rStyle w:val="StyleUnderline"/>
        </w:rPr>
        <w:t>, and</w:t>
      </w:r>
      <w:r w:rsidRPr="00A86727">
        <w:rPr>
          <w:sz w:val="16"/>
        </w:rPr>
        <w:t xml:space="preserve"> even the </w:t>
      </w:r>
      <w:r w:rsidRPr="00A86727">
        <w:rPr>
          <w:rStyle w:val="StyleUnderline"/>
        </w:rPr>
        <w:t>validation of</w:t>
      </w:r>
      <w:r w:rsidRPr="00A86727">
        <w:rPr>
          <w:sz w:val="16"/>
        </w:rPr>
        <w:t xml:space="preserve"> their personal and social </w:t>
      </w:r>
      <w:r w:rsidRPr="00A86727">
        <w:rPr>
          <w:rStyle w:val="StyleUnderline"/>
        </w:rPr>
        <w:t>identities</w:t>
      </w:r>
      <w:r w:rsidRPr="00A86727">
        <w:rPr>
          <w:sz w:val="16"/>
        </w:rPr>
        <w:t xml:space="preserve"> by others. Global </w:t>
      </w:r>
      <w:r w:rsidRPr="009F5566">
        <w:rPr>
          <w:rStyle w:val="Emphasis"/>
          <w:highlight w:val="green"/>
        </w:rPr>
        <w:t>warming</w:t>
      </w:r>
      <w:r w:rsidRPr="009F5566">
        <w:rPr>
          <w:rStyle w:val="StyleUnderline"/>
          <w:highlight w:val="green"/>
        </w:rPr>
        <w:t xml:space="preserve"> </w:t>
      </w:r>
      <w:r w:rsidRPr="00CB2543">
        <w:rPr>
          <w:rStyle w:val="StyleUnderline"/>
        </w:rPr>
        <w:t>is a metaphor of this morphological social</w:t>
      </w:r>
      <w:r w:rsidRPr="00A86727">
        <w:rPr>
          <w:rStyle w:val="StyleUnderline"/>
        </w:rPr>
        <w:t xml:space="preserve"> change </w:t>
      </w:r>
      <w:r w:rsidRPr="00A86727">
        <w:rPr>
          <w:sz w:val="16"/>
        </w:rPr>
        <w:t xml:space="preserve">in the human condition. </w:t>
      </w:r>
      <w:r w:rsidRPr="009F5566">
        <w:rPr>
          <w:rStyle w:val="Emphasis"/>
          <w:highlight w:val="green"/>
        </w:rPr>
        <w:t>All</w:t>
      </w:r>
      <w:r w:rsidRPr="00A86727">
        <w:rPr>
          <w:rStyle w:val="StyleUnderline"/>
        </w:rPr>
        <w:t xml:space="preserve"> humans </w:t>
      </w:r>
      <w:r w:rsidRPr="009F5566">
        <w:rPr>
          <w:rStyle w:val="StyleUnderline"/>
          <w:highlight w:val="green"/>
        </w:rPr>
        <w:t>are</w:t>
      </w:r>
      <w:r w:rsidRPr="009F5566">
        <w:rPr>
          <w:rStyle w:val="IntenseEmphasis"/>
          <w:highlight w:val="green"/>
        </w:rPr>
        <w:t xml:space="preserve"> </w:t>
      </w:r>
      <w:r w:rsidRPr="009F5566">
        <w:rPr>
          <w:rStyle w:val="Emphasis"/>
          <w:highlight w:val="green"/>
        </w:rPr>
        <w:t>implicated</w:t>
      </w:r>
      <w:r w:rsidRPr="009F5566">
        <w:rPr>
          <w:rStyle w:val="StyleUnderline"/>
          <w:highlight w:val="green"/>
        </w:rPr>
        <w:t xml:space="preserve"> </w:t>
      </w:r>
      <w:r w:rsidRPr="00CB2543">
        <w:rPr>
          <w:rStyle w:val="StyleUnderline"/>
        </w:rPr>
        <w:t xml:space="preserve">in this looming </w:t>
      </w:r>
      <w:r w:rsidRPr="00CB2543">
        <w:rPr>
          <w:sz w:val="16"/>
        </w:rPr>
        <w:t xml:space="preserve">Anthropogenic-induced </w:t>
      </w:r>
      <w:r w:rsidRPr="00CB2543">
        <w:rPr>
          <w:rStyle w:val="Emphasis"/>
        </w:rPr>
        <w:t>disaster</w:t>
      </w:r>
      <w:r w:rsidRPr="00CB2543">
        <w:rPr>
          <w:sz w:val="16"/>
        </w:rPr>
        <w:t xml:space="preserve"> — the exhausts of billions of automobiles, the methane released in fracking for natural gas, outdated U.S. coal-fired power plants and newly constructed ones in China. Even the poor farmer burning charcoal to warm his dinner</w:t>
      </w:r>
      <w:r w:rsidRPr="00A86727">
        <w:rPr>
          <w:sz w:val="16"/>
        </w:rPr>
        <w:t xml:space="preserve"> is complicit.</w:t>
      </w:r>
      <w:r>
        <w:rPr>
          <w:sz w:val="16"/>
        </w:rPr>
        <w:t xml:space="preserve"> </w:t>
      </w:r>
      <w:r w:rsidRPr="00A86727">
        <w:rPr>
          <w:sz w:val="16"/>
        </w:rPr>
        <w:t xml:space="preserve">Since </w:t>
      </w:r>
      <w:r w:rsidRPr="00A86727">
        <w:rPr>
          <w:rStyle w:val="StyleUnderline"/>
        </w:rPr>
        <w:t>interdependence surrounds, ensnares, and binds us as a human society</w:t>
      </w:r>
      <w:r w:rsidRPr="00A86727">
        <w:rPr>
          <w:sz w:val="16"/>
        </w:rPr>
        <w:t xml:space="preserve">, the dilemma confronting the world’s diverse and divided populations is evident: the </w:t>
      </w:r>
      <w:r w:rsidRPr="00A86727">
        <w:rPr>
          <w:rStyle w:val="Emphasis"/>
        </w:rPr>
        <w:t>expanding scope</w:t>
      </w:r>
      <w:r w:rsidRPr="00A86727">
        <w:rPr>
          <w:rStyle w:val="StyleUnderline"/>
        </w:rPr>
        <w:t xml:space="preserve"> as well as</w:t>
      </w:r>
      <w:r w:rsidRPr="00A86727">
        <w:rPr>
          <w:sz w:val="16"/>
        </w:rPr>
        <w:t xml:space="preserve"> the </w:t>
      </w:r>
      <w:r w:rsidRPr="009F5566">
        <w:rPr>
          <w:rStyle w:val="Emphasis"/>
          <w:highlight w:val="green"/>
        </w:rPr>
        <w:t>deepening</w:t>
      </w:r>
      <w:r w:rsidRPr="00A86727">
        <w:rPr>
          <w:rStyle w:val="StyleUnderline"/>
        </w:rPr>
        <w:t xml:space="preserve">, </w:t>
      </w:r>
      <w:r w:rsidRPr="00A86727">
        <w:rPr>
          <w:rStyle w:val="Emphasis"/>
        </w:rPr>
        <w:t>accumulating</w:t>
      </w:r>
      <w:r w:rsidRPr="00A86727">
        <w:rPr>
          <w:rStyle w:val="StyleUnderline"/>
        </w:rPr>
        <w:t>, and</w:t>
      </w:r>
      <w:r w:rsidRPr="00A86727">
        <w:rPr>
          <w:rStyle w:val="IntenseEmphasis"/>
        </w:rPr>
        <w:t xml:space="preserve"> </w:t>
      </w:r>
      <w:r w:rsidRPr="00A86727">
        <w:rPr>
          <w:rStyle w:val="Emphasis"/>
        </w:rPr>
        <w:t>thickening</w:t>
      </w:r>
      <w:r w:rsidRPr="00A86727">
        <w:rPr>
          <w:rStyle w:val="IntenseEmphasis"/>
        </w:rPr>
        <w:t xml:space="preserve"> </w:t>
      </w:r>
      <w:r w:rsidRPr="009F5566">
        <w:rPr>
          <w:rStyle w:val="StyleUnderline"/>
          <w:highlight w:val="green"/>
        </w:rPr>
        <w:t>interdependencies</w:t>
      </w:r>
      <w:r w:rsidRPr="00A86727">
        <w:rPr>
          <w:rStyle w:val="StyleUnderline"/>
        </w:rPr>
        <w:t xml:space="preserve"> of globalization </w:t>
      </w:r>
      <w:r w:rsidRPr="009F5566">
        <w:rPr>
          <w:rStyle w:val="StyleUnderline"/>
          <w:highlight w:val="green"/>
        </w:rPr>
        <w:t>urge global government</w:t>
      </w:r>
      <w:r w:rsidRPr="00A86727">
        <w:rPr>
          <w:rStyle w:val="StyleUnderline"/>
        </w:rPr>
        <w:t>. But</w:t>
      </w:r>
      <w:r w:rsidRPr="00A86727">
        <w:rPr>
          <w:sz w:val="16"/>
        </w:rPr>
        <w:t xml:space="preserve"> the Kantian ideal of universal governance is beyond the reach of the world’s disparate peoples. </w:t>
      </w:r>
      <w:r w:rsidRPr="00A86727">
        <w:rPr>
          <w:rStyle w:val="StyleUnderline"/>
        </w:rPr>
        <w:t>They are</w:t>
      </w:r>
      <w:r w:rsidRPr="00A86727">
        <w:rPr>
          <w:rStyle w:val="IntenseEmphasis"/>
        </w:rPr>
        <w:t xml:space="preserve"> </w:t>
      </w:r>
      <w:r w:rsidRPr="00A86727">
        <w:rPr>
          <w:rStyle w:val="Emphasis"/>
        </w:rPr>
        <w:t>profoundly divided</w:t>
      </w:r>
      <w:r w:rsidRPr="00A86727">
        <w:rPr>
          <w:rStyle w:val="StyleUnderline"/>
        </w:rPr>
        <w:t xml:space="preserve"> by religion, culture, language, tribal, </w:t>
      </w:r>
      <w:proofErr w:type="gramStart"/>
      <w:r w:rsidRPr="00A86727">
        <w:rPr>
          <w:rStyle w:val="StyleUnderline"/>
        </w:rPr>
        <w:t>ethnic</w:t>
      </w:r>
      <w:proofErr w:type="gramEnd"/>
      <w:r w:rsidRPr="00A86727">
        <w:rPr>
          <w:rStyle w:val="StyleUnderline"/>
        </w:rPr>
        <w:t xml:space="preserve"> and national loyalties as well as </w:t>
      </w:r>
      <w:r w:rsidRPr="00A86727">
        <w:rPr>
          <w:sz w:val="16"/>
        </w:rPr>
        <w:t xml:space="preserve">by </w:t>
      </w:r>
      <w:r w:rsidRPr="00A86727">
        <w:rPr>
          <w:rStyle w:val="StyleUnderline"/>
        </w:rPr>
        <w:t>class, social status, race, gender, and sexual orientation. How have the democracies responded</w:t>
      </w:r>
      <w:r w:rsidRPr="00A86727">
        <w:rPr>
          <w:sz w:val="16"/>
        </w:rPr>
        <w:t xml:space="preserve"> to this dilemma? How have they attempted to reconcile the growing interdependence of the world’s disputing peoples and need for global governance?</w:t>
      </w:r>
      <w:r>
        <w:rPr>
          <w:sz w:val="16"/>
        </w:rPr>
        <w:t xml:space="preserve"> </w:t>
      </w:r>
      <w:r w:rsidRPr="00A86727">
        <w:rPr>
          <w:sz w:val="16"/>
        </w:rPr>
        <w:t>What do we mean by the governance of a human society?</w:t>
      </w:r>
      <w:r>
        <w:rPr>
          <w:sz w:val="16"/>
        </w:rPr>
        <w:t xml:space="preserve"> </w:t>
      </w:r>
      <w:r w:rsidRPr="00A86727">
        <w:rPr>
          <w:rStyle w:val="StyleUnderline"/>
        </w:rPr>
        <w:t>A working,</w:t>
      </w:r>
      <w:r w:rsidRPr="00A86727">
        <w:rPr>
          <w:rStyle w:val="IntenseEmphasis"/>
        </w:rPr>
        <w:t xml:space="preserve"> </w:t>
      </w:r>
      <w:r w:rsidRPr="00A86727">
        <w:rPr>
          <w:rStyle w:val="Emphasis"/>
        </w:rPr>
        <w:t>legitimate government</w:t>
      </w:r>
      <w:r w:rsidRPr="00A86727">
        <w:rPr>
          <w:sz w:val="16"/>
        </w:rPr>
        <w:t xml:space="preserve"> of a human society </w:t>
      </w:r>
      <w:r w:rsidRPr="00A86727">
        <w:rPr>
          <w:rStyle w:val="StyleUnderline"/>
        </w:rPr>
        <w:t>requires simultaneous responses to three</w:t>
      </w:r>
      <w:r w:rsidRPr="00A86727">
        <w:rPr>
          <w:sz w:val="16"/>
        </w:rPr>
        <w:t xml:space="preserve"> competing </w:t>
      </w:r>
      <w:r w:rsidRPr="00A86727">
        <w:rPr>
          <w:rStyle w:val="StyleUnderline"/>
        </w:rPr>
        <w:t>imperatives: Order, Welfare, and Legitimacy</w:t>
      </w:r>
      <w:r w:rsidRPr="00A86727">
        <w:rPr>
          <w:sz w:val="16"/>
        </w:rPr>
        <w:t xml:space="preserve">. While the forms of these OWL imperatives have differed radically over the course of human societal evolution, </w:t>
      </w:r>
      <w:r w:rsidRPr="00A86727">
        <w:rPr>
          <w:rStyle w:val="StyleUnderline"/>
        </w:rPr>
        <w:t>these</w:t>
      </w:r>
      <w:r w:rsidRPr="00A86727">
        <w:rPr>
          <w:sz w:val="16"/>
        </w:rPr>
        <w:t xml:space="preserve"> constraints </w:t>
      </w:r>
      <w:r w:rsidRPr="00A86727">
        <w:rPr>
          <w:rStyle w:val="StyleUnderline"/>
        </w:rPr>
        <w:t>remain predicable of all human societies if they are to replicate</w:t>
      </w:r>
      <w:r w:rsidRPr="00A86727">
        <w:rPr>
          <w:sz w:val="16"/>
        </w:rPr>
        <w:t xml:space="preserve"> themselves </w:t>
      </w:r>
      <w:r w:rsidRPr="00A86727">
        <w:rPr>
          <w:rStyle w:val="StyleUnderline"/>
        </w:rPr>
        <w:t>and flourish over time</w:t>
      </w:r>
      <w:r w:rsidRPr="00A86727">
        <w:rPr>
          <w:sz w:val="16"/>
        </w:rPr>
        <w:t>. The OWL imperatives are no less applicable to a global society.</w:t>
      </w:r>
      <w:r>
        <w:rPr>
          <w:sz w:val="16"/>
        </w:rPr>
        <w:t xml:space="preserve"> </w:t>
      </w:r>
      <w:r w:rsidRPr="00A86727">
        <w:rPr>
          <w:sz w:val="16"/>
        </w:rPr>
        <w:t xml:space="preserve">1. </w:t>
      </w:r>
      <w:r w:rsidRPr="00A86727">
        <w:rPr>
          <w:rStyle w:val="StyleUnderline"/>
        </w:rPr>
        <w:t>Order</w:t>
      </w:r>
      <w:r w:rsidRPr="00A86727">
        <w:rPr>
          <w:sz w:val="16"/>
        </w:rPr>
        <w:t xml:space="preserve"> refers to a society’s investment of awesome </w:t>
      </w:r>
      <w:r w:rsidRPr="00A86727">
        <w:rPr>
          <w:rStyle w:val="StyleUnderline"/>
        </w:rPr>
        <w:t>material power</w:t>
      </w:r>
      <w:r w:rsidRPr="00A86727">
        <w:rPr>
          <w:sz w:val="16"/>
        </w:rPr>
        <w:t xml:space="preserve"> in an individual or body </w:t>
      </w:r>
      <w:r w:rsidRPr="00A86727">
        <w:rPr>
          <w:rStyle w:val="StyleUnderline"/>
        </w:rPr>
        <w:t>to arbitrate and resolve</w:t>
      </w:r>
      <w:r w:rsidRPr="00A86727">
        <w:rPr>
          <w:sz w:val="16"/>
        </w:rPr>
        <w:t xml:space="preserve"> value, interest, and preference </w:t>
      </w:r>
      <w:r w:rsidRPr="00A86727">
        <w:rPr>
          <w:rStyle w:val="StyleUnderline"/>
        </w:rPr>
        <w:t>conflicts, which cannot be otherwise resolved by non-violent means</w:t>
      </w:r>
      <w:r w:rsidRPr="00A86727">
        <w:rPr>
          <w:sz w:val="16"/>
        </w:rPr>
        <w:t xml:space="preserve"> — the Hobbesian problematic.</w:t>
      </w:r>
      <w:r>
        <w:rPr>
          <w:sz w:val="16"/>
        </w:rPr>
        <w:t xml:space="preserve"> </w:t>
      </w:r>
      <w:r w:rsidRPr="00A86727">
        <w:rPr>
          <w:sz w:val="16"/>
        </w:rPr>
        <w:t xml:space="preserve">2. The </w:t>
      </w:r>
      <w:r w:rsidRPr="00A86727">
        <w:rPr>
          <w:rStyle w:val="StyleUnderline"/>
        </w:rPr>
        <w:t>Welfare</w:t>
      </w:r>
      <w:r w:rsidRPr="00A86727">
        <w:rPr>
          <w:sz w:val="16"/>
        </w:rPr>
        <w:t xml:space="preserve"> imperative </w:t>
      </w:r>
      <w:r w:rsidRPr="00A86727">
        <w:rPr>
          <w:rStyle w:val="StyleUnderline"/>
        </w:rPr>
        <w:t>refers to the necessity</w:t>
      </w:r>
      <w:r w:rsidRPr="00A86727">
        <w:rPr>
          <w:sz w:val="16"/>
        </w:rPr>
        <w:t xml:space="preserve"> of humans </w:t>
      </w:r>
      <w:r w:rsidRPr="00A86727">
        <w:rPr>
          <w:rStyle w:val="StyleUnderline"/>
        </w:rPr>
        <w:t>to eat, drink, clothe, and shelter</w:t>
      </w:r>
      <w:r w:rsidRPr="00A86727">
        <w:rPr>
          <w:sz w:val="16"/>
        </w:rPr>
        <w:t xml:space="preserve"> themselves and to pursue the </w:t>
      </w:r>
      <w:proofErr w:type="gramStart"/>
      <w:r w:rsidRPr="00A86727">
        <w:rPr>
          <w:sz w:val="16"/>
        </w:rPr>
        <w:t>full-range</w:t>
      </w:r>
      <w:proofErr w:type="gramEnd"/>
      <w:r w:rsidRPr="00A86727">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A86727">
        <w:rPr>
          <w:sz w:val="16"/>
        </w:rPr>
        <w:t>Hence</w:t>
      </w:r>
      <w:proofErr w:type="gramEnd"/>
      <w:r w:rsidRPr="00A86727">
        <w:rPr>
          <w:sz w:val="16"/>
        </w:rPr>
        <w:t xml:space="preserve"> we have the Marxian-Adam Smith problematic.</w:t>
      </w:r>
      <w:r>
        <w:rPr>
          <w:sz w:val="16"/>
        </w:rPr>
        <w:t xml:space="preserve"> </w:t>
      </w:r>
      <w:r w:rsidRPr="00A86727">
        <w:rPr>
          <w:sz w:val="16"/>
        </w:rPr>
        <w:t xml:space="preserve">3. </w:t>
      </w:r>
      <w:r w:rsidRPr="00A86727">
        <w:rPr>
          <w:rStyle w:val="StyleUnderline"/>
        </w:rPr>
        <w:t>Legitimacy</w:t>
      </w:r>
      <w:r w:rsidRPr="00A86727">
        <w:rPr>
          <w:sz w:val="16"/>
        </w:rPr>
        <w:t xml:space="preserve"> is no less a form of governing power and authority, independent of the Order and Welfare imperatives. Either by choice, socialization, or coerced acquiescence, </w:t>
      </w:r>
      <w:r w:rsidRPr="00A86727">
        <w:rPr>
          <w:rStyle w:val="StyleUnderline"/>
        </w:rPr>
        <w:t>populations acknowledge a regime’s governing authority and</w:t>
      </w:r>
      <w:r w:rsidRPr="00A86727">
        <w:rPr>
          <w:sz w:val="16"/>
        </w:rPr>
        <w:t xml:space="preserve"> their </w:t>
      </w:r>
      <w:r w:rsidRPr="00A86727">
        <w:rPr>
          <w:rStyle w:val="StyleUnderline"/>
        </w:rPr>
        <w:t>obligation to submit</w:t>
      </w:r>
      <w:r w:rsidRPr="00A86727">
        <w:rPr>
          <w:sz w:val="16"/>
        </w:rPr>
        <w:t xml:space="preserve"> to its rule. Here arises the </w:t>
      </w:r>
      <w:proofErr w:type="spellStart"/>
      <w:r w:rsidRPr="00A86727">
        <w:rPr>
          <w:sz w:val="16"/>
        </w:rPr>
        <w:t>Rousseaunian</w:t>
      </w:r>
      <w:proofErr w:type="spellEnd"/>
      <w:r w:rsidRPr="00A86727">
        <w:rPr>
          <w:sz w:val="16"/>
        </w:rPr>
        <w:t xml:space="preserve"> problematic.</w:t>
      </w:r>
      <w:r>
        <w:rPr>
          <w:sz w:val="16"/>
        </w:rPr>
        <w:t xml:space="preserve"> </w:t>
      </w:r>
      <w:r w:rsidRPr="00A86727">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r>
        <w:rPr>
          <w:sz w:val="16"/>
        </w:rPr>
        <w:t xml:space="preserve"> </w:t>
      </w:r>
      <w:r w:rsidRPr="00A86727">
        <w:rPr>
          <w:sz w:val="16"/>
        </w:rPr>
        <w:t>The Democratic Project</w:t>
      </w:r>
      <w:r>
        <w:rPr>
          <w:sz w:val="16"/>
        </w:rPr>
        <w:t xml:space="preserve"> </w:t>
      </w:r>
      <w:proofErr w:type="gramStart"/>
      <w:r w:rsidRPr="00A86727">
        <w:rPr>
          <w:sz w:val="16"/>
        </w:rPr>
        <w:t>For</w:t>
      </w:r>
      <w:proofErr w:type="gramEnd"/>
      <w:r w:rsidRPr="00A86727">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r>
        <w:rPr>
          <w:sz w:val="16"/>
        </w:rPr>
        <w:t xml:space="preserve"> </w:t>
      </w:r>
      <w:r w:rsidRPr="00A86727">
        <w:rPr>
          <w:sz w:val="16"/>
        </w:rPr>
        <w:t xml:space="preserve">The democratic global state assumed </w:t>
      </w:r>
      <w:proofErr w:type="gramStart"/>
      <w:r w:rsidRPr="00A86727">
        <w:rPr>
          <w:sz w:val="16"/>
        </w:rPr>
        <w:t>all of</w:t>
      </w:r>
      <w:proofErr w:type="gramEnd"/>
      <w:r w:rsidRPr="00A86727">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A86727">
        <w:rPr>
          <w:sz w:val="16"/>
        </w:rPr>
        <w:t>Technology</w:t>
      </w:r>
      <w:proofErr w:type="gramEnd"/>
      <w:r w:rsidRPr="00A86727">
        <w:rPr>
          <w:sz w:val="16"/>
        </w:rPr>
        <w:t xml:space="preserve"> and the Economic Growth state. How else would we be able to enjoy </w:t>
      </w:r>
      <w:r w:rsidRPr="00A86727">
        <w:rPr>
          <w:rStyle w:val="StyleUnderline"/>
        </w:rPr>
        <w:t>the</w:t>
      </w:r>
      <w:r w:rsidRPr="00A86727">
        <w:rPr>
          <w:rStyle w:val="IntenseEmphasis"/>
        </w:rPr>
        <w:t xml:space="preserve"> </w:t>
      </w:r>
      <w:r w:rsidRPr="00A86727">
        <w:rPr>
          <w:rStyle w:val="Emphasis"/>
        </w:rPr>
        <w:t>Internet</w:t>
      </w:r>
      <w:r w:rsidRPr="00A86727">
        <w:rPr>
          <w:rStyle w:val="StyleUnderline"/>
        </w:rPr>
        <w:t xml:space="preserve">, </w:t>
      </w:r>
      <w:r w:rsidRPr="00A86727">
        <w:rPr>
          <w:rStyle w:val="Emphasis"/>
        </w:rPr>
        <w:t>cell phones</w:t>
      </w:r>
      <w:r w:rsidRPr="00A86727">
        <w:rPr>
          <w:rStyle w:val="StyleUnderline"/>
        </w:rPr>
        <w:t xml:space="preserve"> and iPhones, or </w:t>
      </w:r>
      <w:r w:rsidRPr="00A86727">
        <w:rPr>
          <w:rStyle w:val="Emphasis"/>
        </w:rPr>
        <w:t>miracle cures</w:t>
      </w:r>
      <w:r w:rsidRPr="00A86727">
        <w:rPr>
          <w:sz w:val="16"/>
        </w:rPr>
        <w:t xml:space="preserve">? These </w:t>
      </w:r>
      <w:r w:rsidRPr="00A86727">
        <w:rPr>
          <w:rStyle w:val="StyleUnderline"/>
        </w:rPr>
        <w:t>are</w:t>
      </w:r>
      <w:r w:rsidRPr="00A86727">
        <w:rPr>
          <w:sz w:val="16"/>
        </w:rPr>
        <w:t xml:space="preserve"> the </w:t>
      </w:r>
      <w:r w:rsidRPr="00A86727">
        <w:rPr>
          <w:rStyle w:val="StyleUnderline"/>
        </w:rPr>
        <w:t>products of the</w:t>
      </w:r>
      <w:r w:rsidRPr="00A86727">
        <w:rPr>
          <w:rStyle w:val="IntenseEmphasis"/>
        </w:rPr>
        <w:t xml:space="preserve"> </w:t>
      </w:r>
      <w:r w:rsidRPr="00A86727">
        <w:rPr>
          <w:rStyle w:val="Emphasis"/>
        </w:rPr>
        <w:t>iron triangle</w:t>
      </w:r>
      <w:r w:rsidRPr="00A86727">
        <w:rPr>
          <w:rStyle w:val="StyleUnderline"/>
        </w:rPr>
        <w:t xml:space="preserve"> of the </w:t>
      </w:r>
      <w:r w:rsidRPr="00CB2543">
        <w:rPr>
          <w:rStyle w:val="Emphasis"/>
          <w:highlight w:val="green"/>
        </w:rPr>
        <w:t>global democratic state</w:t>
      </w:r>
      <w:r w:rsidRPr="00A86727">
        <w:rPr>
          <w:sz w:val="16"/>
        </w:rPr>
        <w:t xml:space="preserve">, academic and non-profit </w:t>
      </w:r>
      <w:r w:rsidRPr="00A86727">
        <w:rPr>
          <w:rStyle w:val="StyleUnderline"/>
        </w:rPr>
        <w:t>research</w:t>
      </w:r>
      <w:r w:rsidRPr="00A86727">
        <w:rPr>
          <w:sz w:val="16"/>
        </w:rPr>
        <w:t xml:space="preserve"> centers, </w:t>
      </w:r>
      <w:r w:rsidRPr="00A86727">
        <w:rPr>
          <w:rStyle w:val="StyleUnderline"/>
        </w:rPr>
        <w:t>and corporations. It is a</w:t>
      </w:r>
      <w:r w:rsidRPr="00A86727">
        <w:rPr>
          <w:rStyle w:val="IntenseEmphasis"/>
        </w:rPr>
        <w:t xml:space="preserve"> </w:t>
      </w:r>
      <w:r w:rsidRPr="00A86727">
        <w:rPr>
          <w:rStyle w:val="Emphasis"/>
        </w:rPr>
        <w:t>myth</w:t>
      </w:r>
      <w:r w:rsidRPr="00A86727">
        <w:rPr>
          <w:sz w:val="16"/>
        </w:rPr>
        <w:t xml:space="preserve"> that </w:t>
      </w:r>
      <w:r w:rsidRPr="00A86727">
        <w:rPr>
          <w:rStyle w:val="StyleUnderline"/>
        </w:rPr>
        <w:t>the Market</w:t>
      </w:r>
      <w:r w:rsidRPr="00A86727">
        <w:rPr>
          <w:sz w:val="16"/>
        </w:rPr>
        <w:t xml:space="preserve"> System </w:t>
      </w:r>
      <w:r w:rsidRPr="00A86727">
        <w:rPr>
          <w:rStyle w:val="StyleUnderline"/>
        </w:rPr>
        <w:t>did</w:t>
      </w:r>
      <w:r w:rsidRPr="00A86727">
        <w:rPr>
          <w:sz w:val="16"/>
        </w:rPr>
        <w:t xml:space="preserve"> all </w:t>
      </w:r>
      <w:r w:rsidRPr="00A86727">
        <w:rPr>
          <w:rStyle w:val="StyleUnderline"/>
        </w:rPr>
        <w:t xml:space="preserve">this </w:t>
      </w:r>
      <w:r w:rsidRPr="00A86727">
        <w:rPr>
          <w:rStyle w:val="Emphasis"/>
        </w:rPr>
        <w:t>alone</w:t>
      </w:r>
      <w:r w:rsidRPr="00A86727">
        <w:rPr>
          <w:rStyle w:val="StyleUnderline"/>
        </w:rPr>
        <w:t xml:space="preserve">. Fueled by increasing material wealth, the democratic global state was afforded the means to become the </w:t>
      </w:r>
      <w:r w:rsidRPr="00A86727">
        <w:rPr>
          <w:rStyle w:val="Emphasis"/>
        </w:rPr>
        <w:t>Safety Net</w:t>
      </w:r>
      <w:r w:rsidRPr="00A86727">
        <w:rPr>
          <w:rStyle w:val="StyleUnderline"/>
        </w:rPr>
        <w:t xml:space="preserve"> state, </w:t>
      </w:r>
      <w:r w:rsidRPr="00CB2543">
        <w:rPr>
          <w:rStyle w:val="Emphasis"/>
          <w:highlight w:val="green"/>
        </w:rPr>
        <w:t>providing education</w:t>
      </w:r>
      <w:r w:rsidRPr="00A86727">
        <w:rPr>
          <w:rStyle w:val="StyleUnderline"/>
        </w:rPr>
        <w:t xml:space="preserve">, </w:t>
      </w:r>
      <w:r w:rsidRPr="009F5566">
        <w:rPr>
          <w:rStyle w:val="Emphasis"/>
          <w:highlight w:val="green"/>
        </w:rPr>
        <w:t>health</w:t>
      </w:r>
      <w:r w:rsidRPr="00A86727">
        <w:rPr>
          <w:rStyle w:val="StyleUnderline"/>
        </w:rPr>
        <w:t xml:space="preserve">, </w:t>
      </w:r>
      <w:r w:rsidRPr="009F5566">
        <w:rPr>
          <w:rStyle w:val="Emphasis"/>
          <w:highlight w:val="green"/>
        </w:rPr>
        <w:t>social security</w:t>
      </w:r>
      <w:r w:rsidRPr="00A86727">
        <w:rPr>
          <w:rStyle w:val="StyleUnderline"/>
        </w:rPr>
        <w:t xml:space="preserve">, </w:t>
      </w:r>
      <w:proofErr w:type="gramStart"/>
      <w:r w:rsidRPr="00A86727">
        <w:rPr>
          <w:rStyle w:val="StyleUnderline"/>
        </w:rPr>
        <w:t>leisure</w:t>
      </w:r>
      <w:proofErr w:type="gramEnd"/>
      <w:r w:rsidRPr="00A86727">
        <w:rPr>
          <w:rStyle w:val="StyleUnderline"/>
        </w:rPr>
        <w:t xml:space="preserve"> and recreation</w:t>
      </w:r>
      <w:r w:rsidRPr="00A8672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r>
        <w:rPr>
          <w:sz w:val="16"/>
        </w:rPr>
        <w:t xml:space="preserve"> </w:t>
      </w:r>
      <w:r w:rsidRPr="00A86727">
        <w:rPr>
          <w:sz w:val="16"/>
        </w:rPr>
        <w:t xml:space="preserve">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w:t>
      </w:r>
      <w:r w:rsidRPr="00A86727">
        <w:rPr>
          <w:sz w:val="16"/>
        </w:rPr>
        <w:lastRenderedPageBreak/>
        <w:t>scientific discoveries, and best technological practices. Created is a vibrant global civil society oblivious to state boundaries. What we now experience is De Tocqueville’s Democracy in America on global steroids.</w:t>
      </w:r>
      <w:r>
        <w:rPr>
          <w:sz w:val="16"/>
        </w:rPr>
        <w:t xml:space="preserve"> </w:t>
      </w:r>
      <w:r w:rsidRPr="00A86727">
        <w:rPr>
          <w:sz w:val="16"/>
        </w:rPr>
        <w:t xml:space="preserve">As for the imperative of Legitimacy, the social compacts of the democracies affirmed Rousseau’s conjecture that all humans are free and therefore equal. Applied to elections each citizen has one vote. </w:t>
      </w:r>
      <w:r w:rsidRPr="00CB2543">
        <w:rPr>
          <w:rStyle w:val="Emphasis"/>
          <w:highlight w:val="green"/>
        </w:rPr>
        <w:t>Democratic regimes</w:t>
      </w:r>
      <w:r w:rsidRPr="00CB2543">
        <w:rPr>
          <w:sz w:val="16"/>
          <w:highlight w:val="green"/>
        </w:rPr>
        <w:t xml:space="preserve"> </w:t>
      </w:r>
      <w:r w:rsidRPr="00A86727">
        <w:rPr>
          <w:sz w:val="16"/>
        </w:rPr>
        <w:t xml:space="preserve">are also </w:t>
      </w:r>
      <w:r w:rsidRPr="00CB2543">
        <w:rPr>
          <w:rStyle w:val="Emphasis"/>
          <w:highlight w:val="green"/>
        </w:rPr>
        <w:t>obliged to</w:t>
      </w:r>
      <w:r w:rsidRPr="00A86727">
        <w:rPr>
          <w:sz w:val="16"/>
        </w:rPr>
        <w:t xml:space="preserve"> </w:t>
      </w:r>
      <w:r w:rsidRPr="00CB2543">
        <w:rPr>
          <w:rStyle w:val="Emphasis"/>
          <w:highlight w:val="green"/>
          <w:bdr w:val="single" w:sz="18" w:space="0" w:color="auto"/>
        </w:rPr>
        <w:t>submit to the rule of law,</w:t>
      </w:r>
      <w:r w:rsidRPr="00CB2543">
        <w:rPr>
          <w:sz w:val="16"/>
          <w:highlight w:val="green"/>
        </w:rPr>
        <w:t xml:space="preserve"> </w:t>
      </w:r>
      <w:r w:rsidRPr="00A86727">
        <w:rPr>
          <w:sz w:val="16"/>
        </w:rPr>
        <w:t xml:space="preserve">to conduct free and fair elections, to honor majority rule while protecting minority rights, and to </w:t>
      </w:r>
      <w:r w:rsidRPr="00CB2543">
        <w:rPr>
          <w:rStyle w:val="Emphasis"/>
          <w:highlight w:val="green"/>
        </w:rPr>
        <w:t>promote human rights</w:t>
      </w:r>
      <w:r w:rsidRPr="00CB2543">
        <w:rPr>
          <w:rStyle w:val="StyleUnderline"/>
          <w:highlight w:val="green"/>
        </w:rPr>
        <w:t xml:space="preserve"> </w:t>
      </w:r>
      <w:r w:rsidRPr="00CB2543">
        <w:rPr>
          <w:rStyle w:val="Emphasis"/>
          <w:highlight w:val="green"/>
          <w:bdr w:val="single" w:sz="18" w:space="0" w:color="auto"/>
        </w:rPr>
        <w:t>at home and abroad</w:t>
      </w:r>
      <w:r w:rsidRPr="00A86727">
        <w:rPr>
          <w:sz w:val="16"/>
        </w:rPr>
        <w:t>.</w:t>
      </w:r>
      <w:r>
        <w:rPr>
          <w:rStyle w:val="IntenseEmphasis"/>
        </w:rPr>
        <w:t xml:space="preserve"> </w:t>
      </w:r>
      <w:r w:rsidRPr="00A86727">
        <w:rPr>
          <w:sz w:val="16"/>
        </w:rPr>
        <w:t>The Authoritarian Threat to the Democratic Project</w:t>
      </w:r>
      <w:r>
        <w:rPr>
          <w:sz w:val="16"/>
        </w:rPr>
        <w:t xml:space="preserve"> </w:t>
      </w:r>
      <w:r w:rsidRPr="00A86727">
        <w:rPr>
          <w:rStyle w:val="StyleUnderline"/>
        </w:rPr>
        <w:t xml:space="preserve">The </w:t>
      </w:r>
      <w:r w:rsidRPr="00A86727">
        <w:rPr>
          <w:rStyle w:val="Emphasis"/>
        </w:rPr>
        <w:t>democratic project</w:t>
      </w:r>
      <w:r w:rsidRPr="00A86727">
        <w:rPr>
          <w:rStyle w:val="StyleUnderline"/>
        </w:rPr>
        <w:t xml:space="preserve"> for </w:t>
      </w:r>
      <w:r w:rsidRPr="00A86727">
        <w:rPr>
          <w:rStyle w:val="Emphasis"/>
        </w:rPr>
        <w:t xml:space="preserve">global </w:t>
      </w:r>
      <w:r w:rsidRPr="009F5566">
        <w:rPr>
          <w:rStyle w:val="Emphasis"/>
          <w:highlight w:val="green"/>
        </w:rPr>
        <w:t>governance</w:t>
      </w:r>
      <w:r w:rsidRPr="009F5566">
        <w:rPr>
          <w:rStyle w:val="StyleUnderline"/>
          <w:highlight w:val="green"/>
        </w:rPr>
        <w:t xml:space="preserve"> is</w:t>
      </w:r>
      <w:r w:rsidRPr="00A86727">
        <w:rPr>
          <w:rStyle w:val="StyleUnderline"/>
        </w:rPr>
        <w:t xml:space="preserve"> now </w:t>
      </w:r>
      <w:r w:rsidRPr="009F5566">
        <w:rPr>
          <w:rStyle w:val="StyleUnderline"/>
          <w:highlight w:val="green"/>
        </w:rPr>
        <w:t>at</w:t>
      </w:r>
      <w:r w:rsidRPr="009F5566">
        <w:rPr>
          <w:rStyle w:val="IntenseEmphasis"/>
          <w:highlight w:val="green"/>
        </w:rPr>
        <w:t xml:space="preserve"> </w:t>
      </w:r>
      <w:r w:rsidRPr="009F5566">
        <w:rPr>
          <w:rStyle w:val="Emphasis"/>
          <w:highlight w:val="green"/>
        </w:rPr>
        <w:t>risk</w:t>
      </w:r>
      <w:r w:rsidRPr="00A86727">
        <w:rPr>
          <w:rStyle w:val="IntenseEmphasis"/>
        </w:rPr>
        <w:t>.</w:t>
      </w:r>
      <w:r w:rsidRPr="00A86727">
        <w:rPr>
          <w:sz w:val="16"/>
        </w:rPr>
        <w:t xml:space="preserve"> Let’s start with the challenges posed by authoritarian regimes, with Russia and China in the lead. Both </w:t>
      </w:r>
      <w:r w:rsidRPr="009F5566">
        <w:rPr>
          <w:rStyle w:val="StyleUnderline"/>
          <w:highlight w:val="green"/>
        </w:rPr>
        <w:t>Russia and China would</w:t>
      </w:r>
      <w:r w:rsidRPr="009F5566">
        <w:rPr>
          <w:rStyle w:val="IntenseEmphasis"/>
          <w:highlight w:val="green"/>
        </w:rPr>
        <w:t xml:space="preserve"> </w:t>
      </w:r>
      <w:r w:rsidRPr="009F5566">
        <w:rPr>
          <w:rStyle w:val="Emphasis"/>
          <w:highlight w:val="green"/>
        </w:rPr>
        <w:t>rest</w:t>
      </w:r>
      <w:r w:rsidRPr="00A86727">
        <w:rPr>
          <w:rStyle w:val="Emphasis"/>
        </w:rPr>
        <w:t xml:space="preserve"> global </w:t>
      </w:r>
      <w:r w:rsidRPr="009F5566">
        <w:rPr>
          <w:rStyle w:val="Emphasis"/>
          <w:highlight w:val="green"/>
        </w:rPr>
        <w:t>governance</w:t>
      </w:r>
      <w:r w:rsidRPr="00A86727">
        <w:rPr>
          <w:rStyle w:val="StyleUnderline"/>
        </w:rPr>
        <w:t xml:space="preserve"> on Big Power spheres of influence. Both</w:t>
      </w:r>
      <w:r w:rsidRPr="00A86727">
        <w:rPr>
          <w:sz w:val="16"/>
        </w:rPr>
        <w:t xml:space="preserve"> would </w:t>
      </w:r>
      <w:r w:rsidRPr="009F5566">
        <w:rPr>
          <w:rStyle w:val="StyleUnderline"/>
          <w:highlight w:val="green"/>
        </w:rPr>
        <w:t xml:space="preserve">assume </w:t>
      </w:r>
      <w:r w:rsidRPr="009F5566">
        <w:rPr>
          <w:rStyle w:val="Emphasis"/>
          <w:highlight w:val="green"/>
        </w:rPr>
        <w:t>hegemonic status</w:t>
      </w:r>
      <w:r w:rsidRPr="00A86727">
        <w:rPr>
          <w:rStyle w:val="StyleUnderline"/>
        </w:rPr>
        <w:t xml:space="preserve"> in their</w:t>
      </w:r>
      <w:r w:rsidRPr="00A86727">
        <w:rPr>
          <w:sz w:val="16"/>
        </w:rPr>
        <w:t xml:space="preserve"> respective </w:t>
      </w:r>
      <w:r w:rsidRPr="00A86727">
        <w:rPr>
          <w:rStyle w:val="StyleUnderline"/>
        </w:rPr>
        <w:t>regions, asserting their versions of the</w:t>
      </w:r>
      <w:r w:rsidRPr="00A86727">
        <w:rPr>
          <w:rStyle w:val="IntenseEmphasis"/>
        </w:rPr>
        <w:t xml:space="preserve"> </w:t>
      </w:r>
      <w:r w:rsidRPr="00A86727">
        <w:rPr>
          <w:rStyle w:val="Emphasis"/>
        </w:rPr>
        <w:t>Monroe Doctrine</w:t>
      </w:r>
      <w:r w:rsidRPr="00A86727">
        <w:rPr>
          <w:sz w:val="16"/>
          <w:szCs w:val="16"/>
        </w:rPr>
        <w:t xml:space="preserve">. </w:t>
      </w:r>
      <w:r w:rsidRPr="00A86727">
        <w:rPr>
          <w:sz w:val="16"/>
        </w:rPr>
        <w:t xml:space="preserve">Their </w:t>
      </w:r>
      <w:r w:rsidRPr="00A86727">
        <w:rPr>
          <w:rStyle w:val="StyleUnderline"/>
        </w:rPr>
        <w:t>regional hegemony would</w:t>
      </w:r>
      <w:r w:rsidRPr="00A86727">
        <w:rPr>
          <w:sz w:val="16"/>
        </w:rPr>
        <w:t xml:space="preserve"> then </w:t>
      </w:r>
      <w:r w:rsidRPr="00A86727">
        <w:rPr>
          <w:rStyle w:val="Emphasis"/>
        </w:rPr>
        <w:t>leverage</w:t>
      </w:r>
      <w:r w:rsidRPr="00A86727">
        <w:rPr>
          <w:rStyle w:val="StyleUnderline"/>
        </w:rPr>
        <w:t xml:space="preserve"> their claim to be global</w:t>
      </w:r>
      <w:r w:rsidRPr="00A86727">
        <w:rPr>
          <w:rStyle w:val="IntenseEmphasis"/>
        </w:rPr>
        <w:t xml:space="preserve"> </w:t>
      </w:r>
      <w:r w:rsidRPr="00A86727">
        <w:rPr>
          <w:rStyle w:val="Emphasis"/>
        </w:rPr>
        <w:t>Big Powers</w:t>
      </w:r>
      <w:r w:rsidRPr="00A86727">
        <w:rPr>
          <w:sz w:val="16"/>
        </w:rPr>
        <w:t xml:space="preserve">. Moscow and Beijing would then have an equal say with the United States and the West in sharing and shaping global governance. </w:t>
      </w:r>
      <w:r w:rsidRPr="00A86727">
        <w:rPr>
          <w:rStyle w:val="Emphasis"/>
        </w:rPr>
        <w:t>The</w:t>
      </w:r>
      <w:r w:rsidRPr="00A86727">
        <w:rPr>
          <w:rStyle w:val="StyleUnderline"/>
        </w:rPr>
        <w:t xml:space="preserve"> Russo-Chinese global </w:t>
      </w:r>
      <w:r w:rsidRPr="00A86727">
        <w:rPr>
          <w:rStyle w:val="Emphasis"/>
        </w:rPr>
        <w:t>system</w:t>
      </w:r>
      <w:r w:rsidRPr="00A86727">
        <w:rPr>
          <w:sz w:val="16"/>
        </w:rPr>
        <w:t xml:space="preserve"> of Order </w:t>
      </w:r>
      <w:r w:rsidRPr="00A86727">
        <w:rPr>
          <w:rStyle w:val="StyleUnderline"/>
        </w:rPr>
        <w:t>would ascribe</w:t>
      </w:r>
      <w:r w:rsidRPr="00A86727">
        <w:rPr>
          <w:sz w:val="16"/>
        </w:rPr>
        <w:t xml:space="preserve"> to Russia and China governing privileges not accorded to the states both aspire to dominate. </w:t>
      </w:r>
      <w:r w:rsidRPr="00A86727">
        <w:rPr>
          <w:rStyle w:val="StyleUnderline"/>
        </w:rPr>
        <w:t>Moscow and Beijing</w:t>
      </w:r>
      <w:r w:rsidRPr="00A86727">
        <w:rPr>
          <w:sz w:val="16"/>
        </w:rPr>
        <w:t xml:space="preserve"> would enjoy </w:t>
      </w:r>
      <w:r w:rsidRPr="00A86727">
        <w:rPr>
          <w:rStyle w:val="Emphasis"/>
        </w:rPr>
        <w:t>unconditional</w:t>
      </w:r>
      <w:r w:rsidRPr="00A86727">
        <w:rPr>
          <w:rStyle w:val="StyleUnderline"/>
        </w:rPr>
        <w:t xml:space="preserve"> recognition of</w:t>
      </w:r>
      <w:r w:rsidRPr="00A86727">
        <w:rPr>
          <w:sz w:val="16"/>
        </w:rPr>
        <w:t xml:space="preserve"> their state </w:t>
      </w:r>
      <w:r w:rsidRPr="00A86727">
        <w:rPr>
          <w:rStyle w:val="Emphasis"/>
        </w:rPr>
        <w:t>sovereignty</w:t>
      </w:r>
      <w:r w:rsidRPr="00A86727">
        <w:rPr>
          <w:sz w:val="16"/>
        </w:rPr>
        <w:t xml:space="preserve">, territorial integrity, and non-interference in their domestic affairs, </w:t>
      </w:r>
      <w:r w:rsidRPr="00A86727">
        <w:rPr>
          <w:rStyle w:val="StyleUnderline"/>
        </w:rPr>
        <w:t>but they would</w:t>
      </w:r>
      <w:r w:rsidRPr="00A86727">
        <w:rPr>
          <w:sz w:val="16"/>
        </w:rPr>
        <w:t xml:space="preserve"> reserve to themselves the right to </w:t>
      </w:r>
      <w:r w:rsidRPr="00A86727">
        <w:rPr>
          <w:rStyle w:val="Emphasis"/>
        </w:rPr>
        <w:t>intervene</w:t>
      </w:r>
      <w:r w:rsidRPr="00A86727">
        <w:rPr>
          <w:rStyle w:val="StyleUnderline"/>
        </w:rPr>
        <w:t xml:space="preserve"> in</w:t>
      </w:r>
      <w:r w:rsidRPr="00A86727">
        <w:rPr>
          <w:sz w:val="16"/>
        </w:rPr>
        <w:t xml:space="preserve"> the domestic and foreign affairs of the </w:t>
      </w:r>
      <w:r w:rsidRPr="00A86727">
        <w:rPr>
          <w:rStyle w:val="StyleUnderline"/>
        </w:rPr>
        <w:t>states</w:t>
      </w:r>
      <w:r w:rsidRPr="00A86727">
        <w:rPr>
          <w:sz w:val="16"/>
        </w:rPr>
        <w:t xml:space="preserve"> and peoples under their tutelage </w:t>
      </w:r>
      <w:r w:rsidRPr="00A86727">
        <w:rPr>
          <w:rStyle w:val="StyleUnderline"/>
        </w:rPr>
        <w:t>in pursuit of</w:t>
      </w:r>
      <w:r w:rsidRPr="00A86727">
        <w:rPr>
          <w:sz w:val="16"/>
        </w:rPr>
        <w:t xml:space="preserve"> their </w:t>
      </w:r>
      <w:r w:rsidRPr="00A86727">
        <w:rPr>
          <w:rStyle w:val="StyleUnderline"/>
        </w:rPr>
        <w:t>hegemonic interests</w:t>
      </w:r>
      <w:r w:rsidRPr="00A86727">
        <w:rPr>
          <w:sz w:val="16"/>
        </w:rPr>
        <w:t xml:space="preserve">. President </w:t>
      </w:r>
      <w:r w:rsidRPr="00A86727">
        <w:rPr>
          <w:rStyle w:val="StyleUnderline"/>
        </w:rPr>
        <w:t>Putin</w:t>
      </w:r>
      <w:r w:rsidRPr="00A86727">
        <w:rPr>
          <w:sz w:val="16"/>
        </w:rPr>
        <w:t xml:space="preserve"> has </w:t>
      </w:r>
      <w:r w:rsidRPr="00A86727">
        <w:rPr>
          <w:rStyle w:val="StyleUnderline"/>
        </w:rPr>
        <w:t>announced</w:t>
      </w:r>
      <w:r w:rsidRPr="00A86727">
        <w:rPr>
          <w:sz w:val="16"/>
        </w:rPr>
        <w:t xml:space="preserve"> that </w:t>
      </w:r>
      <w:r w:rsidRPr="00A86727">
        <w:rPr>
          <w:rStyle w:val="StyleUnderline"/>
        </w:rPr>
        <w:t xml:space="preserve">Russia’s </w:t>
      </w:r>
      <w:r w:rsidRPr="00A86727">
        <w:rPr>
          <w:rStyle w:val="Emphasis"/>
        </w:rPr>
        <w:t>imperialism</w:t>
      </w:r>
      <w:r w:rsidRPr="00A86727">
        <w:rPr>
          <w:rStyle w:val="StyleUnderline"/>
        </w:rPr>
        <w:t xml:space="preserve"> encompasses</w:t>
      </w:r>
      <w:r w:rsidRPr="00A86727">
        <w:rPr>
          <w:sz w:val="16"/>
        </w:rPr>
        <w:t xml:space="preserve"> the </w:t>
      </w:r>
      <w:r w:rsidRPr="00A86727">
        <w:rPr>
          <w:rStyle w:val="Emphasis"/>
        </w:rPr>
        <w:t>millions</w:t>
      </w:r>
      <w:r w:rsidRPr="00A86727">
        <w:rPr>
          <w:sz w:val="16"/>
        </w:rPr>
        <w:t xml:space="preserve"> of Russians </w:t>
      </w:r>
      <w:r w:rsidRPr="00A86727">
        <w:rPr>
          <w:rStyle w:val="StyleUnderline"/>
        </w:rPr>
        <w:t>living in the former</w:t>
      </w:r>
      <w:r w:rsidRPr="00A86727">
        <w:rPr>
          <w:sz w:val="16"/>
        </w:rPr>
        <w:t xml:space="preserve"> republics of the </w:t>
      </w:r>
      <w:r w:rsidRPr="00A86727">
        <w:rPr>
          <w:rStyle w:val="StyleUnderline"/>
        </w:rPr>
        <w:t>Soviet Union</w:t>
      </w:r>
      <w:r w:rsidRPr="00A86727">
        <w:rPr>
          <w:sz w:val="16"/>
        </w:rPr>
        <w:t xml:space="preserve">. Russia contends that Ukraine and Belarus also fall under Moscow’s purported claim to historical sovereignty over these states. </w:t>
      </w:r>
      <w:r w:rsidRPr="00A86727">
        <w:rPr>
          <w:rStyle w:val="StyleUnderline"/>
        </w:rPr>
        <w:t>Forceful re-absorption of</w:t>
      </w:r>
      <w:r w:rsidRPr="00A86727">
        <w:rPr>
          <w:rStyle w:val="IntenseEmphasis"/>
        </w:rPr>
        <w:t xml:space="preserve"> </w:t>
      </w:r>
      <w:r w:rsidRPr="00A86727">
        <w:rPr>
          <w:rStyle w:val="Emphasis"/>
        </w:rPr>
        <w:t>Crimea</w:t>
      </w:r>
      <w:r w:rsidRPr="00A86727">
        <w:rPr>
          <w:rStyle w:val="StyleUnderline"/>
        </w:rPr>
        <w:t xml:space="preserve"> and control over eastern </w:t>
      </w:r>
      <w:r w:rsidRPr="00A86727">
        <w:rPr>
          <w:rStyle w:val="Emphasis"/>
        </w:rPr>
        <w:t>Ukraine</w:t>
      </w:r>
      <w:r w:rsidRPr="00A86727">
        <w:rPr>
          <w:rStyle w:val="StyleUnderline"/>
        </w:rPr>
        <w:t xml:space="preserve"> are viewed by</w:t>
      </w:r>
      <w:r w:rsidRPr="00A86727">
        <w:rPr>
          <w:sz w:val="16"/>
        </w:rPr>
        <w:t xml:space="preserve"> President </w:t>
      </w:r>
      <w:r w:rsidRPr="00A86727">
        <w:rPr>
          <w:rStyle w:val="StyleUnderline"/>
        </w:rPr>
        <w:t>Putin as Russia’s historical inheritances</w:t>
      </w:r>
      <w:r w:rsidRPr="00A86727">
        <w:rPr>
          <w:sz w:val="16"/>
        </w:rPr>
        <w:t xml:space="preserve">. Self-determination is not extended to these states or to other states and peoples of the former Soviet Union. Moscow rejects their right to freely align, say, with the European Union or, </w:t>
      </w:r>
      <w:proofErr w:type="gramStart"/>
      <w:r w:rsidRPr="00A86727">
        <w:rPr>
          <w:sz w:val="16"/>
        </w:rPr>
        <w:t>god</w:t>
      </w:r>
      <w:proofErr w:type="gramEnd"/>
      <w:r w:rsidRPr="00A86727">
        <w:rPr>
          <w:sz w:val="16"/>
        </w:rPr>
        <w:t xml:space="preserve"> forbid, with NATO.</w:t>
      </w:r>
      <w:r>
        <w:rPr>
          <w:sz w:val="16"/>
        </w:rPr>
        <w:t xml:space="preserve"> </w:t>
      </w:r>
      <w:r w:rsidRPr="00A86727">
        <w:rPr>
          <w:sz w:val="16"/>
        </w:rPr>
        <w:t xml:space="preserve">In contrast to the democratic project, universal in its reach, </w:t>
      </w:r>
      <w:r w:rsidRPr="00A86727">
        <w:rPr>
          <w:rStyle w:val="StyleUnderline"/>
        </w:rPr>
        <w:t>the</w:t>
      </w:r>
      <w:r w:rsidRPr="00A86727">
        <w:rPr>
          <w:rStyle w:val="IntenseEmphasis"/>
        </w:rPr>
        <w:t xml:space="preserve"> </w:t>
      </w:r>
      <w:r w:rsidRPr="00FA4D6E">
        <w:rPr>
          <w:rStyle w:val="Emphasis"/>
          <w:highlight w:val="green"/>
        </w:rPr>
        <w:t>Russo-Chinese</w:t>
      </w:r>
      <w:r w:rsidRPr="00A86727">
        <w:rPr>
          <w:sz w:val="16"/>
        </w:rPr>
        <w:t xml:space="preserve"> conception of a stable </w:t>
      </w:r>
      <w:r w:rsidRPr="00FA4D6E">
        <w:rPr>
          <w:rStyle w:val="Emphasis"/>
          <w:highlight w:val="green"/>
        </w:rPr>
        <w:t>global order rests on more tenuous and conflict</w:t>
      </w:r>
      <w:r w:rsidRPr="00A86727">
        <w:rPr>
          <w:rStyle w:val="Emphasis"/>
        </w:rPr>
        <w:t>-</w:t>
      </w:r>
      <w:r w:rsidRPr="00FA4D6E">
        <w:rPr>
          <w:rStyle w:val="Emphasis"/>
          <w:highlight w:val="green"/>
        </w:rPr>
        <w:t xml:space="preserve">prone </w:t>
      </w:r>
      <w:r w:rsidRPr="00FA4D6E">
        <w:rPr>
          <w:rStyle w:val="Emphasis"/>
          <w:highlight w:val="green"/>
          <w:bdr w:val="single" w:sz="18" w:space="0" w:color="auto"/>
        </w:rPr>
        <w:t>ethno-national foundations</w:t>
      </w:r>
      <w:r w:rsidRPr="00A86727">
        <w:rPr>
          <w:sz w:val="16"/>
        </w:rPr>
        <w:t xml:space="preserve">. Russia’s proclaimed enemies are the United States and the European Union. Any means that undermines the unity of these entities is viewed by Moscow as a gain. </w:t>
      </w:r>
      <w:r w:rsidRPr="009F5566">
        <w:rPr>
          <w:rStyle w:val="StyleUnderline"/>
          <w:highlight w:val="green"/>
        </w:rPr>
        <w:t>The endgame</w:t>
      </w:r>
      <w:r w:rsidRPr="00A86727">
        <w:rPr>
          <w:rStyle w:val="StyleUnderline"/>
        </w:rPr>
        <w:t xml:space="preserve"> is a </w:t>
      </w:r>
      <w:r w:rsidRPr="00A86727">
        <w:rPr>
          <w:rStyle w:val="Emphasis"/>
        </w:rPr>
        <w:t>poly-anarchical</w:t>
      </w:r>
      <w:r w:rsidRPr="00A86727">
        <w:rPr>
          <w:rStyle w:val="StyleUnderline"/>
        </w:rPr>
        <w:t xml:space="preserve"> interstate system</w:t>
      </w:r>
      <w:r w:rsidRPr="00A86727">
        <w:rPr>
          <w:sz w:val="16"/>
        </w:rPr>
        <w:t xml:space="preserve">, potentially </w:t>
      </w:r>
      <w:r w:rsidRPr="00A86727">
        <w:rPr>
          <w:rStyle w:val="StyleUnderline"/>
        </w:rPr>
        <w:t xml:space="preserve">as </w:t>
      </w:r>
      <w:r w:rsidRPr="00A86727">
        <w:rPr>
          <w:rStyle w:val="Emphasis"/>
        </w:rPr>
        <w:t>war-prone</w:t>
      </w:r>
      <w:r w:rsidRPr="00A86727">
        <w:rPr>
          <w:rStyle w:val="StyleUnderline"/>
        </w:rPr>
        <w:t xml:space="preserve"> as the Eurocentric system </w:t>
      </w:r>
      <w:r w:rsidRPr="00A86727">
        <w:rPr>
          <w:rStyle w:val="Emphasis"/>
        </w:rPr>
        <w:t>before</w:t>
      </w:r>
      <w:r w:rsidRPr="00A86727">
        <w:rPr>
          <w:rStyle w:val="StyleUnderline"/>
        </w:rPr>
        <w:t xml:space="preserve"> and </w:t>
      </w:r>
      <w:r w:rsidRPr="00A86727">
        <w:rPr>
          <w:rStyle w:val="Emphasis"/>
        </w:rPr>
        <w:t>after World War I</w:t>
      </w:r>
      <w:r w:rsidRPr="00A86727">
        <w:rPr>
          <w:rStyle w:val="StyleUnderline"/>
        </w:rPr>
        <w:t>, but</w:t>
      </w:r>
      <w:r w:rsidRPr="00A86727">
        <w:rPr>
          <w:sz w:val="16"/>
        </w:rPr>
        <w:t xml:space="preserve"> now </w:t>
      </w:r>
      <w:r w:rsidRPr="00A86727">
        <w:rPr>
          <w:rStyle w:val="StyleUnderline"/>
        </w:rPr>
        <w:t>populated by states with</w:t>
      </w:r>
      <w:r w:rsidRPr="00A86727">
        <w:rPr>
          <w:rStyle w:val="IntenseEmphasis"/>
        </w:rPr>
        <w:t xml:space="preserve"> </w:t>
      </w:r>
      <w:r w:rsidRPr="00FA4D6E">
        <w:rPr>
          <w:rStyle w:val="Emphasis"/>
          <w:highlight w:val="green"/>
        </w:rPr>
        <w:t>nuclear weapons</w:t>
      </w:r>
      <w:r w:rsidRPr="009F5566">
        <w:rPr>
          <w:rStyle w:val="Emphasis"/>
          <w:highlight w:val="green"/>
        </w:rPr>
        <w:t>.</w:t>
      </w:r>
    </w:p>
    <w:p w14:paraId="579987E6" w14:textId="57C6A32D" w:rsidR="00F0326F" w:rsidRDefault="00F0326F" w:rsidP="00F0326F"/>
    <w:p w14:paraId="7A6EE763" w14:textId="46D5358B" w:rsidR="00E33E27" w:rsidRDefault="00E33E27" w:rsidP="00E33E27">
      <w:pPr>
        <w:pStyle w:val="Heading3"/>
      </w:pPr>
      <w:r>
        <w:lastRenderedPageBreak/>
        <w:t>1NC—CP</w:t>
      </w:r>
    </w:p>
    <w:p w14:paraId="7C73E43E" w14:textId="1C43A289" w:rsidR="00E33E27" w:rsidRDefault="00E33E27" w:rsidP="00E33E27">
      <w:pPr>
        <w:pStyle w:val="Heading4"/>
      </w:pPr>
      <w:r>
        <w:t>CP</w:t>
      </w:r>
      <w:r>
        <w:t xml:space="preserve">: In a democracy, a free press should prioritize objectivity over advocacy except with black journalists, in which case they should prioritize their advocacies. </w:t>
      </w:r>
    </w:p>
    <w:p w14:paraId="05081B0F" w14:textId="77777777" w:rsidR="00E33E27" w:rsidRDefault="00E33E27" w:rsidP="00E33E27">
      <w:pPr>
        <w:pStyle w:val="Heading4"/>
      </w:pPr>
      <w:r>
        <w:t>Objectivity is a tool to silence black voices and issues in media</w:t>
      </w:r>
    </w:p>
    <w:p w14:paraId="2302BDBB" w14:textId="77777777" w:rsidR="00E33E27" w:rsidRDefault="00E33E27" w:rsidP="00E33E27">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14:paraId="3B357A03" w14:textId="77777777" w:rsidR="00E33E27" w:rsidRDefault="00E33E27" w:rsidP="00E33E27">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w:t>
      </w:r>
      <w:proofErr w:type="gramStart"/>
      <w:r w:rsidRPr="00500419">
        <w:rPr>
          <w:sz w:val="16"/>
        </w:rPr>
        <w:t>oh</w:t>
      </w:r>
      <w:proofErr w:type="gramEnd"/>
      <w:r w:rsidRPr="00500419">
        <w:rPr>
          <w:sz w:val="16"/>
        </w:rPr>
        <w:t xml:space="preserve">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w:t>
      </w:r>
      <w:proofErr w:type="gramStart"/>
      <w:r w:rsidRPr="003C7548">
        <w:rPr>
          <w:rStyle w:val="StyleUnderline"/>
        </w:rPr>
        <w:lastRenderedPageBreak/>
        <w:t>similarly</w:t>
      </w:r>
      <w:proofErr w:type="gramEnd"/>
      <w:r w:rsidRPr="003C7548">
        <w:rPr>
          <w:rStyle w:val="StyleUnderline"/>
        </w:rPr>
        <w:t xml:space="preserve"> to taking an open political stance.</w:t>
      </w:r>
      <w:r w:rsidRPr="00500419">
        <w:rPr>
          <w:sz w:val="16"/>
        </w:rPr>
        <w:t xml:space="preserve"> R doesn’t believe any reporter should be explicitly partisan (“don’t tweet about ‘blue’ or ‘red’”), but they do believe </w:t>
      </w:r>
      <w:r w:rsidRPr="003C7548">
        <w:rPr>
          <w:rStyle w:val="StyleUnderline"/>
        </w:rPr>
        <w:t>it makes you a better reporter if you’re able to be empathetic to readers who are affected by human rights 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w:t>
      </w:r>
      <w:proofErr w:type="gramStart"/>
      <w:r w:rsidRPr="00500419">
        <w:rPr>
          <w:sz w:val="16"/>
        </w:rPr>
        <w:t>therefore</w:t>
      </w:r>
      <w:proofErr w:type="gramEnd"/>
      <w:r w:rsidRPr="00500419">
        <w:rPr>
          <w:sz w:val="16"/>
        </w:rPr>
        <w:t xml:space="preserv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w:t>
      </w:r>
      <w:proofErr w:type="gramStart"/>
      <w:r w:rsidRPr="00500419">
        <w:rPr>
          <w:rStyle w:val="StyleUnderline"/>
        </w:rPr>
        <w:t>community</w:t>
      </w:r>
      <w:proofErr w:type="gramEnd"/>
      <w:r w:rsidRPr="00500419">
        <w:rPr>
          <w:rStyle w:val="StyleUnderline"/>
        </w:rPr>
        <w:t xml:space="preserve">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Baquet, do not believe “there is a big gap”). “It’s like two schools of thought. And they’re both clashing in </w:t>
      </w:r>
      <w:proofErr w:type="gramStart"/>
      <w:r w:rsidRPr="00500419">
        <w:rPr>
          <w:sz w:val="16"/>
        </w:rPr>
        <w:t>really ugly</w:t>
      </w:r>
      <w:proofErr w:type="gramEnd"/>
      <w:r w:rsidRPr="00500419">
        <w:rPr>
          <w:sz w:val="16"/>
        </w:rPr>
        <w:t xml:space="preserve">, really ugly ways. And one of the schools of thought is almost in every leadership position in the newsroom.” Newsrooms, especially older institutions, need to move on from the conversation of </w:t>
      </w:r>
      <w:proofErr w:type="gramStart"/>
      <w:r w:rsidRPr="00500419">
        <w:rPr>
          <w:sz w:val="16"/>
        </w:rPr>
        <w:t>whether or not</w:t>
      </w:r>
      <w:proofErr w:type="gramEnd"/>
      <w:r w:rsidRPr="00500419">
        <w:rPr>
          <w:sz w:val="16"/>
        </w:rPr>
        <w:t xml:space="preserve">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xml:space="preserve">. If journalists and social media managers from around the newsroom, especially those who are most impacted by these policies are given space to craft these policies, then perhaps we’ll soon see the necessary changes. If B </w:t>
      </w:r>
      <w:proofErr w:type="gramStart"/>
      <w:r w:rsidRPr="00500419">
        <w:rPr>
          <w:sz w:val="16"/>
        </w:rPr>
        <w:t>were in charge of</w:t>
      </w:r>
      <w:proofErr w:type="gramEnd"/>
      <w:r w:rsidRPr="00500419">
        <w:rPr>
          <w:sz w:val="16"/>
        </w:rPr>
        <w:t xml:space="preserve">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14:paraId="0D969F15" w14:textId="77777777" w:rsidR="00E33E27" w:rsidRDefault="00E33E27" w:rsidP="00E33E27">
      <w:pPr>
        <w:pStyle w:val="Heading4"/>
      </w:pPr>
      <w:r>
        <w:t>Systemic incentives to favor the accounts of police over victims means pro-police narratives will always be deemed objective</w:t>
      </w:r>
    </w:p>
    <w:p w14:paraId="6661A1DF" w14:textId="77777777" w:rsidR="00E33E27" w:rsidRDefault="00E33E27" w:rsidP="00E33E27">
      <w:proofErr w:type="spellStart"/>
      <w:r w:rsidRPr="00C43046">
        <w:rPr>
          <w:rStyle w:val="Heading4Char"/>
        </w:rPr>
        <w:t>Mattar</w:t>
      </w:r>
      <w:proofErr w:type="spellEnd"/>
      <w:r w:rsidRPr="00C43046">
        <w:rPr>
          <w:rStyle w:val="Heading4Char"/>
        </w:rPr>
        <w:t xml:space="preserve"> 20</w:t>
      </w:r>
      <w:r>
        <w:t xml:space="preserve"> [</w:t>
      </w:r>
      <w:proofErr w:type="spellStart"/>
      <w:r>
        <w:t>Pacinthe</w:t>
      </w:r>
      <w:proofErr w:type="spellEnd"/>
      <w:r>
        <w:t xml:space="preserve"> </w:t>
      </w:r>
      <w:proofErr w:type="spellStart"/>
      <w:r>
        <w:t>Mattar</w:t>
      </w:r>
      <w:proofErr w:type="spellEnd"/>
      <w:r>
        <w:t>, Martin Wise Goodman Canadian Nieman Fellow at Harvard University 8-21-2020, "</w:t>
      </w:r>
      <w:r w:rsidRPr="00C43046">
        <w:rPr>
          <w:rStyle w:val="StyleUnderline"/>
        </w:rPr>
        <w:t>Objectivity Is a Privilege Afforded to White Journalists</w:t>
      </w:r>
      <w:r>
        <w:t>," Walrus, https://thewalrus.ca/objectivity-is-a-privilege-afforded-to-white-journalists/]/Kankee</w:t>
      </w:r>
    </w:p>
    <w:p w14:paraId="4A8BDF86" w14:textId="77777777" w:rsidR="00E33E27" w:rsidRPr="00E45D5C" w:rsidRDefault="00E33E27" w:rsidP="00E33E27">
      <w:pPr>
        <w:rPr>
          <w:sz w:val="14"/>
        </w:rPr>
      </w:pPr>
      <w:r w:rsidRPr="00E45D5C">
        <w:rPr>
          <w:sz w:val="14"/>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w:t>
      </w:r>
      <w:proofErr w:type="gramStart"/>
      <w:r w:rsidRPr="00E45D5C">
        <w:rPr>
          <w:sz w:val="14"/>
        </w:rPr>
        <w:t>communities</w:t>
      </w:r>
      <w:proofErr w:type="gramEnd"/>
      <w:r w:rsidRPr="00E45D5C">
        <w:rPr>
          <w:sz w:val="14"/>
        </w:rPr>
        <w:t xml:space="preserve"> we’re from, and the </w:t>
      </w:r>
      <w:proofErr w:type="spellStart"/>
      <w:r w:rsidRPr="00E45D5C">
        <w:rPr>
          <w:sz w:val="14"/>
        </w:rPr>
        <w:t>spectre</w:t>
      </w:r>
      <w:proofErr w:type="spellEnd"/>
      <w:r w:rsidRPr="00E45D5C">
        <w:rPr>
          <w:sz w:val="14"/>
        </w:rPr>
        <w:t xml:space="preserv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E45D5C">
        <w:rPr>
          <w:sz w:val="14"/>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E45D5C">
        <w:rPr>
          <w:sz w:val="14"/>
        </w:rPr>
        <w:t xml:space="preserve">: </w:t>
      </w:r>
      <w:proofErr w:type="spellStart"/>
      <w:r w:rsidRPr="00604EC3">
        <w:rPr>
          <w:rStyle w:val="Emphasis"/>
        </w:rPr>
        <w:t>Ahmaud</w:t>
      </w:r>
      <w:proofErr w:type="spellEnd"/>
      <w:r w:rsidRPr="00604EC3">
        <w:rPr>
          <w:rStyle w:val="Emphasis"/>
        </w:rPr>
        <w:t xml:space="preserve"> </w:t>
      </w:r>
      <w:proofErr w:type="spellStart"/>
      <w:r w:rsidRPr="00604EC3">
        <w:rPr>
          <w:rStyle w:val="Emphasis"/>
        </w:rPr>
        <w:t>Arbery</w:t>
      </w:r>
      <w:proofErr w:type="spellEnd"/>
      <w:r w:rsidRPr="00E45D5C">
        <w:rPr>
          <w:sz w:val="14"/>
        </w:rPr>
        <w:t xml:space="preserve">, </w:t>
      </w:r>
      <w:r w:rsidRPr="00604EC3">
        <w:rPr>
          <w:rStyle w:val="Emphasis"/>
        </w:rPr>
        <w:t>Breonna Taylor</w:t>
      </w:r>
      <w:r w:rsidRPr="00E45D5C">
        <w:rPr>
          <w:sz w:val="14"/>
        </w:rPr>
        <w:t xml:space="preserve">, </w:t>
      </w:r>
      <w:r w:rsidRPr="00604EC3">
        <w:rPr>
          <w:rStyle w:val="Emphasis"/>
        </w:rPr>
        <w:t>George Floyd</w:t>
      </w:r>
      <w:r w:rsidRPr="00E45D5C">
        <w:rPr>
          <w:sz w:val="14"/>
        </w:rPr>
        <w:t xml:space="preserve">, </w:t>
      </w:r>
      <w:r w:rsidRPr="00D542F7">
        <w:rPr>
          <w:rStyle w:val="StyleUnderline"/>
        </w:rPr>
        <w:t>and</w:t>
      </w:r>
      <w:r w:rsidRPr="00E45D5C">
        <w:rPr>
          <w:sz w:val="14"/>
        </w:rPr>
        <w:t xml:space="preserve"> many </w:t>
      </w:r>
      <w:r w:rsidRPr="00D542F7">
        <w:rPr>
          <w:rStyle w:val="StyleUnderline"/>
        </w:rPr>
        <w:t>more</w:t>
      </w:r>
      <w:r w:rsidRPr="00E45D5C">
        <w:rPr>
          <w:sz w:val="14"/>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E45D5C">
        <w:rPr>
          <w:sz w:val="14"/>
        </w:rPr>
        <w:t xml:space="preserve"> </w:t>
      </w:r>
      <w:r w:rsidRPr="00D542F7">
        <w:rPr>
          <w:rStyle w:val="StyleUnderline"/>
        </w:rPr>
        <w:t>deaths</w:t>
      </w:r>
      <w:r w:rsidRPr="00E45D5C">
        <w:rPr>
          <w:sz w:val="14"/>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E45D5C">
        <w:rPr>
          <w:sz w:val="14"/>
        </w:rPr>
        <w:t xml:space="preserve"> </w:t>
      </w:r>
      <w:r w:rsidRPr="00D542F7">
        <w:rPr>
          <w:rStyle w:val="StyleUnderline"/>
        </w:rPr>
        <w:t xml:space="preserve">incited a </w:t>
      </w:r>
      <w:r w:rsidRPr="00D542F7">
        <w:rPr>
          <w:rStyle w:val="Emphasis"/>
        </w:rPr>
        <w:t>tidal wave</w:t>
      </w:r>
      <w:r w:rsidRPr="00E45D5C">
        <w:rPr>
          <w:sz w:val="14"/>
        </w:rPr>
        <w:t xml:space="preserve"> </w:t>
      </w:r>
      <w:r w:rsidRPr="00D542F7">
        <w:rPr>
          <w:rStyle w:val="StyleUnderline"/>
        </w:rPr>
        <w:t xml:space="preserve">of anger </w:t>
      </w:r>
      <w:r w:rsidRPr="00E45D5C">
        <w:rPr>
          <w:sz w:val="14"/>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E45D5C">
        <w:rPr>
          <w:sz w:val="14"/>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E45D5C">
        <w:rPr>
          <w:sz w:val="14"/>
        </w:rPr>
        <w:t xml:space="preserve"> in the US and Canada, for their part, </w:t>
      </w:r>
      <w:r w:rsidRPr="00604EC3">
        <w:rPr>
          <w:rStyle w:val="StyleUnderline"/>
        </w:rPr>
        <w:t xml:space="preserve">have </w:t>
      </w:r>
      <w:r w:rsidRPr="00604EC3">
        <w:rPr>
          <w:rStyle w:val="StyleUnderline"/>
        </w:rPr>
        <w:lastRenderedPageBreak/>
        <w:t xml:space="preserve">been forced to acknowledge that they </w:t>
      </w:r>
      <w:proofErr w:type="gramStart"/>
      <w:r w:rsidRPr="00604EC3">
        <w:rPr>
          <w:rStyle w:val="StyleUnderline"/>
        </w:rPr>
        <w:t>have to</w:t>
      </w:r>
      <w:proofErr w:type="gramEnd"/>
      <w:r w:rsidRPr="00604EC3">
        <w:rPr>
          <w:rStyle w:val="StyleUnderline"/>
        </w:rPr>
        <w:t xml:space="preserve"> do better</w:t>
      </w:r>
      <w:r w:rsidRPr="00E45D5C">
        <w:rPr>
          <w:sz w:val="14"/>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E45D5C">
        <w:rPr>
          <w:sz w:val="14"/>
        </w:rPr>
        <w:t xml:space="preserve">? IN MANY AMERICAN CITIES, the </w:t>
      </w:r>
      <w:r w:rsidRPr="00D542F7">
        <w:rPr>
          <w:rStyle w:val="StyleUnderline"/>
        </w:rPr>
        <w:t>protests</w:t>
      </w:r>
      <w:r w:rsidRPr="00E45D5C">
        <w:rPr>
          <w:sz w:val="14"/>
        </w:rPr>
        <w:t xml:space="preserve"> calling for justice following the killings of Black people like </w:t>
      </w:r>
      <w:proofErr w:type="spellStart"/>
      <w:r w:rsidRPr="00E45D5C">
        <w:rPr>
          <w:sz w:val="14"/>
        </w:rPr>
        <w:t>Ahmaud</w:t>
      </w:r>
      <w:proofErr w:type="spellEnd"/>
      <w:r w:rsidRPr="00E45D5C">
        <w:rPr>
          <w:sz w:val="14"/>
        </w:rPr>
        <w:t xml:space="preserve"> </w:t>
      </w:r>
      <w:proofErr w:type="spellStart"/>
      <w:r w:rsidRPr="00E45D5C">
        <w:rPr>
          <w:sz w:val="14"/>
        </w:rPr>
        <w:t>Arbery</w:t>
      </w:r>
      <w:proofErr w:type="spellEnd"/>
      <w:r w:rsidRPr="00E45D5C">
        <w:rPr>
          <w:sz w:val="14"/>
        </w:rPr>
        <w:t xml:space="preserve">,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E45D5C">
        <w:rPr>
          <w:sz w:val="14"/>
        </w:rPr>
        <w:t xml:space="preserve">, </w:t>
      </w:r>
      <w:r w:rsidRPr="00D542F7">
        <w:rPr>
          <w:rStyle w:val="StyleUnderline"/>
        </w:rPr>
        <w:t>who</w:t>
      </w:r>
      <w:r w:rsidRPr="00E45D5C">
        <w:rPr>
          <w:sz w:val="14"/>
        </w:rPr>
        <w:t xml:space="preserve"> have </w:t>
      </w:r>
      <w:r w:rsidRPr="00D542F7">
        <w:rPr>
          <w:rStyle w:val="StyleUnderline"/>
        </w:rPr>
        <w:t>tear-gassed</w:t>
      </w:r>
      <w:r w:rsidRPr="00E45D5C">
        <w:rPr>
          <w:sz w:val="14"/>
        </w:rPr>
        <w:t xml:space="preserve">, </w:t>
      </w:r>
      <w:r w:rsidRPr="00D542F7">
        <w:rPr>
          <w:rStyle w:val="StyleUnderline"/>
        </w:rPr>
        <w:t>chased</w:t>
      </w:r>
      <w:r w:rsidRPr="00E45D5C">
        <w:rPr>
          <w:sz w:val="14"/>
        </w:rPr>
        <w:t xml:space="preserve">, </w:t>
      </w:r>
      <w:r w:rsidRPr="00D542F7">
        <w:rPr>
          <w:rStyle w:val="StyleUnderline"/>
        </w:rPr>
        <w:t>shoved</w:t>
      </w:r>
      <w:r w:rsidRPr="00E45D5C">
        <w:rPr>
          <w:sz w:val="14"/>
        </w:rPr>
        <w:t xml:space="preserve">, </w:t>
      </w:r>
      <w:r w:rsidRPr="00D542F7">
        <w:rPr>
          <w:rStyle w:val="StyleUnderline"/>
        </w:rPr>
        <w:t>beaten</w:t>
      </w:r>
      <w:r w:rsidRPr="00E45D5C">
        <w:rPr>
          <w:sz w:val="14"/>
        </w:rPr>
        <w:t xml:space="preserve">, </w:t>
      </w:r>
      <w:r w:rsidRPr="00D542F7">
        <w:rPr>
          <w:rStyle w:val="StyleUnderline"/>
        </w:rPr>
        <w:t>and arrested protesters and journalists</w:t>
      </w:r>
      <w:r w:rsidRPr="00E45D5C">
        <w:rPr>
          <w:sz w:val="14"/>
        </w:rPr>
        <w:t xml:space="preserve">. In May, Omar Jimenez, </w:t>
      </w:r>
      <w:r w:rsidRPr="00D542F7">
        <w:rPr>
          <w:rStyle w:val="StyleUnderline"/>
        </w:rPr>
        <w:t>a Black CNN reporter, was handcuffed and led away by police while the cameras rolled.</w:t>
      </w:r>
      <w:r>
        <w:rPr>
          <w:rStyle w:val="StyleUnderline"/>
        </w:rPr>
        <w:t xml:space="preserve"> </w:t>
      </w:r>
      <w:r w:rsidRPr="00E45D5C">
        <w:rPr>
          <w:sz w:val="14"/>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w:t>
      </w:r>
      <w:proofErr w:type="spellStart"/>
      <w:r w:rsidRPr="00E45D5C">
        <w:rPr>
          <w:sz w:val="14"/>
        </w:rPr>
        <w:t>neighbourhood</w:t>
      </w:r>
      <w:proofErr w:type="spellEnd"/>
      <w:r w:rsidRPr="00E45D5C">
        <w:rPr>
          <w:sz w:val="14"/>
        </w:rPr>
        <w:t xml:space="preserve">.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w:t>
      </w:r>
      <w:proofErr w:type="gramStart"/>
      <w:r w:rsidRPr="00E45D5C">
        <w:rPr>
          <w:sz w:val="14"/>
        </w:rPr>
        <w:t>Jones</w:t>
      </w:r>
      <w:proofErr w:type="gramEnd"/>
      <w:r w:rsidRPr="00E45D5C">
        <w:rPr>
          <w:sz w:val="14"/>
        </w:rPr>
        <w:t xml:space="preserve"> and cursing at him. We ran away from him as fast as we could, my bag with my recording equipment bouncing clumsily 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E45D5C">
        <w:rPr>
          <w:sz w:val="14"/>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E45D5C">
        <w:rPr>
          <w:sz w:val="14"/>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E45D5C">
        <w:rPr>
          <w:sz w:val="14"/>
        </w:rPr>
        <w:t xml:space="preserve">. </w:t>
      </w:r>
      <w:r w:rsidRPr="00604EC3">
        <w:rPr>
          <w:rStyle w:val="StyleUnderline"/>
          <w:highlight w:val="green"/>
        </w:rPr>
        <w:t>For</w:t>
      </w:r>
      <w:r w:rsidRPr="00E45D5C">
        <w:rPr>
          <w:sz w:val="14"/>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 xml:space="preserve">built </w:t>
      </w:r>
      <w:proofErr w:type="gramStart"/>
      <w:r w:rsidRPr="00604EC3">
        <w:rPr>
          <w:rStyle w:val="Emphasis"/>
          <w:highlight w:val="green"/>
        </w:rPr>
        <w:t>in</w:t>
      </w:r>
      <w:r w:rsidRPr="00604EC3">
        <w:rPr>
          <w:rStyle w:val="StyleUnderline"/>
          <w:highlight w:val="green"/>
        </w:rPr>
        <w:t xml:space="preserve"> to</w:t>
      </w:r>
      <w:proofErr w:type="gramEnd"/>
      <w:r w:rsidRPr="00604EC3">
        <w:rPr>
          <w:rStyle w:val="StyleUnderline"/>
          <w:highlight w:val="green"/>
        </w:rPr>
        <w:t xml:space="preserve"> their</w:t>
      </w:r>
      <w:r w:rsidRPr="00D542F7">
        <w:rPr>
          <w:rStyle w:val="StyleUnderline"/>
        </w:rPr>
        <w:t xml:space="preserve"> very </w:t>
      </w:r>
      <w:r w:rsidRPr="00604EC3">
        <w:rPr>
          <w:rStyle w:val="StyleUnderline"/>
          <w:highlight w:val="green"/>
        </w:rPr>
        <w:t>life experiences</w:t>
      </w:r>
      <w:r w:rsidRPr="00E45D5C">
        <w:rPr>
          <w:sz w:val="14"/>
        </w:rPr>
        <w:t xml:space="preserve">. But, </w:t>
      </w:r>
      <w:r w:rsidRPr="00604EC3">
        <w:rPr>
          <w:rStyle w:val="StyleUnderline"/>
          <w:highlight w:val="green"/>
        </w:rPr>
        <w:t>for</w:t>
      </w:r>
      <w:r w:rsidRPr="00E45D5C">
        <w:rPr>
          <w:sz w:val="14"/>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E45D5C">
        <w:rPr>
          <w:sz w:val="14"/>
        </w:rPr>
        <w:t xml:space="preserve">. </w:t>
      </w:r>
      <w:r w:rsidRPr="00604EC3">
        <w:rPr>
          <w:rStyle w:val="Emphasis"/>
          <w:highlight w:val="green"/>
        </w:rPr>
        <w:t>Distance is a luxury</w:t>
      </w:r>
      <w:r w:rsidRPr="00E45D5C">
        <w:rPr>
          <w:sz w:val="14"/>
        </w:rPr>
        <w:t xml:space="preserve">. When I got back to Toronto, I told my </w:t>
      </w:r>
      <w:proofErr w:type="spellStart"/>
      <w:r w:rsidRPr="00E45D5C">
        <w:rPr>
          <w:sz w:val="14"/>
        </w:rPr>
        <w:t>deskmates</w:t>
      </w:r>
      <w:proofErr w:type="spellEnd"/>
      <w:r w:rsidRPr="00E45D5C">
        <w:rPr>
          <w:sz w:val="14"/>
        </w:rPr>
        <w:t xml:space="preserve"> about my time in Baltimore in hushed tones. I felt at the time that to speak of it more openly would somehow implicate me, that my story could be seen through the lens of advocacy instead of hard-and-fast reporting. I also knew </w:t>
      </w:r>
      <w:r w:rsidRPr="00D542F7">
        <w:rPr>
          <w:rStyle w:val="StyleUnderline"/>
        </w:rPr>
        <w:t>you never want to end up on the wrong side of police</w:t>
      </w:r>
      <w:r w:rsidRPr="00E45D5C">
        <w:rPr>
          <w:sz w:val="14"/>
        </w:rPr>
        <w:t xml:space="preserve">, especially </w:t>
      </w:r>
      <w:r w:rsidRPr="00D542F7">
        <w:rPr>
          <w:rStyle w:val="StyleUnderline"/>
        </w:rPr>
        <w:t xml:space="preserve">as a racialized person, and leave it up to others to decide </w:t>
      </w:r>
      <w:r w:rsidRPr="00604EC3">
        <w:rPr>
          <w:rStyle w:val="StyleUnderline"/>
        </w:rPr>
        <w:t>how your actions may have justified violence against</w:t>
      </w:r>
      <w:r w:rsidRPr="00E45D5C">
        <w:rPr>
          <w:sz w:val="14"/>
        </w:rPr>
        <w:t xml:space="preserve"> </w:t>
      </w:r>
      <w:r w:rsidRPr="00604EC3">
        <w:rPr>
          <w:rStyle w:val="StyleUnderline"/>
        </w:rPr>
        <w:t>you</w:t>
      </w:r>
      <w:r w:rsidRPr="00E45D5C">
        <w:rPr>
          <w:sz w:val="14"/>
        </w:rPr>
        <w:t xml:space="preserve">. In journalism, as </w:t>
      </w:r>
      <w:r w:rsidRPr="00604EC3">
        <w:rPr>
          <w:rStyle w:val="StyleUnderline"/>
        </w:rPr>
        <w:t>in predominantly white societies</w:t>
      </w:r>
      <w:r w:rsidRPr="00E45D5C">
        <w:rPr>
          <w:sz w:val="14"/>
        </w:rPr>
        <w:t xml:space="preserve"> at large, </w:t>
      </w:r>
      <w:r w:rsidRPr="00604EC3">
        <w:rPr>
          <w:rStyle w:val="StyleUnderline"/>
        </w:rPr>
        <w:t>questioning police narratives is complicated</w:t>
      </w:r>
      <w:r w:rsidRPr="00E45D5C">
        <w:rPr>
          <w:sz w:val="14"/>
        </w:rPr>
        <w:t>. “</w:t>
      </w:r>
      <w:r w:rsidRPr="00604EC3">
        <w:rPr>
          <w:rStyle w:val="StyleUnderline"/>
        </w:rPr>
        <w:t xml:space="preserve">The police play a </w:t>
      </w:r>
      <w:r w:rsidRPr="00604EC3">
        <w:rPr>
          <w:rStyle w:val="Emphasis"/>
        </w:rPr>
        <w:t>very powerful</w:t>
      </w:r>
      <w:r w:rsidRPr="00604EC3">
        <w:rPr>
          <w:rStyle w:val="StyleUnderline"/>
        </w:rPr>
        <w:t xml:space="preserve"> role in defining what the nature and extent of crime is in our society</w:t>
      </w:r>
      <w:r w:rsidRPr="00E45D5C">
        <w:rPr>
          <w:sz w:val="14"/>
        </w:rPr>
        <w:t>,” says Julius Haag, a criminologist and sociology professor at the University of Toronto’s Mississauga campus. “</w:t>
      </w:r>
      <w:r w:rsidRPr="00604EC3">
        <w:rPr>
          <w:rStyle w:val="StyleUnderline"/>
          <w:highlight w:val="green"/>
        </w:rPr>
        <w:t>Police</w:t>
      </w:r>
      <w:r w:rsidRPr="00E45D5C">
        <w:rPr>
          <w:sz w:val="14"/>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E45D5C">
        <w:rPr>
          <w:sz w:val="14"/>
        </w:rPr>
        <w:t xml:space="preserve">, and </w:t>
      </w:r>
      <w:r w:rsidRPr="00604EC3">
        <w:rPr>
          <w:rStyle w:val="StyleUnderline"/>
          <w:highlight w:val="green"/>
        </w:rPr>
        <w:t>they use that ability within the media</w:t>
      </w:r>
      <w:r w:rsidRPr="00E45D5C">
        <w:rPr>
          <w:sz w:val="14"/>
          <w:highlight w:val="green"/>
        </w:rPr>
        <w:t xml:space="preserve"> </w:t>
      </w:r>
      <w:r w:rsidRPr="00604EC3">
        <w:rPr>
          <w:rStyle w:val="StyleUnderline"/>
          <w:highlight w:val="green"/>
        </w:rPr>
        <w:t xml:space="preserve">to </w:t>
      </w:r>
      <w:proofErr w:type="gramStart"/>
      <w:r w:rsidRPr="00604EC3">
        <w:rPr>
          <w:rStyle w:val="StyleUnderline"/>
        </w:rPr>
        <w:t>help</w:t>
      </w:r>
      <w:r w:rsidRPr="00E45D5C">
        <w:rPr>
          <w:sz w:val="14"/>
        </w:rPr>
        <w:t> .</w:t>
      </w:r>
      <w:proofErr w:type="gramEnd"/>
      <w:r w:rsidRPr="00E45D5C">
        <w:rPr>
          <w:sz w:val="14"/>
        </w:rPr>
        <w:t>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E45D5C">
        <w:rPr>
          <w:sz w:val="14"/>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E45D5C">
        <w:rPr>
          <w:sz w:val="14"/>
        </w:rPr>
        <w:t xml:space="preserve"> </w:t>
      </w:r>
      <w:r w:rsidRPr="00D542F7">
        <w:rPr>
          <w:rStyle w:val="StyleUnderline"/>
        </w:rPr>
        <w:t>m</w:t>
      </w:r>
      <w:r w:rsidRPr="00604EC3">
        <w:rPr>
          <w:rStyle w:val="StyleUnderline"/>
        </w:rPr>
        <w:t>e</w:t>
      </w:r>
      <w:r w:rsidRPr="00E45D5C">
        <w:rPr>
          <w:sz w:val="14"/>
        </w:rPr>
        <w:t xml:space="preserve">. </w:t>
      </w:r>
      <w:r w:rsidRPr="00604EC3">
        <w:rPr>
          <w:rStyle w:val="StyleUnderline"/>
        </w:rPr>
        <w:t>Juries seem to have trouble confronting the violence in police-brutality cases</w:t>
      </w:r>
      <w:r w:rsidRPr="00E45D5C">
        <w:rPr>
          <w:sz w:val="14"/>
        </w:rPr>
        <w:t xml:space="preserve">, he said, </w:t>
      </w:r>
      <w:r w:rsidRPr="00604EC3">
        <w:rPr>
          <w:rStyle w:val="StyleUnderline"/>
        </w:rPr>
        <w:t>because</w:t>
      </w:r>
      <w:r w:rsidRPr="00E45D5C">
        <w:rPr>
          <w:sz w:val="14"/>
        </w:rPr>
        <w:t xml:space="preserve"> so often, </w:t>
      </w:r>
      <w:r w:rsidRPr="00604EC3">
        <w:rPr>
          <w:rStyle w:val="StyleUnderline"/>
        </w:rPr>
        <w:t>people have grown up seeing police doing right by them and have trusted police with their safety</w:t>
      </w:r>
      <w:r w:rsidRPr="00E45D5C">
        <w:rPr>
          <w:sz w:val="14"/>
        </w:rPr>
        <w:t xml:space="preserve">. </w:t>
      </w:r>
      <w:r w:rsidRPr="00604EC3">
        <w:rPr>
          <w:rStyle w:val="StyleUnderline"/>
        </w:rPr>
        <w:t>This is especially true for white people</w:t>
      </w:r>
      <w:r w:rsidRPr="00E45D5C">
        <w:rPr>
          <w:sz w:val="14"/>
        </w:rPr>
        <w:t xml:space="preserve">, </w:t>
      </w:r>
      <w:r w:rsidRPr="00604EC3">
        <w:rPr>
          <w:rStyle w:val="StyleUnderline"/>
        </w:rPr>
        <w:t>who are less</w:t>
      </w:r>
      <w:r w:rsidRPr="00D542F7">
        <w:rPr>
          <w:rStyle w:val="StyleUnderline"/>
        </w:rPr>
        <w:t xml:space="preserve"> likely to be treated unfairly by police</w:t>
      </w:r>
      <w:r w:rsidRPr="00E45D5C">
        <w:rPr>
          <w:sz w:val="14"/>
        </w:rPr>
        <w:t xml:space="preserve">. </w:t>
      </w:r>
      <w:r w:rsidRPr="00D542F7">
        <w:rPr>
          <w:rStyle w:val="StyleUnderline"/>
        </w:rPr>
        <w:t>Putting police on trial would be asking people to challenge their lifelong beliefs</w:t>
      </w:r>
      <w:r w:rsidRPr="00E45D5C">
        <w:rPr>
          <w:sz w:val="14"/>
        </w:rPr>
        <w:t xml:space="preserve">. Anthony N. Morgan, a racial-justice lawyer in Toronto, says this same dynamic plays out in Canada in both “obvious and indirect ways.” </w:t>
      </w:r>
      <w:r w:rsidRPr="00D542F7">
        <w:rPr>
          <w:rStyle w:val="StyleUnderline"/>
        </w:rPr>
        <w:t>Racialized people can tell you about water cooler</w:t>
      </w:r>
      <w:r w:rsidRPr="00E45D5C">
        <w:rPr>
          <w:sz w:val="14"/>
        </w:rPr>
        <w:t xml:space="preserve"> </w:t>
      </w:r>
      <w:r w:rsidRPr="00D542F7">
        <w:rPr>
          <w:rStyle w:val="StyleUnderline"/>
        </w:rPr>
        <w:t>conversations</w:t>
      </w:r>
      <w:r w:rsidRPr="00E45D5C">
        <w:rPr>
          <w:sz w:val="14"/>
        </w:rPr>
        <w:t xml:space="preserve"> they’ve had </w:t>
      </w:r>
      <w:r w:rsidRPr="00D542F7">
        <w:rPr>
          <w:rStyle w:val="StyleUnderline"/>
        </w:rPr>
        <w:t xml:space="preserve">with </w:t>
      </w:r>
      <w:r w:rsidRPr="00604EC3">
        <w:rPr>
          <w:rStyle w:val="StyleUnderline"/>
          <w:highlight w:val="green"/>
        </w:rPr>
        <w:t>white colleagues</w:t>
      </w:r>
      <w:r w:rsidRPr="00D542F7">
        <w:rPr>
          <w:rStyle w:val="StyleUnderline"/>
        </w:rPr>
        <w:t xml:space="preserve"> about racism they’ve experienced</w:t>
      </w:r>
      <w:r w:rsidRPr="00E45D5C">
        <w:rPr>
          <w:sz w:val="14"/>
        </w:rPr>
        <w:t xml:space="preserve"> and witnessed, </w:t>
      </w:r>
      <w:r w:rsidRPr="00D542F7">
        <w:rPr>
          <w:rStyle w:val="StyleUnderline"/>
        </w:rPr>
        <w:t>which</w:t>
      </w:r>
      <w:r w:rsidRPr="00E45D5C">
        <w:rPr>
          <w:sz w:val="14"/>
        </w:rPr>
        <w:t xml:space="preserve"> “</w:t>
      </w:r>
      <w:r w:rsidRPr="00D542F7">
        <w:rPr>
          <w:rStyle w:val="StyleUnderline"/>
        </w:rPr>
        <w:t>often end up in the</w:t>
      </w:r>
      <w:r w:rsidRPr="00E45D5C">
        <w:rPr>
          <w:sz w:val="14"/>
        </w:rPr>
        <w:t xml:space="preserve"> ‘</w:t>
      </w:r>
      <w:r w:rsidRPr="00D542F7">
        <w:rPr>
          <w:rStyle w:val="StyleUnderline"/>
        </w:rPr>
        <w:t>Did that really happen</w:t>
      </w:r>
      <w:r w:rsidRPr="00E45D5C">
        <w:rPr>
          <w:sz w:val="14"/>
        </w:rPr>
        <w:t xml:space="preserve">? </w:t>
      </w:r>
      <w:r w:rsidRPr="00D542F7">
        <w:rPr>
          <w:rStyle w:val="StyleUnderline"/>
        </w:rPr>
        <w:t>What were they</w:t>
      </w:r>
      <w:r w:rsidRPr="00E45D5C">
        <w:rPr>
          <w:sz w:val="14"/>
        </w:rPr>
        <w:t xml:space="preserve"> </w:t>
      </w:r>
      <w:r w:rsidRPr="00D542F7">
        <w:rPr>
          <w:rStyle w:val="StyleUnderline"/>
        </w:rPr>
        <w:t>doing</w:t>
      </w:r>
      <w:r w:rsidRPr="00E45D5C">
        <w:rPr>
          <w:sz w:val="14"/>
        </w:rPr>
        <w:t xml:space="preserve">? </w:t>
      </w:r>
      <w:r w:rsidRPr="00D542F7">
        <w:rPr>
          <w:rStyle w:val="StyleUnderline"/>
        </w:rPr>
        <w:t>Maybe we need to see more of the video</w:t>
      </w:r>
      <w:r w:rsidRPr="00E45D5C">
        <w:rPr>
          <w:sz w:val="14"/>
        </w:rPr>
        <w:t xml:space="preserve">?’ </w:t>
      </w:r>
      <w:r w:rsidRPr="00D542F7">
        <w:rPr>
          <w:rStyle w:val="StyleUnderline"/>
        </w:rPr>
        <w:t>territory</w:t>
      </w:r>
      <w:r w:rsidRPr="00E45D5C">
        <w:rPr>
          <w:sz w:val="14"/>
        </w:rPr>
        <w:t>,” he says. “</w:t>
      </w:r>
      <w:r w:rsidRPr="00604EC3">
        <w:rPr>
          <w:rStyle w:val="StyleUnderline"/>
        </w:rPr>
        <w:t>These</w:t>
      </w:r>
      <w:r w:rsidRPr="00D542F7">
        <w:rPr>
          <w:rStyle w:val="StyleUnderline"/>
        </w:rPr>
        <w:t xml:space="preserve"> kinds of frankly </w:t>
      </w:r>
      <w:r w:rsidRPr="00604EC3">
        <w:rPr>
          <w:rStyle w:val="Emphasis"/>
        </w:rPr>
        <w:t>absurd</w:t>
      </w:r>
      <w:r w:rsidRPr="00D542F7">
        <w:rPr>
          <w:rStyle w:val="StyleUnderline"/>
        </w:rPr>
        <w:t xml:space="preserve"> ways of </w:t>
      </w:r>
      <w:r w:rsidRPr="00604EC3">
        <w:rPr>
          <w:rStyle w:val="StyleUnderline"/>
          <w:highlight w:val="green"/>
        </w:rPr>
        <w:t>justify</w:t>
      </w:r>
      <w:r w:rsidRPr="00D542F7">
        <w:rPr>
          <w:rStyle w:val="StyleUnderline"/>
        </w:rPr>
        <w:t xml:space="preserve">ing and excusing </w:t>
      </w:r>
      <w:r w:rsidRPr="00604EC3">
        <w:rPr>
          <w:rStyle w:val="Emphasis"/>
          <w:highlight w:val="green"/>
        </w:rPr>
        <w:t>murder</w:t>
      </w:r>
      <w:r w:rsidRPr="00604EC3">
        <w:rPr>
          <w:rStyle w:val="StyleUnderline"/>
          <w:highlight w:val="green"/>
        </w:rPr>
        <w:t xml:space="preserve"> or </w:t>
      </w:r>
      <w:r w:rsidRPr="00604EC3">
        <w:rPr>
          <w:rStyle w:val="Emphasis"/>
          <w:highlight w:val="green"/>
        </w:rPr>
        <w:t>harm</w:t>
      </w:r>
      <w:r w:rsidRPr="00D542F7">
        <w:rPr>
          <w:rStyle w:val="StyleUnderline"/>
        </w:rPr>
        <w:t xml:space="preserve"> </w:t>
      </w:r>
      <w:r w:rsidRPr="00604EC3">
        <w:rPr>
          <w:rStyle w:val="StyleUnderline"/>
          <w:highlight w:val="green"/>
        </w:rPr>
        <w:t>done to Black</w:t>
      </w:r>
      <w:r w:rsidRPr="00D542F7">
        <w:rPr>
          <w:rStyle w:val="StyleUnderline"/>
        </w:rPr>
        <w:t xml:space="preserve"> and Indigenous </w:t>
      </w:r>
      <w:r w:rsidRPr="00604EC3">
        <w:rPr>
          <w:rStyle w:val="StyleUnderline"/>
          <w:highlight w:val="green"/>
        </w:rPr>
        <w:t>people play</w:t>
      </w:r>
      <w:r w:rsidRPr="00D542F7">
        <w:rPr>
          <w:rStyle w:val="StyleUnderline"/>
        </w:rPr>
        <w:t xml:space="preserve"> out in society more generally</w:t>
      </w:r>
      <w:r w:rsidRPr="00E45D5C">
        <w:rPr>
          <w:sz w:val="14"/>
        </w:rPr>
        <w:t xml:space="preserve">, and I think </w:t>
      </w:r>
      <w:r w:rsidRPr="00D542F7">
        <w:rPr>
          <w:rStyle w:val="StyleUnderline"/>
        </w:rPr>
        <w:t xml:space="preserve">they play out </w:t>
      </w:r>
      <w:r w:rsidRPr="00604EC3">
        <w:rPr>
          <w:rStyle w:val="StyleUnderline"/>
          <w:highlight w:val="green"/>
        </w:rPr>
        <w:t>in journalism</w:t>
      </w:r>
      <w:r w:rsidRPr="00D542F7">
        <w:rPr>
          <w:rStyle w:val="StyleUnderline"/>
        </w:rPr>
        <w:t xml:space="preserve"> too.”</w:t>
      </w:r>
      <w:r>
        <w:rPr>
          <w:rStyle w:val="StyleUnderline"/>
        </w:rPr>
        <w:t xml:space="preserve"> </w:t>
      </w:r>
      <w:r w:rsidRPr="00E45D5C">
        <w:rPr>
          <w:sz w:val="14"/>
        </w:rPr>
        <w:t xml:space="preserve">ON MAY 27, a twenty-nine-year-old Black Indigenous woman named Regis </w:t>
      </w:r>
      <w:proofErr w:type="spellStart"/>
      <w:r w:rsidRPr="00E45D5C">
        <w:rPr>
          <w:sz w:val="14"/>
        </w:rPr>
        <w:t>Korchinski</w:t>
      </w:r>
      <w:proofErr w:type="spellEnd"/>
      <w:r w:rsidRPr="00E45D5C">
        <w:rPr>
          <w:sz w:val="14"/>
        </w:rPr>
        <w:t xml:space="preserve">-Paquet fell from a </w:t>
      </w:r>
      <w:proofErr w:type="gramStart"/>
      <w:r w:rsidRPr="00E45D5C">
        <w:rPr>
          <w:sz w:val="14"/>
        </w:rPr>
        <w:t>twenty-fourth floor</w:t>
      </w:r>
      <w:proofErr w:type="gramEnd"/>
      <w:r w:rsidRPr="00E45D5C">
        <w:rPr>
          <w:sz w:val="14"/>
        </w:rPr>
        <w:t xml:space="preserve"> balcony in Toronto while police were in her apartment, responding to the family’s call for help with her mental health crisis. Police were the only ones there during the fall, and questions about the moments before her death remain unanswered. The tragedy has also boosted calls from racialized journalists to challenge the media’s overreliance on police narratives. It wasn’t until the next day that media reports included any of her family members’ voices or began questioning the role of police in </w:t>
      </w:r>
      <w:proofErr w:type="spellStart"/>
      <w:r w:rsidRPr="00E45D5C">
        <w:rPr>
          <w:sz w:val="14"/>
        </w:rPr>
        <w:t>Korchinski</w:t>
      </w:r>
      <w:proofErr w:type="spellEnd"/>
      <w:r w:rsidRPr="00E45D5C">
        <w:rPr>
          <w:sz w:val="14"/>
        </w:rPr>
        <w:t xml:space="preserve">-Paquet’s death. Not because the family didn’t want to talk to the media: the family’s social media posts are what had raised initial awareness about </w:t>
      </w:r>
      <w:proofErr w:type="spellStart"/>
      <w:r w:rsidRPr="00E45D5C">
        <w:rPr>
          <w:sz w:val="14"/>
        </w:rPr>
        <w:t>Korchinski</w:t>
      </w:r>
      <w:proofErr w:type="spellEnd"/>
      <w:r w:rsidRPr="00E45D5C">
        <w:rPr>
          <w:sz w:val="14"/>
        </w:rPr>
        <w:t xml:space="preserve">-Paquet’s death. One journalist described arriving at the scene to talk to family members and seeing other reporters there. (This gap in the reporting may have stemmed from some family members’ initial social media posts, which effectively accused the police of killing </w:t>
      </w:r>
      <w:proofErr w:type="spellStart"/>
      <w:r w:rsidRPr="00E45D5C">
        <w:rPr>
          <w:sz w:val="14"/>
        </w:rPr>
        <w:t>Korchinski</w:t>
      </w:r>
      <w:proofErr w:type="spellEnd"/>
      <w:r w:rsidRPr="00E45D5C">
        <w:rPr>
          <w:sz w:val="14"/>
        </w:rPr>
        <w:t xml:space="preserve">-Paquet and would have been impossible to independently verify at the time. The family’s lawyer later clarified their initial statements, saying they believed police actions may have played a role in </w:t>
      </w:r>
      <w:proofErr w:type="spellStart"/>
      <w:r w:rsidRPr="00E45D5C">
        <w:rPr>
          <w:sz w:val="14"/>
        </w:rPr>
        <w:t>Korchinski</w:t>
      </w:r>
      <w:proofErr w:type="spellEnd"/>
      <w:r w:rsidRPr="00E45D5C">
        <w:rPr>
          <w:sz w:val="14"/>
        </w:rPr>
        <w:t xml:space="preserve">-Paquet’s death.) Instead, the very first news stories about </w:t>
      </w:r>
      <w:proofErr w:type="spellStart"/>
      <w:r w:rsidRPr="00E45D5C">
        <w:rPr>
          <w:sz w:val="14"/>
        </w:rPr>
        <w:t>Korchinski</w:t>
      </w:r>
      <w:proofErr w:type="spellEnd"/>
      <w:r w:rsidRPr="00E45D5C">
        <w:rPr>
          <w:sz w:val="14"/>
        </w:rPr>
        <w:t xml:space="preserve">-Paquet’s death were based solely on a statement from the Special Investigations Unit (SIU), the civilian-oversight agency in Ontario that is automatically called to investigate circumstances involving police </w:t>
      </w:r>
      <w:r w:rsidRPr="00E45D5C">
        <w:rPr>
          <w:sz w:val="14"/>
        </w:rPr>
        <w:lastRenderedPageBreak/>
        <w:t xml:space="preserve">that have resulted in death, serious injury, or allegations of sexual assault. Some journalists asked their newsrooms and organizations to explain why early coverage excluded the family’s narrative. I know one journalist whose editor questioned her for reporting what the family had told her in the early hours. </w:t>
      </w:r>
      <w:proofErr w:type="spellStart"/>
      <w:r w:rsidRPr="00E45D5C">
        <w:rPr>
          <w:sz w:val="14"/>
        </w:rPr>
        <w:t>Korchinski</w:t>
      </w:r>
      <w:proofErr w:type="spellEnd"/>
      <w:r w:rsidRPr="00E45D5C">
        <w:rPr>
          <w:sz w:val="14"/>
        </w:rPr>
        <w:t xml:space="preserve">-Paquet’s death is just the latest reminder of why some </w:t>
      </w:r>
      <w:r w:rsidRPr="00604EC3">
        <w:rPr>
          <w:rStyle w:val="StyleUnderline"/>
        </w:rPr>
        <w:t>journalists have long been arguing</w:t>
      </w:r>
      <w:r w:rsidRPr="00D542F7">
        <w:rPr>
          <w:rStyle w:val="StyleUnderline"/>
        </w:rPr>
        <w:t xml:space="preserve"> that </w:t>
      </w:r>
      <w:r w:rsidRPr="00604EC3">
        <w:rPr>
          <w:rStyle w:val="StyleUnderline"/>
          <w:highlight w:val="green"/>
        </w:rPr>
        <w:t>police</w:t>
      </w:r>
      <w:r w:rsidRPr="00D542F7">
        <w:rPr>
          <w:rStyle w:val="StyleUnderline"/>
        </w:rPr>
        <w:t xml:space="preserve"> versions of events</w:t>
      </w:r>
      <w:r w:rsidRPr="00E45D5C">
        <w:rPr>
          <w:sz w:val="14"/>
        </w:rPr>
        <w:t>—whether their own actions or the actions of those they police—</w:t>
      </w:r>
      <w:r w:rsidRPr="00604EC3">
        <w:rPr>
          <w:rStyle w:val="StyleUnderline"/>
          <w:highlight w:val="green"/>
        </w:rPr>
        <w:t>should be subject to</w:t>
      </w:r>
      <w:r w:rsidRPr="00D542F7">
        <w:rPr>
          <w:rStyle w:val="StyleUnderline"/>
        </w:rPr>
        <w:t xml:space="preserve"> the same levels of </w:t>
      </w:r>
      <w:r w:rsidRPr="00604EC3">
        <w:rPr>
          <w:rStyle w:val="Emphasis"/>
          <w:highlight w:val="green"/>
        </w:rPr>
        <w:t>scrutiny</w:t>
      </w:r>
      <w:r w:rsidRPr="00D542F7">
        <w:rPr>
          <w:rStyle w:val="StyleUnderline"/>
        </w:rPr>
        <w:t xml:space="preserve"> other powerful bodies garner</w:t>
      </w:r>
      <w:r w:rsidRPr="00E45D5C">
        <w:rPr>
          <w:sz w:val="14"/>
        </w:rPr>
        <w:t xml:space="preserve">, and that </w:t>
      </w:r>
      <w:r w:rsidRPr="00D542F7">
        <w:rPr>
          <w:rStyle w:val="StyleUnderline"/>
        </w:rPr>
        <w:t xml:space="preserve">their accounts </w:t>
      </w:r>
      <w:r w:rsidRPr="00604EC3">
        <w:rPr>
          <w:rStyle w:val="Emphasis"/>
        </w:rPr>
        <w:t>cannot be relied on</w:t>
      </w:r>
      <w:r w:rsidRPr="00D542F7">
        <w:rPr>
          <w:rStyle w:val="StyleUnderline"/>
        </w:rPr>
        <w:t xml:space="preserve"> as the only source</w:t>
      </w:r>
      <w:r w:rsidRPr="00E45D5C">
        <w:rPr>
          <w:sz w:val="14"/>
        </w:rPr>
        <w:t>. “</w:t>
      </w:r>
      <w:r w:rsidRPr="00604EC3">
        <w:rPr>
          <w:rStyle w:val="StyleUnderline"/>
          <w:highlight w:val="green"/>
        </w:rPr>
        <w:t>The police are not</w:t>
      </w:r>
      <w:r w:rsidRPr="00D542F7">
        <w:rPr>
          <w:rStyle w:val="StyleUnderline"/>
        </w:rPr>
        <w:t xml:space="preserve">, in and of themselves, </w:t>
      </w:r>
      <w:r w:rsidRPr="00604EC3">
        <w:rPr>
          <w:rStyle w:val="StyleUnderline"/>
          <w:highlight w:val="green"/>
        </w:rPr>
        <w:t>objective</w:t>
      </w:r>
      <w:r w:rsidRPr="00D542F7">
        <w:rPr>
          <w:rStyle w:val="StyleUnderline"/>
        </w:rPr>
        <w:t xml:space="preserve"> </w:t>
      </w:r>
      <w:r w:rsidRPr="00604EC3">
        <w:rPr>
          <w:rStyle w:val="StyleUnderline"/>
          <w:highlight w:val="green"/>
        </w:rPr>
        <w:t>observers</w:t>
      </w:r>
      <w:r w:rsidRPr="00D542F7">
        <w:rPr>
          <w:rStyle w:val="StyleUnderline"/>
        </w:rPr>
        <w:t xml:space="preserve"> of things</w:t>
      </w:r>
      <w:r w:rsidRPr="00E45D5C">
        <w:rPr>
          <w:sz w:val="14"/>
        </w:rPr>
        <w:t>,” said Wesley Lowery—who was part of a Washington Post team that won a Pulitzer Prize for its coverage of fatal shootings by police officers—in a Longform Podcast interview in June. “</w:t>
      </w:r>
      <w:r w:rsidRPr="00604EC3">
        <w:rPr>
          <w:rStyle w:val="StyleUnderline"/>
          <w:highlight w:val="green"/>
        </w:rPr>
        <w:t>They are</w:t>
      </w:r>
      <w:r w:rsidRPr="00D542F7">
        <w:rPr>
          <w:rStyle w:val="StyleUnderline"/>
        </w:rPr>
        <w:t xml:space="preserve"> political and government entities who are the </w:t>
      </w:r>
      <w:r w:rsidRPr="00604EC3">
        <w:rPr>
          <w:rStyle w:val="StyleUnderline"/>
        </w:rPr>
        <w:t xml:space="preserve">literal </w:t>
      </w:r>
      <w:r w:rsidRPr="00604EC3">
        <w:rPr>
          <w:rStyle w:val="Emphasis"/>
          <w:highlight w:val="green"/>
        </w:rPr>
        <w:t>characters in the story</w:t>
      </w:r>
      <w:r w:rsidRPr="00E45D5C">
        <w:rPr>
          <w:sz w:val="14"/>
        </w:rPr>
        <w:t xml:space="preserve">.” </w:t>
      </w:r>
      <w:r w:rsidRPr="00D542F7">
        <w:rPr>
          <w:rStyle w:val="StyleUnderline"/>
        </w:rPr>
        <w:t>Nor do police watchdogs offer a sufficient counternarrative</w:t>
      </w:r>
      <w:r w:rsidRPr="00E45D5C">
        <w:rPr>
          <w:sz w:val="14"/>
        </w:rPr>
        <w:t xml:space="preserve">. The </w:t>
      </w:r>
      <w:r w:rsidRPr="00D542F7">
        <w:rPr>
          <w:rStyle w:val="StyleUnderline"/>
        </w:rPr>
        <w:t>SIU has long been plagued with concerns about its power and credibility</w:t>
      </w:r>
      <w:r w:rsidRPr="00E45D5C">
        <w:rPr>
          <w:sz w:val="14"/>
        </w:rPr>
        <w:t xml:space="preserve">. Former Ontario ombudsman André Marin released a 2008 report stating that </w:t>
      </w:r>
      <w:r w:rsidRPr="00D542F7">
        <w:rPr>
          <w:rStyle w:val="StyleUnderline"/>
        </w:rPr>
        <w:t xml:space="preserve">Ontario’s system of police oversight has failed to live up to its promise due to a </w:t>
      </w:r>
      <w:r w:rsidRPr="00E45D5C">
        <w:rPr>
          <w:sz w:val="14"/>
        </w:rPr>
        <w:t>“</w:t>
      </w:r>
      <w:r w:rsidRPr="00D542F7">
        <w:rPr>
          <w:rStyle w:val="StyleUnderline"/>
        </w:rPr>
        <w:t>complacent</w:t>
      </w:r>
      <w:r w:rsidRPr="00E45D5C">
        <w:rPr>
          <w:sz w:val="14"/>
        </w:rPr>
        <w:t xml:space="preserve">” </w:t>
      </w:r>
      <w:r w:rsidRPr="00D542F7">
        <w:rPr>
          <w:rStyle w:val="StyleUnderline"/>
        </w:rPr>
        <w:t xml:space="preserve">culture and a lack of </w:t>
      </w:r>
      <w:proofErr w:type="spellStart"/>
      <w:r w:rsidRPr="00D542F7">
        <w:rPr>
          <w:rStyle w:val="StyleUnderline"/>
        </w:rPr>
        <w:t>rigour</w:t>
      </w:r>
      <w:proofErr w:type="spellEnd"/>
      <w:r w:rsidRPr="00D542F7">
        <w:rPr>
          <w:rStyle w:val="StyleUnderline"/>
        </w:rPr>
        <w:t xml:space="preserve"> in ensuring police follow the rules</w:t>
      </w:r>
      <w:r w:rsidRPr="00E45D5C">
        <w:rPr>
          <w:sz w:val="14"/>
        </w:rPr>
        <w:t xml:space="preserve">. More recently, </w:t>
      </w:r>
      <w:r w:rsidRPr="00D542F7">
        <w:rPr>
          <w:rStyle w:val="StyleUnderline"/>
        </w:rPr>
        <w:t xml:space="preserve">the limited powers of the SIU have been made clear in the aftermath of the fatal shooting of </w:t>
      </w:r>
      <w:proofErr w:type="spellStart"/>
      <w:r w:rsidRPr="00D542F7">
        <w:rPr>
          <w:rStyle w:val="StyleUnderline"/>
        </w:rPr>
        <w:t>D’Andre</w:t>
      </w:r>
      <w:proofErr w:type="spellEnd"/>
      <w:r w:rsidRPr="00D542F7">
        <w:rPr>
          <w:rStyle w:val="StyleUnderline"/>
        </w:rPr>
        <w:t xml:space="preserve"> Campbell</w:t>
      </w:r>
      <w:r w:rsidRPr="00E45D5C">
        <w:rPr>
          <w:sz w:val="14"/>
        </w:rPr>
        <w:t xml:space="preserve">, </w:t>
      </w:r>
      <w:r w:rsidRPr="00D542F7">
        <w:rPr>
          <w:rStyle w:val="StyleUnderline"/>
        </w:rPr>
        <w:t xml:space="preserve">a twenty-six-year-old Black man </w:t>
      </w:r>
      <w:r w:rsidRPr="00E45D5C">
        <w:rPr>
          <w:sz w:val="14"/>
        </w:rPr>
        <w:t xml:space="preserve">with schizophrenia, </w:t>
      </w:r>
      <w:r w:rsidRPr="00D542F7">
        <w:rPr>
          <w:rStyle w:val="StyleUnderline"/>
        </w:rPr>
        <w:t>who was shot by a Peel police officer</w:t>
      </w:r>
      <w:r w:rsidRPr="00E45D5C">
        <w:rPr>
          <w:sz w:val="14"/>
        </w:rPr>
        <w:t xml:space="preserve"> in </w:t>
      </w:r>
      <w:r w:rsidRPr="00D542F7">
        <w:rPr>
          <w:rStyle w:val="StyleUnderline"/>
        </w:rPr>
        <w:t>April after he called the police for help</w:t>
      </w:r>
      <w:r w:rsidRPr="00E45D5C">
        <w:rPr>
          <w:sz w:val="14"/>
        </w:rPr>
        <w:t xml:space="preserve">. So far, </w:t>
      </w:r>
      <w:r w:rsidRPr="00FD0944">
        <w:rPr>
          <w:rStyle w:val="StyleUnderline"/>
        </w:rPr>
        <w:t>that officer has refused to be interviewed</w:t>
      </w:r>
      <w:r w:rsidRPr="00E45D5C">
        <w:rPr>
          <w:sz w:val="14"/>
        </w:rPr>
        <w:t xml:space="preserve"> by the SIU </w:t>
      </w:r>
      <w:r w:rsidRPr="00FD0944">
        <w:rPr>
          <w:rStyle w:val="StyleUnderline"/>
        </w:rPr>
        <w:t>and has not submitted any notes</w:t>
      </w:r>
      <w:r w:rsidRPr="00E45D5C">
        <w:rPr>
          <w:sz w:val="14"/>
        </w:rPr>
        <w:t xml:space="preserve"> </w:t>
      </w:r>
      <w:r w:rsidRPr="00FD0944">
        <w:rPr>
          <w:rStyle w:val="StyleUnderline"/>
        </w:rPr>
        <w:t>to the police watchdog</w:t>
      </w:r>
      <w:r w:rsidRPr="00E45D5C">
        <w:rPr>
          <w:sz w:val="14"/>
        </w:rPr>
        <w:t>—</w:t>
      </w:r>
      <w:r w:rsidRPr="00FD0944">
        <w:rPr>
          <w:rStyle w:val="StyleUnderline"/>
        </w:rPr>
        <w:t>nor can the officer be legally compelled to do so</w:t>
      </w:r>
      <w:r w:rsidRPr="00E45D5C">
        <w:rPr>
          <w:sz w:val="14"/>
        </w:rPr>
        <w:t xml:space="preserve">. In 2018, I would see these obstacles play out in my own reporting. I had helped produce a series of live town halls on racism across the country. The Vancouver edition focused on racism in health care, with one conversation </w:t>
      </w:r>
      <w:proofErr w:type="spellStart"/>
      <w:r w:rsidRPr="00E45D5C">
        <w:rPr>
          <w:sz w:val="14"/>
        </w:rPr>
        <w:t>centring</w:t>
      </w:r>
      <w:proofErr w:type="spellEnd"/>
      <w:r w:rsidRPr="00E45D5C">
        <w:rPr>
          <w:sz w:val="14"/>
        </w:rPr>
        <w:t xml:space="preserve"> the experiences of two Indigenous nurses. Diane </w:t>
      </w:r>
      <w:proofErr w:type="spellStart"/>
      <w:r w:rsidRPr="00E45D5C">
        <w:rPr>
          <w:sz w:val="14"/>
        </w:rPr>
        <w:t>Lingren</w:t>
      </w:r>
      <w:proofErr w:type="spellEnd"/>
      <w:r w:rsidRPr="00E45D5C">
        <w:rPr>
          <w:sz w:val="14"/>
        </w:rPr>
        <w:t>, provincial chair for the Indigenous leadership caucus of the BC Nurses’ Union, recounted how she often saw non-Indigenous people who appeared to be intoxicated be “told to settle down, and then they get a cab ride” to an overnight shelter. With Indigenous people, she said, “I see the RCMP called</w:t>
      </w:r>
      <w:proofErr w:type="gramStart"/>
      <w:r w:rsidRPr="00E45D5C">
        <w:rPr>
          <w:sz w:val="14"/>
        </w:rPr>
        <w:t>. .</w:t>
      </w:r>
      <w:proofErr w:type="gramEnd"/>
      <w:r w:rsidRPr="00E45D5C">
        <w:rPr>
          <w:sz w:val="14"/>
        </w:rPr>
        <w:t> . . I see them handcuff their ankles to their wrists so they can’t walk</w:t>
      </w:r>
      <w:proofErr w:type="gramStart"/>
      <w:r w:rsidRPr="00E45D5C">
        <w:rPr>
          <w:sz w:val="14"/>
        </w:rPr>
        <w:t>. .</w:t>
      </w:r>
      <w:proofErr w:type="gramEnd"/>
      <w:r w:rsidRPr="00E45D5C">
        <w:rPr>
          <w:sz w:val="14"/>
        </w:rPr>
        <w:t xml:space="preserve">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This shouldn’t have been a battle: </w:t>
      </w:r>
      <w:r w:rsidRPr="00FD0944">
        <w:rPr>
          <w:rStyle w:val="StyleUnderline"/>
        </w:rPr>
        <w:t>our</w:t>
      </w:r>
      <w:r w:rsidRPr="00E45D5C">
        <w:rPr>
          <w:sz w:val="14"/>
        </w:rPr>
        <w:t xml:space="preserve"> very </w:t>
      </w:r>
      <w:r w:rsidRPr="00FD0944">
        <w:rPr>
          <w:rStyle w:val="StyleUnderline"/>
        </w:rPr>
        <w:t>role as journalists is to present all the facts, fairly, with context</w:t>
      </w:r>
      <w:r w:rsidRPr="00E45D5C">
        <w:rPr>
          <w:sz w:val="14"/>
        </w:rPr>
        <w:t xml:space="preserve">. But, </w:t>
      </w:r>
      <w:r w:rsidRPr="00604EC3">
        <w:rPr>
          <w:rStyle w:val="StyleUnderline"/>
          <w:highlight w:val="green"/>
        </w:rPr>
        <w:t>in</w:t>
      </w:r>
      <w:r w:rsidRPr="00E45D5C">
        <w:rPr>
          <w:sz w:val="14"/>
        </w:rPr>
        <w:t xml:space="preserve"> many </w:t>
      </w:r>
      <w:r w:rsidRPr="00604EC3">
        <w:rPr>
          <w:rStyle w:val="StyleUnderline"/>
          <w:highlight w:val="green"/>
        </w:rPr>
        <w:t>newsrooms</w:t>
      </w:r>
      <w:r w:rsidRPr="00FD0944">
        <w:rPr>
          <w:rStyle w:val="StyleUnderline"/>
        </w:rPr>
        <w:t xml:space="preserve">, </w:t>
      </w:r>
      <w:r w:rsidRPr="00604EC3">
        <w:rPr>
          <w:rStyle w:val="StyleUnderline"/>
          <w:highlight w:val="green"/>
        </w:rPr>
        <w:t>police narratives carry</w:t>
      </w:r>
      <w:r w:rsidRPr="00FD0944">
        <w:rPr>
          <w:rStyle w:val="StyleUnderline"/>
        </w:rPr>
        <w:t xml:space="preserve"> enough </w:t>
      </w:r>
      <w:r w:rsidRPr="00604EC3">
        <w:rPr>
          <w:rStyle w:val="StyleUnderline"/>
          <w:highlight w:val="green"/>
        </w:rPr>
        <w:t xml:space="preserve">weight to </w:t>
      </w:r>
      <w:r w:rsidRPr="00604EC3">
        <w:rPr>
          <w:rStyle w:val="StyleUnderline"/>
        </w:rPr>
        <w:t>effectively</w:t>
      </w:r>
      <w:r w:rsidRPr="00FD0944">
        <w:rPr>
          <w:rStyle w:val="StyleUnderline"/>
        </w:rPr>
        <w:t xml:space="preserve"> </w:t>
      </w:r>
      <w:r w:rsidRPr="00604EC3">
        <w:rPr>
          <w:rStyle w:val="Emphasis"/>
          <w:highlight w:val="green"/>
        </w:rPr>
        <w:t>negate</w:t>
      </w:r>
      <w:r w:rsidRPr="00FD0944">
        <w:rPr>
          <w:rStyle w:val="StyleUnderline"/>
        </w:rPr>
        <w:t xml:space="preserve">, </w:t>
      </w:r>
      <w:r w:rsidRPr="00604EC3">
        <w:rPr>
          <w:rStyle w:val="Emphasis"/>
          <w:highlight w:val="green"/>
        </w:rPr>
        <w:t>silence</w:t>
      </w:r>
      <w:r w:rsidRPr="00FD0944">
        <w:rPr>
          <w:rStyle w:val="StyleUnderline"/>
        </w:rPr>
        <w:t xml:space="preserve">, </w:t>
      </w:r>
      <w:r w:rsidRPr="00604EC3">
        <w:rPr>
          <w:rStyle w:val="StyleUnderline"/>
          <w:highlight w:val="green"/>
        </w:rPr>
        <w:t>and</w:t>
      </w:r>
      <w:r w:rsidRPr="00FD0944">
        <w:rPr>
          <w:rStyle w:val="StyleUnderline"/>
        </w:rPr>
        <w:t xml:space="preserve"> </w:t>
      </w:r>
      <w:r w:rsidRPr="00604EC3">
        <w:rPr>
          <w:rStyle w:val="Emphasis"/>
          <w:highlight w:val="green"/>
        </w:rPr>
        <w:t>disappear</w:t>
      </w:r>
      <w:r w:rsidRPr="00604EC3">
        <w:rPr>
          <w:rStyle w:val="StyleUnderline"/>
          <w:highlight w:val="green"/>
        </w:rPr>
        <w:t xml:space="preserve"> the</w:t>
      </w:r>
      <w:r w:rsidRPr="00FD0944">
        <w:rPr>
          <w:rStyle w:val="StyleUnderline"/>
        </w:rPr>
        <w:t xml:space="preserve"> </w:t>
      </w:r>
      <w:r w:rsidRPr="00604EC3">
        <w:rPr>
          <w:rStyle w:val="StyleUnderline"/>
          <w:highlight w:val="green"/>
        </w:rPr>
        <w:t>experiences of racialized people</w:t>
      </w:r>
      <w:r w:rsidRPr="00FD0944">
        <w:rPr>
          <w:rStyle w:val="StyleUnderline"/>
        </w:rPr>
        <w:t>.</w:t>
      </w:r>
      <w:r>
        <w:rPr>
          <w:rStyle w:val="StyleUnderline"/>
        </w:rPr>
        <w:t xml:space="preserve"> </w:t>
      </w:r>
      <w:r w:rsidRPr="00E45D5C">
        <w:rPr>
          <w:sz w:val="14"/>
        </w:rPr>
        <w:t xml:space="preserve">That it’s </w:t>
      </w:r>
      <w:r w:rsidRPr="00604EC3">
        <w:rPr>
          <w:rStyle w:val="StyleUnderline"/>
        </w:rPr>
        <w:t>racialized journalists</w:t>
      </w:r>
      <w:r w:rsidRPr="00E45D5C">
        <w:rPr>
          <w:sz w:val="14"/>
        </w:rPr>
        <w:t xml:space="preserve"> who have </w:t>
      </w:r>
      <w:r w:rsidRPr="00604EC3">
        <w:rPr>
          <w:rStyle w:val="StyleUnderline"/>
        </w:rPr>
        <w:t xml:space="preserve">had to challenge police narratives and counter this tradition is an </w:t>
      </w:r>
      <w:r w:rsidRPr="00604EC3">
        <w:rPr>
          <w:rStyle w:val="Emphasis"/>
        </w:rPr>
        <w:t>immense burden</w:t>
      </w:r>
      <w:r w:rsidRPr="00E45D5C">
        <w:rPr>
          <w:sz w:val="14"/>
        </w:rPr>
        <w:t>—</w:t>
      </w:r>
      <w:r w:rsidRPr="00604EC3">
        <w:rPr>
          <w:rStyle w:val="StyleUnderline"/>
        </w:rPr>
        <w:t xml:space="preserve">and it’s </w:t>
      </w:r>
      <w:r w:rsidRPr="00604EC3">
        <w:rPr>
          <w:rStyle w:val="Emphasis"/>
        </w:rPr>
        <w:t>risky</w:t>
      </w:r>
      <w:r w:rsidRPr="00E45D5C">
        <w:rPr>
          <w:sz w:val="14"/>
        </w:rPr>
        <w:t>. “</w:t>
      </w:r>
      <w:r w:rsidRPr="00604EC3">
        <w:rPr>
          <w:rStyle w:val="StyleUnderline"/>
        </w:rPr>
        <w:t xml:space="preserve">The views and inclinations of whiteness are accepted as the </w:t>
      </w:r>
      <w:r w:rsidRPr="00604EC3">
        <w:rPr>
          <w:rStyle w:val="Emphasis"/>
        </w:rPr>
        <w:t>objective</w:t>
      </w:r>
      <w:r w:rsidRPr="00604EC3">
        <w:rPr>
          <w:rStyle w:val="StyleUnderline"/>
        </w:rPr>
        <w:t xml:space="preserve"> </w:t>
      </w:r>
      <w:r w:rsidRPr="00604EC3">
        <w:rPr>
          <w:rStyle w:val="Emphasis"/>
        </w:rPr>
        <w:t>neutral</w:t>
      </w:r>
      <w:r w:rsidRPr="00E45D5C">
        <w:rPr>
          <w:sz w:val="14"/>
        </w:rPr>
        <w:t>,” Wesley Lowery wrote in a June op-ed in the New York Times. “</w:t>
      </w:r>
      <w:r w:rsidRPr="00FD0944">
        <w:rPr>
          <w:rStyle w:val="StyleUnderline"/>
        </w:rPr>
        <w:t>When Black and Brown reporters and editors challenge those conventions, it’s not uncommon for them to be pushed out, reprimanded, or robbed of new opportunities</w:t>
      </w:r>
      <w:r w:rsidRPr="00E45D5C">
        <w:rPr>
          <w:sz w:val="14"/>
        </w:rPr>
        <w:t>.” That last point rings entirely too true for me. IN JULY 2017, I was guest producing on a weekly show for a brief summer stint. One story I produced was an interview with Ahmed Shihab-</w:t>
      </w:r>
      <w:proofErr w:type="spellStart"/>
      <w:r w:rsidRPr="00E45D5C">
        <w:rPr>
          <w:sz w:val="14"/>
        </w:rPr>
        <w:t>Eldin</w:t>
      </w:r>
      <w:proofErr w:type="spellEnd"/>
      <w:r w:rsidRPr="00E45D5C">
        <w:rPr>
          <w:sz w:val="14"/>
        </w:rPr>
        <w:t xml:space="preserve">, an Emmy-nominated journalist who was in Jerusalem covering protests that had sprung up at the al-Aqsa mosque. Worshippers were praying outside the mosque, instead of inside, in an act of civil disobedience against the installation of metal detectors following the killing of two Israeli police officers by Israeli Arab attackers. In the interview, he explained the source of the tension, what the front lines of the protests looked like, </w:t>
      </w:r>
      <w:proofErr w:type="gramStart"/>
      <w:r w:rsidRPr="00E45D5C">
        <w:rPr>
          <w:sz w:val="14"/>
        </w:rPr>
        <w:t>and also</w:t>
      </w:r>
      <w:proofErr w:type="gramEnd"/>
      <w:r w:rsidRPr="00E45D5C">
        <w:rPr>
          <w:sz w:val="14"/>
        </w:rPr>
        <w:t xml:space="preserve"> touched on press freedom—Shihab-</w:t>
      </w:r>
      <w:proofErr w:type="spellStart"/>
      <w:r w:rsidRPr="00E45D5C">
        <w:rPr>
          <w:sz w:val="14"/>
        </w:rPr>
        <w:t>Eldin</w:t>
      </w:r>
      <w:proofErr w:type="spellEnd"/>
      <w:r w:rsidRPr="00E45D5C">
        <w:rPr>
          <w:sz w:val="14"/>
        </w:rPr>
        <w:t xml:space="preserve"> himself had been stopped, questioned, and jostled by Israeli security forces while he was reporting. From the moment I pitched having him on the show, the acting senior producer showed keen interest in the story. This enthusiasm made what happened next </w:t>
      </w:r>
      <w:proofErr w:type="gramStart"/>
      <w:r w:rsidRPr="00E45D5C">
        <w:rPr>
          <w:sz w:val="14"/>
        </w:rPr>
        <w:t>all the more</w:t>
      </w:r>
      <w:proofErr w:type="gramEnd"/>
      <w:r w:rsidRPr="00E45D5C">
        <w:rPr>
          <w:sz w:val="14"/>
        </w:rPr>
        <w:t xml:space="preserve"> confounding. We recorded the interview on a Friday. Shortly afterward, that same senior producer told me the segment was being pulled from the show and that she would not have the time to explain why. She had consulted a director, and together they had ultimately decided to kill it. The story never went to air. I spent a week trying to get an explanation. It wasn’t lost on me that the interview would have included criticism of Israeli security forces and that I was coming upon the intersection of two issues here: the media’s aversion to criticism of law enforcement coupled with its deeply ingrained reluctance to wade into the conversation about Israel and Palestine, especially if this means critiquing the Israeli government’s policies or actions. Bias or one-sidedness shouldn’t have been a concern: I had planned on incorporating the Israel Defense Force press office’s response into the story. The story couldn’t, and wouldn’t, have run without it. In the end, the director, who had been the one to make the final call to not run the interview, wrote an apologetic email to Shihab-</w:t>
      </w:r>
      <w:proofErr w:type="spellStart"/>
      <w:r w:rsidRPr="00E45D5C">
        <w:rPr>
          <w:sz w:val="14"/>
        </w:rPr>
        <w:t>Eldin</w:t>
      </w:r>
      <w:proofErr w:type="spellEnd"/>
      <w:r w:rsidRPr="00E45D5C">
        <w:rPr>
          <w:sz w:val="14"/>
        </w:rPr>
        <w:t xml:space="preserve"> and me, which read, in part: “Our hope was that further work on our end would allow us to give our audiences more context so that they would not leave your interview with unanswered questions</w:t>
      </w:r>
      <w:proofErr w:type="gramStart"/>
      <w:r w:rsidRPr="00E45D5C">
        <w:rPr>
          <w:sz w:val="14"/>
        </w:rPr>
        <w:t>. .</w:t>
      </w:r>
      <w:proofErr w:type="gramEnd"/>
      <w:r w:rsidRPr="00E45D5C">
        <w:rPr>
          <w:sz w:val="14"/>
        </w:rPr>
        <w:t xml:space="preserve"> . . We ran into unexpected difficulties in doing so.” I had heard nothing about the story needing more context, or about questions that the director and senior producer felt were </w:t>
      </w:r>
      <w:proofErr w:type="gramStart"/>
      <w:r w:rsidRPr="00E45D5C">
        <w:rPr>
          <w:sz w:val="14"/>
        </w:rPr>
        <w:t>unanswered, before</w:t>
      </w:r>
      <w:proofErr w:type="gramEnd"/>
      <w:r w:rsidRPr="00E45D5C">
        <w:rPr>
          <w:sz w:val="14"/>
        </w:rPr>
        <w:t xml:space="preserve"> the decision was made. Nor did I have a clear understanding of what these “unexpected difficulties” were. (The senior producer and director say they felt the interview was too opinionated.) For his part, Shihab-</w:t>
      </w:r>
      <w:proofErr w:type="spellStart"/>
      <w:r w:rsidRPr="00E45D5C">
        <w:rPr>
          <w:sz w:val="14"/>
        </w:rPr>
        <w:t>Eldin</w:t>
      </w:r>
      <w:proofErr w:type="spellEnd"/>
      <w:r w:rsidRPr="00E45D5C">
        <w:rPr>
          <w:sz w:val="14"/>
        </w:rPr>
        <w:t xml:space="preserve"> responded to the senior director with: “Unfortunately I’m all too familiar with ‘unexpected difficulties’.” It was the first and only time in my ten years of journalism that a story was pulled—let alone without an open editorial discussion or transparency. And I did not realize just how much this experience would mark me and my future in this profession. </w:t>
      </w:r>
      <w:r w:rsidRPr="00FD0944">
        <w:rPr>
          <w:rStyle w:val="StyleUnderline"/>
        </w:rPr>
        <w:t>TO BE A JOURNALIST in any</w:t>
      </w:r>
      <w:r w:rsidRPr="00E45D5C">
        <w:rPr>
          <w:sz w:val="14"/>
        </w:rPr>
        <w:t xml:space="preserve"> media organization or </w:t>
      </w:r>
      <w:r w:rsidRPr="00FD0944">
        <w:rPr>
          <w:rStyle w:val="StyleUnderline"/>
        </w:rPr>
        <w:t>newsroom is to navigate the crush of the daily news</w:t>
      </w:r>
      <w:r w:rsidRPr="00E45D5C">
        <w:rPr>
          <w:sz w:val="14"/>
        </w:rPr>
        <w:t xml:space="preserve"> </w:t>
      </w:r>
      <w:r w:rsidRPr="00FD0944">
        <w:rPr>
          <w:rStyle w:val="StyleUnderline"/>
        </w:rPr>
        <w:t>cycle</w:t>
      </w:r>
      <w:r w:rsidRPr="00E45D5C">
        <w:rPr>
          <w:sz w:val="14"/>
        </w:rPr>
        <w:t xml:space="preserve">; </w:t>
      </w:r>
      <w:r w:rsidRPr="00FD0944">
        <w:rPr>
          <w:rStyle w:val="StyleUnderline"/>
        </w:rPr>
        <w:t xml:space="preserve">the relentlessness of </w:t>
      </w:r>
      <w:r w:rsidRPr="00FD0944">
        <w:rPr>
          <w:rStyle w:val="StyleUnderline"/>
        </w:rPr>
        <w:lastRenderedPageBreak/>
        <w:t>deadlines</w:t>
      </w:r>
      <w:r w:rsidRPr="00E45D5C">
        <w:rPr>
          <w:sz w:val="14"/>
        </w:rPr>
        <w:t xml:space="preserve">; and </w:t>
      </w:r>
      <w:r w:rsidRPr="00FD0944">
        <w:rPr>
          <w:rStyle w:val="StyleUnderline"/>
        </w:rPr>
        <w:t>the pressure, care, and complexity it takes to craft a story</w:t>
      </w:r>
      <w:r w:rsidRPr="00E45D5C">
        <w:rPr>
          <w:sz w:val="14"/>
        </w:rPr>
        <w:t xml:space="preserve"> </w:t>
      </w:r>
      <w:r w:rsidRPr="00FD0944">
        <w:rPr>
          <w:rStyle w:val="StyleUnderline"/>
        </w:rPr>
        <w:t>well</w:t>
      </w:r>
      <w:r w:rsidRPr="00E45D5C">
        <w:rPr>
          <w:sz w:val="14"/>
        </w:rPr>
        <w:t xml:space="preserve">. </w:t>
      </w:r>
      <w:r w:rsidRPr="00604EC3">
        <w:rPr>
          <w:rStyle w:val="StyleUnderline"/>
          <w:highlight w:val="green"/>
        </w:rPr>
        <w:t xml:space="preserve">To be a racialized journalist is to </w:t>
      </w:r>
      <w:r w:rsidRPr="00604EC3">
        <w:rPr>
          <w:rStyle w:val="StyleUnderline"/>
        </w:rPr>
        <w:t>navigate</w:t>
      </w:r>
      <w:r w:rsidRPr="00FD0944">
        <w:rPr>
          <w:rStyle w:val="StyleUnderline"/>
        </w:rPr>
        <w:t xml:space="preserve"> that role while</w:t>
      </w:r>
      <w:r w:rsidRPr="00E45D5C">
        <w:rPr>
          <w:sz w:val="14"/>
        </w:rPr>
        <w:t xml:space="preserve"> also </w:t>
      </w:r>
      <w:r w:rsidRPr="00604EC3">
        <w:rPr>
          <w:rStyle w:val="Emphasis"/>
          <w:highlight w:val="green"/>
        </w:rPr>
        <w:t>walk</w:t>
      </w:r>
      <w:r w:rsidRPr="00FD0944">
        <w:rPr>
          <w:rStyle w:val="Emphasis"/>
        </w:rPr>
        <w:t xml:space="preserve">ing </w:t>
      </w:r>
      <w:r w:rsidRPr="00604EC3">
        <w:rPr>
          <w:rStyle w:val="Emphasis"/>
          <w:highlight w:val="green"/>
        </w:rPr>
        <w:t>a tightrope</w:t>
      </w:r>
      <w:r w:rsidRPr="00E45D5C">
        <w:rPr>
          <w:sz w:val="14"/>
        </w:rPr>
        <w:t xml:space="preserve">: </w:t>
      </w:r>
      <w:r w:rsidRPr="00604EC3">
        <w:rPr>
          <w:rStyle w:val="StyleUnderline"/>
          <w:highlight w:val="green"/>
        </w:rPr>
        <w:t>being a</w:t>
      </w:r>
      <w:r w:rsidRPr="00FD0944">
        <w:rPr>
          <w:rStyle w:val="StyleUnderline"/>
        </w:rPr>
        <w:t xml:space="preserve"> professional </w:t>
      </w:r>
      <w:r w:rsidRPr="00604EC3">
        <w:rPr>
          <w:rStyle w:val="StyleUnderline"/>
          <w:highlight w:val="green"/>
        </w:rPr>
        <w:t>journalist</w:t>
      </w:r>
      <w:r w:rsidRPr="00E45D5C">
        <w:rPr>
          <w:sz w:val="14"/>
          <w:highlight w:val="green"/>
        </w:rPr>
        <w:t xml:space="preserve"> </w:t>
      </w:r>
      <w:proofErr w:type="gramStart"/>
      <w:r w:rsidRPr="00604EC3">
        <w:rPr>
          <w:rStyle w:val="StyleUnderline"/>
          <w:highlight w:val="green"/>
        </w:rPr>
        <w:t>and</w:t>
      </w:r>
      <w:r w:rsidRPr="00E45D5C">
        <w:rPr>
          <w:sz w:val="14"/>
        </w:rPr>
        <w:t xml:space="preserve"> also</w:t>
      </w:r>
      <w:proofErr w:type="gramEnd"/>
      <w:r w:rsidRPr="00E45D5C">
        <w:rPr>
          <w:sz w:val="14"/>
        </w:rPr>
        <w:t xml:space="preserve"> </w:t>
      </w:r>
      <w:r w:rsidRPr="00604EC3">
        <w:rPr>
          <w:rStyle w:val="StyleUnderline"/>
          <w:highlight w:val="green"/>
        </w:rPr>
        <w:t>bringing forward</w:t>
      </w:r>
      <w:r w:rsidRPr="00FD0944">
        <w:rPr>
          <w:rStyle w:val="StyleUnderline"/>
        </w:rPr>
        <w:t xml:space="preserve"> the </w:t>
      </w:r>
      <w:r w:rsidRPr="00604EC3">
        <w:rPr>
          <w:rStyle w:val="StyleUnderline"/>
          <w:highlight w:val="green"/>
        </w:rPr>
        <w:t>stories</w:t>
      </w:r>
      <w:r w:rsidRPr="00FD0944">
        <w:rPr>
          <w:rStyle w:val="StyleUnderline"/>
        </w:rPr>
        <w:t xml:space="preserve"> that are</w:t>
      </w:r>
      <w:r w:rsidRPr="00E45D5C">
        <w:rPr>
          <w:sz w:val="14"/>
        </w:rPr>
        <w:t xml:space="preserve"> perhaps </w:t>
      </w:r>
      <w:r w:rsidRPr="00FD0944">
        <w:rPr>
          <w:rStyle w:val="StyleUnderline"/>
        </w:rPr>
        <w:t>not on the radar of the average newsroom</w:t>
      </w:r>
      <w:r w:rsidRPr="00E45D5C">
        <w:rPr>
          <w:sz w:val="14"/>
        </w:rPr>
        <w:t xml:space="preserve"> </w:t>
      </w:r>
      <w:r w:rsidRPr="00FD0944">
        <w:rPr>
          <w:rStyle w:val="StyleUnderline"/>
        </w:rPr>
        <w:t xml:space="preserve">but are </w:t>
      </w:r>
      <w:r w:rsidRPr="00604EC3">
        <w:rPr>
          <w:rStyle w:val="Emphasis"/>
          <w:highlight w:val="green"/>
        </w:rPr>
        <w:t>close to home</w:t>
      </w:r>
      <w:r w:rsidRPr="00FD0944">
        <w:rPr>
          <w:rStyle w:val="StyleUnderline"/>
        </w:rPr>
        <w:t xml:space="preserve"> for many of us</w:t>
      </w:r>
      <w:r w:rsidRPr="00E45D5C">
        <w:rPr>
          <w:sz w:val="14"/>
        </w:rPr>
        <w:t>. And it takes a toll. The stories I’ve recounted are the ones that stood out the most over my ten years in journalism. There are countless other, smaller fights that took place. When asked to comment for this article, Chuck Thompson, head of public affairs at the CBC, wrote in an email: “We are actively reviewing our journalistic standards to ensure we are interpreting policies and practices through a more inclusive lens</w:t>
      </w:r>
      <w:proofErr w:type="gramStart"/>
      <w:r w:rsidRPr="00E45D5C">
        <w:rPr>
          <w:sz w:val="14"/>
        </w:rPr>
        <w:t>. .</w:t>
      </w:r>
      <w:proofErr w:type="gramEnd"/>
      <w:r w:rsidRPr="00E45D5C">
        <w:rPr>
          <w:sz w:val="14"/>
        </w:rPr>
        <w:t xml:space="preserve"> . . It is just one of several recommitments we have made including hiring more Black, Indigenous and people of </w:t>
      </w:r>
      <w:proofErr w:type="spellStart"/>
      <w:r w:rsidRPr="00E45D5C">
        <w:rPr>
          <w:sz w:val="14"/>
        </w:rPr>
        <w:t>colour</w:t>
      </w:r>
      <w:proofErr w:type="spellEnd"/>
      <w:r w:rsidRPr="00E45D5C">
        <w:rPr>
          <w:sz w:val="14"/>
        </w:rPr>
        <w:t xml:space="preserve"> within our teams but also into leadership positions. We can point to a half dozen recent hires and promotions that show that pledge to do better, is both authentic and genuine.” His email also referenced existing initiatives, such as the CBC’s Developing Emerging Leaders Program, “which identifies and trains people of </w:t>
      </w:r>
      <w:proofErr w:type="spellStart"/>
      <w:r w:rsidRPr="00E45D5C">
        <w:rPr>
          <w:sz w:val="14"/>
        </w:rPr>
        <w:t>colour</w:t>
      </w:r>
      <w:proofErr w:type="spellEnd"/>
      <w:r w:rsidRPr="00E45D5C">
        <w:rPr>
          <w:sz w:val="14"/>
        </w:rPr>
        <w:t xml:space="preserve">, as well as Black and Indigenous people, who are indeed taking their rightful place at our leadership tables.” (I am a graduate of the inaugural cohort of that program.) Diversity is a feel-good term that is often held up as a goal and priority by industries from media to law to academia and beyond. It’s supposed to be the antidote to the experiences I’ve described and a signal that employers value and seek a range of perspectives, backgrounds, world views, and experiences that run the spectrum of age, gender, socioeconomic status, sexual orientation, race, and ability. If that feels like a massive umbrella of goals and classifications, that’s because it is. Just </w:t>
      </w:r>
      <w:proofErr w:type="gramStart"/>
      <w:r w:rsidRPr="00E45D5C">
        <w:rPr>
          <w:sz w:val="14"/>
        </w:rPr>
        <w:t>take a look</w:t>
      </w:r>
      <w:proofErr w:type="gramEnd"/>
      <w:r w:rsidRPr="00E45D5C">
        <w:rPr>
          <w:sz w:val="14"/>
        </w:rPr>
        <w:t xml:space="preserve"> at any Canadian newsroom, even in Toronto, a city that is over 50 percent nonwhite. As a starting point, our newsrooms do not reflect the world outside of them—which does not bode well for accurately representing the breadth of stories playing out every day. As a result, </w:t>
      </w:r>
      <w:r w:rsidRPr="00FD0944">
        <w:rPr>
          <w:rStyle w:val="StyleUnderline"/>
        </w:rPr>
        <w:t xml:space="preserve">from the second so many racialized journalists walk into news organizations, </w:t>
      </w:r>
      <w:r w:rsidRPr="00604EC3">
        <w:rPr>
          <w:rStyle w:val="StyleUnderline"/>
          <w:highlight w:val="green"/>
        </w:rPr>
        <w:t>we are</w:t>
      </w:r>
      <w:r w:rsidRPr="00E45D5C">
        <w:rPr>
          <w:sz w:val="14"/>
        </w:rPr>
        <w:t xml:space="preserve"> still </w:t>
      </w:r>
      <w:r w:rsidRPr="00604EC3">
        <w:rPr>
          <w:rStyle w:val="StyleUnderline"/>
          <w:highlight w:val="green"/>
        </w:rPr>
        <w:t xml:space="preserve">often the </w:t>
      </w:r>
      <w:r w:rsidRPr="00604EC3">
        <w:rPr>
          <w:rStyle w:val="Emphasis"/>
          <w:highlight w:val="green"/>
        </w:rPr>
        <w:t>Only Ones in the Room</w:t>
      </w:r>
      <w:r w:rsidRPr="00E45D5C">
        <w:rPr>
          <w:sz w:val="14"/>
        </w:rPr>
        <w:t xml:space="preserve">. And, </w:t>
      </w:r>
      <w:r w:rsidRPr="00FD0944">
        <w:rPr>
          <w:rStyle w:val="StyleUnderline"/>
        </w:rPr>
        <w:t>where there are racialized journalists</w:t>
      </w:r>
      <w:r w:rsidRPr="00E45D5C">
        <w:rPr>
          <w:sz w:val="14"/>
        </w:rPr>
        <w:t xml:space="preserve"> at all, </w:t>
      </w:r>
      <w:r w:rsidRPr="00FD0944">
        <w:rPr>
          <w:rStyle w:val="StyleUnderline"/>
        </w:rPr>
        <w:t>there are even fewer Black and Indigenous journalists</w:t>
      </w:r>
      <w:r w:rsidRPr="00E45D5C">
        <w:rPr>
          <w:sz w:val="14"/>
        </w:rPr>
        <w:t xml:space="preserve">. </w:t>
      </w:r>
      <w:r w:rsidRPr="00FD0944">
        <w:rPr>
          <w:rStyle w:val="StyleUnderline"/>
        </w:rPr>
        <w:t>As you go higher up the ladder of these organizations, it’s not long before Black, Indigenous, and racialized journalists aren’t in the room at all.</w:t>
      </w:r>
      <w:r w:rsidRPr="00E45D5C">
        <w:rPr>
          <w:sz w:val="14"/>
        </w:rPr>
        <w:t xml:space="preserve"> Meanwhile, </w:t>
      </w:r>
      <w:r w:rsidRPr="00FD0944">
        <w:rPr>
          <w:rStyle w:val="StyleUnderline"/>
        </w:rPr>
        <w:t>news organizations regularly see our mere presence in their newsrooms as successful examples of</w:t>
      </w:r>
      <w:r w:rsidRPr="00E45D5C">
        <w:rPr>
          <w:sz w:val="14"/>
        </w:rPr>
        <w:t xml:space="preserve"> so-called </w:t>
      </w:r>
      <w:r w:rsidRPr="00FD0944">
        <w:rPr>
          <w:rStyle w:val="StyleUnderline"/>
        </w:rPr>
        <w:t>diversity even if our roles are overwhelmingly junior and precarious.</w:t>
      </w:r>
      <w:r>
        <w:rPr>
          <w:rStyle w:val="StyleUnderline"/>
        </w:rPr>
        <w:t xml:space="preserve"> </w:t>
      </w:r>
      <w:r w:rsidRPr="00E45D5C">
        <w:rPr>
          <w:sz w:val="14"/>
        </w:rPr>
        <w:t xml:space="preserve">This setup often ends up placing the responsibility on the Only Ones in the Room to guarantee a spectrum of experiences and stories in news coverage and to point out where coverage misses the mark, including when there is a story involving the actions of police. The responsibility is heavy. It’s a dynamic that </w:t>
      </w:r>
      <w:proofErr w:type="spellStart"/>
      <w:r w:rsidRPr="00E45D5C">
        <w:rPr>
          <w:sz w:val="14"/>
        </w:rPr>
        <w:t>Asmaa</w:t>
      </w:r>
      <w:proofErr w:type="spellEnd"/>
      <w:r w:rsidRPr="00E45D5C">
        <w:rPr>
          <w:sz w:val="14"/>
        </w:rPr>
        <w:t xml:space="preserve"> Malik, a professor at Ryerson University’s school of journalism, sees playing out regularly. Her research focuses on race and Canadian media as well as on the role of diversity in news innovation. “There’s an idea in many Canadian newsrooms that, if you have one person who checks the box, then you’re covered,” she says. “</w:t>
      </w:r>
      <w:proofErr w:type="gramStart"/>
      <w:r w:rsidRPr="00E45D5C">
        <w:rPr>
          <w:sz w:val="14"/>
        </w:rPr>
        <w:t>So</w:t>
      </w:r>
      <w:proofErr w:type="gramEnd"/>
      <w:r w:rsidRPr="00E45D5C">
        <w:rPr>
          <w:sz w:val="14"/>
        </w:rPr>
        <w:t xml:space="preserve"> the burden that puts on individual journalists is huge.” Everyone who’s been the Only One in the Room knows what it’s like. The silence that falls when a story about racism is pitched. The awkward seat shifting. The averted stares. We’ve felt it, and internalized it, and expected it. </w:t>
      </w:r>
      <w:r w:rsidRPr="00FD0944">
        <w:rPr>
          <w:rStyle w:val="StyleUnderline"/>
        </w:rPr>
        <w:t>We know</w:t>
      </w:r>
      <w:r w:rsidRPr="00E45D5C">
        <w:rPr>
          <w:sz w:val="14"/>
        </w:rPr>
        <w:t xml:space="preserve"> that </w:t>
      </w:r>
      <w:r w:rsidRPr="00604EC3">
        <w:rPr>
          <w:rStyle w:val="StyleUnderline"/>
          <w:highlight w:val="green"/>
        </w:rPr>
        <w:t>there is</w:t>
      </w:r>
      <w:r w:rsidRPr="00FD0944">
        <w:rPr>
          <w:rStyle w:val="StyleUnderline"/>
        </w:rPr>
        <w:t xml:space="preserve"> often </w:t>
      </w:r>
      <w:r w:rsidRPr="00604EC3">
        <w:rPr>
          <w:rStyle w:val="StyleUnderline"/>
          <w:highlight w:val="green"/>
        </w:rPr>
        <w:t>a</w:t>
      </w:r>
      <w:r w:rsidRPr="00604EC3">
        <w:rPr>
          <w:rStyle w:val="StyleUnderline"/>
        </w:rPr>
        <w:t>n unspoken</w:t>
      </w:r>
      <w:r w:rsidRPr="00FD0944">
        <w:rPr>
          <w:rStyle w:val="StyleUnderline"/>
        </w:rPr>
        <w:t xml:space="preserve"> </w:t>
      </w:r>
      <w:r w:rsidRPr="00604EC3">
        <w:rPr>
          <w:rStyle w:val="StyleUnderline"/>
          <w:highlight w:val="green"/>
        </w:rPr>
        <w:t xml:space="preserve">higher </w:t>
      </w:r>
      <w:r w:rsidRPr="00604EC3">
        <w:rPr>
          <w:rStyle w:val="Emphasis"/>
          <w:highlight w:val="green"/>
        </w:rPr>
        <w:t>burden of proof</w:t>
      </w:r>
      <w:r w:rsidRPr="00604EC3">
        <w:rPr>
          <w:rStyle w:val="StyleUnderline"/>
          <w:highlight w:val="green"/>
        </w:rPr>
        <w:t xml:space="preserve"> for these stories</w:t>
      </w:r>
      <w:r w:rsidRPr="00FD0944">
        <w:rPr>
          <w:rStyle w:val="StyleUnderline"/>
        </w:rPr>
        <w:t xml:space="preserve"> </w:t>
      </w:r>
      <w:r w:rsidRPr="00604EC3">
        <w:rPr>
          <w:rStyle w:val="StyleUnderline"/>
          <w:highlight w:val="green"/>
        </w:rPr>
        <w:t>than</w:t>
      </w:r>
      <w:r w:rsidRPr="00FD0944">
        <w:rPr>
          <w:rStyle w:val="StyleUnderline"/>
        </w:rPr>
        <w:t xml:space="preserve"> for </w:t>
      </w:r>
      <w:r w:rsidRPr="00604EC3">
        <w:rPr>
          <w:rStyle w:val="StyleUnderline"/>
          <w:highlight w:val="green"/>
        </w:rPr>
        <w:t>others</w:t>
      </w:r>
      <w:r w:rsidRPr="00FD0944">
        <w:rPr>
          <w:rStyle w:val="StyleUnderline"/>
        </w:rPr>
        <w:t>, a problem that has long been exacerbated by the fact that race-based data is rarely collected in policing, health care, and other fields</w:t>
      </w:r>
      <w:r w:rsidRPr="00E45D5C">
        <w:rPr>
          <w:sz w:val="14"/>
        </w:rPr>
        <w:t xml:space="preserve">. Yet </w:t>
      </w:r>
      <w:r w:rsidRPr="00604EC3">
        <w:rPr>
          <w:rStyle w:val="StyleUnderline"/>
          <w:highlight w:val="green"/>
        </w:rPr>
        <w:t xml:space="preserve">it is on us to </w:t>
      </w:r>
      <w:r w:rsidRPr="00604EC3">
        <w:rPr>
          <w:rStyle w:val="StyleUnderline"/>
        </w:rPr>
        <w:t>fill this void</w:t>
      </w:r>
      <w:r w:rsidRPr="00FD0944">
        <w:rPr>
          <w:rStyle w:val="StyleUnderline"/>
        </w:rPr>
        <w:t xml:space="preserve"> and “</w:t>
      </w:r>
      <w:r w:rsidRPr="00604EC3">
        <w:rPr>
          <w:rStyle w:val="StyleUnderline"/>
          <w:highlight w:val="green"/>
        </w:rPr>
        <w:t>prove</w:t>
      </w:r>
      <w:r w:rsidRPr="00FD0944">
        <w:rPr>
          <w:rStyle w:val="StyleUnderline"/>
        </w:rPr>
        <w:t xml:space="preserve">” </w:t>
      </w:r>
      <w:r w:rsidRPr="00604EC3">
        <w:rPr>
          <w:rStyle w:val="StyleUnderline"/>
          <w:highlight w:val="green"/>
        </w:rPr>
        <w:t>the existence of racism</w:t>
      </w:r>
      <w:r w:rsidRPr="00FD0944">
        <w:rPr>
          <w:rStyle w:val="StyleUnderline"/>
        </w:rPr>
        <w:t>.</w:t>
      </w:r>
      <w:r w:rsidRPr="00E45D5C">
        <w:rPr>
          <w:sz w:val="14"/>
        </w:rPr>
        <w:t xml:space="preserve"> As a result, we overprepare those pitches. We anticipate your questions. We get used to having the lives of our friends and families and the people who look like them discounted, played devil’s advocate to, intellectualized from a sanitized distance. A long-time producer at a major news organization, a Black woman whose name I agreed not to use because of fear for her job security, bristled at the suggestion that to cover stories that hit close to home, including anti-Black racism, police brutality, and the Black Lives Matter movement, is to somehow engage in advocacy. “There seems to be the assumption that we cannot coexist with the journalistic standards of being fair and balanced and impartial. Really, what we are fighting for, what we’ve always been fighting for, is just the truth.” In the meantime, when race and racism feature heavily in headlines, we are relied on to become sensitivity readers for our organizations, suddenly asked if things can be run past us or whether the show is hitting the right marks or whether we can connect other journalists to racialized communities and sources that are harder to reach. “This is in addition to the regular reporting that we do day-to-day. There’s just a level of work that goes unseen and unacknowledged,” the producer told me. “And the future of our institutions depends on us doing the work.” Under the banner of diversity, we are told to bring ourselves and our perspectives. But, if we bring too much of them, we are marked and kept back</w:t>
      </w:r>
      <w:r w:rsidRPr="00FD0944">
        <w:rPr>
          <w:rStyle w:val="StyleUnderline"/>
        </w:rPr>
        <w:t>.</w:t>
      </w:r>
      <w:r>
        <w:rPr>
          <w:rStyle w:val="StyleUnderline"/>
        </w:rPr>
        <w:t xml:space="preserve"> </w:t>
      </w:r>
    </w:p>
    <w:p w14:paraId="162BE229" w14:textId="77777777" w:rsidR="00043DD3" w:rsidRPr="003D6C6A" w:rsidRDefault="00043DD3" w:rsidP="00043DD3">
      <w:pPr>
        <w:rPr>
          <w:sz w:val="16"/>
        </w:rPr>
      </w:pPr>
    </w:p>
    <w:p w14:paraId="2241B7F5" w14:textId="2C17B997" w:rsidR="00DA7623" w:rsidRDefault="00DA7623" w:rsidP="006D08D9">
      <w:pPr>
        <w:pStyle w:val="Heading3"/>
      </w:pPr>
      <w:r>
        <w:lastRenderedPageBreak/>
        <w:t>1NC—DA</w:t>
      </w:r>
    </w:p>
    <w:p w14:paraId="2537A2A9" w14:textId="77777777" w:rsidR="00DA7623" w:rsidRDefault="00DA7623" w:rsidP="00DA7623">
      <w:pPr>
        <w:pStyle w:val="Heading4"/>
      </w:pPr>
      <w:r>
        <w:t>Media bias is good, locks in public trust</w:t>
      </w:r>
    </w:p>
    <w:p w14:paraId="6267E7D6" w14:textId="77777777" w:rsidR="00DA7623" w:rsidRDefault="00DA7623" w:rsidP="00DA7623">
      <w:r w:rsidRPr="000F2009">
        <w:rPr>
          <w:rStyle w:val="Style13ptBold"/>
        </w:rPr>
        <w:t>Robinson 2019</w:t>
      </w:r>
      <w:r>
        <w:t xml:space="preserve">. Nathan Robinson. Tue 10 Sep 2019. Media bias is OK – if it's honest. </w:t>
      </w:r>
      <w:hyperlink r:id="rId50" w:history="1">
        <w:r w:rsidRPr="00BD3015">
          <w:rPr>
            <w:rStyle w:val="Hyperlink"/>
          </w:rPr>
          <w:t>https://www.theguardian.com/commentisfree/2019/sep/10/media-bias-is-ok-if-its-honest</w:t>
        </w:r>
      </w:hyperlink>
      <w:r>
        <w:t xml:space="preserve"> [Nathan Robinson is the editor of Current Affairs and a Guardian US columnist] </w:t>
      </w:r>
    </w:p>
    <w:p w14:paraId="4735F0A8" w14:textId="77777777" w:rsidR="00DA7623" w:rsidRPr="00BF27A9" w:rsidRDefault="00DA7623" w:rsidP="00DA7623">
      <w:pPr>
        <w:rPr>
          <w:rStyle w:val="StyleUnderline"/>
        </w:rPr>
      </w:pPr>
      <w:r w:rsidRPr="00BF27A9">
        <w:rPr>
          <w:rStyle w:val="StyleUnderline"/>
        </w:rPr>
        <w:t>Most people distrust the media, and most people are right. It’s healthy to question what you’re being told – that’s the mark of an intelligent and independent populace. And the media in the United States are, in fact, “biased” in many ways</w:t>
      </w:r>
      <w:r w:rsidRPr="00BF27A9">
        <w:rPr>
          <w:sz w:val="16"/>
        </w:rPr>
        <w:t>. Not always toward the left or right, but frequently toward reaffirming the worldview of an insular establishment, as Edward Herman and Noam Chomsky pointed out years ago in Manufacturing Consent</w:t>
      </w:r>
      <w:r w:rsidRPr="00BF27A9">
        <w:rPr>
          <w:rStyle w:val="StyleUnderline"/>
        </w:rPr>
        <w:t xml:space="preserve">. It should be obvious that </w:t>
      </w:r>
      <w:r w:rsidRPr="00BF27A9">
        <w:rPr>
          <w:rStyle w:val="StyleUnderline"/>
          <w:highlight w:val="green"/>
        </w:rPr>
        <w:t>there can’t be</w:t>
      </w:r>
      <w:r w:rsidRPr="00BF27A9">
        <w:rPr>
          <w:rStyle w:val="StyleUnderline"/>
        </w:rPr>
        <w:t xml:space="preserve"> such a thing as </w:t>
      </w:r>
      <w:r w:rsidRPr="00BF27A9">
        <w:rPr>
          <w:rStyle w:val="Emphasis"/>
          <w:highlight w:val="green"/>
        </w:rPr>
        <w:t>a neutral journalist</w:t>
      </w:r>
      <w:r w:rsidRPr="00BF27A9">
        <w:rPr>
          <w:rStyle w:val="StyleUnderline"/>
        </w:rPr>
        <w:t xml:space="preserve">. </w:t>
      </w:r>
      <w:r w:rsidRPr="00BF27A9">
        <w:rPr>
          <w:rStyle w:val="StyleUnderline"/>
          <w:highlight w:val="green"/>
        </w:rPr>
        <w:t>We</w:t>
      </w:r>
      <w:r w:rsidRPr="00BF27A9">
        <w:rPr>
          <w:rStyle w:val="StyleUnderline"/>
        </w:rPr>
        <w:t xml:space="preserve"> all </w:t>
      </w:r>
      <w:r w:rsidRPr="00BF27A9">
        <w:rPr>
          <w:rStyle w:val="Emphasis"/>
          <w:highlight w:val="green"/>
        </w:rPr>
        <w:t>have moral instincts and points of view</w:t>
      </w:r>
      <w:r w:rsidRPr="00BF27A9">
        <w:rPr>
          <w:sz w:val="16"/>
        </w:rPr>
        <w:t xml:space="preserve">. Those points of view will color our interpretations of the facts. The </w:t>
      </w:r>
      <w:r w:rsidRPr="00BF27A9">
        <w:rPr>
          <w:rStyle w:val="Emphasis"/>
          <w:highlight w:val="green"/>
        </w:rPr>
        <w:t>best</w:t>
      </w:r>
      <w:r w:rsidRPr="00BF27A9">
        <w:rPr>
          <w:rStyle w:val="Emphasis"/>
        </w:rPr>
        <w:t xml:space="preserve"> course of action </w:t>
      </w:r>
      <w:r w:rsidRPr="00BF27A9">
        <w:rPr>
          <w:rStyle w:val="Emphasis"/>
          <w:highlight w:val="green"/>
        </w:rPr>
        <w:t>is to acknowledge where we’re coming from</w:t>
      </w:r>
      <w:r w:rsidRPr="00BF27A9">
        <w:rPr>
          <w:sz w:val="16"/>
        </w:rPr>
        <w:t xml:space="preserve">. </w:t>
      </w:r>
      <w:r w:rsidRPr="00BF27A9">
        <w:rPr>
          <w:rStyle w:val="StyleUnderline"/>
          <w:highlight w:val="green"/>
        </w:rPr>
        <w:t>If we show</w:t>
      </w:r>
      <w:r w:rsidRPr="00BF27A9">
        <w:rPr>
          <w:rStyle w:val="StyleUnderline"/>
        </w:rPr>
        <w:t xml:space="preserve"> an </w:t>
      </w:r>
      <w:r w:rsidRPr="00BF27A9">
        <w:rPr>
          <w:rStyle w:val="StyleUnderline"/>
          <w:highlight w:val="green"/>
        </w:rPr>
        <w:t>awareness</w:t>
      </w:r>
      <w:r w:rsidRPr="00BF27A9">
        <w:rPr>
          <w:rStyle w:val="StyleUnderline"/>
        </w:rPr>
        <w:t xml:space="preserve"> </w:t>
      </w:r>
      <w:r w:rsidRPr="00BF27A9">
        <w:rPr>
          <w:rStyle w:val="StyleUnderline"/>
          <w:highlight w:val="green"/>
        </w:rPr>
        <w:t>of</w:t>
      </w:r>
      <w:r w:rsidRPr="00BF27A9">
        <w:rPr>
          <w:rStyle w:val="StyleUnderline"/>
        </w:rPr>
        <w:t xml:space="preserve"> our own </w:t>
      </w:r>
      <w:r w:rsidRPr="00BF27A9">
        <w:rPr>
          <w:rStyle w:val="StyleUnderline"/>
          <w:highlight w:val="green"/>
        </w:rPr>
        <w:t>political leanings</w:t>
      </w:r>
      <w:r w:rsidRPr="00BF27A9">
        <w:rPr>
          <w:rStyle w:val="StyleUnderline"/>
        </w:rPr>
        <w:t xml:space="preserve">, </w:t>
      </w:r>
      <w:r w:rsidRPr="00BF27A9">
        <w:rPr>
          <w:rStyle w:val="StyleUnderline"/>
          <w:highlight w:val="green"/>
        </w:rPr>
        <w:t>it</w:t>
      </w:r>
      <w:r w:rsidRPr="00BF27A9">
        <w:rPr>
          <w:rStyle w:val="StyleUnderline"/>
        </w:rPr>
        <w:t xml:space="preserve"> </w:t>
      </w:r>
      <w:proofErr w:type="gramStart"/>
      <w:r w:rsidRPr="00BF27A9">
        <w:rPr>
          <w:rStyle w:val="StyleUnderline"/>
        </w:rPr>
        <w:t xml:space="preserve">actually </w:t>
      </w:r>
      <w:r w:rsidRPr="00BF27A9">
        <w:rPr>
          <w:rStyle w:val="StyleUnderline"/>
          <w:highlight w:val="green"/>
        </w:rPr>
        <w:t>makes</w:t>
      </w:r>
      <w:proofErr w:type="gramEnd"/>
      <w:r w:rsidRPr="00BF27A9">
        <w:rPr>
          <w:rStyle w:val="StyleUnderline"/>
          <w:highlight w:val="green"/>
        </w:rPr>
        <w:t xml:space="preserve"> us more trustworthy</w:t>
      </w:r>
      <w:r w:rsidRPr="00BF27A9">
        <w:rPr>
          <w:rStyle w:val="StyleUnderline"/>
        </w:rPr>
        <w:t xml:space="preserve"> than if we’re in denial about them.</w:t>
      </w:r>
      <w:r w:rsidRPr="00BF27A9">
        <w:rPr>
          <w:sz w:val="16"/>
        </w:rPr>
        <w:t xml:space="preserve"> Two recent controversies show how </w:t>
      </w:r>
      <w:r w:rsidRPr="00BF27A9">
        <w:rPr>
          <w:rStyle w:val="StyleUnderline"/>
        </w:rPr>
        <w:t xml:space="preserve">supposedly </w:t>
      </w:r>
      <w:r w:rsidRPr="00BF27A9">
        <w:rPr>
          <w:rStyle w:val="StyleUnderline"/>
          <w:highlight w:val="green"/>
        </w:rPr>
        <w:t xml:space="preserve">neutral journalists deny </w:t>
      </w:r>
      <w:r w:rsidRPr="00BF27A9">
        <w:rPr>
          <w:rStyle w:val="StyleUnderline"/>
        </w:rPr>
        <w:t xml:space="preserve">their </w:t>
      </w:r>
      <w:r w:rsidRPr="00BF27A9">
        <w:rPr>
          <w:rStyle w:val="StyleUnderline"/>
          <w:highlight w:val="green"/>
        </w:rPr>
        <w:t>biases</w:t>
      </w:r>
      <w:r w:rsidRPr="00BF27A9">
        <w:rPr>
          <w:rStyle w:val="StyleUnderline"/>
        </w:rPr>
        <w:t>.</w:t>
      </w:r>
      <w:r w:rsidRPr="00BF27A9">
        <w:rPr>
          <w:sz w:val="16"/>
        </w:rPr>
        <w:t xml:space="preserve"> The Washington Post’s factchecker gave Bernie Sanders a “mostly false” rating for claiming that there are half a million medical-related bankruptcies a year. It was quite obvious that Sanders was relying </w:t>
      </w:r>
      <w:proofErr w:type="gramStart"/>
      <w:r w:rsidRPr="00BF27A9">
        <w:rPr>
          <w:sz w:val="16"/>
        </w:rPr>
        <w:t xml:space="preserve">on </w:t>
      </w:r>
      <w:r>
        <w:rPr>
          <w:sz w:val="16"/>
        </w:rPr>
        <w:t xml:space="preserve"> </w:t>
      </w:r>
      <w:r w:rsidRPr="00BF27A9">
        <w:rPr>
          <w:sz w:val="16"/>
        </w:rPr>
        <w:t>published</w:t>
      </w:r>
      <w:proofErr w:type="gramEnd"/>
      <w:r w:rsidRPr="00BF27A9">
        <w:rPr>
          <w:sz w:val="16"/>
        </w:rPr>
        <w:t xml:space="preserve"> research, and the claim was not in fact “mostly false”. But the Post has a history of these sorts of fact-free “factchecks” – when Sanders claimed that “millions of Americans” work multiple jobs, Glenn Kessler labeled the statement “misleading”, even though it was completely true. Ryan Grim has compiled a list of the appalling record of the Post’s unfair attacks on claims from the political left. Whatever this is, it isn’t factchecking. It’s not just an anti-Sanders bias. Donald Trump has some legitimate complaints about the press, too. Because he tells whopping lies all the time, journalists are predisposed to believe the worst about him and his administration. Recently, a Bloomberg Law reporter accused a labor department official of antisemitic Facebook posts. It was obvious the posts were sarcastic, and the reporter’s work was heavily </w:t>
      </w:r>
      <w:proofErr w:type="gramStart"/>
      <w:r w:rsidRPr="00BF27A9">
        <w:rPr>
          <w:sz w:val="16"/>
        </w:rPr>
        <w:t>criticized</w:t>
      </w:r>
      <w:proofErr w:type="gramEnd"/>
      <w:r w:rsidRPr="00BF27A9">
        <w:rPr>
          <w:sz w:val="16"/>
        </w:rPr>
        <w:t xml:space="preserve"> and the coverage amended. Because of past stories involving administration ties to </w:t>
      </w:r>
      <w:proofErr w:type="spellStart"/>
      <w:r w:rsidRPr="00BF27A9">
        <w:rPr>
          <w:sz w:val="16"/>
        </w:rPr>
        <w:t>antisemites</w:t>
      </w:r>
      <w:proofErr w:type="spellEnd"/>
      <w:r w:rsidRPr="00BF27A9">
        <w:rPr>
          <w:sz w:val="16"/>
        </w:rPr>
        <w:t xml:space="preserve">, and Trump’s own use of language about Jewish people that would be considered scandalous if it came from Ilhan Omar, the reporter was inclined to think the worst. But if we automatically assume that Trump is the one in the wrong, we may end up with egg our faces. </w:t>
      </w:r>
      <w:r w:rsidRPr="00BF27A9">
        <w:rPr>
          <w:rStyle w:val="StyleUnderline"/>
        </w:rPr>
        <w:t xml:space="preserve">For example, when Trump claimed that millions of non-citizens voted illegally in the 2016 election, the Washington Post called him out in a “factcheck”. But it turned out the Washington Post itself had published an article making this very same claim. The factcheckers </w:t>
      </w:r>
      <w:proofErr w:type="gramStart"/>
      <w:r w:rsidRPr="00BF27A9">
        <w:rPr>
          <w:rStyle w:val="StyleUnderline"/>
        </w:rPr>
        <w:t>were</w:t>
      </w:r>
      <w:proofErr w:type="gramEnd"/>
      <w:r w:rsidRPr="00BF27A9">
        <w:rPr>
          <w:rStyle w:val="StyleUnderline"/>
        </w:rPr>
        <w:t xml:space="preserve"> so sure Trump invented the lie that they didn’t notice they had spread it themselves. I’m not inclined to defend Trump – I wrote a whole book about him called Anatomy of a Monstrosity that accused him of being one of the worst people in the world. But I also know that if my feelings about Trump lead to my making factual misstatements about him, his supporters will pounce, and claim that my bias destroys my credibility. </w:t>
      </w:r>
      <w:r w:rsidRPr="00BF27A9">
        <w:rPr>
          <w:rStyle w:val="Emphasis"/>
        </w:rPr>
        <w:t xml:space="preserve">If I </w:t>
      </w:r>
      <w:r w:rsidRPr="00BF27A9">
        <w:rPr>
          <w:rStyle w:val="Emphasis"/>
          <w:highlight w:val="green"/>
        </w:rPr>
        <w:t>state</w:t>
      </w:r>
      <w:r w:rsidRPr="00BF27A9">
        <w:rPr>
          <w:rStyle w:val="Emphasis"/>
        </w:rPr>
        <w:t xml:space="preserve"> my </w:t>
      </w:r>
      <w:r w:rsidRPr="00BF27A9">
        <w:rPr>
          <w:rStyle w:val="Emphasis"/>
          <w:highlight w:val="green"/>
        </w:rPr>
        <w:t>prejudices up front</w:t>
      </w:r>
      <w:r w:rsidRPr="00BF27A9">
        <w:rPr>
          <w:rStyle w:val="Emphasis"/>
        </w:rPr>
        <w:t xml:space="preserve">, </w:t>
      </w:r>
      <w:r w:rsidRPr="00BF27A9">
        <w:rPr>
          <w:rStyle w:val="Emphasis"/>
          <w:highlight w:val="green"/>
        </w:rPr>
        <w:t>people</w:t>
      </w:r>
      <w:r w:rsidRPr="00BF27A9">
        <w:rPr>
          <w:rStyle w:val="Emphasis"/>
        </w:rPr>
        <w:t xml:space="preserve"> will </w:t>
      </w:r>
      <w:r w:rsidRPr="00BF27A9">
        <w:rPr>
          <w:rStyle w:val="Emphasis"/>
          <w:highlight w:val="green"/>
        </w:rPr>
        <w:t>see</w:t>
      </w:r>
      <w:r w:rsidRPr="00BF27A9">
        <w:rPr>
          <w:rStyle w:val="Emphasis"/>
        </w:rPr>
        <w:t xml:space="preserve"> </w:t>
      </w:r>
      <w:r w:rsidRPr="00BF27A9">
        <w:rPr>
          <w:rStyle w:val="Emphasis"/>
          <w:highlight w:val="green"/>
        </w:rPr>
        <w:t>me as</w:t>
      </w:r>
      <w:r w:rsidRPr="00BF27A9">
        <w:rPr>
          <w:rStyle w:val="Emphasis"/>
        </w:rPr>
        <w:t xml:space="preserve"> more </w:t>
      </w:r>
      <w:r w:rsidRPr="00BF27A9">
        <w:rPr>
          <w:rStyle w:val="Emphasis"/>
          <w:highlight w:val="green"/>
        </w:rPr>
        <w:t>honest</w:t>
      </w:r>
      <w:r w:rsidRPr="00BF27A9">
        <w:rPr>
          <w:rStyle w:val="Emphasis"/>
        </w:rPr>
        <w:t xml:space="preserve"> than if I pretend to be a mere “fact checker” when I’m clearly an opinion writer</w:t>
      </w:r>
      <w:r w:rsidRPr="00BF27A9">
        <w:rPr>
          <w:sz w:val="16"/>
        </w:rPr>
        <w:t xml:space="preserve">. My personal experience is that </w:t>
      </w:r>
      <w:r w:rsidRPr="00BF27A9">
        <w:rPr>
          <w:rStyle w:val="Emphasis"/>
          <w:highlight w:val="green"/>
        </w:rPr>
        <w:t>conservatives</w:t>
      </w:r>
      <w:r w:rsidRPr="00BF27A9">
        <w:rPr>
          <w:rStyle w:val="Emphasis"/>
        </w:rPr>
        <w:t xml:space="preserve"> </w:t>
      </w:r>
      <w:r w:rsidRPr="00BF27A9">
        <w:rPr>
          <w:rStyle w:val="Emphasis"/>
          <w:highlight w:val="green"/>
        </w:rPr>
        <w:t>are far more open to leftwing arguments</w:t>
      </w:r>
      <w:r w:rsidRPr="00BF27A9">
        <w:rPr>
          <w:rStyle w:val="Emphasis"/>
        </w:rPr>
        <w:t xml:space="preserve"> </w:t>
      </w:r>
      <w:r w:rsidRPr="00BF27A9">
        <w:rPr>
          <w:rStyle w:val="Emphasis"/>
          <w:highlight w:val="green"/>
        </w:rPr>
        <w:t>when</w:t>
      </w:r>
      <w:r w:rsidRPr="00BF27A9">
        <w:rPr>
          <w:rStyle w:val="Emphasis"/>
        </w:rPr>
        <w:t xml:space="preserve"> </w:t>
      </w:r>
      <w:r w:rsidRPr="00BF27A9">
        <w:rPr>
          <w:rStyle w:val="Emphasis"/>
          <w:highlight w:val="green"/>
        </w:rPr>
        <w:t>they come</w:t>
      </w:r>
      <w:r w:rsidRPr="00BF27A9">
        <w:rPr>
          <w:rStyle w:val="Emphasis"/>
        </w:rPr>
        <w:t xml:space="preserve"> </w:t>
      </w:r>
      <w:r w:rsidRPr="00BF27A9">
        <w:rPr>
          <w:rStyle w:val="Emphasis"/>
          <w:highlight w:val="green"/>
        </w:rPr>
        <w:t>from people who are honest about their politics</w:t>
      </w:r>
      <w:r w:rsidRPr="00BF27A9">
        <w:rPr>
          <w:rStyle w:val="Emphasis"/>
        </w:rPr>
        <w:t>, and don’t pretend not to have a point of view.</w:t>
      </w:r>
      <w:r w:rsidRPr="00BF27A9">
        <w:rPr>
          <w:sz w:val="16"/>
        </w:rPr>
        <w:t xml:space="preserve"> I run a small magazine called Current Affairs, which operates from an unabashedly leftwing perspective. The letters we get from conservative readers indicate that many of them find the honesty refreshing, and it makes them more likely to hear us out. One reason conservatives hate the “mainstream media” is that it pretends to be something it isn’t. </w:t>
      </w:r>
      <w:r w:rsidRPr="00BF27A9">
        <w:rPr>
          <w:rStyle w:val="Emphasis"/>
          <w:highlight w:val="green"/>
        </w:rPr>
        <w:t>Conservatives think the press has a “liberal” bias</w:t>
      </w:r>
      <w:r w:rsidRPr="00BF27A9">
        <w:rPr>
          <w:rStyle w:val="Emphasis"/>
        </w:rPr>
        <w:t>; I tend to agree with Herman and Chomsky that it would be better described as a “corporate” bias reflecting the elitist centrism that has come to dominate the Democratic party. But few at MSNBC or CNN would admit that they’re partisan networks</w:t>
      </w:r>
      <w:r w:rsidRPr="00BF27A9">
        <w:rPr>
          <w:sz w:val="16"/>
        </w:rPr>
        <w:t xml:space="preserve">. That’s what they do in Great Britain, though – the major newspapers are open about having a political leaning. The Guardian, for example, is an explicitly left-leaning paper and everybody knows it. By contrast, the New York Times is clearly inclined toward Democratic centrism, but it won’t admit it. The editor of the op-ed page says that they strive for “viewpoint diversity”, but it’s clear that he doesn’t mean it. After all, </w:t>
      </w:r>
      <w:r w:rsidRPr="00BF27A9">
        <w:rPr>
          <w:sz w:val="16"/>
        </w:rPr>
        <w:lastRenderedPageBreak/>
        <w:t>they don’t have columnists from the far right, and they don’t have Marxist columnists. At least Fox News has been honest enough drop its old “Fair and Balanced” motto</w:t>
      </w:r>
      <w:r w:rsidRPr="00BF27A9">
        <w:rPr>
          <w:rStyle w:val="StyleUnderline"/>
        </w:rPr>
        <w:t>. If your paper is liberal, just embrace it – and then you can fire “viewpoint diversity” conservatives like Bret Stephens</w:t>
      </w:r>
      <w:r w:rsidRPr="00BF27A9">
        <w:rPr>
          <w:sz w:val="16"/>
        </w:rPr>
        <w:t xml:space="preserve">. </w:t>
      </w:r>
      <w:r w:rsidRPr="00BF27A9">
        <w:rPr>
          <w:rStyle w:val="Emphasis"/>
        </w:rPr>
        <w:t xml:space="preserve">Paradoxically, </w:t>
      </w:r>
      <w:r w:rsidRPr="00BF27A9">
        <w:rPr>
          <w:rStyle w:val="Emphasis"/>
          <w:highlight w:val="green"/>
        </w:rPr>
        <w:t>rebuilding trust requires</w:t>
      </w:r>
      <w:r w:rsidRPr="00BF27A9">
        <w:rPr>
          <w:rStyle w:val="Emphasis"/>
        </w:rPr>
        <w:t xml:space="preserve"> </w:t>
      </w:r>
      <w:r w:rsidRPr="00BF27A9">
        <w:rPr>
          <w:rStyle w:val="Emphasis"/>
          <w:highlight w:val="green"/>
        </w:rPr>
        <w:t>embracing</w:t>
      </w:r>
      <w:r w:rsidRPr="00BF27A9">
        <w:rPr>
          <w:rStyle w:val="Emphasis"/>
        </w:rPr>
        <w:t xml:space="preserve"> </w:t>
      </w:r>
      <w:r w:rsidRPr="00BF27A9">
        <w:rPr>
          <w:rStyle w:val="Emphasis"/>
          <w:highlight w:val="green"/>
        </w:rPr>
        <w:t>bias</w:t>
      </w:r>
      <w:r w:rsidRPr="00BF27A9">
        <w:rPr>
          <w:rStyle w:val="Emphasis"/>
        </w:rPr>
        <w:t xml:space="preserve">. Not embracing </w:t>
      </w:r>
      <w:proofErr w:type="gramStart"/>
      <w:r w:rsidRPr="00BF27A9">
        <w:rPr>
          <w:rStyle w:val="Emphasis"/>
        </w:rPr>
        <w:t>untruthfulness, but</w:t>
      </w:r>
      <w:proofErr w:type="gramEnd"/>
      <w:r w:rsidRPr="00BF27A9">
        <w:rPr>
          <w:rStyle w:val="Emphasis"/>
        </w:rPr>
        <w:t xml:space="preserve"> </w:t>
      </w:r>
      <w:r w:rsidRPr="00BF27A9">
        <w:rPr>
          <w:rStyle w:val="Emphasis"/>
          <w:highlight w:val="green"/>
        </w:rPr>
        <w:t>admitting your politics so that both writer and audience can be critical</w:t>
      </w:r>
      <w:r w:rsidRPr="00BF27A9">
        <w:rPr>
          <w:rStyle w:val="Emphasis"/>
        </w:rPr>
        <w:t>.</w:t>
      </w:r>
      <w:r w:rsidRPr="00BF27A9">
        <w:rPr>
          <w:sz w:val="16"/>
        </w:rPr>
        <w:t xml:space="preserve"> I think the hope for media is in outlets like the Intercept, </w:t>
      </w:r>
      <w:proofErr w:type="gramStart"/>
      <w:r w:rsidRPr="00BF27A9">
        <w:rPr>
          <w:sz w:val="16"/>
        </w:rPr>
        <w:t>Jacobin</w:t>
      </w:r>
      <w:proofErr w:type="gramEnd"/>
      <w:r w:rsidRPr="00BF27A9">
        <w:rPr>
          <w:sz w:val="16"/>
        </w:rPr>
        <w:t xml:space="preserve"> and my own little magazine, because readers like transparency. (This is also one reason why people respect Bernie Sanders even when they disagree with him: they don’t think he’s trying to appear to be something he isn’t.) The salesman who tells you what he wants you to buy is more trustworthy than the one who insists he isn’t trying to sell you anything at all. It’s a perilous time for journalism, and small outlets need all the help we can get </w:t>
      </w:r>
      <w:proofErr w:type="gramStart"/>
      <w:r w:rsidRPr="00BF27A9">
        <w:rPr>
          <w:sz w:val="16"/>
        </w:rPr>
        <w:t>in order to</w:t>
      </w:r>
      <w:proofErr w:type="gramEnd"/>
      <w:r w:rsidRPr="00BF27A9">
        <w:rPr>
          <w:sz w:val="16"/>
        </w:rPr>
        <w:t xml:space="preserve"> survive. Corporate owners are shuttering great outlets all the time, and the only way we’re going to have viable media institutions is through an outpouring of popular support. Unfortunately, the public doesn’t trust us, and we need to think about how to slowly get people to see journalists as their allies instead of as duplicitous, faux-neutral propagandists. The </w:t>
      </w:r>
      <w:r w:rsidRPr="00BF27A9">
        <w:rPr>
          <w:rStyle w:val="StyleUnderline"/>
          <w:highlight w:val="green"/>
        </w:rPr>
        <w:t>first step</w:t>
      </w:r>
      <w:r w:rsidRPr="00BF27A9">
        <w:rPr>
          <w:rStyle w:val="StyleUnderline"/>
        </w:rPr>
        <w:t xml:space="preserve"> </w:t>
      </w:r>
      <w:r w:rsidRPr="00BF27A9">
        <w:rPr>
          <w:rStyle w:val="StyleUnderline"/>
          <w:highlight w:val="green"/>
        </w:rPr>
        <w:t>is to be up front</w:t>
      </w:r>
      <w:r w:rsidRPr="00BF27A9">
        <w:rPr>
          <w:rStyle w:val="StyleUnderline"/>
        </w:rPr>
        <w:t xml:space="preserve"> about where we’re coming from and how we see things. We’ve got to acknowledge that everyone is biased, and that it’s OK.</w:t>
      </w:r>
    </w:p>
    <w:p w14:paraId="2F2B56B9" w14:textId="36043A31" w:rsidR="00DA7623" w:rsidRDefault="00DA7623" w:rsidP="00DA7623"/>
    <w:p w14:paraId="40350D1F" w14:textId="2BF48575" w:rsidR="00DA7623" w:rsidRPr="00166EFC" w:rsidRDefault="00DA7623" w:rsidP="00DA7623">
      <w:pPr>
        <w:pStyle w:val="Heading4"/>
        <w:rPr>
          <w:rFonts w:cs="Calibri"/>
        </w:rPr>
      </w:pPr>
      <w:r>
        <w:rPr>
          <w:rFonts w:cs="Calibri"/>
        </w:rPr>
        <w:t>That’s key to containing future pandemics.</w:t>
      </w:r>
    </w:p>
    <w:p w14:paraId="4E4521D9" w14:textId="77777777" w:rsidR="00DA7623" w:rsidRPr="00166EFC" w:rsidRDefault="00DA7623" w:rsidP="00DA7623">
      <w:proofErr w:type="spellStart"/>
      <w:r w:rsidRPr="00166EFC">
        <w:rPr>
          <w:rStyle w:val="Style13ptBold"/>
        </w:rPr>
        <w:t>Burkle</w:t>
      </w:r>
      <w:proofErr w:type="spellEnd"/>
      <w:r w:rsidRPr="00166EFC">
        <w:rPr>
          <w:rStyle w:val="Style13ptBold"/>
        </w:rPr>
        <w:t xml:space="preserve"> 20</w:t>
      </w:r>
      <w:r w:rsidRPr="00166EFC">
        <w:t xml:space="preserve"> </w:t>
      </w:r>
      <w:r w:rsidRPr="00166EFC">
        <w:rPr>
          <w:sz w:val="18"/>
          <w:szCs w:val="20"/>
        </w:rPr>
        <w:t xml:space="preserve">– (Frederick </w:t>
      </w:r>
      <w:proofErr w:type="spellStart"/>
      <w:r w:rsidRPr="00166EFC">
        <w:rPr>
          <w:sz w:val="18"/>
          <w:szCs w:val="20"/>
        </w:rPr>
        <w:t>Burkle</w:t>
      </w:r>
      <w:proofErr w:type="spellEnd"/>
      <w:r w:rsidRPr="00166EFC">
        <w:rPr>
          <w:sz w:val="18"/>
          <w:szCs w:val="20"/>
        </w:rPr>
        <w:t xml:space="preserve">, Senior Fellow &amp; Scientist, Harvard Humanitarian Initiative, Harvard University &amp; T.H., “Declining Public Health Protections within Autocratic Regimes: Impact on Global Public Health Security, Infectious Disease Outbreaks, Epidemics, and Pandemics,” Prehospital and Disaster Medicine, Vol 35, </w:t>
      </w:r>
      <w:proofErr w:type="spellStart"/>
      <w:r w:rsidRPr="00166EFC">
        <w:rPr>
          <w:sz w:val="18"/>
          <w:szCs w:val="20"/>
        </w:rPr>
        <w:t>Iss</w:t>
      </w:r>
      <w:proofErr w:type="spellEnd"/>
      <w:r w:rsidRPr="00166EFC">
        <w:rPr>
          <w:sz w:val="18"/>
          <w:szCs w:val="20"/>
        </w:rPr>
        <w:t xml:space="preserve"> 3, June 2020, Cambridge University Press, https://www.cambridge.org/core/journals/prehospital-and-disaster-medicine/article/declining-public-health-protections-within-autocratic-regimes-impact-on-global-public-health-security-infectious-disease-outbreaks-epidemics-and-pandemics/8D8927B7B4117E07B666E83D8605D085)</w:t>
      </w:r>
    </w:p>
    <w:p w14:paraId="4D305587" w14:textId="77777777" w:rsidR="00DA7623" w:rsidRPr="00CE3D18" w:rsidRDefault="00DA7623" w:rsidP="00DA7623">
      <w:pPr>
        <w:rPr>
          <w:sz w:val="16"/>
        </w:rPr>
      </w:pPr>
      <w:r w:rsidRPr="00166EFC">
        <w:rPr>
          <w:sz w:val="16"/>
        </w:rPr>
        <w:t xml:space="preserve">Conclusions </w:t>
      </w:r>
      <w:proofErr w:type="spellStart"/>
      <w:r w:rsidRPr="00166EFC">
        <w:rPr>
          <w:sz w:val="16"/>
        </w:rPr>
        <w:t>Lipsitch</w:t>
      </w:r>
      <w:proofErr w:type="spellEnd"/>
      <w:r w:rsidRPr="00166EFC">
        <w:rPr>
          <w:sz w:val="16"/>
        </w:rPr>
        <w:t xml:space="preserve"> predicts that some 40%-70% of the world’s population will be infected this year.78 Despite political claims, a vaccine is more likely seen within a year or two at best.79 </w:t>
      </w:r>
      <w:r w:rsidRPr="00166EFC">
        <w:rPr>
          <w:rStyle w:val="StyleUnderline"/>
          <w:highlight w:val="green"/>
        </w:rPr>
        <w:t>It is no longer realistic to expect the management of</w:t>
      </w:r>
      <w:r w:rsidRPr="00166EFC">
        <w:rPr>
          <w:rStyle w:val="StyleUnderline"/>
        </w:rPr>
        <w:t xml:space="preserve"> these gaps in infectious disease </w:t>
      </w:r>
      <w:r w:rsidRPr="00166EFC">
        <w:rPr>
          <w:rStyle w:val="StyleUnderline"/>
          <w:highlight w:val="green"/>
        </w:rPr>
        <w:t>outbreaks</w:t>
      </w:r>
      <w:r w:rsidRPr="00166EFC">
        <w:rPr>
          <w:rStyle w:val="StyleUnderline"/>
        </w:rPr>
        <w:t xml:space="preserve">, especially those that threaten to be epidemics and pandemics, are to be capably managed in their present state of willful denial and offenses by many countries, </w:t>
      </w:r>
      <w:r w:rsidRPr="00166EFC">
        <w:rPr>
          <w:rStyle w:val="Emphasis"/>
        </w:rPr>
        <w:t>especially those</w:t>
      </w:r>
      <w:r w:rsidRPr="00166EFC">
        <w:rPr>
          <w:rStyle w:val="StyleUnderline"/>
        </w:rPr>
        <w:t xml:space="preserve"> that are </w:t>
      </w:r>
      <w:r w:rsidRPr="00166EFC">
        <w:rPr>
          <w:rStyle w:val="Emphasis"/>
        </w:rPr>
        <w:t xml:space="preserve">ruled </w:t>
      </w:r>
      <w:r w:rsidRPr="00166EFC">
        <w:rPr>
          <w:rStyle w:val="Emphasis"/>
          <w:highlight w:val="green"/>
        </w:rPr>
        <w:t>by authoritarian regimes</w:t>
      </w:r>
      <w:r w:rsidRPr="00166EFC">
        <w:rPr>
          <w:rStyle w:val="Emphasis"/>
        </w:rPr>
        <w:t>.</w:t>
      </w:r>
      <w:r w:rsidRPr="00166EFC">
        <w:rPr>
          <w:sz w:val="16"/>
        </w:rPr>
        <w:t xml:space="preserve">80 </w:t>
      </w:r>
      <w:r w:rsidRPr="00166EFC">
        <w:rPr>
          <w:rStyle w:val="StyleUnderline"/>
        </w:rPr>
        <w:t>Despite resistance to globalization’s health benefits that would markedly benefit the global community during these crises by authoritarian regimes</w:t>
      </w:r>
      <w:r w:rsidRPr="00166EFC">
        <w:rPr>
          <w:sz w:val="16"/>
        </w:rPr>
        <w:t xml:space="preserve">, in 2015, </w:t>
      </w:r>
      <w:r w:rsidRPr="00166EFC">
        <w:rPr>
          <w:rStyle w:val="StyleUnderline"/>
        </w:rPr>
        <w:t>I called for a new WHO leadership granted by the International Health Regulations Treaty that has consequences if violated. I stated: The intent of a legally binding Treaty to improve the capacity of all countries to detect, assess, notify, and respond to public health threats are being ignored.</w:t>
      </w:r>
      <w:r w:rsidRPr="00166EFC">
        <w:rPr>
          <w:sz w:val="16"/>
        </w:rPr>
        <w:t xml:space="preserve"> While there is a current rush to admonish globalization in favor of populism, </w:t>
      </w:r>
      <w:r w:rsidRPr="00166EFC">
        <w:rPr>
          <w:rStyle w:val="Emphasis"/>
        </w:rPr>
        <w:t>epidemic and pandemics deserve better than decisions being made by incapable autocrats.</w:t>
      </w:r>
      <w:r w:rsidRPr="00166EFC">
        <w:rPr>
          <w:sz w:val="16"/>
        </w:rPr>
        <w:t xml:space="preserve"> During Ebola, a rush by the Global Health Security Agenda partners to fill critical gaps in administrative and operational areas was crucial in the short term, but questions remain as to the real priorities of the global leadership as time elapses and critical gaps in public health protections and infrastructure take precedence over the economic and security needs of the developed world. The response from the Global Outbreak Alert and Response Network and foreign medical teams to Ebola proved indispensable to global health security, but both deserve stronger strategic capacity support and institutional status under the WHO leadership granted by the [International Health Regulations] Treaty. </w:t>
      </w:r>
      <w:r w:rsidRPr="00166EFC">
        <w:rPr>
          <w:rStyle w:val="StyleUnderline"/>
        </w:rPr>
        <w:t>Treaties are the most successful means the world has in preventing, preparing for, and controlling epidemics in an increasingly globalized world</w:t>
      </w:r>
      <w:r w:rsidRPr="00166EFC">
        <w:rPr>
          <w:sz w:val="16"/>
        </w:rPr>
        <w:t xml:space="preserve">. </w:t>
      </w:r>
      <w:r w:rsidRPr="00166EFC">
        <w:rPr>
          <w:rStyle w:val="Emphasis"/>
        </w:rPr>
        <w:t>Other options are not sustainable</w:t>
      </w:r>
      <w:r w:rsidRPr="00166EFC">
        <w:rPr>
          <w:sz w:val="16"/>
        </w:rPr>
        <w:t xml:space="preserve">. </w:t>
      </w:r>
      <w:r w:rsidRPr="00166EFC">
        <w:rPr>
          <w:rStyle w:val="StyleUnderline"/>
        </w:rPr>
        <w:t xml:space="preserve">Given the gravity of on-going failed treaty management, the slow and incomplete process of reform, the magnitude and complexity of infectious disease outbreaks, and the rising severity of public health emergencies, a recommitment must be made to complete and restore the original mandates as a collaborative and coordinated global network responsibility, </w:t>
      </w:r>
      <w:r w:rsidRPr="00166EFC">
        <w:rPr>
          <w:rStyle w:val="Emphasis"/>
        </w:rPr>
        <w:t>not one left to the actions of individual countries.</w:t>
      </w:r>
      <w:r w:rsidRPr="00166EFC">
        <w:rPr>
          <w:sz w:val="16"/>
        </w:rPr>
        <w:t xml:space="preserve"> The </w:t>
      </w:r>
      <w:r w:rsidRPr="00166EFC">
        <w:rPr>
          <w:rStyle w:val="StyleUnderline"/>
        </w:rPr>
        <w:t xml:space="preserve">bottom line is that the global community can no longer tolerate an </w:t>
      </w:r>
      <w:r w:rsidRPr="00166EFC">
        <w:rPr>
          <w:rStyle w:val="StyleUnderline"/>
        </w:rPr>
        <w:lastRenderedPageBreak/>
        <w:t>ineffectual and passive international response system</w:t>
      </w:r>
      <w:r w:rsidRPr="00166EFC">
        <w:rPr>
          <w:sz w:val="16"/>
        </w:rPr>
        <w:t xml:space="preserve">. As such, this Treaty has the potential to become one of the most effective treaties for crisis response and risk reduction world-wide. Practitioners and health decision-makers world-wide must break their silence and advocate for a </w:t>
      </w:r>
      <w:r w:rsidRPr="009260DD">
        <w:rPr>
          <w:sz w:val="16"/>
        </w:rPr>
        <w:t xml:space="preserve">stronger Treaty and a return of WHO authority. Health practitioners and health decision-makers world-wide must break their silence and advocate for a stronger Treaty and a return of WHO’s undisputed global authority.81 Will China’s unilateral decisions just be a temporary stay as it was post-SARS, or is China capable of adopting, without conditions, the WHO public health requirements they have so far ignored? </w:t>
      </w:r>
      <w:r w:rsidRPr="009260DD">
        <w:rPr>
          <w:rStyle w:val="StyleUnderline"/>
        </w:rPr>
        <w:t xml:space="preserve">Autocratic leaders in history have a direct impact on health security. Dictatorships, with direct knowledge of the negative impact on health, create </w:t>
      </w:r>
      <w:r w:rsidRPr="009260DD">
        <w:rPr>
          <w:rStyle w:val="Emphasis"/>
        </w:rPr>
        <w:t>adverse political and economic conditions</w:t>
      </w:r>
      <w:r w:rsidRPr="009260DD">
        <w:rPr>
          <w:rStyle w:val="StyleUnderline"/>
        </w:rPr>
        <w:t xml:space="preserve"> that only </w:t>
      </w:r>
      <w:r w:rsidRPr="009260DD">
        <w:rPr>
          <w:rStyle w:val="Emphasis"/>
        </w:rPr>
        <w:t>complicate the problem further</w:t>
      </w:r>
      <w:r w:rsidRPr="009260DD">
        <w:rPr>
          <w:rStyle w:val="StyleUnderline"/>
        </w:rPr>
        <w:t>.</w:t>
      </w:r>
      <w:r w:rsidRPr="009260DD">
        <w:rPr>
          <w:rStyle w:val="Emphasis"/>
        </w:rPr>
        <w:t xml:space="preserve"> This is more evident in autocratic regimes where health protections have been seriously and purposely curtailed.</w:t>
      </w:r>
      <w:r w:rsidRPr="009260DD">
        <w:rPr>
          <w:sz w:val="16"/>
        </w:rPr>
        <w:t xml:space="preserve"> This summary acknowledges that </w:t>
      </w:r>
      <w:r w:rsidRPr="009260DD">
        <w:rPr>
          <w:rStyle w:val="StyleUnderline"/>
        </w:rPr>
        <w:t xml:space="preserve">autocratic regimes are </w:t>
      </w:r>
      <w:r w:rsidRPr="009260DD">
        <w:rPr>
          <w:rStyle w:val="Emphasis"/>
        </w:rPr>
        <w:t>seriously handicapped</w:t>
      </w:r>
      <w:r w:rsidRPr="009260DD">
        <w:rPr>
          <w:rStyle w:val="StyleUnderline"/>
        </w:rPr>
        <w:t xml:space="preserve"> by sociopathic narcissistic leaders who are i</w:t>
      </w:r>
      <w:r w:rsidRPr="00166EFC">
        <w:rPr>
          <w:rStyle w:val="StyleUnderline"/>
          <w:highlight w:val="green"/>
        </w:rPr>
        <w:t>ncapable of understanding the health consequences of infectious diseases</w:t>
      </w:r>
      <w:r w:rsidRPr="00166EFC">
        <w:rPr>
          <w:rStyle w:val="StyleUnderline"/>
        </w:rPr>
        <w:t xml:space="preserve"> or their impact on their populati</w:t>
      </w:r>
      <w:r w:rsidRPr="0058771A">
        <w:rPr>
          <w:rStyle w:val="StyleUnderline"/>
        </w:rPr>
        <w:t>o</w:t>
      </w:r>
      <w:r w:rsidRPr="00166EFC">
        <w:rPr>
          <w:rStyle w:val="StyleUnderline"/>
        </w:rPr>
        <w:t>n</w:t>
      </w:r>
      <w:r w:rsidRPr="00166EFC">
        <w:rPr>
          <w:sz w:val="16"/>
        </w:rPr>
        <w:t xml:space="preserve">. </w:t>
      </w:r>
      <w:r w:rsidRPr="00166EFC">
        <w:rPr>
          <w:rStyle w:val="StyleUnderline"/>
          <w:highlight w:val="green"/>
        </w:rPr>
        <w:t xml:space="preserve">They will universally </w:t>
      </w:r>
      <w:r w:rsidRPr="00166EFC">
        <w:rPr>
          <w:rStyle w:val="StyleUnderline"/>
        </w:rPr>
        <w:t xml:space="preserve">accelerate defenses indigenous to their personality traits when faced with contrary facts, double down against or </w:t>
      </w:r>
      <w:r w:rsidRPr="00166EFC">
        <w:rPr>
          <w:rStyle w:val="StyleUnderline"/>
          <w:highlight w:val="green"/>
        </w:rPr>
        <w:t>deny accurate science</w:t>
      </w:r>
      <w:r w:rsidRPr="00166EFC">
        <w:rPr>
          <w:rStyle w:val="StyleUnderline"/>
        </w:rPr>
        <w:t xml:space="preserve"> to the contrary, </w:t>
      </w:r>
      <w:r w:rsidRPr="0058771A">
        <w:rPr>
          <w:rStyle w:val="StyleUnderline"/>
        </w:rPr>
        <w:t xml:space="preserve">delay timely precautions, and </w:t>
      </w:r>
      <w:r w:rsidRPr="00166EFC">
        <w:rPr>
          <w:rStyle w:val="StyleUnderline"/>
          <w:highlight w:val="green"/>
        </w:rPr>
        <w:t>fail to meet health expectations</w:t>
      </w:r>
      <w:r w:rsidRPr="00166EFC">
        <w:rPr>
          <w:rStyle w:val="StyleUnderline"/>
        </w:rPr>
        <w:t xml:space="preserve"> require</w:t>
      </w:r>
      <w:r w:rsidRPr="0058771A">
        <w:rPr>
          <w:rStyle w:val="StyleUnderline"/>
        </w:rPr>
        <w:t>d of nations under existing International Health Regulations, laws, and Epidemic Control surveillance</w:t>
      </w:r>
      <w:r w:rsidRPr="0058771A">
        <w:rPr>
          <w:sz w:val="16"/>
        </w:rPr>
        <w:t xml:space="preserve">.82 </w:t>
      </w:r>
      <w:r w:rsidRPr="0058771A">
        <w:rPr>
          <w:rStyle w:val="StyleUnderline"/>
        </w:rPr>
        <w:t>Kavanaugh’s Lancet editorial initially praised Chinese tactics that reflected a level of control only</w:t>
      </w:r>
      <w:r w:rsidRPr="009260DD">
        <w:rPr>
          <w:rStyle w:val="StyleUnderline"/>
        </w:rPr>
        <w:t xml:space="preserve"> available to authoritarian regimes. As days and weeks passed, it revealed a government that inherently became victims of their own propaganda based on “need to avoid sharing bad news.”</w:t>
      </w:r>
      <w:r w:rsidRPr="009260DD">
        <w:rPr>
          <w:sz w:val="16"/>
        </w:rPr>
        <w:t xml:space="preserve"> </w:t>
      </w:r>
      <w:r w:rsidRPr="009260DD">
        <w:rPr>
          <w:rStyle w:val="StyleUnderline"/>
        </w:rPr>
        <w:t xml:space="preserve">He concluded that </w:t>
      </w:r>
      <w:r w:rsidRPr="009260DD">
        <w:rPr>
          <w:rStyle w:val="Emphasis"/>
        </w:rPr>
        <w:t>authoritarian politics inhibited an effective response</w:t>
      </w:r>
      <w:r w:rsidRPr="009260DD">
        <w:rPr>
          <w:rStyle w:val="StyleUnderline"/>
        </w:rPr>
        <w:t>, and that</w:t>
      </w:r>
      <w:r w:rsidRPr="00166EFC">
        <w:rPr>
          <w:rStyle w:val="StyleUnderline"/>
        </w:rPr>
        <w:t xml:space="preserve"> </w:t>
      </w:r>
      <w:r w:rsidRPr="00166EFC">
        <w:rPr>
          <w:rStyle w:val="Emphasis"/>
        </w:rPr>
        <w:t>openness and competitive politics favor a strategically fair public health strategy</w:t>
      </w:r>
      <w:r w:rsidRPr="00166EFC">
        <w:rPr>
          <w:rStyle w:val="StyleUnderline"/>
        </w:rPr>
        <w:t>.</w:t>
      </w:r>
      <w:r w:rsidRPr="00166EFC">
        <w:rPr>
          <w:sz w:val="16"/>
        </w:rPr>
        <w:t xml:space="preserve">83 </w:t>
      </w:r>
      <w:r w:rsidRPr="00166EFC">
        <w:rPr>
          <w:rStyle w:val="Emphasis"/>
        </w:rPr>
        <w:t>Democratic nations in comparison to autocratic regimes</w:t>
      </w:r>
      <w:r w:rsidRPr="00166EFC">
        <w:rPr>
          <w:rStyle w:val="StyleUnderline"/>
        </w:rPr>
        <w:t xml:space="preserve"> recognize that </w:t>
      </w:r>
      <w:r w:rsidRPr="00166EFC">
        <w:rPr>
          <w:rStyle w:val="Emphasis"/>
          <w:highlight w:val="green"/>
        </w:rPr>
        <w:t>public health fundamentally depends on public trust</w:t>
      </w:r>
      <w:r w:rsidRPr="00166EFC">
        <w:rPr>
          <w:rStyle w:val="StyleUnderline"/>
          <w:highlight w:val="green"/>
        </w:rPr>
        <w:t>.</w:t>
      </w:r>
      <w:r w:rsidRPr="00166EFC">
        <w:rPr>
          <w:sz w:val="16"/>
        </w:rPr>
        <w:t xml:space="preserve">84 The WHO’s China Joint Mission on Coronavirus Disease report has applauded China’s eventual response capability and capacity with strict measures to interrupt or minimize transmission chains with extremely proactive surveillance, rapid diagnosis, isolation tracking, quarantine, and population acceptance of these measures, to implement the measures to contain COVID-19 within the country.85 </w:t>
      </w:r>
      <w:r w:rsidRPr="00166EFC">
        <w:rPr>
          <w:rStyle w:val="StyleUnderline"/>
        </w:rPr>
        <w:t xml:space="preserve">It </w:t>
      </w:r>
      <w:r w:rsidRPr="00166EFC">
        <w:rPr>
          <w:rStyle w:val="Emphasis"/>
        </w:rPr>
        <w:t>must not be forgotten</w:t>
      </w:r>
      <w:r w:rsidRPr="00166EFC">
        <w:rPr>
          <w:rStyle w:val="StyleUnderline"/>
        </w:rPr>
        <w:t xml:space="preserve"> that </w:t>
      </w:r>
      <w:r w:rsidRPr="00166EFC">
        <w:rPr>
          <w:rStyle w:val="Emphasis"/>
          <w:highlight w:val="green"/>
        </w:rPr>
        <w:t>China’s authoritarian rule “put secrecy</w:t>
      </w:r>
      <w:r w:rsidRPr="00166EFC">
        <w:rPr>
          <w:rStyle w:val="Emphasis"/>
        </w:rPr>
        <w:t xml:space="preserve"> and order </w:t>
      </w:r>
      <w:r w:rsidRPr="00166EFC">
        <w:rPr>
          <w:rStyle w:val="Emphasis"/>
          <w:highlight w:val="green"/>
        </w:rPr>
        <w:t xml:space="preserve">ahead of </w:t>
      </w:r>
      <w:r w:rsidRPr="00166EFC">
        <w:rPr>
          <w:rStyle w:val="Emphasis"/>
        </w:rPr>
        <w:t xml:space="preserve">openly </w:t>
      </w:r>
      <w:r w:rsidRPr="00166EFC">
        <w:rPr>
          <w:rStyle w:val="Emphasis"/>
          <w:highlight w:val="green"/>
        </w:rPr>
        <w:t>confronting the growing crisis</w:t>
      </w:r>
      <w:r w:rsidRPr="00166EFC">
        <w:rPr>
          <w:rStyle w:val="StyleUnderline"/>
        </w:rPr>
        <w:t xml:space="preserve"> and risking alarm or political embarrassment,”</w:t>
      </w:r>
      <w:r w:rsidRPr="00166EFC">
        <w:rPr>
          <w:sz w:val="16"/>
        </w:rPr>
        <w:t xml:space="preserve"> 86 arrested and compelled Dr. Li Wenliang to sign a statement that his warning constituted “illegal behavior,” all of which delayed a concerted public health offensive that led to his death.86 This was an “issue of inaction” that would have contained COVID-19 within China and remains a potent symbol of China’s failures.86 </w:t>
      </w:r>
      <w:r w:rsidRPr="00166EFC">
        <w:rPr>
          <w:rStyle w:val="StyleUnderline"/>
        </w:rPr>
        <w:t xml:space="preserve">There is </w:t>
      </w:r>
      <w:r w:rsidRPr="00166EFC">
        <w:rPr>
          <w:rStyle w:val="Emphasis"/>
        </w:rPr>
        <w:t>no evidence</w:t>
      </w:r>
      <w:r w:rsidRPr="00166EFC">
        <w:rPr>
          <w:rStyle w:val="StyleUnderline"/>
        </w:rPr>
        <w:t xml:space="preserve"> that the authoritarian regime has or will change to prevent this from happening again</w:t>
      </w:r>
      <w:r w:rsidRPr="00166EFC">
        <w:rPr>
          <w:sz w:val="16"/>
        </w:rPr>
        <w:t>.87 I suspect China’s sophisticated censorship and propaganda systems will outlast any public health improvements.</w:t>
      </w:r>
    </w:p>
    <w:p w14:paraId="5B394C68" w14:textId="5EB09931" w:rsidR="00DA7623" w:rsidRDefault="00DA7623" w:rsidP="00DA7623"/>
    <w:p w14:paraId="1BD44273" w14:textId="6D76C55A" w:rsidR="00DA7623" w:rsidRDefault="00DA7623" w:rsidP="00DA7623">
      <w:pPr>
        <w:pStyle w:val="Heading4"/>
      </w:pPr>
      <w:r>
        <w:t xml:space="preserve">Otherwise, future pandemics </w:t>
      </w:r>
      <w:r>
        <w:t>or</w:t>
      </w:r>
      <w:r>
        <w:t xml:space="preserve"> bioterrorism cause extinction.</w:t>
      </w:r>
    </w:p>
    <w:p w14:paraId="3905ED73" w14:textId="77777777" w:rsidR="00DA7623" w:rsidRPr="003D08BD" w:rsidRDefault="00DA7623" w:rsidP="00DA7623">
      <w:r w:rsidRPr="003D08BD">
        <w:t xml:space="preserve">Walter </w:t>
      </w:r>
      <w:proofErr w:type="spellStart"/>
      <w:r w:rsidRPr="003D08BD">
        <w:rPr>
          <w:rStyle w:val="Style13ptBold"/>
        </w:rPr>
        <w:t>Dodds</w:t>
      </w:r>
      <w:proofErr w:type="spellEnd"/>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51" w:history="1">
        <w:r w:rsidRPr="00750EA0">
          <w:rPr>
            <w:rStyle w:val="Hyperlink"/>
          </w:rPr>
          <w:t>https://www.ncbi.nlm.nih.gov/pmc/articles/PMC7120200/</w:t>
        </w:r>
      </w:hyperlink>
      <w:r>
        <w:rPr>
          <w:rStyle w:val="Hyperlink"/>
        </w:rPr>
        <w:t xml:space="preserve"> //BC+PK</w:t>
      </w:r>
    </w:p>
    <w:p w14:paraId="33732D0B" w14:textId="77777777" w:rsidR="00DA7623" w:rsidRDefault="00DA7623" w:rsidP="00DA7623">
      <w:r>
        <w:t>Emergent Pandemics and Superbugs</w:t>
      </w:r>
    </w:p>
    <w:p w14:paraId="6493D7C9" w14:textId="77777777" w:rsidR="00DA7623" w:rsidRPr="0096785E" w:rsidRDefault="00DA7623" w:rsidP="00DA7623">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w:t>
      </w:r>
      <w:r>
        <w:lastRenderedPageBreak/>
        <w:t xml:space="preserve">Scientists have traced the first widespread series of cases of HIV/AIDS to 1981, but the disease probably jumped into humans in the early 1900s. Since then, about 1% of people on Earth are living with HIV, and 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14:paraId="16CA1D3A" w14:textId="77777777" w:rsidR="00DA7623" w:rsidRPr="0096785E" w:rsidRDefault="00DA7623" w:rsidP="00DA7623">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w:t>
      </w:r>
      <w:proofErr w:type="gramStart"/>
      <w:r>
        <w:t>Congo, and</w:t>
      </w:r>
      <w:proofErr w:type="gramEnd"/>
      <w:r>
        <w:t xml:space="preserve">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14:paraId="62D0006D" w14:textId="77777777" w:rsidR="00DA7623" w:rsidRDefault="00DA7623" w:rsidP="00DA7623">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14:paraId="60AD44F0" w14:textId="77777777" w:rsidR="00DA7623" w:rsidRDefault="00DA7623" w:rsidP="00DA7623">
      <w:r w:rsidRPr="0096785E">
        <w:rPr>
          <w:rStyle w:val="StyleUnderline"/>
        </w:rPr>
        <w:t xml:space="preserve">You could argue that disease has not </w:t>
      </w:r>
      <w:proofErr w:type="gramStart"/>
      <w:r w:rsidRPr="0096785E">
        <w:rPr>
          <w:rStyle w:val="StyleUnderline"/>
        </w:rPr>
        <w:t>wiped out</w:t>
      </w:r>
      <w:proofErr w:type="gramEnd"/>
      <w:r w:rsidRPr="0096785E">
        <w:rPr>
          <w:rStyle w:val="StyleUnderline"/>
        </w:rPr>
        <w:t xml:space="preserve">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w:t>
      </w:r>
      <w:proofErr w:type="gramStart"/>
      <w:r>
        <w:t>first hand</w:t>
      </w:r>
      <w:proofErr w:type="gramEnd"/>
      <w:r>
        <w:t xml:space="preserve"> in Panama.</w:t>
      </w:r>
    </w:p>
    <w:p w14:paraId="723AA83D" w14:textId="77777777" w:rsidR="00DA7623" w:rsidRPr="0096785E" w:rsidRDefault="00DA7623" w:rsidP="00DA7623">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14:paraId="4F55326E" w14:textId="77777777" w:rsidR="00DA7623" w:rsidRPr="0096785E" w:rsidRDefault="00DA7623" w:rsidP="00DA7623">
      <w:pPr>
        <w:rPr>
          <w:sz w:val="12"/>
          <w:szCs w:val="12"/>
        </w:rPr>
      </w:pPr>
      <w:r w:rsidRPr="0096785E">
        <w:rPr>
          <w:sz w:val="12"/>
          <w:szCs w:val="12"/>
        </w:rPr>
        <w:t xml:space="preserve">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w:t>
      </w:r>
      <w:proofErr w:type="gramStart"/>
      <w:r w:rsidRPr="0096785E">
        <w:rPr>
          <w:sz w:val="12"/>
          <w:szCs w:val="12"/>
        </w:rPr>
        <w:t>particular volcanic</w:t>
      </w:r>
      <w:proofErr w:type="gramEnd"/>
      <w:r w:rsidRPr="0096785E">
        <w:rPr>
          <w:sz w:val="12"/>
          <w:szCs w:val="12"/>
        </w:rPr>
        <w:t xml:space="preserve"> mountain. From sunset to sunrise, the jungle was a riot of frog choruses. There were fantastically colored adult frogs including the stunning black and white Panamanian Golden Frog, a species that has special meaning for Panamanians. We made our measurements on the </w:t>
      </w:r>
      <w:proofErr w:type="gramStart"/>
      <w:r w:rsidRPr="0096785E">
        <w:rPr>
          <w:sz w:val="12"/>
          <w:szCs w:val="12"/>
        </w:rPr>
        <w:t>stream, and</w:t>
      </w:r>
      <w:proofErr w:type="gramEnd"/>
      <w:r w:rsidRPr="0096785E">
        <w:rPr>
          <w:sz w:val="12"/>
          <w:szCs w:val="12"/>
        </w:rPr>
        <w:t xml:space="preserve"> enjoyed the frogs.</w:t>
      </w:r>
    </w:p>
    <w:p w14:paraId="127C92FC" w14:textId="77777777" w:rsidR="00DA7623" w:rsidRPr="0096785E" w:rsidRDefault="00DA7623" w:rsidP="00DA7623">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14:paraId="501F8C09" w14:textId="77777777" w:rsidR="00DA7623" w:rsidRPr="0096785E" w:rsidRDefault="00DA7623" w:rsidP="00DA7623">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14:paraId="654C21D7" w14:textId="77777777" w:rsidR="00DA7623" w:rsidRPr="0096785E" w:rsidRDefault="00DA7623" w:rsidP="00DA7623">
      <w:pPr>
        <w:rPr>
          <w:rStyle w:val="Emphasis"/>
        </w:rPr>
      </w:pPr>
      <w:r>
        <w:lastRenderedPageBreak/>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14:paraId="34BB1683" w14:textId="77777777" w:rsidR="00DA7623" w:rsidRDefault="00DA7623" w:rsidP="00DA7623">
      <w:r>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w:t>
      </w:r>
      <w:proofErr w:type="gramStart"/>
      <w:r>
        <w:t>1 ,</w:t>
      </w:r>
      <w:proofErr w:type="gramEnd"/>
      <w:r>
        <w:t xml:space="preserve">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14:paraId="085B7E87" w14:textId="77777777" w:rsidR="00DA7623" w:rsidRPr="00BE2CDA" w:rsidRDefault="00DA7623" w:rsidP="00DA7623">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 xml:space="preserve">only those people in developed countries </w:t>
      </w:r>
      <w:proofErr w:type="gramStart"/>
      <w:r w:rsidRPr="00BE2CDA">
        <w:rPr>
          <w:rStyle w:val="StyleUnderline"/>
        </w:rPr>
        <w:t>are able to</w:t>
      </w:r>
      <w:proofErr w:type="gramEnd"/>
      <w:r w:rsidRPr="00BE2CDA">
        <w:rPr>
          <w:rStyle w:val="StyleUnderline"/>
        </w:rPr>
        <w:t xml:space="preserve">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14:paraId="3911B9D7" w14:textId="77777777" w:rsidR="00DA7623" w:rsidRDefault="00DA7623" w:rsidP="00DA7623">
      <w:r>
        <w:t>Go to:</w:t>
      </w:r>
    </w:p>
    <w:p w14:paraId="78133ACE" w14:textId="77777777" w:rsidR="00DA7623" w:rsidRPr="00BE2CDA" w:rsidRDefault="00DA7623" w:rsidP="00DA7623">
      <w:pPr>
        <w:rPr>
          <w:rStyle w:val="Emphasis"/>
        </w:rPr>
      </w:pPr>
      <w:r w:rsidRPr="00BE2CDA">
        <w:rPr>
          <w:rStyle w:val="Emphasis"/>
        </w:rPr>
        <w:t>Bioterrorism, Biological Warfare, and Accidents</w:t>
      </w:r>
    </w:p>
    <w:p w14:paraId="14C3D88A" w14:textId="77777777" w:rsidR="00DA7623" w:rsidRDefault="00DA7623" w:rsidP="00DA7623">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w:t>
      </w:r>
      <w:proofErr w:type="gramStart"/>
      <w:r>
        <w:t>publication</w:t>
      </w:r>
      <w:proofErr w:type="gramEnd"/>
      <w:r>
        <w:t xml:space="preserve">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14:paraId="3856E898" w14:textId="77777777" w:rsidR="00DA7623" w:rsidRPr="00BE2CDA" w:rsidRDefault="00DA7623" w:rsidP="00DA7623">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w:t>
      </w:r>
      <w:proofErr w:type="gramStart"/>
      <w:r>
        <w:t>A number of</w:t>
      </w:r>
      <w:proofErr w:type="gramEnd"/>
      <w:r>
        <w:t xml:space="preserve">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w:t>
      </w:r>
      <w:r>
        <w:lastRenderedPageBreak/>
        <w:t xml:space="preserve">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14:paraId="7925ED7A" w14:textId="77777777" w:rsidR="00DA7623" w:rsidRDefault="00DA7623" w:rsidP="00DA7623">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 xml:space="preserve">Anthrax </w:t>
      </w:r>
      <w:proofErr w:type="gramStart"/>
      <w:r w:rsidRPr="00BE2CDA">
        <w:rPr>
          <w:rStyle w:val="StyleUnderline"/>
        </w:rPr>
        <w:t>is able to</w:t>
      </w:r>
      <w:proofErr w:type="gramEnd"/>
      <w:r w:rsidRPr="00BE2CDA">
        <w:rPr>
          <w:rStyle w:val="StyleUnderline"/>
        </w:rPr>
        <w:t xml:space="preserve"> survive as dry spores, and Soviets were presumably producing it to arm biological weapons</w:t>
      </w:r>
      <w:r>
        <w:t>.</w:t>
      </w:r>
    </w:p>
    <w:p w14:paraId="3F144E7E" w14:textId="77777777" w:rsidR="00DA7623" w:rsidRPr="00BE2CDA" w:rsidRDefault="00DA7623" w:rsidP="00DA7623">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14:paraId="09140447" w14:textId="77777777" w:rsidR="00DA7623" w:rsidRDefault="00DA7623" w:rsidP="00DA7623">
      <w:r>
        <w:t xml:space="preserve">In 1984, followers of </w:t>
      </w:r>
      <w:proofErr w:type="spellStart"/>
      <w:r>
        <w:t>Bhagwan</w:t>
      </w:r>
      <w:proofErr w:type="spellEnd"/>
      <w:r>
        <w:t xml:space="preserve"> Shree Rajneesh in Oregon released salmonella into 10 restaurant salad bars sickening 751 people </w:t>
      </w:r>
      <w:proofErr w:type="gramStart"/>
      <w:r>
        <w:t>in an attempt to</w:t>
      </w:r>
      <w:proofErr w:type="gramEnd"/>
      <w:r>
        <w:t xml:space="preserve"> keep them from voting in a local election in which the cult had candidates. Luckily, nobody died in this incident, but it does illustrate that people can be capable of bioterrorism.</w:t>
      </w:r>
    </w:p>
    <w:p w14:paraId="5FF4DCBA" w14:textId="77777777" w:rsidR="00DA7623" w:rsidRDefault="00DA7623" w:rsidP="00DA7623">
      <w:r>
        <w:t xml:space="preserve">In June of 1993, members of the Aum Shinrikyo cult sprayed anthrax from the top of an eight-story building in the heart of Tokyo. Fortunately, the disease did not take hold. The strain they used was not very deadly, and they had problems with a </w:t>
      </w:r>
      <w:proofErr w:type="gramStart"/>
      <w:r>
        <w:t>sprayer</w:t>
      </w:r>
      <w:proofErr w:type="gramEnd"/>
      <w:r>
        <w:t xml:space="preserve">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14:paraId="4FC4A99B" w14:textId="77777777" w:rsidR="00DA7623" w:rsidRPr="00BE2CDA" w:rsidRDefault="00DA7623" w:rsidP="00DA7623">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14:paraId="46AB7793" w14:textId="77777777" w:rsidR="00DA7623" w:rsidRPr="00BE2CDA" w:rsidRDefault="00DA7623" w:rsidP="00DA7623">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14:paraId="3B171B31" w14:textId="77777777" w:rsidR="00DA7623" w:rsidRDefault="00DA7623" w:rsidP="00DA7623">
      <w:r w:rsidRPr="00BE2CDA">
        <w:rPr>
          <w:rStyle w:val="Emphasis"/>
        </w:rPr>
        <w:lastRenderedPageBreak/>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14:paraId="37F1D5C7" w14:textId="7147234A" w:rsidR="00DA7623" w:rsidRDefault="00DA7623" w:rsidP="00DA7623"/>
    <w:p w14:paraId="5E6C9A05" w14:textId="77777777" w:rsidR="00043DD3" w:rsidRPr="00043DD3" w:rsidRDefault="00043DD3" w:rsidP="00043DD3"/>
    <w:p w14:paraId="4A1A058A" w14:textId="07C5AE62" w:rsidR="006D08D9" w:rsidRDefault="00DA7623" w:rsidP="006D08D9">
      <w:pPr>
        <w:pStyle w:val="Heading3"/>
      </w:pPr>
      <w:r>
        <w:lastRenderedPageBreak/>
        <w:t>1NC</w:t>
      </w:r>
      <w:r w:rsidR="006D08D9">
        <w:t>—Framing</w:t>
      </w:r>
    </w:p>
    <w:p w14:paraId="635366C2" w14:textId="77777777" w:rsidR="006D08D9" w:rsidRPr="00FF0CF7" w:rsidRDefault="006D08D9" w:rsidP="006D08D9">
      <w:pPr>
        <w:pStyle w:val="Heading4"/>
        <w:spacing w:line="276" w:lineRule="auto"/>
        <w:rPr>
          <w:rFonts w:cs="Calibri"/>
        </w:rPr>
      </w:pPr>
      <w:r w:rsidRPr="00FF0CF7">
        <w:rPr>
          <w:rFonts w:cs="Calibri"/>
        </w:rPr>
        <w:t xml:space="preserve">Existential threats </w:t>
      </w:r>
      <w:r w:rsidRPr="00FF0CF7">
        <w:rPr>
          <w:rFonts w:cs="Calibri"/>
          <w:u w:val="single"/>
        </w:rPr>
        <w:t>outweigh</w:t>
      </w:r>
      <w:r w:rsidRPr="00FF0CF7">
        <w:rPr>
          <w:rFonts w:cs="Calibri"/>
        </w:rPr>
        <w:t xml:space="preserve"> – all life has </w:t>
      </w:r>
      <w:r w:rsidRPr="00FF0CF7">
        <w:rPr>
          <w:rFonts w:cs="Calibri"/>
          <w:u w:val="single"/>
        </w:rPr>
        <w:t>infinite value</w:t>
      </w:r>
      <w:r w:rsidRPr="00FF0CF7">
        <w:rPr>
          <w:rFonts w:cs="Calibri"/>
        </w:rPr>
        <w:t xml:space="preserve"> and extinction </w:t>
      </w:r>
      <w:r w:rsidRPr="00FF0CF7">
        <w:rPr>
          <w:rFonts w:cs="Calibri"/>
          <w:u w:val="single"/>
        </w:rPr>
        <w:t>eliminates the possibility</w:t>
      </w:r>
      <w:r w:rsidRPr="00FF0CF7">
        <w:rPr>
          <w:rFonts w:cs="Calibri"/>
        </w:rPr>
        <w:t xml:space="preserve"> for future generations – err negative, because of innate </w:t>
      </w:r>
      <w:r w:rsidRPr="00FF0CF7">
        <w:rPr>
          <w:rFonts w:cs="Calibri"/>
          <w:u w:val="single"/>
        </w:rPr>
        <w:t>cognitive biases</w:t>
      </w:r>
      <w:r w:rsidRPr="00FF0CF7">
        <w:rPr>
          <w:rFonts w:cs="Calibri"/>
        </w:rPr>
        <w:t xml:space="preserve"> </w:t>
      </w:r>
    </w:p>
    <w:p w14:paraId="119A0256" w14:textId="77777777" w:rsidR="006D08D9" w:rsidRPr="00FF0CF7" w:rsidRDefault="006D08D9" w:rsidP="006D08D9">
      <w:pPr>
        <w:spacing w:line="276" w:lineRule="auto"/>
      </w:pPr>
      <w:r w:rsidRPr="00FF0CF7">
        <w:rPr>
          <w:rStyle w:val="Style13ptBold"/>
        </w:rPr>
        <w:t>GPP 17</w:t>
      </w:r>
      <w:r w:rsidRPr="00FF0CF7">
        <w:t xml:space="preserve"> (Global Priorities Project, Future of Humanity Institute at the University of Oxford, Ministry for Foreign Affairs of Finland, “Existential Risk: Diplomacy and Governance,” Global Priorities Project, 2017, </w:t>
      </w:r>
      <w:hyperlink r:id="rId52" w:history="1">
        <w:r w:rsidRPr="00FF0CF7">
          <w:rPr>
            <w:rStyle w:val="Hyperlink"/>
          </w:rPr>
          <w:t>https://www.fhi.ox.ac.uk/wp-content/uploads/Existential-Risks-2017-01-23.pdf</w:t>
        </w:r>
      </w:hyperlink>
      <w:r w:rsidRPr="00FF0CF7">
        <w:t xml:space="preserve">, </w:t>
      </w:r>
    </w:p>
    <w:p w14:paraId="5C585942" w14:textId="77777777" w:rsidR="006D08D9" w:rsidRPr="00FF0CF7" w:rsidRDefault="006D08D9" w:rsidP="006D08D9">
      <w:pPr>
        <w:spacing w:line="276" w:lineRule="auto"/>
      </w:pPr>
      <w:r w:rsidRPr="00FF0CF7">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C07B92">
        <w:rPr>
          <w:rStyle w:val="StyleUnderline"/>
          <w:highlight w:val="green"/>
        </w:rPr>
        <w:t>Compare</w:t>
      </w:r>
      <w:r w:rsidRPr="00FF0CF7">
        <w:rPr>
          <w:rStyle w:val="StyleUnderline"/>
        </w:rPr>
        <w:t xml:space="preserve"> three outcomes: (1) </w:t>
      </w:r>
      <w:r w:rsidRPr="00C07B92">
        <w:rPr>
          <w:rStyle w:val="StyleUnderline"/>
          <w:highlight w:val="green"/>
        </w:rPr>
        <w:t>Peace</w:t>
      </w:r>
      <w:r w:rsidRPr="00FF0CF7">
        <w:rPr>
          <w:rStyle w:val="StyleUnderline"/>
        </w:rPr>
        <w:t xml:space="preserve">. (2) A nuclear </w:t>
      </w:r>
      <w:r w:rsidRPr="00C07B92">
        <w:rPr>
          <w:rStyle w:val="StyleUnderline"/>
          <w:highlight w:val="green"/>
        </w:rPr>
        <w:t>war that kills 99%</w:t>
      </w:r>
      <w:r w:rsidRPr="00FF0CF7">
        <w:rPr>
          <w:rStyle w:val="StyleUnderline"/>
        </w:rPr>
        <w:t xml:space="preserve"> of the world’s existing population. (3) A nuclear </w:t>
      </w:r>
      <w:r w:rsidRPr="00C07B92">
        <w:rPr>
          <w:rStyle w:val="StyleUnderline"/>
          <w:highlight w:val="green"/>
        </w:rPr>
        <w:t>war that kills 100%</w:t>
      </w:r>
      <w:r w:rsidRPr="00FF0CF7">
        <w:rPr>
          <w:rStyle w:val="StyleUnderline"/>
        </w:rPr>
        <w:t xml:space="preserve">. </w:t>
      </w:r>
      <w:r w:rsidRPr="00FF0CF7">
        <w:t xml:space="preserve">(2) would be worse than (1), and (3) would be worse than (2). Which is the greater of these two differences? </w:t>
      </w:r>
      <w:r w:rsidRPr="00FF0CF7">
        <w:rPr>
          <w:rStyle w:val="StyleUnderline"/>
        </w:rPr>
        <w:t>Most people believe that the greater difference is between (1) and (2).</w:t>
      </w:r>
      <w:r w:rsidRPr="00FF0CF7">
        <w:t xml:space="preserve"> </w:t>
      </w:r>
      <w:r w:rsidRPr="00FF0CF7">
        <w:rPr>
          <w:rStyle w:val="StyleUnderline"/>
        </w:rPr>
        <w:t xml:space="preserve">I believe that </w:t>
      </w:r>
      <w:r w:rsidRPr="00C07B92">
        <w:rPr>
          <w:rStyle w:val="StyleUnderline"/>
          <w:highlight w:val="green"/>
        </w:rPr>
        <w:t>the difference between (2) and (3) is</w:t>
      </w:r>
      <w:r w:rsidRPr="00FF0CF7">
        <w:rPr>
          <w:rStyle w:val="StyleUnderline"/>
        </w:rPr>
        <w:t xml:space="preserve"> very </w:t>
      </w:r>
      <w:r w:rsidRPr="00C07B92">
        <w:rPr>
          <w:rStyle w:val="StyleUnderline"/>
          <w:highlight w:val="green"/>
        </w:rPr>
        <w:t>much greater</w:t>
      </w:r>
      <w:r w:rsidRPr="00FF0CF7">
        <w:t xml:space="preserve">. ... </w:t>
      </w:r>
      <w:r w:rsidRPr="00FF0CF7">
        <w:rPr>
          <w:rStyle w:val="StyleUnderline"/>
        </w:rPr>
        <w:t xml:space="preserve">The Earth will remain habitable for </w:t>
      </w:r>
      <w:r w:rsidRPr="00FF0CF7">
        <w:rPr>
          <w:rStyle w:val="Emphasis"/>
        </w:rPr>
        <w:t>at least another billion years</w:t>
      </w:r>
      <w:r w:rsidRPr="00FF0CF7">
        <w:rPr>
          <w:rStyle w:val="StyleUnderline"/>
        </w:rPr>
        <w:t>.</w:t>
      </w:r>
      <w:r w:rsidRPr="00FF0CF7">
        <w:t xml:space="preserve"> </w:t>
      </w:r>
      <w:r w:rsidRPr="00FF0CF7">
        <w:rPr>
          <w:rStyle w:val="StyleUnderline"/>
        </w:rPr>
        <w:t>Civilization began only a few thousand years ago.</w:t>
      </w:r>
      <w:r w:rsidRPr="00FF0CF7">
        <w:t xml:space="preserve"> </w:t>
      </w:r>
      <w:r w:rsidRPr="00C07B92">
        <w:rPr>
          <w:rStyle w:val="StyleUnderline"/>
          <w:highlight w:val="green"/>
        </w:rPr>
        <w:t>If we do not destroy mankind</w:t>
      </w:r>
      <w:r w:rsidRPr="00FF0CF7">
        <w:rPr>
          <w:rStyle w:val="StyleUnderline"/>
        </w:rPr>
        <w:t xml:space="preserve">, </w:t>
      </w:r>
      <w:r w:rsidRPr="00C07B92">
        <w:rPr>
          <w:rStyle w:val="StyleUnderline"/>
          <w:highlight w:val="green"/>
        </w:rPr>
        <w:t>these</w:t>
      </w:r>
      <w:r w:rsidRPr="00FF0CF7">
        <w:rPr>
          <w:rStyle w:val="StyleUnderline"/>
        </w:rPr>
        <w:t xml:space="preserve"> few thousand </w:t>
      </w:r>
      <w:r w:rsidRPr="00C07B92">
        <w:rPr>
          <w:rStyle w:val="StyleUnderline"/>
          <w:highlight w:val="green"/>
        </w:rPr>
        <w:t>years may be</w:t>
      </w:r>
      <w:r w:rsidRPr="00FF0CF7">
        <w:rPr>
          <w:rStyle w:val="StyleUnderline"/>
        </w:rPr>
        <w:t xml:space="preserve"> only </w:t>
      </w:r>
      <w:r w:rsidRPr="00C07B92">
        <w:rPr>
          <w:rStyle w:val="Emphasis"/>
          <w:highlight w:val="green"/>
        </w:rPr>
        <w:t>a tiny fraction</w:t>
      </w:r>
      <w:r w:rsidRPr="00C07B92">
        <w:rPr>
          <w:rStyle w:val="StyleUnderline"/>
          <w:highlight w:val="green"/>
        </w:rPr>
        <w:t xml:space="preserve"> of the whole of civilized</w:t>
      </w:r>
      <w:r w:rsidRPr="00FF0CF7">
        <w:rPr>
          <w:rStyle w:val="StyleUnderline"/>
        </w:rPr>
        <w:t xml:space="preserve"> human </w:t>
      </w:r>
      <w:r w:rsidRPr="00C07B92">
        <w:rPr>
          <w:rStyle w:val="StyleUnderline"/>
          <w:highlight w:val="green"/>
        </w:rPr>
        <w:t>history</w:t>
      </w:r>
      <w:r w:rsidRPr="00FF0CF7">
        <w:rPr>
          <w:rStyle w:val="StyleUnderline"/>
        </w:rPr>
        <w:t>.</w:t>
      </w:r>
      <w:r w:rsidRPr="00FF0CF7">
        <w:t xml:space="preserve"> </w:t>
      </w:r>
      <w:r w:rsidRPr="00FF0CF7">
        <w:rPr>
          <w:rStyle w:val="StyleUnderline"/>
        </w:rPr>
        <w:t xml:space="preserve">The difference between (2) and (3) may thus be the difference between this tiny fraction and </w:t>
      </w:r>
      <w:proofErr w:type="gramStart"/>
      <w:r w:rsidRPr="00FF0CF7">
        <w:rPr>
          <w:rStyle w:val="StyleUnderline"/>
        </w:rPr>
        <w:t>all of</w:t>
      </w:r>
      <w:proofErr w:type="gramEnd"/>
      <w:r w:rsidRPr="00FF0CF7">
        <w:rPr>
          <w:rStyle w:val="StyleUnderline"/>
        </w:rPr>
        <w:t xml:space="preserve"> the rest of this history.</w:t>
      </w:r>
      <w:r w:rsidRPr="00FF0CF7">
        <w:t xml:space="preserve"> </w:t>
      </w:r>
      <w:r w:rsidRPr="00FF0CF7">
        <w:rPr>
          <w:rStyle w:val="StyleUnderline"/>
        </w:rPr>
        <w:t xml:space="preserve">If we compare this possible history to a day, what has occurred so far is only a </w:t>
      </w:r>
      <w:r w:rsidRPr="00FF0CF7">
        <w:rPr>
          <w:rStyle w:val="Emphasis"/>
        </w:rPr>
        <w:t>fraction of a second</w:t>
      </w:r>
      <w:r w:rsidRPr="00FF0CF7">
        <w:rPr>
          <w:rStyle w:val="StyleUnderline"/>
        </w:rPr>
        <w:t>.65</w:t>
      </w:r>
      <w:r w:rsidRPr="00FF0CF7">
        <w:t xml:space="preserve"> In this argument, it seems that Parfit is assuming that the survivors of a nuclear war that kills 99% of the population would eventually be able to recover </w:t>
      </w:r>
      <w:proofErr w:type="spellStart"/>
      <w:r w:rsidRPr="00FF0CF7">
        <w:t>civilisation</w:t>
      </w:r>
      <w:proofErr w:type="spellEnd"/>
      <w:r w:rsidRPr="00FF0CF7">
        <w:t xml:space="preserve"> without long-term effect. As we have seen, this may not be a safe assumption – but for the purposes of this thought experiment, the point stands. </w:t>
      </w:r>
      <w:r w:rsidRPr="00FF0CF7">
        <w:rPr>
          <w:rStyle w:val="StyleUnderline"/>
        </w:rPr>
        <w:t xml:space="preserve">What makes </w:t>
      </w:r>
      <w:r w:rsidRPr="00C07B92">
        <w:rPr>
          <w:rStyle w:val="StyleUnderline"/>
          <w:highlight w:val="green"/>
        </w:rPr>
        <w:t>existential catastrophes</w:t>
      </w:r>
      <w:r w:rsidRPr="00FF0CF7">
        <w:rPr>
          <w:rStyle w:val="StyleUnderline"/>
        </w:rPr>
        <w:t xml:space="preserve"> especially bad is that they </w:t>
      </w:r>
      <w:r w:rsidRPr="00C07B92">
        <w:rPr>
          <w:rStyle w:val="StyleUnderline"/>
          <w:highlight w:val="green"/>
        </w:rPr>
        <w:t>would</w:t>
      </w:r>
      <w:r w:rsidRPr="00FF0CF7">
        <w:rPr>
          <w:rStyle w:val="StyleUnderline"/>
        </w:rPr>
        <w:t xml:space="preserve"> “</w:t>
      </w:r>
      <w:r w:rsidRPr="00C07B92">
        <w:rPr>
          <w:rStyle w:val="Emphasis"/>
          <w:highlight w:val="green"/>
        </w:rPr>
        <w:t>destroy the future</w:t>
      </w:r>
      <w:r w:rsidRPr="00FF0CF7">
        <w:rPr>
          <w:rStyle w:val="StyleUnderline"/>
        </w:rPr>
        <w:t>,” as</w:t>
      </w:r>
      <w:r w:rsidRPr="00FF0CF7">
        <w:t xml:space="preserve"> another Oxford philosopher, Nick </w:t>
      </w:r>
      <w:r w:rsidRPr="00FF0CF7">
        <w:rPr>
          <w:rStyle w:val="StyleUnderline"/>
        </w:rPr>
        <w:t>Bostrom, puts it.</w:t>
      </w:r>
      <w:r w:rsidRPr="00FF0CF7">
        <w:t xml:space="preserve">66 </w:t>
      </w:r>
      <w:r w:rsidRPr="00C07B92">
        <w:rPr>
          <w:rStyle w:val="StyleUnderline"/>
          <w:highlight w:val="green"/>
        </w:rPr>
        <w:t>This future could</w:t>
      </w:r>
      <w:r w:rsidRPr="00FF0CF7">
        <w:rPr>
          <w:rStyle w:val="StyleUnderline"/>
        </w:rPr>
        <w:t xml:space="preserve"> potentially </w:t>
      </w:r>
      <w:r w:rsidRPr="00C07B92">
        <w:rPr>
          <w:rStyle w:val="StyleUnderline"/>
          <w:highlight w:val="green"/>
        </w:rPr>
        <w:t>be</w:t>
      </w:r>
      <w:r w:rsidRPr="00FF0CF7">
        <w:rPr>
          <w:rStyle w:val="StyleUnderline"/>
        </w:rPr>
        <w:t xml:space="preserve"> extremely </w:t>
      </w:r>
      <w:r w:rsidRPr="00C07B92">
        <w:rPr>
          <w:rStyle w:val="StyleUnderline"/>
          <w:highlight w:val="green"/>
        </w:rPr>
        <w:t>long</w:t>
      </w:r>
      <w:r w:rsidRPr="00FF0CF7">
        <w:rPr>
          <w:rStyle w:val="StyleUnderline"/>
        </w:rPr>
        <w:t xml:space="preserve"> and full of </w:t>
      </w:r>
      <w:r w:rsidRPr="00C07B92">
        <w:rPr>
          <w:rStyle w:val="StyleUnderline"/>
          <w:highlight w:val="green"/>
        </w:rPr>
        <w:t>flourishing</w:t>
      </w:r>
      <w:r w:rsidRPr="00FF0CF7">
        <w:rPr>
          <w:rStyle w:val="StyleUnderline"/>
        </w:rPr>
        <w:t xml:space="preserve">, </w:t>
      </w:r>
      <w:r w:rsidRPr="00C07B92">
        <w:rPr>
          <w:rStyle w:val="StyleUnderline"/>
          <w:highlight w:val="green"/>
        </w:rPr>
        <w:t>and</w:t>
      </w:r>
      <w:r w:rsidRPr="00FF0CF7">
        <w:rPr>
          <w:rStyle w:val="StyleUnderline"/>
        </w:rPr>
        <w:t xml:space="preserve"> would therefore </w:t>
      </w:r>
      <w:r w:rsidRPr="00C07B92">
        <w:rPr>
          <w:rStyle w:val="StyleUnderline"/>
          <w:highlight w:val="green"/>
        </w:rPr>
        <w:t>have</w:t>
      </w:r>
      <w:r w:rsidRPr="00FF0CF7">
        <w:rPr>
          <w:rStyle w:val="StyleUnderline"/>
        </w:rPr>
        <w:t xml:space="preserve"> extremely </w:t>
      </w:r>
      <w:r w:rsidRPr="00C07B92">
        <w:rPr>
          <w:rStyle w:val="StyleUnderline"/>
          <w:highlight w:val="green"/>
        </w:rPr>
        <w:t>large value</w:t>
      </w:r>
      <w:r w:rsidRPr="00FF0CF7">
        <w:rPr>
          <w:rStyle w:val="StyleUnderline"/>
        </w:rPr>
        <w:t>.</w:t>
      </w:r>
      <w:r w:rsidRPr="00FF0CF7">
        <w:t xml:space="preserve"> In standard risk analysis, when working out how to respond to risk, we work out the expected value of risk reduction, by weighing the probability that an action will prevent an adverse event against the severity of the event. </w:t>
      </w:r>
      <w:r w:rsidRPr="00FF0CF7">
        <w:rPr>
          <w:rStyle w:val="StyleUnderline"/>
        </w:rPr>
        <w:t xml:space="preserve">Because the value of preventing existential catastrophe is so vast, even a tiny probability of prevention has </w:t>
      </w:r>
      <w:proofErr w:type="gramStart"/>
      <w:r w:rsidRPr="00FF0CF7">
        <w:rPr>
          <w:rStyle w:val="StyleUnderline"/>
        </w:rPr>
        <w:t>huge expected</w:t>
      </w:r>
      <w:proofErr w:type="gramEnd"/>
      <w:r w:rsidRPr="00FF0CF7">
        <w:rPr>
          <w:rStyle w:val="StyleUnderline"/>
        </w:rPr>
        <w:t xml:space="preserve"> value.</w:t>
      </w:r>
      <w:r w:rsidRPr="00FF0CF7">
        <w:t xml:space="preserve">67 Of course, there is persisting reasonable disagreement about ethics and there are a number of ways one might resist this conclusion.68 Therefore, it would be unjustified to be overconfident in Parfit and Bostrom’s argument. </w:t>
      </w:r>
      <w:r w:rsidRPr="00FF0CF7">
        <w:rPr>
          <w:rStyle w:val="StyleUnderline"/>
        </w:rPr>
        <w:t>In some areas, government policy does give significant weight to future generations.</w:t>
      </w:r>
      <w:r w:rsidRPr="00FF0CF7">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w:t>
      </w:r>
      <w:r w:rsidRPr="00FF0CF7">
        <w:lastRenderedPageBreak/>
        <w:t xml:space="preserve">development require development that meets the needs of the current generation without compromising the ability of future generations to meet their own needs.71 </w:t>
      </w:r>
      <w:r w:rsidRPr="00FF0CF7">
        <w:rPr>
          <w:rStyle w:val="StyleUnderline"/>
        </w:rPr>
        <w:t>However, when it comes to existential risk, it would seem that we fail to live up to principles of intergenerational equity.</w:t>
      </w:r>
      <w:r w:rsidRPr="00FF0CF7">
        <w:t xml:space="preserve"> </w:t>
      </w:r>
      <w:r w:rsidRPr="00C07B92">
        <w:rPr>
          <w:rStyle w:val="StyleUnderline"/>
          <w:highlight w:val="green"/>
        </w:rPr>
        <w:t>Existential catastrophe would</w:t>
      </w:r>
      <w:r w:rsidRPr="00FF0CF7">
        <w:rPr>
          <w:rStyle w:val="StyleUnderline"/>
        </w:rPr>
        <w:t xml:space="preserve"> not only </w:t>
      </w:r>
      <w:r w:rsidRPr="00C07B92">
        <w:rPr>
          <w:rStyle w:val="StyleUnderline"/>
          <w:highlight w:val="green"/>
        </w:rPr>
        <w:t>give future generations</w:t>
      </w:r>
      <w:r w:rsidRPr="00FF0CF7">
        <w:rPr>
          <w:rStyle w:val="StyleUnderline"/>
        </w:rPr>
        <w:t xml:space="preserve"> less than the current generations; </w:t>
      </w:r>
      <w:r w:rsidRPr="00FF0CF7">
        <w:rPr>
          <w:rStyle w:val="Emphasis"/>
        </w:rPr>
        <w:t xml:space="preserve">it would give them </w:t>
      </w:r>
      <w:r w:rsidRPr="00C07B92">
        <w:rPr>
          <w:rStyle w:val="Emphasis"/>
          <w:highlight w:val="green"/>
        </w:rPr>
        <w:t>nothing</w:t>
      </w:r>
      <w:r w:rsidRPr="00FF0CF7">
        <w:rPr>
          <w:rStyle w:val="StyleUnderline"/>
        </w:rPr>
        <w:t>.</w:t>
      </w:r>
      <w:r w:rsidRPr="00FF0CF7">
        <w:t xml:space="preserve"> Indeed, </w:t>
      </w:r>
      <w:r w:rsidRPr="00FF0CF7">
        <w:rPr>
          <w:rStyle w:val="StyleUnderline"/>
        </w:rPr>
        <w:t xml:space="preserve">reducing existential risk plausibly has a quite low cost for us in comparison with the </w:t>
      </w:r>
      <w:proofErr w:type="gramStart"/>
      <w:r w:rsidRPr="00FF0CF7">
        <w:rPr>
          <w:rStyle w:val="StyleUnderline"/>
        </w:rPr>
        <w:t>huge expected</w:t>
      </w:r>
      <w:proofErr w:type="gramEnd"/>
      <w:r w:rsidRPr="00FF0CF7">
        <w:rPr>
          <w:rStyle w:val="StyleUnderline"/>
        </w:rPr>
        <w:t xml:space="preserve"> value it has for future generations.</w:t>
      </w:r>
      <w:r w:rsidRPr="00FF0CF7">
        <w:t xml:space="preserve"> </w:t>
      </w:r>
      <w:proofErr w:type="gramStart"/>
      <w:r w:rsidRPr="00FF0CF7">
        <w:t>In spite of</w:t>
      </w:r>
      <w:proofErr w:type="gramEnd"/>
      <w:r w:rsidRPr="00FF0CF7">
        <w:t xml:space="preserve"> this, relatively little is done to reduce existential risk. </w:t>
      </w:r>
      <w:r w:rsidRPr="00FF0CF7">
        <w:rPr>
          <w:rStyle w:val="StyleUnderline"/>
        </w:rPr>
        <w:t xml:space="preserve">Unless we give up on norms of intergenerational equity, they give us a strong case for significantly increasing our efforts to reduce existential risks. </w:t>
      </w:r>
      <w:r w:rsidRPr="00FF0CF7">
        <w:t xml:space="preserve">1.3. WHY EXISTENTIAL RISKS MAY BE SYSTEMATICALLY UNDERINVESTED IN, AND THE ROLE OF THE INTERNATIONAL COMMUNITY </w:t>
      </w:r>
      <w:r w:rsidRPr="00FF0CF7">
        <w:rPr>
          <w:rStyle w:val="StyleUnderline"/>
        </w:rPr>
        <w:t xml:space="preserve">In spite of the importance of </w:t>
      </w:r>
      <w:r w:rsidRPr="00C07B92">
        <w:rPr>
          <w:rStyle w:val="StyleUnderline"/>
          <w:highlight w:val="green"/>
        </w:rPr>
        <w:t>existential risk</w:t>
      </w:r>
      <w:r w:rsidRPr="00FF0CF7">
        <w:rPr>
          <w:rStyle w:val="StyleUnderline"/>
        </w:rPr>
        <w:t xml:space="preserve"> reduction, it probably </w:t>
      </w:r>
      <w:r w:rsidRPr="00C07B92">
        <w:rPr>
          <w:rStyle w:val="StyleUnderline"/>
          <w:highlight w:val="green"/>
        </w:rPr>
        <w:t>receives less attention than</w:t>
      </w:r>
      <w:r w:rsidRPr="00FF0CF7">
        <w:rPr>
          <w:rStyle w:val="StyleUnderline"/>
        </w:rPr>
        <w:t xml:space="preserve"> is </w:t>
      </w:r>
      <w:r w:rsidRPr="00C07B92">
        <w:rPr>
          <w:rStyle w:val="StyleUnderline"/>
          <w:highlight w:val="green"/>
        </w:rPr>
        <w:t>warranted</w:t>
      </w:r>
      <w:r w:rsidRPr="00FF0CF7">
        <w:rPr>
          <w:rStyle w:val="StyleUnderline"/>
        </w:rPr>
        <w:t>.</w:t>
      </w:r>
      <w:r w:rsidRPr="00FF0CF7">
        <w:t xml:space="preserve"> As a result, concerted international cooperation is required if we are to receive adequate protection from existential risks. 1.3.1. Why existential risks are likely to be underinvested in </w:t>
      </w:r>
      <w:r w:rsidRPr="00FF0CF7">
        <w:rPr>
          <w:rStyle w:val="StyleUnderline"/>
        </w:rPr>
        <w:t>There are several reasons why existential risk reduction is likely to be underinvested in.</w:t>
      </w:r>
      <w:r w:rsidRPr="00FF0CF7">
        <w:t xml:space="preserve"> </w:t>
      </w:r>
      <w:r w:rsidRPr="00FF0CF7">
        <w:rPr>
          <w:rStyle w:val="StyleUnderline"/>
        </w:rPr>
        <w:t>Firstly, it is a global public good.</w:t>
      </w:r>
      <w:r w:rsidRPr="00FF0CF7">
        <w:t xml:space="preserve"> </w:t>
      </w:r>
      <w:r w:rsidRPr="00FF0CF7">
        <w:rPr>
          <w:rStyle w:val="StyleUnderline"/>
        </w:rPr>
        <w:t>Economic theory predicts that such goods tend to be underprovided.</w:t>
      </w:r>
      <w:r w:rsidRPr="00FF0CF7">
        <w:t xml:space="preserve"> </w:t>
      </w:r>
      <w:r w:rsidRPr="00FF0CF7">
        <w:rPr>
          <w:rStyle w:val="StyleUnderline"/>
        </w:rPr>
        <w:t xml:space="preserve">The benefits of existential risk reduction are widely and indivisibly dispersed around the globe from the countries responsible for </w:t>
      </w:r>
      <w:proofErr w:type="gramStart"/>
      <w:r w:rsidRPr="00FF0CF7">
        <w:rPr>
          <w:rStyle w:val="StyleUnderline"/>
        </w:rPr>
        <w:t>taking action</w:t>
      </w:r>
      <w:proofErr w:type="gramEnd"/>
      <w:r w:rsidRPr="00FF0CF7">
        <w:rPr>
          <w:rStyle w:val="StyleUnderline"/>
        </w:rPr>
        <w:t>.</w:t>
      </w:r>
      <w:r w:rsidRPr="00FF0CF7">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FF0CF7">
        <w:rPr>
          <w:rStyle w:val="StyleUnderline"/>
        </w:rPr>
        <w:t>Secondly</w:t>
      </w:r>
      <w:r w:rsidRPr="00FF0CF7">
        <w:t xml:space="preserve">, as already suggested above, </w:t>
      </w:r>
      <w:r w:rsidRPr="00FF0CF7">
        <w:rPr>
          <w:rStyle w:val="StyleUnderline"/>
        </w:rPr>
        <w:t>existential risk reduction is an intergenerational public good: most of the benefits are enjoyed by future generations who have no say in the political process.</w:t>
      </w:r>
      <w:r w:rsidRPr="00FF0CF7">
        <w:t xml:space="preserve"> </w:t>
      </w:r>
      <w:r w:rsidRPr="00FF0CF7">
        <w:rPr>
          <w:rStyle w:val="StyleUnderline"/>
        </w:rPr>
        <w:t>For these goods, the problem is temporal free riding: the current generation enjoys the benefits of inaction while future generations bear the costs. Thirdly</w:t>
      </w:r>
      <w:r w:rsidRPr="00FF0CF7">
        <w:t xml:space="preserve">, many </w:t>
      </w:r>
      <w:r w:rsidRPr="00FF0CF7">
        <w:rPr>
          <w:rStyle w:val="StyleUnderline"/>
        </w:rPr>
        <w:t>existential risks</w:t>
      </w:r>
      <w:r w:rsidRPr="00FF0CF7">
        <w:t xml:space="preserve">, such as machine superintelligence, engineered pandemics, and solar geoengineering, </w:t>
      </w:r>
      <w:r w:rsidRPr="00C07B92">
        <w:rPr>
          <w:rStyle w:val="StyleUnderline"/>
          <w:highlight w:val="green"/>
        </w:rPr>
        <w:t>pose</w:t>
      </w:r>
      <w:r w:rsidRPr="00FF0CF7">
        <w:rPr>
          <w:rStyle w:val="StyleUnderline"/>
        </w:rPr>
        <w:t xml:space="preserve"> an </w:t>
      </w:r>
      <w:r w:rsidRPr="00C07B92">
        <w:rPr>
          <w:rStyle w:val="StyleUnderline"/>
          <w:highlight w:val="green"/>
        </w:rPr>
        <w:t>unprecedented</w:t>
      </w:r>
      <w:r w:rsidRPr="00FF0CF7">
        <w:rPr>
          <w:rStyle w:val="StyleUnderline"/>
        </w:rPr>
        <w:t xml:space="preserve"> and uncertain future threat.</w:t>
      </w:r>
      <w:r w:rsidRPr="00FF0CF7">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FF0CF7">
        <w:t>with regard to</w:t>
      </w:r>
      <w:proofErr w:type="gramEnd"/>
      <w:r w:rsidRPr="00FF0CF7">
        <w:t xml:space="preserve"> these emerging risks is comparable to the one we faced when nuclear weapons first became available. </w:t>
      </w:r>
      <w:r w:rsidRPr="00C07B92">
        <w:rPr>
          <w:rStyle w:val="StyleUnderline"/>
          <w:highlight w:val="green"/>
        </w:rPr>
        <w:t>Cognitive biases also lead people to underestimate</w:t>
      </w:r>
      <w:r w:rsidRPr="00FF0CF7">
        <w:rPr>
          <w:rStyle w:val="StyleUnderline"/>
        </w:rPr>
        <w:t xml:space="preserve"> existential </w:t>
      </w:r>
      <w:r w:rsidRPr="00C07B92">
        <w:rPr>
          <w:rStyle w:val="StyleUnderline"/>
          <w:highlight w:val="green"/>
        </w:rPr>
        <w:t>risks</w:t>
      </w:r>
      <w:r w:rsidRPr="00FF0CF7">
        <w:rPr>
          <w:rStyle w:val="StyleUnderline"/>
        </w:rPr>
        <w:t>.</w:t>
      </w:r>
      <w:r w:rsidRPr="00FF0CF7">
        <w:t xml:space="preserve"> </w:t>
      </w:r>
      <w:r w:rsidRPr="00C07B92">
        <w:rPr>
          <w:rStyle w:val="StyleUnderline"/>
          <w:highlight w:val="green"/>
        </w:rPr>
        <w:t>Since there have not been any catastrophes of this magnitude, these risks are not salient to politicians and the public</w:t>
      </w:r>
      <w:r w:rsidRPr="00FF0CF7">
        <w:rPr>
          <w:rStyle w:val="StyleUnderline"/>
        </w:rPr>
        <w:t>.</w:t>
      </w:r>
      <w:r w:rsidRPr="00FF0CF7">
        <w:t xml:space="preserve">72 This is an example of the misapplication of the availability heuristic, a mental shortcut which assumes that something is important only if it can be readily recalled. </w:t>
      </w:r>
      <w:r w:rsidRPr="00C07B92">
        <w:rPr>
          <w:rStyle w:val="StyleUnderline"/>
          <w:highlight w:val="green"/>
        </w:rPr>
        <w:t>Another cognitive bias</w:t>
      </w:r>
      <w:r w:rsidRPr="00FF0CF7">
        <w:rPr>
          <w:rStyle w:val="StyleUnderline"/>
        </w:rPr>
        <w:t xml:space="preserve"> affecting perceptions of existential risk </w:t>
      </w:r>
      <w:r w:rsidRPr="00C07B92">
        <w:rPr>
          <w:rStyle w:val="StyleUnderline"/>
          <w:highlight w:val="green"/>
        </w:rPr>
        <w:t>is scope neglect</w:t>
      </w:r>
      <w:r w:rsidRPr="00FF0CF7">
        <w:rPr>
          <w:rStyle w:val="StyleUnderline"/>
        </w:rPr>
        <w:t>.</w:t>
      </w:r>
      <w:r w:rsidRPr="00FF0CF7">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C07B92">
        <w:rPr>
          <w:rStyle w:val="StyleUnderline"/>
          <w:highlight w:val="green"/>
        </w:rPr>
        <w:t xml:space="preserve">People become numbed to </w:t>
      </w:r>
      <w:r w:rsidRPr="00FF0CF7">
        <w:rPr>
          <w:rStyle w:val="StyleUnderline"/>
        </w:rPr>
        <w:t xml:space="preserve">the effect of </w:t>
      </w:r>
      <w:r w:rsidRPr="00C07B92">
        <w:rPr>
          <w:rStyle w:val="StyleUnderline"/>
          <w:highlight w:val="green"/>
        </w:rPr>
        <w:t>saving lives when the numbers get too large</w:t>
      </w:r>
      <w:r w:rsidRPr="00FF0CF7">
        <w:rPr>
          <w:rStyle w:val="StyleUnderline"/>
        </w:rPr>
        <w:t>.</w:t>
      </w:r>
      <w:r w:rsidRPr="00FF0CF7">
        <w:t xml:space="preserve"> 74 </w:t>
      </w:r>
      <w:r w:rsidRPr="00FF0CF7">
        <w:rPr>
          <w:rStyle w:val="StyleUnderline"/>
        </w:rPr>
        <w:t xml:space="preserve">Scope neglect is a </w:t>
      </w:r>
      <w:r w:rsidRPr="00C07B92">
        <w:rPr>
          <w:rStyle w:val="StyleUnderline"/>
          <w:highlight w:val="green"/>
        </w:rPr>
        <w:t>particularly acute</w:t>
      </w:r>
      <w:r w:rsidRPr="00FF0CF7">
        <w:rPr>
          <w:rStyle w:val="StyleUnderline"/>
        </w:rPr>
        <w:t xml:space="preserve"> problem </w:t>
      </w:r>
      <w:r w:rsidRPr="00C07B92">
        <w:rPr>
          <w:rStyle w:val="StyleUnderline"/>
          <w:highlight w:val="green"/>
        </w:rPr>
        <w:t>for existential risk</w:t>
      </w:r>
      <w:r w:rsidRPr="00FF0CF7">
        <w:rPr>
          <w:rStyle w:val="StyleUnderline"/>
        </w:rPr>
        <w:t xml:space="preserve"> </w:t>
      </w:r>
      <w:r w:rsidRPr="00C07B92">
        <w:rPr>
          <w:rStyle w:val="StyleUnderline"/>
          <w:highlight w:val="green"/>
        </w:rPr>
        <w:t>because</w:t>
      </w:r>
      <w:r w:rsidRPr="00FF0CF7">
        <w:rPr>
          <w:rStyle w:val="StyleUnderline"/>
        </w:rPr>
        <w:t xml:space="preserve"> the </w:t>
      </w:r>
      <w:r w:rsidRPr="00C07B92">
        <w:rPr>
          <w:rStyle w:val="StyleUnderline"/>
          <w:highlight w:val="green"/>
        </w:rPr>
        <w:t>numbers</w:t>
      </w:r>
      <w:r w:rsidRPr="00FF0CF7">
        <w:rPr>
          <w:rStyle w:val="StyleUnderline"/>
        </w:rPr>
        <w:t xml:space="preserve"> at </w:t>
      </w:r>
      <w:r w:rsidRPr="00FF0CF7">
        <w:rPr>
          <w:rStyle w:val="StyleUnderline"/>
        </w:rPr>
        <w:lastRenderedPageBreak/>
        <w:t xml:space="preserve">stake </w:t>
      </w:r>
      <w:r w:rsidRPr="00C07B92">
        <w:rPr>
          <w:rStyle w:val="StyleUnderline"/>
          <w:highlight w:val="green"/>
        </w:rPr>
        <w:t xml:space="preserve">are </w:t>
      </w:r>
      <w:r w:rsidRPr="00FF0CF7">
        <w:rPr>
          <w:rStyle w:val="StyleUnderline"/>
        </w:rPr>
        <w:t xml:space="preserve">so </w:t>
      </w:r>
      <w:r w:rsidRPr="00C07B92">
        <w:rPr>
          <w:rStyle w:val="StyleUnderline"/>
          <w:highlight w:val="green"/>
        </w:rPr>
        <w:t>large</w:t>
      </w:r>
      <w:r w:rsidRPr="00FF0CF7">
        <w:rPr>
          <w:rStyle w:val="StyleUnderline"/>
        </w:rPr>
        <w:t>.</w:t>
      </w:r>
      <w:r w:rsidRPr="00FF0CF7">
        <w:t xml:space="preserve"> </w:t>
      </w:r>
      <w:r w:rsidRPr="00FF0CF7">
        <w:rPr>
          <w:rStyle w:val="StyleUnderline"/>
        </w:rPr>
        <w:t>Due to scope neglect, decision-makers are prone to treat existential risks in a similar way to problems which are less severe by many orders of magnitude.</w:t>
      </w:r>
      <w:r w:rsidRPr="00FF0CF7">
        <w:t xml:space="preserve"> A wide range of other cognitive biases are likely to affect the evaluation of existential risks.75</w:t>
      </w:r>
    </w:p>
    <w:p w14:paraId="446525C6" w14:textId="77777777" w:rsidR="006D08D9" w:rsidRPr="00FF0CF7" w:rsidRDefault="006D08D9" w:rsidP="006D08D9">
      <w:pPr>
        <w:pStyle w:val="Heading4"/>
        <w:rPr>
          <w:rFonts w:cs="Calibri"/>
        </w:rPr>
      </w:pPr>
      <w:r w:rsidRPr="00FF0CF7">
        <w:rPr>
          <w:rFonts w:cs="Calibri"/>
        </w:rPr>
        <w:t>Death is the worst evil</w:t>
      </w:r>
    </w:p>
    <w:p w14:paraId="7766ECE0" w14:textId="77777777" w:rsidR="006D08D9" w:rsidRPr="00FF0CF7" w:rsidRDefault="006D08D9" w:rsidP="006D08D9">
      <w:r w:rsidRPr="00FF0CF7">
        <w:rPr>
          <w:rStyle w:val="Style13ptBold"/>
        </w:rPr>
        <w:t xml:space="preserve">Paterson 03 </w:t>
      </w:r>
      <w:r w:rsidRPr="00FF0CF7">
        <w:t xml:space="preserve">– Department of Philosophy, Providence College, Rhode Island. (Craig, “A Life Not Worth Living?”, Studies in Christian Ethics, </w:t>
      </w:r>
      <w:hyperlink r:id="rId53" w:history="1">
        <w:r w:rsidRPr="00FF0CF7">
          <w:rPr>
            <w:rStyle w:val="Hyperlink"/>
          </w:rPr>
          <w:t>http://sce.sagepub.com</w:t>
        </w:r>
      </w:hyperlink>
      <w:r w:rsidRPr="00FF0CF7">
        <w:t>)</w:t>
      </w:r>
    </w:p>
    <w:p w14:paraId="429A464F" w14:textId="77777777" w:rsidR="006D08D9" w:rsidRPr="00FF0CF7" w:rsidRDefault="006D08D9" w:rsidP="006D08D9">
      <w:pPr>
        <w:spacing w:line="276" w:lineRule="auto"/>
      </w:pPr>
      <w:r w:rsidRPr="00FF0CF7">
        <w:rPr>
          <w:szCs w:val="16"/>
        </w:rPr>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w:t>
      </w:r>
      <w:proofErr w:type="gramStart"/>
      <w:r w:rsidRPr="00FF0CF7">
        <w:rPr>
          <w:rStyle w:val="StyleUnderline"/>
        </w:rPr>
        <w:t>actually suffers</w:t>
      </w:r>
      <w:proofErr w:type="gramEnd"/>
      <w:r w:rsidRPr="00FF0CF7">
        <w:rPr>
          <w:rStyle w:val="StyleUnderline"/>
        </w:rPr>
        <w:t xml:space="preserve"> from the sub-sequent non-participation. Rather, death </w:t>
      </w:r>
      <w:proofErr w:type="gramStart"/>
      <w:r w:rsidRPr="00FF0CF7">
        <w:rPr>
          <w:rStyle w:val="StyleUnderline"/>
        </w:rPr>
        <w:t>in itself is</w:t>
      </w:r>
      <w:proofErr w:type="gramEnd"/>
      <w:r w:rsidRPr="00FF0CF7">
        <w:rPr>
          <w:rStyle w:val="StyleUnderline"/>
        </w:rPr>
        <w:t xml:space="preserve">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w:t>
      </w:r>
      <w:proofErr w:type="gramStart"/>
      <w:r w:rsidRPr="00FF0CF7">
        <w:rPr>
          <w:szCs w:val="16"/>
        </w:rPr>
        <w:t>in order to</w:t>
      </w:r>
      <w:proofErr w:type="gramEnd"/>
      <w:r w:rsidRPr="00FF0CF7">
        <w:rPr>
          <w:szCs w:val="16"/>
        </w:rPr>
        <w:t xml:space="preserve">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w:t>
      </w:r>
      <w:proofErr w:type="gramStart"/>
      <w:r w:rsidRPr="00FF0CF7">
        <w:rPr>
          <w:rStyle w:val="StyleUnderline"/>
        </w:rPr>
        <w:t xml:space="preserve">here, </w:t>
      </w:r>
      <w:r w:rsidRPr="00FF0CF7">
        <w:rPr>
          <w:szCs w:val="16"/>
        </w:rPr>
        <w:t>and</w:t>
      </w:r>
      <w:proofErr w:type="gramEnd"/>
      <w:r w:rsidRPr="00FF0CF7">
        <w:rPr>
          <w:szCs w:val="16"/>
        </w:rPr>
        <w:t xml:space="preserve">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 xml:space="preserve">in a rational manner. To deal with the sources of disvalue (pain, suffering, etc.) we should not seek to irrationally destroy the person, the very source and condition of all human </w:t>
      </w:r>
      <w:proofErr w:type="spellStart"/>
      <w:r w:rsidRPr="00FF0CF7">
        <w:rPr>
          <w:szCs w:val="16"/>
        </w:rPr>
        <w:t>possibili</w:t>
      </w:r>
      <w:proofErr w:type="spellEnd"/>
    </w:p>
    <w:p w14:paraId="33882522" w14:textId="77777777" w:rsidR="006D08D9" w:rsidRDefault="006D08D9" w:rsidP="006D08D9">
      <w:proofErr w:type="spellStart"/>
      <w:r>
        <w:t>Vanderheiden</w:t>
      </w:r>
      <w:proofErr w:type="spellEnd"/>
      <w:r>
        <w:t xml:space="preserve"> doesn’t answer us – it just says we don’t know what’s best for people in the future which we agree with – we just keep them alive to make that choice for themselves</w:t>
      </w:r>
    </w:p>
    <w:p w14:paraId="09055A6D" w14:textId="77777777" w:rsidR="006D08D9" w:rsidRPr="00353BE4" w:rsidRDefault="006D08D9" w:rsidP="006D08D9">
      <w:proofErr w:type="spellStart"/>
      <w:r>
        <w:t>Gloor</w:t>
      </w:r>
      <w:proofErr w:type="spellEnd"/>
      <w:r>
        <w:t xml:space="preserve"> is wrong because people </w:t>
      </w:r>
      <w:proofErr w:type="spellStart"/>
      <w:r>
        <w:t>arent</w:t>
      </w:r>
      <w:proofErr w:type="spellEnd"/>
      <w:r>
        <w:t xml:space="preserve"> just affected in the future – warming and war affect people now which turns this</w:t>
      </w:r>
    </w:p>
    <w:p w14:paraId="2B537027" w14:textId="007E07FC" w:rsidR="00E42E4C" w:rsidRDefault="00E42E4C" w:rsidP="00F601E6"/>
    <w:p w14:paraId="7E04EC71" w14:textId="62E82FDD" w:rsidR="00DA7623" w:rsidRDefault="00DA7623" w:rsidP="00DA7623">
      <w:pPr>
        <w:pStyle w:val="Heading3"/>
      </w:pPr>
      <w:r>
        <w:lastRenderedPageBreak/>
        <w:t>1NC—CASE</w:t>
      </w:r>
    </w:p>
    <w:p w14:paraId="058D47B7" w14:textId="77777777" w:rsidR="00DA7623" w:rsidRDefault="00DA7623" w:rsidP="00DA7623">
      <w:pPr>
        <w:pStyle w:val="Heading4"/>
      </w:pPr>
      <w:r>
        <w:t xml:space="preserve">Objectivity causes free press to overcorrect and create more populism </w:t>
      </w:r>
    </w:p>
    <w:p w14:paraId="1804DD8C" w14:textId="77777777" w:rsidR="00DA7623" w:rsidRDefault="00DA7623" w:rsidP="00DA7623">
      <w:r>
        <w:t xml:space="preserve">Ayala </w:t>
      </w:r>
      <w:proofErr w:type="spellStart"/>
      <w:r w:rsidRPr="00FB0CE1">
        <w:rPr>
          <w:b/>
          <w:bCs/>
          <w:sz w:val="26"/>
          <w:szCs w:val="26"/>
        </w:rPr>
        <w:t>Panievsky</w:t>
      </w:r>
      <w:proofErr w:type="spellEnd"/>
      <w:r w:rsidRPr="00FB0CE1">
        <w:rPr>
          <w:b/>
          <w:bCs/>
          <w:sz w:val="26"/>
          <w:szCs w:val="26"/>
        </w:rPr>
        <w:t>, 21</w:t>
      </w:r>
      <w:r w:rsidRPr="00FB0CE1">
        <w:t xml:space="preserve"> [</w:t>
      </w:r>
      <w:r>
        <w:t xml:space="preserve">Ayala </w:t>
      </w:r>
      <w:proofErr w:type="spellStart"/>
      <w:proofErr w:type="gramStart"/>
      <w:r>
        <w:t>Panievsky</w:t>
      </w:r>
      <w:proofErr w:type="spellEnd"/>
      <w:r>
        <w:t xml:space="preserve"> </w:t>
      </w:r>
      <w:r w:rsidRPr="00FB0CE1">
        <w:t xml:space="preserve"> (</w:t>
      </w:r>
      <w:proofErr w:type="gramEnd"/>
      <w:r w:rsidRPr="00FB0CE1">
        <w:t xml:space="preserve">Growing up in Israel, my academic aspiration has always been driven by a search for a path that could lead to a feasible and concrete change within the Israeli society. I was drawn to the academia after years of experience in journalism, </w:t>
      </w:r>
      <w:proofErr w:type="gramStart"/>
      <w:r w:rsidRPr="00FB0CE1">
        <w:t>politics</w:t>
      </w:r>
      <w:proofErr w:type="gramEnd"/>
      <w:r w:rsidRPr="00FB0CE1">
        <w:t xml:space="preserve"> and NGOs. Before joining the Gates community, I have worked for ‘Haaretz’ newspaper, the Israeli </w:t>
      </w:r>
      <w:proofErr w:type="gramStart"/>
      <w:r w:rsidRPr="00FB0CE1">
        <w:t>Parliament</w:t>
      </w:r>
      <w:proofErr w:type="gramEnd"/>
      <w:r w:rsidRPr="00FB0CE1">
        <w:t xml:space="preserve"> and the aid </w:t>
      </w:r>
      <w:proofErr w:type="spellStart"/>
      <w:r w:rsidRPr="00FB0CE1">
        <w:t>organisation</w:t>
      </w:r>
      <w:proofErr w:type="spellEnd"/>
      <w:r w:rsidRPr="00FB0CE1">
        <w:t xml:space="preserve"> for refugees in Israel. Today I am a PhD candidate at the Sociology department at Cambridge and a research associate at ‘Molad – The Centre for the Renewal of Israeli Democracy’. Following my bachelor’s degree in The Hebrew University’s </w:t>
      </w:r>
      <w:proofErr w:type="spellStart"/>
      <w:r w:rsidRPr="00FB0CE1">
        <w:t>honours</w:t>
      </w:r>
      <w:proofErr w:type="spellEnd"/>
      <w:r w:rsidRPr="00FB0CE1">
        <w:t xml:space="preserve"> </w:t>
      </w:r>
      <w:proofErr w:type="spellStart"/>
      <w:r w:rsidRPr="00FB0CE1">
        <w:t>programme</w:t>
      </w:r>
      <w:proofErr w:type="spellEnd"/>
      <w:r w:rsidRPr="00FB0CE1">
        <w:t xml:space="preserve">, I have graduated my master’s degree at Political Communications from Goldsmiths, University of London. My current project explores the ever-changing relationship between media and politics in contemporary democracies, and in particular, the encounter between mainstream media and political extremism in the age of social media and big data. Due to dramatic cultural shifts, both on the local and international levels, a deeper understanding of the mechanisms behind populism, extremism and social </w:t>
      </w:r>
      <w:proofErr w:type="spellStart"/>
      <w:r w:rsidRPr="00FB0CE1">
        <w:t>polarisation</w:t>
      </w:r>
      <w:proofErr w:type="spellEnd"/>
      <w:r w:rsidRPr="00FB0CE1">
        <w:t xml:space="preserve"> is essential. I find it imperative for academics to contribute to the debate, providing insightful ideas and practical tools for journalists, </w:t>
      </w:r>
      <w:proofErr w:type="gramStart"/>
      <w:r w:rsidRPr="00FB0CE1">
        <w:t>politicians</w:t>
      </w:r>
      <w:proofErr w:type="gramEnd"/>
      <w:r w:rsidRPr="00FB0CE1">
        <w:t xml:space="preserve"> and citizens. Coming from Israel, where the media, the civil society and democracy itself are increasingly under threat, I perceive this task as both intellectually and politically urgent.)]. "The Strategic Bias: How Journalists Respond to Antimedia Populism." SAGE Journals, </w:t>
      </w:r>
      <w:r>
        <w:t>6-3-2021</w:t>
      </w:r>
      <w:r w:rsidRPr="00FB0CE1">
        <w:t xml:space="preserve">, Accessed 3-3-2022. https://journals.sagepub.com/doi/full/10.1177/19401612211022656 // </w:t>
      </w:r>
      <w:proofErr w:type="spellStart"/>
      <w:r>
        <w:t>duongie</w:t>
      </w:r>
      <w:proofErr w:type="spellEnd"/>
      <w:r w:rsidRPr="00FB0CE1">
        <w:t xml:space="preserve"> </w:t>
      </w:r>
    </w:p>
    <w:p w14:paraId="30CE9CED" w14:textId="77777777" w:rsidR="00BE317E" w:rsidRDefault="00DA7623" w:rsidP="00DA7623">
      <w:pPr>
        <w:rPr>
          <w:u w:val="single"/>
        </w:rPr>
      </w:pPr>
      <w:r w:rsidRPr="00EF27E3">
        <w:rPr>
          <w:sz w:val="14"/>
        </w:rPr>
        <w:t xml:space="preserve">The Origin of Strategic Bias: In Objectivity We Trust? Most of the Israeli </w:t>
      </w:r>
      <w:r w:rsidRPr="00EF27E3">
        <w:rPr>
          <w:highlight w:val="green"/>
          <w:u w:val="single"/>
        </w:rPr>
        <w:t>journalists</w:t>
      </w:r>
      <w:r w:rsidRPr="00EF27E3">
        <w:rPr>
          <w:u w:val="single"/>
        </w:rPr>
        <w:t xml:space="preserve"> </w:t>
      </w:r>
      <w:r w:rsidRPr="00EF27E3">
        <w:rPr>
          <w:sz w:val="14"/>
        </w:rPr>
        <w:t xml:space="preserve">I interviewed declared that adhering more forcefully to traditional norms of balance and neutrality was the best way to handle the populist claims against the press. While noting that “there’s no such thing as total objectivity,” they still </w:t>
      </w:r>
      <w:r w:rsidRPr="00EF27E3">
        <w:rPr>
          <w:highlight w:val="green"/>
          <w:u w:val="single"/>
        </w:rPr>
        <w:t>perceive objectivity as</w:t>
      </w:r>
      <w:r w:rsidRPr="006858A6">
        <w:rPr>
          <w:u w:val="single"/>
        </w:rPr>
        <w:t xml:space="preserve"> a </w:t>
      </w:r>
      <w:r w:rsidRPr="00EF27E3">
        <w:rPr>
          <w:highlight w:val="green"/>
          <w:u w:val="single"/>
        </w:rPr>
        <w:t>paramount</w:t>
      </w:r>
      <w:r w:rsidRPr="006858A6">
        <w:rPr>
          <w:u w:val="single"/>
        </w:rPr>
        <w:t xml:space="preserve"> professional ideal</w:t>
      </w:r>
      <w:r w:rsidRPr="00EF27E3">
        <w:rPr>
          <w:sz w:val="14"/>
        </w:rPr>
        <w:t xml:space="preserve">, that should be </w:t>
      </w:r>
      <w:proofErr w:type="spellStart"/>
      <w:r w:rsidRPr="00EF27E3">
        <w:rPr>
          <w:sz w:val="14"/>
        </w:rPr>
        <w:t>prac</w:t>
      </w:r>
      <w:proofErr w:type="spellEnd"/>
      <w:r w:rsidRPr="00EF27E3">
        <w:rPr>
          <w:sz w:val="14"/>
        </w:rPr>
        <w:t xml:space="preserve">- </w:t>
      </w:r>
      <w:proofErr w:type="spellStart"/>
      <w:r w:rsidRPr="00EF27E3">
        <w:rPr>
          <w:sz w:val="14"/>
        </w:rPr>
        <w:t>ticed</w:t>
      </w:r>
      <w:proofErr w:type="spellEnd"/>
      <w:r w:rsidRPr="00EF27E3">
        <w:rPr>
          <w:sz w:val="14"/>
        </w:rPr>
        <w:t>, but perhaps as importantly, seen. “Even if I thought that we should open up to new theories about the profession, like ‘</w:t>
      </w:r>
      <w:r w:rsidRPr="00EF27E3">
        <w:rPr>
          <w:u w:val="single"/>
        </w:rPr>
        <w:t>let’s report from our personal perspective’ – now is not the right time. Now we must go back to basic,” one TV journalist explained. “Journalism that is focused on bringing the facts hasn’t got the luxury of adopting trends and fashions like these. ... I find it unacceptable</w:t>
      </w:r>
      <w:r w:rsidRPr="00EF27E3">
        <w:rPr>
          <w:sz w:val="14"/>
        </w:rPr>
        <w:t xml:space="preserve">. Maybe I’m old-school, anachronistic, rigid.” “This is precisely the bottom line: objectivity,” said another political reporter. “There is no journalist who is 100 percent objective ... but today people think they know where each journalist stands—is it helpful? I’m not convinced.” </w:t>
      </w:r>
      <w:r w:rsidRPr="00EF27E3">
        <w:rPr>
          <w:u w:val="single"/>
        </w:rPr>
        <w:t xml:space="preserve">Mostly, journalists interpreted objectivity as political balance, using the terms “balance” and “objectivity” interchangeably. They repeatedly asserted that </w:t>
      </w:r>
      <w:proofErr w:type="spellStart"/>
      <w:r w:rsidRPr="00EF27E3">
        <w:rPr>
          <w:u w:val="single"/>
        </w:rPr>
        <w:t>reinforc</w:t>
      </w:r>
      <w:proofErr w:type="spellEnd"/>
      <w:r w:rsidRPr="00EF27E3">
        <w:rPr>
          <w:u w:val="single"/>
        </w:rPr>
        <w:t xml:space="preserve">- </w:t>
      </w:r>
      <w:proofErr w:type="spellStart"/>
      <w:r w:rsidRPr="00EF27E3">
        <w:rPr>
          <w:u w:val="single"/>
        </w:rPr>
        <w:t>ing</w:t>
      </w:r>
      <w:proofErr w:type="spellEnd"/>
      <w:r w:rsidRPr="00EF27E3">
        <w:rPr>
          <w:u w:val="single"/>
        </w:rPr>
        <w:t xml:space="preserve"> their commitment to balance was the best way to respond to Netanyahu’s claims. </w:t>
      </w:r>
      <w:r w:rsidRPr="00EF27E3">
        <w:rPr>
          <w:sz w:val="14"/>
        </w:rPr>
        <w:t xml:space="preserve">Recent </w:t>
      </w:r>
      <w:r w:rsidRPr="006858A6">
        <w:rPr>
          <w:u w:val="single"/>
        </w:rPr>
        <w:t xml:space="preserve">studies indicate that American and German </w:t>
      </w:r>
      <w:r w:rsidRPr="00EF27E3">
        <w:rPr>
          <w:highlight w:val="green"/>
          <w:u w:val="single"/>
        </w:rPr>
        <w:t>journalists under populist</w:t>
      </w:r>
      <w:r w:rsidRPr="006858A6">
        <w:rPr>
          <w:u w:val="single"/>
        </w:rPr>
        <w:t xml:space="preserve"> attack have also </w:t>
      </w:r>
      <w:r w:rsidRPr="00EF27E3">
        <w:rPr>
          <w:highlight w:val="green"/>
          <w:u w:val="single"/>
        </w:rPr>
        <w:t>advocated</w:t>
      </w:r>
      <w:r w:rsidRPr="006858A6">
        <w:rPr>
          <w:u w:val="single"/>
        </w:rPr>
        <w:t xml:space="preserve"> for greater commitment to traditional journalistic values</w:t>
      </w:r>
      <w:r w:rsidRPr="00EF27E3">
        <w:rPr>
          <w:sz w:val="14"/>
        </w:rPr>
        <w:t xml:space="preserve"> (</w:t>
      </w:r>
      <w:proofErr w:type="spellStart"/>
      <w:r w:rsidRPr="00EF27E3">
        <w:rPr>
          <w:sz w:val="14"/>
        </w:rPr>
        <w:t>Koliska</w:t>
      </w:r>
      <w:proofErr w:type="spellEnd"/>
      <w:r w:rsidRPr="00EF27E3">
        <w:rPr>
          <w:sz w:val="14"/>
        </w:rPr>
        <w:t xml:space="preserve"> and </w:t>
      </w:r>
      <w:proofErr w:type="spellStart"/>
      <w:r w:rsidRPr="00EF27E3">
        <w:rPr>
          <w:sz w:val="14"/>
        </w:rPr>
        <w:t>Assmann</w:t>
      </w:r>
      <w:proofErr w:type="spellEnd"/>
      <w:r w:rsidRPr="00EF27E3">
        <w:rPr>
          <w:sz w:val="14"/>
        </w:rPr>
        <w:t xml:space="preserve"> 2019; </w:t>
      </w:r>
      <w:proofErr w:type="spellStart"/>
      <w:r w:rsidRPr="00EF27E3">
        <w:rPr>
          <w:sz w:val="14"/>
        </w:rPr>
        <w:t>Koliska</w:t>
      </w:r>
      <w:proofErr w:type="spellEnd"/>
      <w:r w:rsidRPr="00EF27E3">
        <w:rPr>
          <w:sz w:val="14"/>
        </w:rPr>
        <w:t xml:space="preserve"> et al. 2020). </w:t>
      </w:r>
      <w:r w:rsidRPr="006858A6">
        <w:rPr>
          <w:u w:val="single"/>
        </w:rPr>
        <w:t xml:space="preserve">However, when asked about the actual </w:t>
      </w:r>
      <w:r w:rsidRPr="00EF27E3">
        <w:rPr>
          <w:highlight w:val="green"/>
          <w:u w:val="single"/>
        </w:rPr>
        <w:t>changes</w:t>
      </w:r>
      <w:r w:rsidRPr="006858A6">
        <w:rPr>
          <w:u w:val="single"/>
        </w:rPr>
        <w:t xml:space="preserve"> they integrated into their reporting due to the populist rhetoric, my interviewees revealed a strategy </w:t>
      </w:r>
      <w:r w:rsidRPr="00EF27E3">
        <w:rPr>
          <w:highlight w:val="green"/>
          <w:u w:val="single"/>
        </w:rPr>
        <w:t>that clashed with</w:t>
      </w:r>
      <w:r w:rsidRPr="006858A6">
        <w:rPr>
          <w:u w:val="single"/>
        </w:rPr>
        <w:t xml:space="preserve"> </w:t>
      </w:r>
      <w:r w:rsidRPr="00EF27E3">
        <w:rPr>
          <w:highlight w:val="green"/>
          <w:u w:val="single"/>
        </w:rPr>
        <w:t>their</w:t>
      </w:r>
      <w:r w:rsidRPr="006858A6">
        <w:rPr>
          <w:u w:val="single"/>
        </w:rPr>
        <w:t xml:space="preserve"> abstract </w:t>
      </w:r>
      <w:r w:rsidRPr="00EF27E3">
        <w:rPr>
          <w:highlight w:val="green"/>
          <w:u w:val="single"/>
        </w:rPr>
        <w:t>claims about objectivity</w:t>
      </w:r>
      <w:r w:rsidRPr="00EF27E3">
        <w:rPr>
          <w:sz w:val="14"/>
        </w:rPr>
        <w:t xml:space="preserve">. </w:t>
      </w:r>
      <w:r w:rsidRPr="006858A6">
        <w:rPr>
          <w:u w:val="single"/>
        </w:rPr>
        <w:t>The Strategic Bias: Leaning to the Right in the Name of Balance</w:t>
      </w:r>
      <w:r w:rsidRPr="00EF27E3">
        <w:rPr>
          <w:sz w:val="14"/>
        </w:rPr>
        <w:t xml:space="preserve"> Israeli </w:t>
      </w:r>
      <w:r w:rsidRPr="00EF27E3">
        <w:rPr>
          <w:u w:val="single"/>
        </w:rPr>
        <w:t xml:space="preserve">journalists </w:t>
      </w:r>
      <w:r w:rsidRPr="00FB0CE1">
        <w:rPr>
          <w:highlight w:val="green"/>
          <w:u w:val="single"/>
        </w:rPr>
        <w:t>attested to</w:t>
      </w:r>
      <w:r w:rsidRPr="00EF27E3">
        <w:rPr>
          <w:sz w:val="14"/>
        </w:rPr>
        <w:t xml:space="preserve"> </w:t>
      </w:r>
      <w:r w:rsidRPr="00FB0CE1">
        <w:rPr>
          <w:u w:val="single"/>
        </w:rPr>
        <w:t xml:space="preserve">intentionally </w:t>
      </w:r>
      <w:r w:rsidRPr="00EF27E3">
        <w:rPr>
          <w:highlight w:val="green"/>
          <w:u w:val="single"/>
        </w:rPr>
        <w:t>leaning rightwards</w:t>
      </w:r>
      <w:r w:rsidRPr="006858A6">
        <w:rPr>
          <w:u w:val="single"/>
        </w:rPr>
        <w:t>,</w:t>
      </w:r>
    </w:p>
    <w:p w14:paraId="68A1B19C" w14:textId="77777777" w:rsidR="00BE317E" w:rsidRDefault="00BE317E" w:rsidP="00DA7623">
      <w:pPr>
        <w:rPr>
          <w:u w:val="single"/>
        </w:rPr>
      </w:pPr>
    </w:p>
    <w:p w14:paraId="6E1EE2DE" w14:textId="77777777" w:rsidR="00BE317E" w:rsidRDefault="00BE317E" w:rsidP="00DA7623">
      <w:pPr>
        <w:rPr>
          <w:u w:val="single"/>
        </w:rPr>
      </w:pPr>
    </w:p>
    <w:p w14:paraId="3AAC1D41" w14:textId="77777777" w:rsidR="00BE317E" w:rsidRDefault="00BE317E" w:rsidP="00DA7623">
      <w:pPr>
        <w:rPr>
          <w:u w:val="single"/>
        </w:rPr>
      </w:pPr>
    </w:p>
    <w:p w14:paraId="0F1598AC" w14:textId="77777777" w:rsidR="00BE317E" w:rsidRDefault="00BE317E" w:rsidP="00DA7623">
      <w:pPr>
        <w:rPr>
          <w:u w:val="single"/>
        </w:rPr>
      </w:pPr>
    </w:p>
    <w:p w14:paraId="62C913F2" w14:textId="77777777" w:rsidR="00BE317E" w:rsidRDefault="00BE317E" w:rsidP="00DA7623">
      <w:pPr>
        <w:rPr>
          <w:u w:val="single"/>
        </w:rPr>
      </w:pPr>
    </w:p>
    <w:p w14:paraId="7A2A0442" w14:textId="77777777" w:rsidR="00BE317E" w:rsidRDefault="00BE317E" w:rsidP="00DA7623">
      <w:pPr>
        <w:rPr>
          <w:u w:val="single"/>
        </w:rPr>
      </w:pPr>
    </w:p>
    <w:p w14:paraId="453062D2" w14:textId="77777777" w:rsidR="00BE317E" w:rsidRDefault="00BE317E" w:rsidP="00DA7623">
      <w:pPr>
        <w:rPr>
          <w:u w:val="single"/>
        </w:rPr>
      </w:pPr>
    </w:p>
    <w:p w14:paraId="34D180A4" w14:textId="77777777" w:rsidR="00BE317E" w:rsidRDefault="00BE317E" w:rsidP="00DA7623">
      <w:pPr>
        <w:rPr>
          <w:u w:val="single"/>
        </w:rPr>
      </w:pPr>
    </w:p>
    <w:p w14:paraId="26549C69" w14:textId="77777777" w:rsidR="00BE317E" w:rsidRDefault="00BE317E" w:rsidP="00DA7623">
      <w:pPr>
        <w:rPr>
          <w:u w:val="single"/>
        </w:rPr>
      </w:pPr>
    </w:p>
    <w:p w14:paraId="25EB769E" w14:textId="77777777" w:rsidR="00BE317E" w:rsidRDefault="00BE317E" w:rsidP="00DA7623">
      <w:pPr>
        <w:rPr>
          <w:u w:val="single"/>
        </w:rPr>
      </w:pPr>
    </w:p>
    <w:p w14:paraId="0751BEA2" w14:textId="77777777" w:rsidR="00BE317E" w:rsidRDefault="00BE317E" w:rsidP="00DA7623">
      <w:pPr>
        <w:rPr>
          <w:u w:val="single"/>
        </w:rPr>
      </w:pPr>
    </w:p>
    <w:p w14:paraId="4DAE387B" w14:textId="77777777" w:rsidR="00BE317E" w:rsidRDefault="00BE317E" w:rsidP="00DA7623">
      <w:pPr>
        <w:rPr>
          <w:u w:val="single"/>
        </w:rPr>
      </w:pPr>
    </w:p>
    <w:p w14:paraId="025263B2" w14:textId="77777777" w:rsidR="00BE317E" w:rsidRDefault="00BE317E" w:rsidP="00DA7623">
      <w:pPr>
        <w:rPr>
          <w:u w:val="single"/>
        </w:rPr>
      </w:pPr>
    </w:p>
    <w:p w14:paraId="0DB401D4" w14:textId="2FB9B49B" w:rsidR="00DA7623" w:rsidRPr="00EF27E3" w:rsidRDefault="00DA7623" w:rsidP="00DA7623">
      <w:pPr>
        <w:rPr>
          <w:sz w:val="14"/>
        </w:rPr>
      </w:pPr>
      <w:r w:rsidRPr="006858A6">
        <w:rPr>
          <w:u w:val="single"/>
        </w:rPr>
        <w:t xml:space="preserve"> for the fear of confirming Netanyahu’s allegations of a left-wing media bias</w:t>
      </w:r>
      <w:r w:rsidRPr="00EF27E3">
        <w:rPr>
          <w:sz w:val="14"/>
        </w:rPr>
        <w:t xml:space="preserve">. This tendency </w:t>
      </w:r>
      <w:r w:rsidRPr="006858A6">
        <w:rPr>
          <w:u w:val="single"/>
        </w:rPr>
        <w:t>conflicts with their efforts to project invigorated adherence to objectivity and balance</w:t>
      </w:r>
      <w:r w:rsidRPr="00EF27E3">
        <w:rPr>
          <w:sz w:val="14"/>
        </w:rPr>
        <w:t xml:space="preserve">—but also, paradox- </w:t>
      </w:r>
      <w:proofErr w:type="spellStart"/>
      <w:r w:rsidRPr="00EF27E3">
        <w:rPr>
          <w:sz w:val="14"/>
        </w:rPr>
        <w:t>ically</w:t>
      </w:r>
      <w:proofErr w:type="spellEnd"/>
      <w:r w:rsidRPr="00EF27E3">
        <w:rPr>
          <w:sz w:val="14"/>
        </w:rPr>
        <w:t xml:space="preserve">, derives from them: “I’ve been a journalist for 30 years now, and always tried to be fair and balanced,” a TV hostess explained. “I’ve never even told my family whom I vote for! But </w:t>
      </w:r>
      <w:proofErr w:type="gramStart"/>
      <w:r w:rsidRPr="00EF27E3">
        <w:rPr>
          <w:sz w:val="14"/>
        </w:rPr>
        <w:t>now, if</w:t>
      </w:r>
      <w:proofErr w:type="gramEnd"/>
      <w:r w:rsidRPr="00EF27E3">
        <w:rPr>
          <w:sz w:val="14"/>
        </w:rPr>
        <w:t xml:space="preserve"> you’re not on the Right—you’re labelled a ‘lefty’. Journalists distance themselves from the Left, and honestly, I did too. I really didn’t want this label.” “[Netanyahu] has convinced everyone that the media is lefty, and now newspapers— including mine—try hard to prove otherwise,” said a print news editor. “We must balance any item that might be perceived as ‘lefty’,” said a radio news editor, “but radical right-wing content is just fine.” </w:t>
      </w:r>
      <w:r w:rsidRPr="006858A6">
        <w:rPr>
          <w:u w:val="single"/>
        </w:rPr>
        <w:t>The strategic bias has not necessarily reflected journalists’ approval of Netanyahu’s media critique. In</w:t>
      </w:r>
      <w:r w:rsidRPr="00EF27E3">
        <w:rPr>
          <w:sz w:val="14"/>
        </w:rPr>
        <w:t xml:space="preserve"> fact, </w:t>
      </w:r>
      <w:r w:rsidRPr="006858A6">
        <w:rPr>
          <w:u w:val="single"/>
        </w:rPr>
        <w:t xml:space="preserve">even </w:t>
      </w:r>
      <w:r w:rsidRPr="00FB0CE1">
        <w:rPr>
          <w:highlight w:val="green"/>
          <w:u w:val="single"/>
        </w:rPr>
        <w:t>journalists who insisted</w:t>
      </w:r>
      <w:r w:rsidRPr="006858A6">
        <w:rPr>
          <w:u w:val="single"/>
        </w:rPr>
        <w:t xml:space="preserve"> that the Israeli </w:t>
      </w:r>
      <w:r w:rsidRPr="00FB0CE1">
        <w:rPr>
          <w:highlight w:val="green"/>
          <w:u w:val="single"/>
        </w:rPr>
        <w:t>media was balanced</w:t>
      </w:r>
      <w:r w:rsidRPr="006858A6">
        <w:rPr>
          <w:u w:val="single"/>
        </w:rPr>
        <w:t>, or in fact biased to the Right—</w:t>
      </w:r>
      <w:r w:rsidRPr="00FB0CE1">
        <w:rPr>
          <w:highlight w:val="green"/>
          <w:u w:val="single"/>
        </w:rPr>
        <w:t>admitted to leaning rightwards</w:t>
      </w:r>
      <w:r w:rsidRPr="006858A6">
        <w:rPr>
          <w:u w:val="single"/>
        </w:rPr>
        <w:t xml:space="preserve"> </w:t>
      </w:r>
      <w:proofErr w:type="gramStart"/>
      <w:r w:rsidRPr="006858A6">
        <w:rPr>
          <w:u w:val="single"/>
        </w:rPr>
        <w:t>in order to</w:t>
      </w:r>
      <w:proofErr w:type="gramEnd"/>
      <w:r w:rsidRPr="006858A6">
        <w:rPr>
          <w:u w:val="single"/>
        </w:rPr>
        <w:t xml:space="preserve"> dis- </w:t>
      </w:r>
      <w:proofErr w:type="spellStart"/>
      <w:r w:rsidRPr="006858A6">
        <w:rPr>
          <w:u w:val="single"/>
        </w:rPr>
        <w:t>tance</w:t>
      </w:r>
      <w:proofErr w:type="spellEnd"/>
      <w:r w:rsidRPr="006858A6">
        <w:rPr>
          <w:u w:val="single"/>
        </w:rPr>
        <w:t xml:space="preserve"> themselves from the Left, </w:t>
      </w:r>
      <w:r w:rsidRPr="00FB0CE1">
        <w:rPr>
          <w:highlight w:val="green"/>
          <w:u w:val="single"/>
        </w:rPr>
        <w:t>as</w:t>
      </w:r>
      <w:r w:rsidRPr="006858A6">
        <w:rPr>
          <w:u w:val="single"/>
        </w:rPr>
        <w:t xml:space="preserve"> a </w:t>
      </w:r>
      <w:r w:rsidRPr="00FB0CE1">
        <w:rPr>
          <w:highlight w:val="green"/>
          <w:u w:val="single"/>
        </w:rPr>
        <w:t>strategic move</w:t>
      </w:r>
      <w:r w:rsidRPr="006858A6">
        <w:rPr>
          <w:u w:val="single"/>
        </w:rPr>
        <w:t xml:space="preserve"> aimed to preempt and refute Netanyahu’s attacks </w:t>
      </w:r>
      <w:r w:rsidRPr="00EF27E3">
        <w:rPr>
          <w:sz w:val="14"/>
        </w:rPr>
        <w:t xml:space="preserve">against “the lefty media.” In other words, for some journalists, </w:t>
      </w:r>
      <w:r w:rsidRPr="006858A6">
        <w:rPr>
          <w:u w:val="single"/>
        </w:rPr>
        <w:t xml:space="preserve">leaning to the Right was not meant to correct an actual media bias, but rather </w:t>
      </w:r>
      <w:r w:rsidRPr="00FB0CE1">
        <w:rPr>
          <w:highlight w:val="green"/>
          <w:u w:val="single"/>
        </w:rPr>
        <w:t>to</w:t>
      </w:r>
      <w:r w:rsidRPr="006858A6">
        <w:rPr>
          <w:u w:val="single"/>
        </w:rPr>
        <w:t xml:space="preserve"> perform a “</w:t>
      </w:r>
      <w:r w:rsidRPr="00FB0CE1">
        <w:rPr>
          <w:highlight w:val="green"/>
          <w:u w:val="single"/>
        </w:rPr>
        <w:t>correct</w:t>
      </w:r>
      <w:r w:rsidRPr="006858A6">
        <w:rPr>
          <w:u w:val="single"/>
        </w:rPr>
        <w:t xml:space="preserve">ion” for the </w:t>
      </w:r>
      <w:r w:rsidRPr="00FB0CE1">
        <w:rPr>
          <w:highlight w:val="green"/>
          <w:u w:val="single"/>
        </w:rPr>
        <w:t>bias</w:t>
      </w:r>
      <w:r w:rsidRPr="006858A6">
        <w:rPr>
          <w:u w:val="single"/>
        </w:rPr>
        <w:t xml:space="preserve"> which they believed </w:t>
      </w:r>
      <w:r w:rsidRPr="00FB0CE1">
        <w:rPr>
          <w:highlight w:val="green"/>
          <w:u w:val="single"/>
        </w:rPr>
        <w:t>their audience believed to exist</w:t>
      </w:r>
      <w:r w:rsidRPr="00EF27E3">
        <w:rPr>
          <w:sz w:val="14"/>
        </w:rPr>
        <w:t xml:space="preserve">, </w:t>
      </w:r>
      <w:proofErr w:type="gramStart"/>
      <w:r w:rsidRPr="00EF27E3">
        <w:rPr>
          <w:sz w:val="14"/>
        </w:rPr>
        <w:t>as a result of</w:t>
      </w:r>
      <w:proofErr w:type="gramEnd"/>
      <w:r w:rsidRPr="00EF27E3">
        <w:rPr>
          <w:sz w:val="14"/>
        </w:rPr>
        <w:t xml:space="preserve"> Netanyahu’s accusations. Journalists mentioned concrete implications of this coping strategy: “The media was constantly on the </w:t>
      </w:r>
      <w:proofErr w:type="spellStart"/>
      <w:r w:rsidRPr="00EF27E3">
        <w:rPr>
          <w:sz w:val="14"/>
        </w:rPr>
        <w:t>defence</w:t>
      </w:r>
      <w:proofErr w:type="spellEnd"/>
      <w:r w:rsidRPr="00EF27E3">
        <w:rPr>
          <w:sz w:val="14"/>
        </w:rPr>
        <w:t xml:space="preserve"> in the past few years,” said a senior print jour- </w:t>
      </w:r>
      <w:proofErr w:type="spellStart"/>
      <w:r w:rsidRPr="00EF27E3">
        <w:rPr>
          <w:sz w:val="14"/>
        </w:rPr>
        <w:t>nalist</w:t>
      </w:r>
      <w:proofErr w:type="spellEnd"/>
      <w:r w:rsidRPr="00EF27E3">
        <w:rPr>
          <w:sz w:val="14"/>
        </w:rPr>
        <w:t>. “It feels like we try to prove that we’re ok. Instead of saying</w:t>
      </w:r>
      <w:proofErr w:type="gramStart"/>
      <w:r w:rsidRPr="00EF27E3">
        <w:rPr>
          <w:sz w:val="14"/>
        </w:rPr>
        <w:t>—‘</w:t>
      </w:r>
      <w:proofErr w:type="gramEnd"/>
      <w:r w:rsidRPr="00EF27E3">
        <w:rPr>
          <w:sz w:val="14"/>
        </w:rPr>
        <w:t xml:space="preserve">you can attack us as much as you want, we’ll keep doing our job’—we keep apologizing and justifying our- selves. We’ve added more Right-wing hosts, for example.” “The other day we noticed that the line-up was left-leaning,” a radio host recalled. “My editor panicked, but I told him: ‘It’s fine, the next </w:t>
      </w:r>
      <w:proofErr w:type="spellStart"/>
      <w:r w:rsidRPr="00EF27E3">
        <w:rPr>
          <w:sz w:val="14"/>
        </w:rPr>
        <w:t>programme</w:t>
      </w:r>
      <w:proofErr w:type="spellEnd"/>
      <w:r w:rsidRPr="00EF27E3">
        <w:rPr>
          <w:sz w:val="14"/>
        </w:rPr>
        <w:t xml:space="preserve"> will be different’. I knew that if the line-up had been completely right-leaning—none of us would be worried. But I admit that I also told him: ‘perhaps we can postpone one item’. We shouldn’t fear from unbalanced line-ups. I’m trying to work on myself about this issue.” My interviewees framed their conscious efforts to lean rightwards </w:t>
      </w:r>
      <w:proofErr w:type="gramStart"/>
      <w:r w:rsidRPr="00EF27E3">
        <w:rPr>
          <w:sz w:val="14"/>
        </w:rPr>
        <w:t>as a means to</w:t>
      </w:r>
      <w:proofErr w:type="gramEnd"/>
      <w:r w:rsidRPr="00EF27E3">
        <w:rPr>
          <w:sz w:val="14"/>
        </w:rPr>
        <w:t xml:space="preserve"> defend journalism and its public legitimacy, naming socially accepted motivations like “preventing further media bashing” and “maintaining the public’s trust” (by proving that despite the allegations, they were not ‘lefties’ at all). It was intended to perform what journalists believed their audience would perceived as “balanced</w:t>
      </w:r>
      <w:r w:rsidRPr="0085337C">
        <w:rPr>
          <w:u w:val="single"/>
        </w:rPr>
        <w:t>.” Journalists’ hope to escape future attacks could also be interpreted as anticipatory avoidance of pressur</w:t>
      </w:r>
      <w:r w:rsidRPr="00EF27E3">
        <w:rPr>
          <w:sz w:val="14"/>
        </w:rPr>
        <w:t xml:space="preserve">e, where “journalists ... anticipate their critics, giving in </w:t>
      </w:r>
      <w:proofErr w:type="spellStart"/>
      <w:r w:rsidRPr="00EF27E3">
        <w:rPr>
          <w:sz w:val="14"/>
        </w:rPr>
        <w:t>suffi</w:t>
      </w:r>
      <w:proofErr w:type="spellEnd"/>
      <w:r w:rsidRPr="00EF27E3">
        <w:rPr>
          <w:sz w:val="14"/>
        </w:rPr>
        <w:t xml:space="preserve">- </w:t>
      </w:r>
      <w:proofErr w:type="spellStart"/>
      <w:r w:rsidRPr="00EF27E3">
        <w:rPr>
          <w:sz w:val="14"/>
        </w:rPr>
        <w:t>ciently</w:t>
      </w:r>
      <w:proofErr w:type="spellEnd"/>
      <w:r w:rsidRPr="00EF27E3">
        <w:rPr>
          <w:sz w:val="14"/>
        </w:rPr>
        <w:t xml:space="preserve"> and in advance to avoid being pressured” (</w:t>
      </w:r>
      <w:proofErr w:type="spellStart"/>
      <w:r w:rsidRPr="00EF27E3">
        <w:rPr>
          <w:sz w:val="14"/>
        </w:rPr>
        <w:t>Gans</w:t>
      </w:r>
      <w:proofErr w:type="spellEnd"/>
      <w:r w:rsidRPr="00EF27E3">
        <w:rPr>
          <w:sz w:val="14"/>
        </w:rPr>
        <w:t xml:space="preserve"> 1979: 249). “</w:t>
      </w:r>
      <w:r w:rsidRPr="0085337C">
        <w:rPr>
          <w:u w:val="single"/>
        </w:rPr>
        <w:t>Anticipatory avoidance” is, in fact, a form of self-censorship, a journalistic surrender, which por- trays the strategic bias in less of a noble light.</w:t>
      </w:r>
      <w:r w:rsidRPr="00EF27E3">
        <w:rPr>
          <w:sz w:val="14"/>
        </w:rPr>
        <w:t xml:space="preserve"> </w:t>
      </w:r>
      <w:r w:rsidRPr="0085337C">
        <w:rPr>
          <w:u w:val="single"/>
        </w:rPr>
        <w:t>Strategic bias should therefore be thought of not only as a type of bias, but also as a type of self-censorship, driven by the belief that self-censorship would help restoring the public’s faith in journalism</w:t>
      </w:r>
      <w:r w:rsidRPr="00EF27E3">
        <w:rPr>
          <w:sz w:val="14"/>
        </w:rPr>
        <w:t xml:space="preserve">. In the Israeli context, this political self-censorship joins the existing national security- based censorship and self-censorship (Peri 2011). </w:t>
      </w:r>
      <w:proofErr w:type="gramStart"/>
      <w:r w:rsidRPr="00EF27E3">
        <w:rPr>
          <w:sz w:val="14"/>
        </w:rPr>
        <w:t>The majority of</w:t>
      </w:r>
      <w:proofErr w:type="gramEnd"/>
      <w:r w:rsidRPr="00EF27E3">
        <w:rPr>
          <w:sz w:val="14"/>
        </w:rPr>
        <w:t xml:space="preserve"> interviewees dated the origins of the strategic Right-wing bias to years ranging between 2014 and 2019. They attributed its’ consolidation to Netanyahu’s antimedia rhetoric—which intensified around election campaigns and revelations regarding his corruption scandals—and its impact on his followers and the public conversation. This timeline coincides with a populist turn in Israeli politics (Levi and </w:t>
      </w:r>
      <w:proofErr w:type="spellStart"/>
      <w:r w:rsidRPr="00EF27E3">
        <w:rPr>
          <w:sz w:val="14"/>
        </w:rPr>
        <w:t>Agmon</w:t>
      </w:r>
      <w:proofErr w:type="spellEnd"/>
      <w:r w:rsidRPr="00EF27E3">
        <w:rPr>
          <w:sz w:val="14"/>
        </w:rPr>
        <w:t xml:space="preserve"> 2020) and with the rise in social media use, a powerful tool in Netanyahu’s toolkit. Netanyahu has always been considered a media-savvy politician and his campaigns have led the use of advanced technologies to win elections in Israel. Many interviewees mentioned his “army of trolls” on social media as an additional factor which compels them to moderate their criticism of him and his allies: “Eventually, you get scared,” said a radio news editor, “because you know that Netanyahu has an army of trolls.” “Netanyahu has many supporters, and his rhetoric incites them,” said a journalist who has often been lambasted by Netanyahu. “You know that if you say anything bad about him, you’ll automatically be flooded on Facebook: ‘</w:t>
      </w:r>
      <w:proofErr w:type="gramStart"/>
      <w:r w:rsidRPr="00EF27E3">
        <w:rPr>
          <w:sz w:val="14"/>
        </w:rPr>
        <w:t>you</w:t>
      </w:r>
      <w:proofErr w:type="gramEnd"/>
      <w:r w:rsidRPr="00EF27E3">
        <w:rPr>
          <w:sz w:val="14"/>
        </w:rPr>
        <w:t xml:space="preserve"> lefty </w:t>
      </w:r>
      <w:r w:rsidRPr="00EF27E3">
        <w:rPr>
          <w:strike/>
          <w:sz w:val="14"/>
        </w:rPr>
        <w:t>slut’</w:t>
      </w:r>
      <w:r w:rsidRPr="00EF27E3">
        <w:rPr>
          <w:sz w:val="14"/>
        </w:rPr>
        <w:t>, ‘go kiss Abu-</w:t>
      </w:r>
      <w:proofErr w:type="spellStart"/>
      <w:r w:rsidRPr="00EF27E3">
        <w:rPr>
          <w:sz w:val="14"/>
        </w:rPr>
        <w:t>Mazen’s</w:t>
      </w:r>
      <w:proofErr w:type="spellEnd"/>
      <w:r w:rsidRPr="00EF27E3">
        <w:rPr>
          <w:sz w:val="14"/>
        </w:rPr>
        <w:t xml:space="preserve"> </w:t>
      </w:r>
      <w:r w:rsidRPr="00EF27E3">
        <w:rPr>
          <w:strike/>
          <w:sz w:val="14"/>
        </w:rPr>
        <w:t>ass</w:t>
      </w:r>
      <w:r w:rsidRPr="00EF27E3">
        <w:rPr>
          <w:sz w:val="14"/>
        </w:rPr>
        <w:t xml:space="preserve">’. It affects us.” “Clearly, it’s easier for a journalist in the mainstream media to </w:t>
      </w:r>
      <w:proofErr w:type="spellStart"/>
      <w:r w:rsidRPr="00EF27E3">
        <w:rPr>
          <w:sz w:val="14"/>
        </w:rPr>
        <w:t>criticise</w:t>
      </w:r>
      <w:proofErr w:type="spellEnd"/>
      <w:r w:rsidRPr="00EF27E3">
        <w:rPr>
          <w:sz w:val="14"/>
        </w:rPr>
        <w:t xml:space="preserve"> the Left than the Right,” explained a reporter and commentator. “The feeling is that an army of vilifiers and harassers are waiting for you on social media, and it has </w:t>
      </w:r>
      <w:r w:rsidRPr="00EF27E3">
        <w:rPr>
          <w:sz w:val="14"/>
        </w:rPr>
        <w:lastRenderedPageBreak/>
        <w:t xml:space="preserve">a chilling effect.” While in other democratic societies the Left–Right axis is mainly determined by economic positions, in Israel, the dominant rift is the stance toward the Israeli– Palestinian conflict, with the hawkish Right advocating for the annexation of the </w:t>
      </w:r>
      <w:proofErr w:type="spellStart"/>
      <w:r w:rsidRPr="00EF27E3">
        <w:rPr>
          <w:sz w:val="14"/>
        </w:rPr>
        <w:t>occu</w:t>
      </w:r>
      <w:proofErr w:type="spellEnd"/>
      <w:r w:rsidRPr="00EF27E3">
        <w:rPr>
          <w:sz w:val="14"/>
        </w:rPr>
        <w:t>- pied Palestinian territories, and the dovish Left traditionally supporting a peaceful agreement between the nations, based on the two-state solution (</w:t>
      </w:r>
      <w:proofErr w:type="spellStart"/>
      <w:r w:rsidRPr="00EF27E3">
        <w:rPr>
          <w:sz w:val="14"/>
        </w:rPr>
        <w:t>Talshir</w:t>
      </w:r>
      <w:proofErr w:type="spellEnd"/>
      <w:r w:rsidRPr="00EF27E3">
        <w:rPr>
          <w:sz w:val="14"/>
        </w:rPr>
        <w:t xml:space="preserve"> 2018). Netanyahu’s leader-centered populism gave rise to another fissure, which has become increasingly dominant over the past decade, between Netanyahu’s supporters and opponents. These two distinctions largely, but not entirely, overlap. When journal- </w:t>
      </w:r>
      <w:proofErr w:type="spellStart"/>
      <w:r w:rsidRPr="00EF27E3">
        <w:rPr>
          <w:sz w:val="14"/>
        </w:rPr>
        <w:t>ists</w:t>
      </w:r>
      <w:proofErr w:type="spellEnd"/>
      <w:r w:rsidRPr="00EF27E3">
        <w:rPr>
          <w:sz w:val="14"/>
        </w:rPr>
        <w:t xml:space="preserve"> discussed their strategic bias, they referred to both levels: distancing themselves from Left-wing stances on the Palestinian question, as well as fleeing affiliation with the “anti-Netanyahu” camp. It is difficult to distinguish journalists’ responses to Netanyahu’s attacks from their responses to other political phenomena, like the long-standing Right-wing efforts to delegitimize the Israeli Left (Levi and </w:t>
      </w:r>
      <w:proofErr w:type="spellStart"/>
      <w:r w:rsidRPr="00EF27E3">
        <w:rPr>
          <w:sz w:val="14"/>
        </w:rPr>
        <w:t>Agmon</w:t>
      </w:r>
      <w:proofErr w:type="spellEnd"/>
      <w:r w:rsidRPr="00EF27E3">
        <w:rPr>
          <w:sz w:val="14"/>
        </w:rPr>
        <w:t xml:space="preserve"> 2020). These </w:t>
      </w:r>
      <w:r w:rsidRPr="00EF27E3">
        <w:rPr>
          <w:u w:val="single"/>
        </w:rPr>
        <w:t xml:space="preserve">efforts have </w:t>
      </w:r>
      <w:r w:rsidRPr="00FB0CE1">
        <w:rPr>
          <w:highlight w:val="green"/>
          <w:u w:val="single"/>
        </w:rPr>
        <w:t>created</w:t>
      </w:r>
      <w:r w:rsidRPr="00EF27E3">
        <w:rPr>
          <w:u w:val="single"/>
        </w:rPr>
        <w:t xml:space="preserve"> an </w:t>
      </w:r>
      <w:r w:rsidRPr="00FB0CE1">
        <w:rPr>
          <w:highlight w:val="green"/>
          <w:u w:val="single"/>
        </w:rPr>
        <w:t>asymmetrical political sphere</w:t>
      </w:r>
      <w:r w:rsidRPr="00EF27E3">
        <w:rPr>
          <w:u w:val="single"/>
        </w:rPr>
        <w:t xml:space="preserve">, </w:t>
      </w:r>
      <w:r w:rsidRPr="00FB0CE1">
        <w:rPr>
          <w:highlight w:val="green"/>
          <w:u w:val="single"/>
        </w:rPr>
        <w:t>where</w:t>
      </w:r>
      <w:r w:rsidRPr="00EF27E3">
        <w:rPr>
          <w:u w:val="single"/>
        </w:rPr>
        <w:t xml:space="preserve"> the label “lefty” is used as a derogatory term</w:t>
      </w:r>
      <w:r w:rsidRPr="00EF27E3">
        <w:rPr>
          <w:sz w:val="14"/>
        </w:rPr>
        <w:t xml:space="preserve">, associated with </w:t>
      </w:r>
      <w:proofErr w:type="spellStart"/>
      <w:r w:rsidRPr="00EF27E3">
        <w:rPr>
          <w:sz w:val="14"/>
        </w:rPr>
        <w:t>antipatriotism</w:t>
      </w:r>
      <w:proofErr w:type="spellEnd"/>
      <w:r w:rsidRPr="00EF27E3">
        <w:rPr>
          <w:sz w:val="14"/>
        </w:rPr>
        <w:t xml:space="preserve"> and </w:t>
      </w:r>
      <w:proofErr w:type="spellStart"/>
      <w:r w:rsidRPr="00EF27E3">
        <w:rPr>
          <w:sz w:val="14"/>
        </w:rPr>
        <w:t>autoantisemitism</w:t>
      </w:r>
      <w:proofErr w:type="spellEnd"/>
      <w:r w:rsidRPr="00EF27E3">
        <w:rPr>
          <w:sz w:val="14"/>
        </w:rPr>
        <w:t xml:space="preserve">. Such an environment, interview- </w:t>
      </w:r>
      <w:proofErr w:type="spellStart"/>
      <w:r w:rsidRPr="00EF27E3">
        <w:rPr>
          <w:sz w:val="14"/>
        </w:rPr>
        <w:t>ees</w:t>
      </w:r>
      <w:proofErr w:type="spellEnd"/>
      <w:r w:rsidRPr="00EF27E3">
        <w:rPr>
          <w:sz w:val="14"/>
        </w:rPr>
        <w:t xml:space="preserve"> attested, has made the affiliation with the Left far more damaging to their </w:t>
      </w:r>
      <w:proofErr w:type="spellStart"/>
      <w:r w:rsidRPr="00EF27E3">
        <w:rPr>
          <w:sz w:val="14"/>
        </w:rPr>
        <w:t>reputa</w:t>
      </w:r>
      <w:proofErr w:type="spellEnd"/>
      <w:r w:rsidRPr="00EF27E3">
        <w:rPr>
          <w:sz w:val="14"/>
        </w:rPr>
        <w:t xml:space="preserve">- </w:t>
      </w:r>
      <w:proofErr w:type="spellStart"/>
      <w:r w:rsidRPr="00EF27E3">
        <w:rPr>
          <w:sz w:val="14"/>
        </w:rPr>
        <w:t>tion</w:t>
      </w:r>
      <w:proofErr w:type="spellEnd"/>
      <w:r w:rsidRPr="00EF27E3">
        <w:rPr>
          <w:sz w:val="14"/>
        </w:rPr>
        <w:t>. Interviewees implied that the asymmetric political environment in which Netanyahu’s accusations resonated has further encouraged the strategic bias: “I prefer getting criticism from the Left, of course—they are considered traitors anyway,” admitted a TV and radio journalist. The populist attacks on the Left and the press are not unrelated, and it is no coincidence that both have accelerated during Netanyahu’s time in office. As the leader of the Israeli Right for the past decade, Netanyahu played a key role in both campaigns—against the Left and the media—with the former facilitating the latter (once the Left is labeled “</w:t>
      </w:r>
      <w:proofErr w:type="spellStart"/>
      <w:r w:rsidRPr="00EF27E3">
        <w:rPr>
          <w:sz w:val="14"/>
        </w:rPr>
        <w:t>trea</w:t>
      </w:r>
      <w:proofErr w:type="spellEnd"/>
      <w:r w:rsidRPr="00EF27E3">
        <w:rPr>
          <w:sz w:val="14"/>
        </w:rPr>
        <w:t xml:space="preserve">- </w:t>
      </w:r>
      <w:proofErr w:type="spellStart"/>
      <w:r w:rsidRPr="00EF27E3">
        <w:rPr>
          <w:sz w:val="14"/>
        </w:rPr>
        <w:t>sonous</w:t>
      </w:r>
      <w:proofErr w:type="spellEnd"/>
      <w:r w:rsidRPr="00EF27E3">
        <w:rPr>
          <w:sz w:val="14"/>
        </w:rPr>
        <w:t xml:space="preserve">,” </w:t>
      </w:r>
      <w:r w:rsidRPr="00EF27E3">
        <w:rPr>
          <w:u w:val="single"/>
        </w:rPr>
        <w:t xml:space="preserve">all it takes to discredit journalists is linking them to the Left). Asymmetrical political spheres could thus become a facilitating condition, which pushes </w:t>
      </w:r>
      <w:r w:rsidRPr="00FB0CE1">
        <w:rPr>
          <w:highlight w:val="green"/>
          <w:u w:val="single"/>
        </w:rPr>
        <w:t>journalists</w:t>
      </w:r>
      <w:r w:rsidRPr="00EF27E3">
        <w:rPr>
          <w:u w:val="single"/>
        </w:rPr>
        <w:t xml:space="preserve"> to </w:t>
      </w:r>
      <w:r w:rsidRPr="00FB0CE1">
        <w:rPr>
          <w:highlight w:val="green"/>
          <w:u w:val="single"/>
        </w:rPr>
        <w:t>use</w:t>
      </w:r>
      <w:r w:rsidRPr="00EF27E3">
        <w:rPr>
          <w:u w:val="single"/>
        </w:rPr>
        <w:t xml:space="preserve"> intended </w:t>
      </w:r>
      <w:r w:rsidRPr="00FB0CE1">
        <w:rPr>
          <w:highlight w:val="green"/>
          <w:u w:val="single"/>
        </w:rPr>
        <w:t>bias as</w:t>
      </w:r>
      <w:r w:rsidRPr="00EF27E3">
        <w:rPr>
          <w:u w:val="single"/>
        </w:rPr>
        <w:t xml:space="preserve"> a </w:t>
      </w:r>
      <w:r w:rsidRPr="00FB0CE1">
        <w:rPr>
          <w:highlight w:val="green"/>
          <w:u w:val="single"/>
        </w:rPr>
        <w:t>coping</w:t>
      </w:r>
      <w:r w:rsidRPr="00EF27E3">
        <w:rPr>
          <w:u w:val="single"/>
        </w:rPr>
        <w:t xml:space="preserve"> </w:t>
      </w:r>
      <w:r w:rsidRPr="00FB0CE1">
        <w:rPr>
          <w:highlight w:val="green"/>
          <w:u w:val="single"/>
        </w:rPr>
        <w:t>strategy with</w:t>
      </w:r>
      <w:r w:rsidRPr="00EF27E3">
        <w:rPr>
          <w:u w:val="single"/>
        </w:rPr>
        <w:t xml:space="preserve"> hostile </w:t>
      </w:r>
      <w:r w:rsidRPr="00FB0CE1">
        <w:rPr>
          <w:highlight w:val="green"/>
          <w:u w:val="single"/>
        </w:rPr>
        <w:t>populism</w:t>
      </w:r>
      <w:r w:rsidRPr="00EF27E3">
        <w:rPr>
          <w:sz w:val="14"/>
        </w:rPr>
        <w:t>.</w:t>
      </w:r>
    </w:p>
    <w:p w14:paraId="7872E22E" w14:textId="77777777" w:rsidR="00DA7623" w:rsidRPr="00DA7623" w:rsidRDefault="00DA7623" w:rsidP="00DA7623"/>
    <w:sectPr w:rsidR="00DA7623" w:rsidRPr="00DA76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3D3908"/>
    <w:multiLevelType w:val="hybridMultilevel"/>
    <w:tmpl w:val="66040242"/>
    <w:lvl w:ilvl="0" w:tplc="DC3EDF26">
      <w:numFmt w:val="bullet"/>
      <w:lvlText w:val="-"/>
      <w:lvlJc w:val="left"/>
      <w:pPr>
        <w:ind w:left="720" w:hanging="360"/>
      </w:pPr>
      <w:rPr>
        <w:rFonts w:ascii="Calibri" w:eastAsiaTheme="minorHAns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5010BA"/>
    <w:multiLevelType w:val="hybridMultilevel"/>
    <w:tmpl w:val="3948D2AE"/>
    <w:lvl w:ilvl="0" w:tplc="DD1636EA">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08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DD3"/>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C2E"/>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5BF1"/>
    <w:rsid w:val="006A7E1D"/>
    <w:rsid w:val="006C34D4"/>
    <w:rsid w:val="006C3A56"/>
    <w:rsid w:val="006D08D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1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4DAB"/>
    <w:rsid w:val="00976E78"/>
    <w:rsid w:val="00976F28"/>
    <w:rsid w:val="009775C0"/>
    <w:rsid w:val="00981F23"/>
    <w:rsid w:val="00990634"/>
    <w:rsid w:val="00991733"/>
    <w:rsid w:val="009919C1"/>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D077F"/>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16A65"/>
    <w:rsid w:val="00B172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17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A7623"/>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E2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26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06779"/>
  <w14:defaultImageDpi w14:val="300"/>
  <w15:docId w15:val="{E4E3B2D7-62A8-A44D-B334-10A7C5961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08D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D08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08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D08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tags,T,TA"/>
    <w:basedOn w:val="Normal"/>
    <w:next w:val="Normal"/>
    <w:link w:val="Heading4Char"/>
    <w:uiPriority w:val="9"/>
    <w:unhideWhenUsed/>
    <w:qFormat/>
    <w:rsid w:val="006D08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08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8D9"/>
  </w:style>
  <w:style w:type="character" w:customStyle="1" w:styleId="Heading1Char">
    <w:name w:val="Heading 1 Char"/>
    <w:aliases w:val="Pocket Char"/>
    <w:basedOn w:val="DefaultParagraphFont"/>
    <w:link w:val="Heading1"/>
    <w:uiPriority w:val="9"/>
    <w:rsid w:val="006D08D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D08D9"/>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D08D9"/>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6D08D9"/>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D08D9"/>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6D08D9"/>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6D08D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D08D9"/>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link w:val="NoSpacing"/>
    <w:uiPriority w:val="99"/>
    <w:unhideWhenUsed/>
    <w:rsid w:val="006D08D9"/>
    <w:rPr>
      <w:color w:val="auto"/>
      <w:u w:val="none"/>
    </w:rPr>
  </w:style>
  <w:style w:type="paragraph" w:styleId="DocumentMap">
    <w:name w:val="Document Map"/>
    <w:basedOn w:val="Normal"/>
    <w:link w:val="DocumentMapChar"/>
    <w:uiPriority w:val="99"/>
    <w:semiHidden/>
    <w:unhideWhenUsed/>
    <w:rsid w:val="006D08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08D9"/>
    <w:rPr>
      <w:rFonts w:ascii="Lucida Grande" w:hAnsi="Lucida Grande" w:cs="Lucida Grande"/>
    </w:rPr>
  </w:style>
  <w:style w:type="paragraph" w:customStyle="1" w:styleId="textbold">
    <w:name w:val="text bold"/>
    <w:basedOn w:val="Normal"/>
    <w:link w:val="Emphasis"/>
    <w:uiPriority w:val="20"/>
    <w:qFormat/>
    <w:rsid w:val="006D08D9"/>
    <w:pPr>
      <w:ind w:left="720"/>
      <w:jc w:val="both"/>
    </w:pPr>
    <w:rPr>
      <w:b/>
      <w:iCs/>
      <w:u w:val="single"/>
    </w:rPr>
  </w:style>
  <w:style w:type="paragraph" w:styleId="ListParagraph">
    <w:name w:val="List Paragraph"/>
    <w:aliases w:val="6 font"/>
    <w:basedOn w:val="Normal"/>
    <w:uiPriority w:val="34"/>
    <w:unhideWhenUsed/>
    <w:qFormat/>
    <w:rsid w:val="009919C1"/>
    <w:pPr>
      <w:ind w:left="720"/>
      <w:contextualSpacing/>
    </w:p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
    <w:qFormat/>
    <w:rsid w:val="00F0326F"/>
    <w:rPr>
      <w:b w:val="0"/>
      <w:bCs/>
      <w:u w:val="single"/>
    </w:rPr>
  </w:style>
  <w:style w:type="paragraph" w:customStyle="1" w:styleId="Emphasis1">
    <w:name w:val="Emphasis1"/>
    <w:basedOn w:val="Normal"/>
    <w:autoRedefine/>
    <w:uiPriority w:val="20"/>
    <w:qFormat/>
    <w:rsid w:val="00DA7623"/>
    <w:pPr>
      <w:pBdr>
        <w:top w:val="single" w:sz="4" w:space="1" w:color="auto"/>
        <w:left w:val="single" w:sz="4" w:space="4" w:color="auto"/>
        <w:bottom w:val="single" w:sz="4" w:space="1" w:color="auto"/>
        <w:right w:val="single" w:sz="4" w:space="4" w:color="auto"/>
      </w:pBdr>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ca"/>
    <w:basedOn w:val="Heading1"/>
    <w:link w:val="Hyperlink"/>
    <w:autoRedefine/>
    <w:uiPriority w:val="99"/>
    <w:qFormat/>
    <w:rsid w:val="00DA76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043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frenchreportlondon.wordpress.com/2017/03/13/hamons-basic-income-would-cost-e35bn-to-the-government/" TargetMode="External"/><Relationship Id="rId18" Type="http://schemas.openxmlformats.org/officeDocument/2006/relationships/hyperlink" Target="https://www.forbes.com/sites/stratfor/2017/01/05/universal-basic-income-and-radical-populism-making-the-link/" TargetMode="External"/><Relationship Id="rId26" Type="http://schemas.openxmlformats.org/officeDocument/2006/relationships/hyperlink" Target="https://www.economist.com/united-states/2021/07/03/state-level-republicans-are-reforming-how-elections-are-administered" TargetMode="External"/><Relationship Id="rId39" Type="http://schemas.openxmlformats.org/officeDocument/2006/relationships/hyperlink" Target="https://www.nytimes.com/2020/02/22/us/politics/trump-disloyalty-turnover.html" TargetMode="External"/><Relationship Id="rId21" Type="http://schemas.openxmlformats.org/officeDocument/2006/relationships/hyperlink" Target="https://www.brennancenter.org/our-work/research-reports/its-official-election-was-secure" TargetMode="External"/><Relationship Id="rId34"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42" Type="http://schemas.openxmlformats.org/officeDocument/2006/relationships/hyperlink" Target="https://www.brookings.edu/wp-content/uploads/2017/01/vitalstats_ch2_tbl4.pdf" TargetMode="External"/><Relationship Id="rId47" Type="http://schemas.openxmlformats.org/officeDocument/2006/relationships/hyperlink" Target="https://www.forbes.com/sites/andrewsolender/2021/07/28/trump-threatens-lots-of-primaries-for-gop-senators-over-infrastructure-deal/?sh=4be66d98276b" TargetMode="External"/><Relationship Id="rId50" Type="http://schemas.openxmlformats.org/officeDocument/2006/relationships/hyperlink" Target="https://www.theguardian.com/commentisfree/2019/sep/10/media-bias-is-ok-if-its-honest"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carbonpricedc.org/" TargetMode="External"/><Relationship Id="rId29" Type="http://schemas.openxmlformats.org/officeDocument/2006/relationships/hyperlink" Target="https://www.politico.com/news/2021/05/24/2020-election-republican-official-races-490458" TargetMode="External"/><Relationship Id="rId11" Type="http://schemas.openxmlformats.org/officeDocument/2006/relationships/hyperlink" Target="http://www.tandfonline.com/doi/abs/10.1080/10875549.2014.991889" TargetMode="External"/><Relationship Id="rId24" Type="http://schemas.openxmlformats.org/officeDocument/2006/relationships/hyperlink" Target="https://thehill.com/homenews/state-watch/565657-new-spotlight-on-secretaries-of-state-as-electoral-battlegrounds" TargetMode="External"/><Relationship Id="rId32" Type="http://schemas.openxmlformats.org/officeDocument/2006/relationships/hyperlink" Target="https://www.politico.com/interactives/2021/trump-second-impeachment-senate-vote/" TargetMode="External"/><Relationship Id="rId37" Type="http://schemas.openxmlformats.org/officeDocument/2006/relationships/hyperlink" Target="https://www.voanews.com/usa/us-politics/republican-groups-censure-party-lawmakers-who-voted-impeach-convict-trump" TargetMode="External"/><Relationship Id="rId40" Type="http://schemas.openxmlformats.org/officeDocument/2006/relationships/hyperlink" Target="https://www.forbes.com/sites/markjoyella/2021/06/01/maggie-haberman-trump-telling-people-he-expects-to-be-reinstated-as-president-by-august/" TargetMode="External"/><Relationship Id="rId45" Type="http://schemas.openxmlformats.org/officeDocument/2006/relationships/hyperlink" Target="https://www.cnn.com/2021/07/28/politics/infrastructure-bill-explained/index.html" TargetMode="External"/><Relationship Id="rId53"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www.vox.com/policy-and-politics/2017/7/17/15364546/universal-basic-income-review-stern-murray-automation" TargetMode="External"/><Relationship Id="rId19" Type="http://schemas.openxmlformats.org/officeDocument/2006/relationships/hyperlink" Target="https://www.realclearpolitics.com/articles/2021/08/04/why_democrats_must_retain_control_of_congress_in_2022_146189.html" TargetMode="External"/><Relationship Id="rId31" Type="http://schemas.openxmlformats.org/officeDocument/2006/relationships/hyperlink" Target="https://www.politico.com/interactives/2021/trump-second-impeachment-vote-count-house-results-list/" TargetMode="External"/><Relationship Id="rId44" Type="http://schemas.openxmlformats.org/officeDocument/2006/relationships/hyperlink" Target="https://www.nbcnews.com/politics/joe-biden/mcconnell-says-he-s-100-percent-focused-stopping-biden-s-n1266443" TargetMode="External"/><Relationship Id="rId52"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mailto:Dylan%20Matthews" TargetMode="External"/><Relationship Id="rId14" Type="http://schemas.openxmlformats.org/officeDocument/2006/relationships/hyperlink" Target="http://www.vox.com/2016/5/23/11440638/child-benefit-child-allowance" TargetMode="External"/><Relationship Id="rId22" Type="http://schemas.openxmlformats.org/officeDocument/2006/relationships/hyperlink" Target="https://www.nbcnews.com/politics/supreme-court/supreme-court-rejects-final-trump-election-challenge-n1260023" TargetMode="External"/><Relationship Id="rId27" Type="http://schemas.openxmlformats.org/officeDocument/2006/relationships/hyperlink" Target="https://www.brennancenter.org/our-work/research-reports/voting-laws-roundup-july-2021" TargetMode="External"/><Relationship Id="rId30" Type="http://schemas.openxmlformats.org/officeDocument/2006/relationships/hyperlink" Target="https://www.washingtonpost.com/politics/2021/06/11/how-republican-party-became-party-trump/" TargetMode="External"/><Relationship Id="rId35" Type="http://schemas.openxmlformats.org/officeDocument/2006/relationships/hyperlink" Target="https://www.nytimes.com/2021/07/27/us/insurrection-pelosi-claims-fact-check.html" TargetMode="External"/><Relationship Id="rId43"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48" Type="http://schemas.openxmlformats.org/officeDocument/2006/relationships/hyperlink" Target="https://www.politico.com/news/2021/07/28/infrastructure-deal-trump-501287" TargetMode="External"/><Relationship Id="rId8" Type="http://schemas.openxmlformats.org/officeDocument/2006/relationships/webSettings" Target="webSettings.xml"/><Relationship Id="rId51" Type="http://schemas.openxmlformats.org/officeDocument/2006/relationships/hyperlink" Target="https://www.ncbi.nlm.nih.gov/pmc/articles/PMC7120200/" TargetMode="External"/><Relationship Id="rId3" Type="http://schemas.openxmlformats.org/officeDocument/2006/relationships/customXml" Target="../customXml/item3.xml"/><Relationship Id="rId12" Type="http://schemas.openxmlformats.org/officeDocument/2006/relationships/hyperlink" Target="http://ec.europa.eu/social/main.jsp?langId=en&amp;catId=89&amp;newsId=2506&amp;furtherNews=yes" TargetMode="External"/><Relationship Id="rId17" Type="http://schemas.openxmlformats.org/officeDocument/2006/relationships/hyperlink" Target="https://www.vox.com/energy-and-environment/2017/5/3/15512258/california-revolutionize-cap-and-trade" TargetMode="External"/><Relationship Id="rId25" Type="http://schemas.openxmlformats.org/officeDocument/2006/relationships/hyperlink" Target="https://www.brennancenter.org/our-work/policy-solutions/election-officials-under-attack" TargetMode="External"/><Relationship Id="rId33"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38" Type="http://schemas.openxmlformats.org/officeDocument/2006/relationships/hyperlink" Target="https://www.politico.com/news/2021/02/16/trump-attacks-mcconnell-in-fiery-statement-469150https:/www.politico.com/news/2021/02/16/trump-attacks-mcconnell-in-fiery-statement-469150" TargetMode="External"/><Relationship Id="rId46" Type="http://schemas.openxmlformats.org/officeDocument/2006/relationships/hyperlink" Target="https://www.reuters.com/world/us/us-senators-move-forward-with-infrastructure-bill-sunday-2021-08-01/" TargetMode="External"/><Relationship Id="rId20" Type="http://schemas.openxmlformats.org/officeDocument/2006/relationships/hyperlink" Target="https://en.wikipedia.org/wiki/Attempts_to_overturn_the_2020_United_States_presidential_election" TargetMode="External"/><Relationship Id="rId41" Type="http://schemas.openxmlformats.org/officeDocument/2006/relationships/hyperlink" Target="https://www.cnn.com/2021/06/30/politics/dhs-summer-violence-warnings-conspiracy/index.htm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vox.com/policy-and-politics/2017/4/27/15388696/child-benefit-universal-cash-tax-credit-allowance" TargetMode="External"/><Relationship Id="rId23" Type="http://schemas.openxmlformats.org/officeDocument/2006/relationships/hyperlink" Target="https://www.reuters.com/world/us/voting-rights-breyers-future-spotlight-us-supreme-court-2021-07-01/https:/www.reuters.com/world/us/voting-rights-breyers-future-spotlight-us-supreme-court-2021-07-01/" TargetMode="External"/><Relationship Id="rId28" Type="http://schemas.openxmlformats.org/officeDocument/2006/relationships/hyperlink" Target="https://www.politifact.com/article/2021/jul/14/are-state-legislators-really-seeking-power-overrul/" TargetMode="External"/><Relationship Id="rId36"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49" Type="http://schemas.openxmlformats.org/officeDocument/2006/relationships/hyperlink" Target="https://centerforpolitics.org/crystalball/articles/forecasting-the-2022-midterm-election-with-the-generic-ball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26</Pages>
  <Words>16792</Words>
  <Characters>95716</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6</cp:revision>
  <dcterms:created xsi:type="dcterms:W3CDTF">2022-03-11T19:02:00Z</dcterms:created>
  <dcterms:modified xsi:type="dcterms:W3CDTF">2022-03-11T20:58:00Z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