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9A8EF" w14:textId="77777777" w:rsidR="00D01FDA" w:rsidRDefault="00D01FDA" w:rsidP="00D01FDA">
      <w:pPr>
        <w:pStyle w:val="Heading3"/>
      </w:pPr>
      <w:r>
        <w:t xml:space="preserve">1NC </w:t>
      </w:r>
      <w:proofErr w:type="spellStart"/>
      <w:r>
        <w:t>Underview</w:t>
      </w:r>
      <w:proofErr w:type="spellEnd"/>
    </w:p>
    <w:p w14:paraId="524F71B2" w14:textId="76D73F82" w:rsidR="00D01FDA" w:rsidRDefault="00D01FDA" w:rsidP="00D01FDA">
      <w:pPr>
        <w:rPr>
          <w:rFonts w:cs="Calibri"/>
        </w:rPr>
      </w:pPr>
      <w:r>
        <w:t>Counterinterpretation--</w:t>
      </w:r>
      <w:r w:rsidRPr="009A0BAF">
        <w:rPr>
          <w:rFonts w:cs="Calibri"/>
        </w:rPr>
        <w:t xml:space="preserve">Debaters must disclose all positions on open source </w:t>
      </w:r>
      <w:r>
        <w:rPr>
          <w:rFonts w:cs="Calibri"/>
        </w:rPr>
        <w:t>with highlighting</w:t>
      </w:r>
      <w:r w:rsidRPr="009A0BAF">
        <w:rPr>
          <w:rFonts w:cs="Calibri"/>
        </w:rPr>
        <w:t xml:space="preserve"> on the </w:t>
      </w:r>
      <w:r>
        <w:rPr>
          <w:rFonts w:cs="Calibri"/>
        </w:rPr>
        <w:t>2021 - 2022</w:t>
      </w:r>
      <w:r w:rsidRPr="009A0BAF">
        <w:rPr>
          <w:rFonts w:cs="Calibri"/>
        </w:rPr>
        <w:t xml:space="preserve"> NDCA LD wiki </w:t>
      </w:r>
      <w:r>
        <w:rPr>
          <w:rFonts w:cs="Calibri"/>
        </w:rPr>
        <w:t xml:space="preserve">30 min </w:t>
      </w:r>
      <w:r w:rsidRPr="009A0BAF">
        <w:rPr>
          <w:rFonts w:cs="Calibri"/>
        </w:rPr>
        <w:t>after the round in which they read them</w:t>
      </w:r>
      <w:r>
        <w:rPr>
          <w:rFonts w:cs="Calibri"/>
        </w:rPr>
        <w:t xml:space="preserve"> or send </w:t>
      </w:r>
      <w:proofErr w:type="gramStart"/>
      <w:r>
        <w:rPr>
          <w:rFonts w:cs="Calibri"/>
        </w:rPr>
        <w:t>any and all</w:t>
      </w:r>
      <w:proofErr w:type="gramEnd"/>
      <w:r>
        <w:rPr>
          <w:rFonts w:cs="Calibri"/>
        </w:rPr>
        <w:t xml:space="preserve"> speech docs to their opponent when asked</w:t>
      </w:r>
    </w:p>
    <w:p w14:paraId="3AAC4FD2" w14:textId="294D5B4B" w:rsidR="00A1344C" w:rsidRDefault="00A1344C" w:rsidP="00D01FDA">
      <w:r>
        <w:rPr>
          <w:noProof/>
        </w:rPr>
        <w:drawing>
          <wp:inline distT="0" distB="0" distL="0" distR="0" wp14:anchorId="17B405DE" wp14:editId="31535FDD">
            <wp:extent cx="5486400" cy="6729095"/>
            <wp:effectExtent l="0" t="0" r="0" b="1905"/>
            <wp:docPr id="1" name="Picture 1" descr="A screenshot of a computer scre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 screen&#10;&#10;Description automatically generated with medium confidence"/>
                    <pic:cNvPicPr/>
                  </pic:nvPicPr>
                  <pic:blipFill>
                    <a:blip r:embed="rId9"/>
                    <a:stretch>
                      <a:fillRect/>
                    </a:stretch>
                  </pic:blipFill>
                  <pic:spPr>
                    <a:xfrm>
                      <a:off x="0" y="0"/>
                      <a:ext cx="5486400" cy="6729095"/>
                    </a:xfrm>
                    <a:prstGeom prst="rect">
                      <a:avLst/>
                    </a:prstGeom>
                  </pic:spPr>
                </pic:pic>
              </a:graphicData>
            </a:graphic>
          </wp:inline>
        </w:drawing>
      </w:r>
    </w:p>
    <w:p w14:paraId="13603DA4" w14:textId="1A052454" w:rsidR="00434969" w:rsidRPr="00E657DC" w:rsidRDefault="00434969" w:rsidP="00690B93">
      <w:pPr>
        <w:pStyle w:val="Heading3"/>
      </w:pPr>
      <w:r>
        <w:lastRenderedPageBreak/>
        <w:t>1NC – Miscalc</w:t>
      </w:r>
    </w:p>
    <w:p w14:paraId="6CBF1D4D" w14:textId="23ACDF97" w:rsidR="00690B93" w:rsidRDefault="00690B93" w:rsidP="00690B93">
      <w:pPr>
        <w:pStyle w:val="Heading4"/>
        <w:rPr>
          <w:rFonts w:cs="Arial"/>
        </w:rPr>
      </w:pPr>
      <w:r>
        <w:rPr>
          <w:rFonts w:cs="Arial"/>
        </w:rPr>
        <w:t xml:space="preserve">No Escalation over Satellites: </w:t>
      </w:r>
    </w:p>
    <w:p w14:paraId="3F2BCB58" w14:textId="104477F5" w:rsidR="00690B93" w:rsidRDefault="00690B93" w:rsidP="00690B93">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0E24D506" w14:textId="77777777" w:rsidR="00690B93" w:rsidRPr="00550AE7" w:rsidRDefault="00690B93" w:rsidP="00690B93">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360D09CB" w14:textId="77777777" w:rsidR="00690B93" w:rsidRDefault="00690B93" w:rsidP="00690B93">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w:t>
      </w:r>
      <w:proofErr w:type="gramStart"/>
      <w:r w:rsidRPr="00BF1081">
        <w:t>effective in reality, each</w:t>
      </w:r>
      <w:proofErr w:type="gramEnd"/>
      <w:r w:rsidRPr="00BF1081">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t xml:space="preserve">. This gap could represent an “island of stability,” as shown in Figure 2. </w:t>
      </w:r>
      <w:r w:rsidRPr="00BF1081">
        <w:rPr>
          <w:rStyle w:val="StyleUnderline"/>
        </w:rPr>
        <w:t xml:space="preserve">In essence, given the enormous stakes involved in a major strike against the adversary’s space assets, a potential attacker will likely demonstrate some risk </w:t>
      </w:r>
      <w:r w:rsidRPr="00BF1081">
        <w:rPr>
          <w:rStyle w:val="StyleUnderline"/>
        </w:rPr>
        <w:lastRenderedPageBreak/>
        <w:t>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t>
      </w:r>
      <w:proofErr w:type="gramStart"/>
      <w:r w:rsidRPr="00BF1081">
        <w:t>with regard to</w:t>
      </w:r>
      <w:proofErr w:type="gramEnd"/>
      <w:r w:rsidRPr="00BF1081">
        <w:t xml:space="preserve">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3A0A7B5F" w14:textId="77777777" w:rsidR="00690B93" w:rsidRPr="00690B93" w:rsidRDefault="00690B93" w:rsidP="00690B93"/>
    <w:p w14:paraId="7AD4156B" w14:textId="48416820" w:rsidR="00690B93" w:rsidRDefault="00690B93" w:rsidP="00690B93">
      <w:pPr>
        <w:pStyle w:val="Heading4"/>
        <w:rPr>
          <w:rFonts w:cs="Arial"/>
          <w:u w:val="single"/>
        </w:rPr>
      </w:pPr>
      <w:r w:rsidRPr="00FE4F08">
        <w:rPr>
          <w:rFonts w:cs="Arial"/>
          <w:u w:val="single"/>
        </w:rPr>
        <w:t>Planning Priorities</w:t>
      </w:r>
    </w:p>
    <w:p w14:paraId="3546B337" w14:textId="77777777" w:rsidR="00690B93" w:rsidRPr="00470926" w:rsidRDefault="00690B93" w:rsidP="00690B93">
      <w:r w:rsidRPr="00470926">
        <w:rPr>
          <w:rStyle w:val="Style13ptBold"/>
        </w:rPr>
        <w:t>Bowen 18</w:t>
      </w:r>
      <w:r>
        <w:t xml:space="preserve"> Bleddyn Bowen 2-20-2018 “</w:t>
      </w:r>
      <w:r w:rsidRPr="00F35F0D">
        <w:t>The Art of Space Deterrence</w:t>
      </w:r>
      <w:r>
        <w:t xml:space="preserve">” </w:t>
      </w:r>
      <w:hyperlink r:id="rId10"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74561CDE" w14:textId="3667A1DA" w:rsidR="00690B93" w:rsidRDefault="00690B93" w:rsidP="00690B93">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w:t>
      </w:r>
      <w:proofErr w:type="spellStart"/>
      <w:r w:rsidRPr="00F35F0D">
        <w:t>minimise</w:t>
      </w:r>
      <w:proofErr w:type="spellEnd"/>
      <w:r w:rsidRPr="00F35F0D">
        <w:t xml:space="preserv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40B907A7" w14:textId="77777777" w:rsidR="00690B93" w:rsidRDefault="00690B93" w:rsidP="00690B93"/>
    <w:p w14:paraId="269E7353" w14:textId="0F158950" w:rsidR="00690B93" w:rsidRDefault="00690B93" w:rsidP="00690B93">
      <w:pPr>
        <w:pStyle w:val="Heading4"/>
        <w:rPr>
          <w:u w:val="single"/>
        </w:rPr>
      </w:pPr>
      <w:bookmarkStart w:id="0" w:name="_Hlk30232579"/>
      <w:r>
        <w:rPr>
          <w:u w:val="single"/>
        </w:rPr>
        <w:t>Military Precedent</w:t>
      </w:r>
    </w:p>
    <w:p w14:paraId="27BB089A" w14:textId="77777777" w:rsidR="00690B93" w:rsidRPr="00470926" w:rsidRDefault="00690B93" w:rsidP="00690B93">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4D45C06E" w14:textId="3427CCFC" w:rsidR="00690B93" w:rsidRDefault="00690B93" w:rsidP="00690B93">
      <w:r w:rsidRPr="00F47ACC">
        <w:t>PREVENTING AGGRESSION IN SPACE</w:t>
      </w:r>
      <w:r>
        <w:t xml:space="preserve"> </w:t>
      </w:r>
      <w:r w:rsidRPr="00F47ACC">
        <w:t xml:space="preserve">While deterrence and the Cold War are strongly linked in the public’s mind through the nuclear standoff between the United </w:t>
      </w:r>
      <w:r w:rsidRPr="00F47ACC">
        <w:lastRenderedPageBreak/>
        <w:t xml:space="preserve">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t xml:space="preserve"> because </w:t>
      </w:r>
      <w:r w:rsidRPr="00970852">
        <w:rPr>
          <w:rStyle w:val="StyleUnderline"/>
          <w:highlight w:val="green"/>
        </w:rPr>
        <w:t>both sides viewed</w:t>
      </w:r>
      <w:r w:rsidRPr="00F47ACC">
        <w:t xml:space="preserve"> an </w:t>
      </w:r>
      <w:r w:rsidRPr="00970852">
        <w:rPr>
          <w:rStyle w:val="StyleUnderline"/>
          <w:highlight w:val="green"/>
        </w:rPr>
        <w:t>attack on</w:t>
      </w:r>
      <w:r w:rsidRPr="00F47ACC">
        <w:t xml:space="preserve"> military </w:t>
      </w:r>
      <w:r w:rsidRPr="00970852">
        <w:rPr>
          <w:rStyle w:val="Emphasis"/>
          <w:highlight w:val="green"/>
        </w:rPr>
        <w:t>sat</w:t>
      </w:r>
      <w:r w:rsidRPr="00F47ACC">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t xml:space="preserve"> highly </w:t>
      </w:r>
      <w:r w:rsidRPr="00970852">
        <w:rPr>
          <w:rStyle w:val="StyleUnderline"/>
          <w:highlight w:val="green"/>
        </w:rPr>
        <w:t>escalatory</w:t>
      </w:r>
      <w:r w:rsidRPr="00F47ACC">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t xml:space="preserve">, </w:t>
      </w:r>
      <w:r w:rsidRPr="00970852">
        <w:rPr>
          <w:rStyle w:val="Emphasis"/>
          <w:highlight w:val="green"/>
        </w:rPr>
        <w:t>attacking</w:t>
      </w:r>
      <w:r w:rsidRPr="00F47ACC">
        <w:t xml:space="preserve"> satellites, including </w:t>
      </w:r>
      <w:r w:rsidRPr="00970852">
        <w:rPr>
          <w:rStyle w:val="Emphasis"/>
          <w:highlight w:val="green"/>
        </w:rPr>
        <w:t>military</w:t>
      </w:r>
      <w:r w:rsidRPr="00F47ACC">
        <w:t xml:space="preserve"> </w:t>
      </w:r>
      <w:r w:rsidRPr="00970852">
        <w:rPr>
          <w:rStyle w:val="Emphasis"/>
          <w:highlight w:val="green"/>
        </w:rPr>
        <w:t>sat</w:t>
      </w:r>
      <w:r w:rsidRPr="00F47ACC">
        <w:t>ellite</w:t>
      </w:r>
      <w:r w:rsidRPr="00970852">
        <w:rPr>
          <w:rStyle w:val="Emphasis"/>
          <w:highlight w:val="green"/>
        </w:rPr>
        <w:t>s</w:t>
      </w:r>
      <w:r w:rsidRPr="00F47ACC">
        <w:t xml:space="preserve">, </w:t>
      </w:r>
      <w:r w:rsidRPr="00970852">
        <w:rPr>
          <w:rStyle w:val="Emphasis"/>
          <w:highlight w:val="green"/>
        </w:rPr>
        <w:t>does not</w:t>
      </w:r>
      <w:r w:rsidRPr="00F47ACC">
        <w:t xml:space="preserve"> necessarily </w:t>
      </w:r>
      <w:r w:rsidRPr="00970852">
        <w:rPr>
          <w:rStyle w:val="Emphasis"/>
          <w:highlight w:val="green"/>
          <w:bdr w:val="single" w:sz="18" w:space="0" w:color="auto"/>
        </w:rPr>
        <w:t>result in nuclear war</w:t>
      </w:r>
      <w:r w:rsidRPr="00F47ACC">
        <w:t xml:space="preserve">. For instance, </w:t>
      </w:r>
      <w:r w:rsidRPr="00970852">
        <w:rPr>
          <w:rStyle w:val="StyleUnderline"/>
          <w:highlight w:val="green"/>
        </w:rPr>
        <w:t>foreign countries</w:t>
      </w:r>
      <w:r w:rsidRPr="00F47ACC">
        <w:t xml:space="preserve"> have </w:t>
      </w:r>
      <w:r w:rsidRPr="00970852">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t>ellite</w:t>
      </w:r>
      <w:r w:rsidRPr="00970852">
        <w:rPr>
          <w:rStyle w:val="Emphasis"/>
          <w:highlight w:val="green"/>
        </w:rPr>
        <w:t>s</w:t>
      </w:r>
      <w:r w:rsidRPr="00F47ACC">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t xml:space="preserve">nited </w:t>
      </w:r>
      <w:r w:rsidRPr="00970852">
        <w:rPr>
          <w:rStyle w:val="Emphasis"/>
          <w:highlight w:val="green"/>
        </w:rPr>
        <w:t>S</w:t>
      </w:r>
      <w:r w:rsidRPr="00F47ACC">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t>eration</w:t>
      </w:r>
      <w:r w:rsidRPr="00970852">
        <w:rPr>
          <w:rStyle w:val="Emphasis"/>
          <w:highlight w:val="green"/>
        </w:rPr>
        <w:t>s</w:t>
      </w:r>
      <w:r w:rsidRPr="00F47ACC">
        <w:t>, to which countries struggle to respond while limiting escalation. Beginning with the fundamentals of deterrence illuminates how it applies to prevention of aggression in space</w:t>
      </w:r>
      <w:r>
        <w:t>.</w:t>
      </w:r>
      <w:bookmarkEnd w:id="0"/>
    </w:p>
    <w:p w14:paraId="75EFAFB8" w14:textId="77777777" w:rsidR="00690B93" w:rsidRPr="00FE4F08" w:rsidRDefault="00690B93" w:rsidP="00690B93"/>
    <w:p w14:paraId="64C30078" w14:textId="0ECAA480" w:rsidR="00434969" w:rsidRPr="00F35F0D" w:rsidRDefault="00434969" w:rsidP="00434969">
      <w:pPr>
        <w:pStyle w:val="Heading4"/>
        <w:rPr>
          <w:rFonts w:cs="Arial"/>
          <w:b w:val="0"/>
          <w:bCs w:val="0"/>
        </w:rPr>
      </w:pPr>
      <w:r w:rsidRPr="00F35F0D">
        <w:rPr>
          <w:rFonts w:cs="Arial"/>
        </w:rPr>
        <w:t>No one’s going to war over a downed satellite</w:t>
      </w:r>
    </w:p>
    <w:p w14:paraId="27F5E325" w14:textId="77777777" w:rsidR="00434969" w:rsidRPr="00F35F0D" w:rsidRDefault="00434969" w:rsidP="00434969">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6A9770CF" w14:textId="2C77965C" w:rsidR="00434969" w:rsidRDefault="00434969" w:rsidP="00434969">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02D00F5B" w14:textId="77777777" w:rsidR="00690B93" w:rsidRPr="00F35F0D" w:rsidRDefault="00690B93" w:rsidP="00434969">
      <w:pPr>
        <w:rPr>
          <w:sz w:val="16"/>
        </w:rPr>
      </w:pPr>
    </w:p>
    <w:p w14:paraId="7192C604" w14:textId="78347071" w:rsidR="00434969" w:rsidRPr="00F35F0D" w:rsidRDefault="00434969" w:rsidP="00434969">
      <w:pPr>
        <w:pStyle w:val="Heading4"/>
        <w:rPr>
          <w:rFonts w:cs="Arial"/>
          <w:u w:val="single"/>
        </w:rPr>
      </w:pPr>
      <w:bookmarkStart w:id="1"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26C373E0" w14:textId="77777777" w:rsidR="00434969" w:rsidRPr="00F35F0D" w:rsidRDefault="00434969" w:rsidP="00434969">
      <w:r w:rsidRPr="00F35F0D">
        <w:rPr>
          <w:rStyle w:val="Style13ptBold"/>
        </w:rPr>
        <w:t>Firth 7/1</w:t>
      </w:r>
      <w:r w:rsidRPr="00F35F0D">
        <w:t>/19 [News Editor at MIT Technology Review, was Chief News Editor at New Scientist. How to fight a war in space (and get away with it). July 1, 2019. MIT Technology Review]</w:t>
      </w:r>
    </w:p>
    <w:p w14:paraId="33412BEC" w14:textId="77777777" w:rsidR="00434969" w:rsidRDefault="00434969" w:rsidP="00434969">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1"/>
    </w:p>
    <w:p w14:paraId="0D03C5AC" w14:textId="2636DA92" w:rsidR="00434969" w:rsidRDefault="00434969" w:rsidP="00434969"/>
    <w:p w14:paraId="43F84A95" w14:textId="77777777" w:rsidR="00434969" w:rsidRPr="00FC4306" w:rsidRDefault="00434969" w:rsidP="00434969">
      <w:pPr>
        <w:pStyle w:val="Heading4"/>
      </w:pPr>
      <w:r>
        <w:t xml:space="preserve">Loss of satellites will </w:t>
      </w:r>
      <w:r>
        <w:rPr>
          <w:u w:val="single"/>
        </w:rPr>
        <w:t>shut down</w:t>
      </w:r>
      <w:r>
        <w:t xml:space="preserve"> terrestrial mining</w:t>
      </w:r>
    </w:p>
    <w:p w14:paraId="27521AE9" w14:textId="77777777" w:rsidR="00434969" w:rsidRDefault="00434969" w:rsidP="00434969">
      <w:r>
        <w:t xml:space="preserve">Les </w:t>
      </w:r>
      <w:r w:rsidRPr="009B1598">
        <w:rPr>
          <w:rStyle w:val="Style13ptBold"/>
        </w:rPr>
        <w:t>Johnson 1</w:t>
      </w:r>
      <w:r>
        <w:rPr>
          <w:rStyle w:val="Style13ptBold"/>
        </w:rPr>
        <w:t>3</w:t>
      </w:r>
      <w:r>
        <w:t xml:space="preserve">, Deputy Manager for NASA's Advanced Concepts Office at the Marshall Space Flight Center, Co-Investigator for the JAXA T-Rex Space Tether </w:t>
      </w:r>
      <w:r>
        <w:lastRenderedPageBreak/>
        <w:t xml:space="preserve">Experiment and PI of NASA's </w:t>
      </w:r>
      <w:proofErr w:type="spellStart"/>
      <w:r>
        <w:t>ProSEDS</w:t>
      </w:r>
      <w:proofErr w:type="spellEnd"/>
      <w:r>
        <w:t xml:space="preserve"> Experiment, Master's Degree in Physics from Vanderbilt University, Popular Science Writer, and NASA Technologist, Frequent Contributor to the Journal of the British Interplanetary Society and Member of the American Institute of Aeronautics and Astronautics, National Space Society, the World Future Society, and MENSA, Sky Alert!: When Satellites Fail, p. 105</w:t>
      </w:r>
    </w:p>
    <w:p w14:paraId="13DF1BE3" w14:textId="77777777" w:rsidR="00434969" w:rsidRDefault="00434969" w:rsidP="00434969">
      <w:r>
        <w:t>Resource Location</w:t>
      </w:r>
    </w:p>
    <w:p w14:paraId="713D92A0" w14:textId="77777777" w:rsidR="00434969" w:rsidRPr="002E2ECE" w:rsidRDefault="00434969" w:rsidP="00434969">
      <w:pPr>
        <w:rPr>
          <w:u w:val="single"/>
        </w:rPr>
      </w:pPr>
      <w:r w:rsidRPr="003840BA">
        <w:rPr>
          <w:rStyle w:val="StyleUnderline"/>
        </w:rPr>
        <w:t>Looking for rare minerals to be mined</w:t>
      </w:r>
      <w:r>
        <w:t xml:space="preserve"> for our many gadgets, household appliances, and industrial machines</w:t>
      </w:r>
      <w:r w:rsidRPr="003840BA">
        <w:rPr>
          <w:rStyle w:val="StyleUnderline"/>
        </w:rPr>
        <w:t xml:space="preserve">? </w:t>
      </w:r>
      <w:r w:rsidRPr="003840BA">
        <w:rPr>
          <w:rStyle w:val="StyleUnderline"/>
          <w:highlight w:val="cyan"/>
        </w:rPr>
        <w:t>Soil</w:t>
      </w:r>
      <w:r w:rsidRPr="003840BA">
        <w:rPr>
          <w:rStyle w:val="StyleUnderline"/>
        </w:rPr>
        <w:t xml:space="preserve"> type </w:t>
      </w:r>
      <w:r w:rsidRPr="003840BA">
        <w:rPr>
          <w:rStyle w:val="StyleUnderline"/>
          <w:highlight w:val="cyan"/>
        </w:rPr>
        <w:t>is</w:t>
      </w:r>
      <w:r w:rsidRPr="003840BA">
        <w:rPr>
          <w:rStyle w:val="StyleUnderline"/>
        </w:rPr>
        <w:t xml:space="preserve"> often </w:t>
      </w:r>
      <w:r w:rsidRPr="003840BA">
        <w:rPr>
          <w:rStyle w:val="StyleUnderline"/>
          <w:highlight w:val="cyan"/>
        </w:rPr>
        <w:t>a</w:t>
      </w:r>
      <w:r w:rsidRPr="003840BA">
        <w:rPr>
          <w:rStyle w:val="StyleUnderline"/>
        </w:rPr>
        <w:t xml:space="preserve"> strong </w:t>
      </w:r>
      <w:r w:rsidRPr="003840BA">
        <w:rPr>
          <w:rStyle w:val="StyleUnderline"/>
          <w:highlight w:val="cyan"/>
        </w:rPr>
        <w:t>indicator of</w:t>
      </w:r>
      <w:r w:rsidRPr="003840BA">
        <w:rPr>
          <w:rStyle w:val="StyleUnderline"/>
        </w:rPr>
        <w:t xml:space="preserve"> </w:t>
      </w:r>
      <w:proofErr w:type="gramStart"/>
      <w:r w:rsidRPr="003840BA">
        <w:rPr>
          <w:rStyle w:val="StyleUnderline"/>
        </w:rPr>
        <w:t>whether or not</w:t>
      </w:r>
      <w:proofErr w:type="gramEnd"/>
      <w:r w:rsidRPr="003840BA">
        <w:rPr>
          <w:rStyle w:val="StyleUnderline"/>
        </w:rPr>
        <w:t xml:space="preserve"> underground </w:t>
      </w:r>
      <w:r w:rsidRPr="003840BA">
        <w:rPr>
          <w:rStyle w:val="StyleUnderline"/>
          <w:highlight w:val="cyan"/>
        </w:rPr>
        <w:t>deposits of</w:t>
      </w:r>
      <w:r w:rsidRPr="003840BA">
        <w:rPr>
          <w:rStyle w:val="StyleUnderline"/>
        </w:rPr>
        <w:t xml:space="preserve"> metals and </w:t>
      </w:r>
      <w:r w:rsidRPr="003840BA">
        <w:rPr>
          <w:rStyle w:val="StyleUnderline"/>
          <w:highlight w:val="cyan"/>
        </w:rPr>
        <w:t>minerals</w:t>
      </w:r>
      <w:r w:rsidRPr="003840BA">
        <w:rPr>
          <w:rStyle w:val="StyleUnderline"/>
        </w:rPr>
        <w:t xml:space="preserve"> are located. By </w:t>
      </w:r>
      <w:r w:rsidRPr="003840BA">
        <w:rPr>
          <w:rStyle w:val="Emphasis"/>
          <w:highlight w:val="cyan"/>
        </w:rPr>
        <w:t>using satellite data</w:t>
      </w:r>
      <w:r w:rsidRPr="003840BA">
        <w:rPr>
          <w:rStyle w:val="StyleUnderline"/>
        </w:rPr>
        <w:t xml:space="preserve"> to identify promising surface structural features and different soil types, mining </w:t>
      </w:r>
      <w:r w:rsidRPr="003840BA">
        <w:rPr>
          <w:rStyle w:val="StyleUnderline"/>
          <w:highlight w:val="cyan"/>
        </w:rPr>
        <w:t>companies</w:t>
      </w:r>
      <w:r w:rsidRPr="003840BA">
        <w:rPr>
          <w:rStyle w:val="StyleUnderline"/>
        </w:rPr>
        <w:t xml:space="preserve"> can </w:t>
      </w:r>
      <w:r w:rsidRPr="003840BA">
        <w:rPr>
          <w:rStyle w:val="Emphasis"/>
        </w:rPr>
        <w:t xml:space="preserve">better </w:t>
      </w:r>
      <w:r w:rsidRPr="003840BA">
        <w:rPr>
          <w:rStyle w:val="Emphasis"/>
          <w:highlight w:val="cyan"/>
        </w:rPr>
        <w:t>identify promising mining locations</w:t>
      </w:r>
      <w:r w:rsidRPr="003840BA">
        <w:rPr>
          <w:rStyle w:val="StyleUnderline"/>
          <w:highlight w:val="cyan"/>
        </w:rPr>
        <w:t xml:space="preserve">, </w:t>
      </w:r>
      <w:r w:rsidRPr="003840BA">
        <w:rPr>
          <w:rStyle w:val="Emphasis"/>
          <w:highlight w:val="cyan"/>
        </w:rPr>
        <w:t>wasting less time and effort</w:t>
      </w:r>
      <w:r w:rsidRPr="003840BA">
        <w:rPr>
          <w:rStyle w:val="StyleUnderline"/>
        </w:rPr>
        <w:t xml:space="preserve"> in finding the best places to obtain much-needed industrial resources. </w:t>
      </w:r>
      <w:r w:rsidRPr="003840BA">
        <w:rPr>
          <w:rStyle w:val="Emphasis"/>
          <w:highlight w:val="cyan"/>
        </w:rPr>
        <w:t>Without</w:t>
      </w:r>
      <w:r w:rsidRPr="003840BA">
        <w:rPr>
          <w:rStyle w:val="StyleUnderline"/>
          <w:highlight w:val="cyan"/>
        </w:rPr>
        <w:t xml:space="preserve"> satellite images</w:t>
      </w:r>
      <w:r w:rsidRPr="003840BA">
        <w:rPr>
          <w:rStyle w:val="StyleUnderline"/>
        </w:rPr>
        <w:t xml:space="preserve">, the </w:t>
      </w:r>
      <w:r w:rsidRPr="003840BA">
        <w:rPr>
          <w:rStyle w:val="StyleUnderline"/>
          <w:highlight w:val="cyan"/>
        </w:rPr>
        <w:t>finding and assessment of</w:t>
      </w:r>
      <w:r w:rsidRPr="003840BA">
        <w:rPr>
          <w:rStyle w:val="StyleUnderline"/>
        </w:rPr>
        <w:t xml:space="preserve"> promising new </w:t>
      </w:r>
      <w:r w:rsidRPr="003840BA">
        <w:rPr>
          <w:rStyle w:val="StyleUnderline"/>
          <w:highlight w:val="cyan"/>
        </w:rPr>
        <w:t xml:space="preserve">mines would </w:t>
      </w:r>
      <w:r w:rsidRPr="003840BA">
        <w:rPr>
          <w:rStyle w:val="Emphasis"/>
          <w:sz w:val="24"/>
          <w:szCs w:val="26"/>
          <w:highlight w:val="cyan"/>
        </w:rPr>
        <w:t>grind to a halt</w:t>
      </w:r>
      <w:r w:rsidRPr="003840BA">
        <w:rPr>
          <w:rStyle w:val="StyleUnderline"/>
          <w:highlight w:val="cyan"/>
        </w:rPr>
        <w:t xml:space="preserve"> as</w:t>
      </w:r>
      <w:r w:rsidRPr="003840BA">
        <w:rPr>
          <w:rStyle w:val="StyleUnderline"/>
        </w:rPr>
        <w:t xml:space="preserve"> the </w:t>
      </w:r>
      <w:r w:rsidRPr="003840BA">
        <w:rPr>
          <w:rStyle w:val="StyleUnderline"/>
          <w:highlight w:val="cyan"/>
        </w:rPr>
        <w:t xml:space="preserve">industries </w:t>
      </w:r>
      <w:r w:rsidRPr="003840BA">
        <w:rPr>
          <w:rStyle w:val="Emphasis"/>
          <w:highlight w:val="cyan"/>
        </w:rPr>
        <w:t>retooled</w:t>
      </w:r>
      <w:r w:rsidRPr="003840BA">
        <w:rPr>
          <w:rStyle w:val="StyleUnderline"/>
        </w:rPr>
        <w:t xml:space="preserve"> back </w:t>
      </w:r>
      <w:r w:rsidRPr="003840BA">
        <w:rPr>
          <w:rStyle w:val="StyleUnderline"/>
          <w:highlight w:val="cyan"/>
        </w:rPr>
        <w:t>into</w:t>
      </w:r>
      <w:r w:rsidRPr="003840BA">
        <w:rPr>
          <w:rStyle w:val="StyleUnderline"/>
        </w:rPr>
        <w:t xml:space="preserve"> the days of </w:t>
      </w:r>
      <w:r w:rsidRPr="003840BA">
        <w:rPr>
          <w:rStyle w:val="Emphasis"/>
          <w:highlight w:val="cyan"/>
        </w:rPr>
        <w:t>much slower</w:t>
      </w:r>
      <w:r w:rsidRPr="003840BA">
        <w:rPr>
          <w:rStyle w:val="Emphasis"/>
        </w:rPr>
        <w:t xml:space="preserve"> and </w:t>
      </w:r>
      <w:r w:rsidRPr="003840BA">
        <w:rPr>
          <w:rStyle w:val="Emphasis"/>
          <w:highlight w:val="cyan"/>
        </w:rPr>
        <w:t>labor-intensive</w:t>
      </w:r>
      <w:r w:rsidRPr="003840BA">
        <w:rPr>
          <w:rStyle w:val="Emphasis"/>
        </w:rPr>
        <w:t xml:space="preserve"> field </w:t>
      </w:r>
      <w:r w:rsidRPr="003840BA">
        <w:rPr>
          <w:rStyle w:val="Emphasis"/>
          <w:highlight w:val="cyan"/>
        </w:rPr>
        <w:t>surveys</w:t>
      </w:r>
      <w:r w:rsidRPr="003840BA">
        <w:rPr>
          <w:rStyle w:val="StyleUnderline"/>
          <w:highlight w:val="cyan"/>
        </w:rPr>
        <w:t xml:space="preserve"> (but </w:t>
      </w:r>
      <w:r w:rsidRPr="003840BA">
        <w:rPr>
          <w:rStyle w:val="Emphasis"/>
          <w:highlight w:val="cyan"/>
        </w:rPr>
        <w:t>without GPS!</w:t>
      </w:r>
      <w:r w:rsidRPr="003840BA">
        <w:rPr>
          <w:rStyle w:val="StyleUnderline"/>
          <w:highlight w:val="cyan"/>
        </w:rPr>
        <w:t>)</w:t>
      </w:r>
      <w:r w:rsidRPr="003840BA">
        <w:rPr>
          <w:rStyle w:val="StyleUnderline"/>
        </w:rPr>
        <w:t>.</w:t>
      </w:r>
    </w:p>
    <w:p w14:paraId="622F090C" w14:textId="77777777" w:rsidR="00434969" w:rsidRPr="00252886" w:rsidRDefault="00434969" w:rsidP="00434969">
      <w:pPr>
        <w:pStyle w:val="Heading4"/>
      </w:pPr>
      <w:r>
        <w:t xml:space="preserve">Amazon mining will cause </w:t>
      </w:r>
      <w:r>
        <w:rPr>
          <w:u w:val="single"/>
        </w:rPr>
        <w:t>extinction</w:t>
      </w:r>
    </w:p>
    <w:p w14:paraId="417AF431" w14:textId="77777777" w:rsidR="00434969" w:rsidRDefault="00434969" w:rsidP="00434969">
      <w:r>
        <w:t xml:space="preserve">Charito </w:t>
      </w:r>
      <w:proofErr w:type="spellStart"/>
      <w:r w:rsidRPr="00FC4306">
        <w:rPr>
          <w:rStyle w:val="Style13ptBold"/>
        </w:rPr>
        <w:t>Ushiñahua</w:t>
      </w:r>
      <w:proofErr w:type="spellEnd"/>
      <w:r w:rsidRPr="00FC4306">
        <w:rPr>
          <w:rStyle w:val="Style13ptBold"/>
        </w:rPr>
        <w:t xml:space="preserve"> 11</w:t>
      </w:r>
      <w:r>
        <w:t>, Anthropologist Working for the Preservation of Indigenous Amazonian Cultures, “Yanomami Indians: The Fierce People?”, http://www.amazon-indians.org/yanomami.html</w:t>
      </w:r>
    </w:p>
    <w:p w14:paraId="24F6C5AF" w14:textId="77777777" w:rsidR="00434969" w:rsidRPr="00252886" w:rsidRDefault="00434969" w:rsidP="00434969">
      <w:pPr>
        <w:rPr>
          <w:sz w:val="10"/>
        </w:rPr>
      </w:pPr>
      <w:r w:rsidRPr="00252886">
        <w:rPr>
          <w:sz w:val="16"/>
        </w:rPr>
        <w:t xml:space="preserve">A mineralogical survey of the northern Amazon by the Brazilian government in 1975 revealed the presence of gold ore in the Roraima region of Brazil.  By the early 1980's, miners in search of gold began invading the Yanomami territory in Brazil and by 1987 it had become a full-fledged gold rush.  Over 30,000 prospectors entered Yanomami lands and established over a hundred clandestine mining operations.  The resulting massacres and diseases brought by these invaders is estimated to have caused the death of over 2,000 Yanomami.  </w:t>
      </w:r>
      <w:r w:rsidRPr="00FC4306">
        <w:rPr>
          <w:rStyle w:val="StyleUnderline"/>
          <w:highlight w:val="cyan"/>
        </w:rPr>
        <w:t>One</w:t>
      </w:r>
      <w:r w:rsidRPr="00252886">
        <w:rPr>
          <w:rStyle w:val="StyleUnderline"/>
        </w:rPr>
        <w:t xml:space="preserve"> of the </w:t>
      </w:r>
      <w:r w:rsidRPr="00FC4306">
        <w:rPr>
          <w:rStyle w:val="StyleUnderline"/>
          <w:highlight w:val="cyan"/>
        </w:rPr>
        <w:t>problem</w:t>
      </w:r>
      <w:r w:rsidRPr="00252886">
        <w:rPr>
          <w:rStyle w:val="StyleUnderline"/>
        </w:rPr>
        <w:t xml:space="preserve">s </w:t>
      </w:r>
      <w:r w:rsidRPr="00FC4306">
        <w:rPr>
          <w:rStyle w:val="StyleUnderline"/>
          <w:highlight w:val="cyan"/>
        </w:rPr>
        <w:t>with</w:t>
      </w:r>
      <w:r w:rsidRPr="00252886">
        <w:rPr>
          <w:rStyle w:val="StyleUnderline"/>
        </w:rPr>
        <w:t xml:space="preserve"> gold </w:t>
      </w:r>
      <w:r w:rsidRPr="00FC4306">
        <w:rPr>
          <w:rStyle w:val="StyleUnderline"/>
          <w:highlight w:val="cyan"/>
        </w:rPr>
        <w:t>mining is</w:t>
      </w:r>
      <w:r w:rsidRPr="00252886">
        <w:rPr>
          <w:rStyle w:val="StyleUnderline"/>
        </w:rPr>
        <w:t xml:space="preserve"> the </w:t>
      </w:r>
      <w:r w:rsidRPr="00FC4306">
        <w:rPr>
          <w:rStyle w:val="Emphasis"/>
          <w:highlight w:val="cyan"/>
        </w:rPr>
        <w:t>environmental destruction</w:t>
      </w:r>
      <w:r w:rsidRPr="00252886">
        <w:rPr>
          <w:rStyle w:val="StyleUnderline"/>
        </w:rPr>
        <w:t xml:space="preserve"> it causes</w:t>
      </w:r>
      <w:r w:rsidRPr="00252886">
        <w:rPr>
          <w:sz w:val="16"/>
        </w:rPr>
        <w:t xml:space="preserve">.  </w:t>
      </w:r>
      <w:proofErr w:type="gramStart"/>
      <w:r w:rsidRPr="00252886">
        <w:rPr>
          <w:sz w:val="16"/>
        </w:rPr>
        <w:t>In order to</w:t>
      </w:r>
      <w:proofErr w:type="gramEnd"/>
      <w:r w:rsidRPr="00252886">
        <w:rPr>
          <w:sz w:val="16"/>
        </w:rPr>
        <w:t xml:space="preserve"> separate gold from rocks and soil, mercury is used.  </w:t>
      </w:r>
      <w:r w:rsidRPr="00FC4306">
        <w:rPr>
          <w:rStyle w:val="StyleUnderline"/>
          <w:highlight w:val="cyan"/>
        </w:rPr>
        <w:t>Mercury</w:t>
      </w:r>
      <w:r w:rsidRPr="00252886">
        <w:rPr>
          <w:rStyle w:val="StyleUnderline"/>
        </w:rPr>
        <w:t xml:space="preserve"> in the rivers and streams </w:t>
      </w:r>
      <w:r w:rsidRPr="00FC4306">
        <w:rPr>
          <w:rStyle w:val="Emphasis"/>
          <w:highlight w:val="cyan"/>
        </w:rPr>
        <w:t>bio-accumulates</w:t>
      </w:r>
      <w:r w:rsidRPr="00FC4306">
        <w:rPr>
          <w:rStyle w:val="StyleUnderline"/>
          <w:highlight w:val="cyan"/>
        </w:rPr>
        <w:t xml:space="preserve"> and permeates the entire </w:t>
      </w:r>
      <w:r w:rsidRPr="00FC4306">
        <w:rPr>
          <w:rStyle w:val="Emphasis"/>
          <w:highlight w:val="cyan"/>
        </w:rPr>
        <w:t>ecosystem</w:t>
      </w:r>
      <w:r w:rsidRPr="00252886">
        <w:rPr>
          <w:sz w:val="10"/>
        </w:rPr>
        <w:t xml:space="preserve">.  The mercury accumulates in predators and hunters (such as the Yanomami) higher up the food chain and creates a neurotoxin that causes birth defects and abnormal child development.  The Yanomami have had increased child mortality rates while their birth rates have declined putting their very existence into risk.  Moreover, malaria increased in the area due to the stagnant pools left by the miners that increase the mosquito populations that are vectors of the disease.  Some have estimated that malaria is responsible for the deaths of about 13% of the Yanomami population every year.  However, the negative influence of the miners extends beyond physical health. Their introduction of alcohol and other western goods has had an immense negative effect on Yanomami society itself. </w:t>
      </w:r>
    </w:p>
    <w:p w14:paraId="2A0A81CC" w14:textId="77777777" w:rsidR="00434969" w:rsidRPr="00252886" w:rsidRDefault="00434969" w:rsidP="00434969">
      <w:pPr>
        <w:rPr>
          <w:sz w:val="10"/>
        </w:rPr>
      </w:pPr>
      <w:r w:rsidRPr="00252886">
        <w:rPr>
          <w:sz w:val="10"/>
        </w:rPr>
        <w:t xml:space="preserve">In response to the crisis created by the gold miners, in 1992 the Yanomami territory was protected by the Brazilian government by creating a federal indigenous reserve.  However, the gold miners were not happy about the creation of the reserve and in </w:t>
      </w:r>
      <w:proofErr w:type="gramStart"/>
      <w:r w:rsidRPr="00252886">
        <w:rPr>
          <w:sz w:val="10"/>
        </w:rPr>
        <w:t>July,</w:t>
      </w:r>
      <w:proofErr w:type="gramEnd"/>
      <w:r w:rsidRPr="00252886">
        <w:rPr>
          <w:sz w:val="10"/>
        </w:rPr>
        <w:t xml:space="preserve"> 1993, a group of miners tried to exterminate an entire village in what has become to be known as the "</w:t>
      </w:r>
      <w:proofErr w:type="spellStart"/>
      <w:r w:rsidRPr="00252886">
        <w:rPr>
          <w:sz w:val="10"/>
        </w:rPr>
        <w:t>Haximu</w:t>
      </w:r>
      <w:proofErr w:type="spellEnd"/>
      <w:r w:rsidRPr="00252886">
        <w:rPr>
          <w:sz w:val="10"/>
        </w:rPr>
        <w:t xml:space="preserve"> Massacre."  At lease 16 Yanomami were killed in what many have called genocide.  Some of the miners were tried and convicted and after numerous appeals on the 7th of </w:t>
      </w:r>
      <w:proofErr w:type="gramStart"/>
      <w:r w:rsidRPr="00252886">
        <w:rPr>
          <w:sz w:val="10"/>
        </w:rPr>
        <w:t>August,</w:t>
      </w:r>
      <w:proofErr w:type="gramEnd"/>
      <w:r w:rsidRPr="00252886">
        <w:rPr>
          <w:sz w:val="10"/>
        </w:rPr>
        <w:t xml:space="preserve"> 2006 the Brazilian Supreme Federal Court reaffirmed that the crime known as the </w:t>
      </w:r>
      <w:proofErr w:type="spellStart"/>
      <w:r w:rsidRPr="00252886">
        <w:rPr>
          <w:sz w:val="10"/>
        </w:rPr>
        <w:t>Haximu</w:t>
      </w:r>
      <w:proofErr w:type="spellEnd"/>
      <w:r w:rsidRPr="00252886">
        <w:rPr>
          <w:sz w:val="10"/>
        </w:rPr>
        <w:t xml:space="preserve"> Massacre and upheld the ruling sentencing the miners to 19 years in prison for genocide.  However, to this day there is political pressure by the mining industry to reduce the Yanomami territory and allow commercial mining operations on their lands.  </w:t>
      </w:r>
    </w:p>
    <w:p w14:paraId="702243ED" w14:textId="77777777" w:rsidR="00434969" w:rsidRPr="00252886" w:rsidRDefault="00434969" w:rsidP="00434969">
      <w:pPr>
        <w:rPr>
          <w:sz w:val="10"/>
        </w:rPr>
      </w:pPr>
      <w:r w:rsidRPr="00252886">
        <w:rPr>
          <w:sz w:val="10"/>
        </w:rPr>
        <w:t xml:space="preserve">In the year 2000, a journalist named Patrick Tierney published a book called, "Darkness in El Dorado," and accused anthropologist Napoleon </w:t>
      </w:r>
      <w:proofErr w:type="spellStart"/>
      <w:r w:rsidRPr="00252886">
        <w:rPr>
          <w:sz w:val="10"/>
        </w:rPr>
        <w:t>Chagnon</w:t>
      </w:r>
      <w:proofErr w:type="spellEnd"/>
      <w:r w:rsidRPr="00252886">
        <w:rPr>
          <w:sz w:val="10"/>
        </w:rPr>
        <w:t xml:space="preserve"> and his colleague geneticist James Neel of numerous misdeeds, among them intentionally creating an epidemic of measles among the Yanomami people </w:t>
      </w:r>
      <w:proofErr w:type="gramStart"/>
      <w:r w:rsidRPr="00252886">
        <w:rPr>
          <w:sz w:val="10"/>
        </w:rPr>
        <w:t>in order to</w:t>
      </w:r>
      <w:proofErr w:type="gramEnd"/>
      <w:r w:rsidRPr="00252886">
        <w:rPr>
          <w:sz w:val="10"/>
        </w:rPr>
        <w:t xml:space="preserve"> study the effects of natural selection on primitive societies.  Tierney states that the resulting epidemic caused the death of hundreds of </w:t>
      </w:r>
      <w:proofErr w:type="gramStart"/>
      <w:r w:rsidRPr="00252886">
        <w:rPr>
          <w:sz w:val="10"/>
        </w:rPr>
        <w:t>Yanomami</w:t>
      </w:r>
      <w:proofErr w:type="gramEnd"/>
      <w:r w:rsidRPr="00252886">
        <w:rPr>
          <w:sz w:val="10"/>
        </w:rPr>
        <w:t xml:space="preserve">.  Incredibly, Tierney charged that the experiments were funded by the US Atomic Energy Commission, who sought to model the societal consequences of mass mortality caused by nuclear war.  In addition to the measles epidemic, Tierney charged that </w:t>
      </w:r>
      <w:proofErr w:type="spellStart"/>
      <w:r w:rsidRPr="00252886">
        <w:rPr>
          <w:sz w:val="10"/>
        </w:rPr>
        <w:t>Chagnon</w:t>
      </w:r>
      <w:proofErr w:type="spellEnd"/>
      <w:r w:rsidRPr="00252886">
        <w:rPr>
          <w:sz w:val="10"/>
        </w:rPr>
        <w:t xml:space="preserve"> mischaracterized the Yanomami as "The Fierce People" when in fact it was </w:t>
      </w:r>
      <w:proofErr w:type="spellStart"/>
      <w:r w:rsidRPr="00252886">
        <w:rPr>
          <w:sz w:val="10"/>
        </w:rPr>
        <w:t>Chagnon</w:t>
      </w:r>
      <w:proofErr w:type="spellEnd"/>
      <w:r w:rsidRPr="00252886">
        <w:rPr>
          <w:sz w:val="10"/>
        </w:rPr>
        <w:t xml:space="preserve"> who was causing the violence by introducing enormous amounts of western goods such as machetes into the Yanomami society, thus stimulating warfare over the introduced goods.  Tierney also accused </w:t>
      </w:r>
      <w:proofErr w:type="spellStart"/>
      <w:r w:rsidRPr="00252886">
        <w:rPr>
          <w:sz w:val="10"/>
        </w:rPr>
        <w:t>Chagnon</w:t>
      </w:r>
      <w:proofErr w:type="spellEnd"/>
      <w:r w:rsidRPr="00252886">
        <w:rPr>
          <w:sz w:val="10"/>
        </w:rPr>
        <w:t xml:space="preserve"> of fraud by staging films, such as "The Axe Fight" that he helped produce.  The journalist charged that the anthropologist </w:t>
      </w:r>
      <w:proofErr w:type="spellStart"/>
      <w:r w:rsidRPr="00252886">
        <w:rPr>
          <w:sz w:val="10"/>
        </w:rPr>
        <w:t>prescripted</w:t>
      </w:r>
      <w:proofErr w:type="spellEnd"/>
      <w:r w:rsidRPr="00252886">
        <w:rPr>
          <w:sz w:val="10"/>
        </w:rPr>
        <w:t xml:space="preserve"> the films and that they were not spontaneous as portrayed. </w:t>
      </w:r>
    </w:p>
    <w:p w14:paraId="6D94CC9D" w14:textId="77777777" w:rsidR="00434969" w:rsidRPr="00252886" w:rsidRDefault="00434969" w:rsidP="00434969">
      <w:pPr>
        <w:rPr>
          <w:sz w:val="10"/>
        </w:rPr>
      </w:pPr>
      <w:r w:rsidRPr="00252886">
        <w:rPr>
          <w:sz w:val="10"/>
        </w:rPr>
        <w:t xml:space="preserve">Tierney's book caused an uproar in the anthropological community and the American Anthropological Association (AAA) got involved in the debate.  In fact, the AAA convened a special commission to investigate the allegations against </w:t>
      </w:r>
      <w:proofErr w:type="spellStart"/>
      <w:r w:rsidRPr="00252886">
        <w:rPr>
          <w:sz w:val="10"/>
        </w:rPr>
        <w:t>Chagnon</w:t>
      </w:r>
      <w:proofErr w:type="spellEnd"/>
      <w:r w:rsidRPr="00252886">
        <w:rPr>
          <w:sz w:val="10"/>
        </w:rPr>
        <w:t xml:space="preserve"> and Neel.  The report by the AAA issued in </w:t>
      </w:r>
      <w:proofErr w:type="gramStart"/>
      <w:r w:rsidRPr="00252886">
        <w:rPr>
          <w:sz w:val="10"/>
        </w:rPr>
        <w:t>May,</w:t>
      </w:r>
      <w:proofErr w:type="gramEnd"/>
      <w:r w:rsidRPr="00252886">
        <w:rPr>
          <w:sz w:val="10"/>
        </w:rPr>
        <w:t xml:space="preserve"> 2002 exonerated the anthropologist and geneticist from causing a measles epidemic among the Yanomami.  Nonetheless, the AAA criticized some aspects of </w:t>
      </w:r>
      <w:proofErr w:type="spellStart"/>
      <w:r w:rsidRPr="00252886">
        <w:rPr>
          <w:sz w:val="10"/>
        </w:rPr>
        <w:t>Chagnon's</w:t>
      </w:r>
      <w:proofErr w:type="spellEnd"/>
      <w:r w:rsidRPr="00252886">
        <w:rPr>
          <w:sz w:val="10"/>
        </w:rPr>
        <w:t xml:space="preserve"> research, including his portrayal of the Yanomami as "The Fierce People," and his bribing of Venezuelan officials.  However, the AAA debate was not over and three years later in </w:t>
      </w:r>
      <w:proofErr w:type="gramStart"/>
      <w:r w:rsidRPr="00252886">
        <w:rPr>
          <w:sz w:val="10"/>
        </w:rPr>
        <w:t>June,</w:t>
      </w:r>
      <w:proofErr w:type="gramEnd"/>
      <w:r w:rsidRPr="00252886">
        <w:rPr>
          <w:sz w:val="10"/>
        </w:rPr>
        <w:t xml:space="preserve"> 2005 they rescinded the acceptance of the 2002 report. </w:t>
      </w:r>
    </w:p>
    <w:p w14:paraId="007A8412" w14:textId="77777777" w:rsidR="00434969" w:rsidRPr="00252886" w:rsidRDefault="00434969" w:rsidP="00434969">
      <w:pPr>
        <w:rPr>
          <w:sz w:val="16"/>
        </w:rPr>
      </w:pPr>
      <w:r w:rsidRPr="00252886">
        <w:rPr>
          <w:sz w:val="10"/>
        </w:rPr>
        <w:t xml:space="preserve">As someone who is working to support indigenous people, I would like to point out that over the many years since publishing his first book on the Yanomami (whose revenues made him a millionaire), </w:t>
      </w:r>
      <w:proofErr w:type="spellStart"/>
      <w:r w:rsidRPr="00252886">
        <w:rPr>
          <w:sz w:val="10"/>
        </w:rPr>
        <w:t>Chagnon</w:t>
      </w:r>
      <w:proofErr w:type="spellEnd"/>
      <w:r w:rsidRPr="00252886">
        <w:rPr>
          <w:sz w:val="10"/>
        </w:rPr>
        <w:t xml:space="preserve"> has failed to bring significant aid to the Yanomami people.  In fact, he sought to damage the indigenous movement by publicly criticizing </w:t>
      </w:r>
      <w:proofErr w:type="spellStart"/>
      <w:r w:rsidRPr="00252886">
        <w:rPr>
          <w:sz w:val="10"/>
        </w:rPr>
        <w:t>Davi</w:t>
      </w:r>
      <w:proofErr w:type="spellEnd"/>
      <w:r w:rsidRPr="00252886">
        <w:rPr>
          <w:sz w:val="10"/>
        </w:rPr>
        <w:t xml:space="preserve"> </w:t>
      </w:r>
      <w:proofErr w:type="spellStart"/>
      <w:r w:rsidRPr="00252886">
        <w:rPr>
          <w:sz w:val="10"/>
        </w:rPr>
        <w:t>Kopenawa</w:t>
      </w:r>
      <w:proofErr w:type="spellEnd"/>
      <w:r w:rsidRPr="00252886">
        <w:rPr>
          <w:sz w:val="10"/>
        </w:rPr>
        <w:t xml:space="preserve">, a Yanomami activist who helped establish the Yanomami reserve in Brazil.  One might ask if it was proper behavior for an anthropologist to hurt the efforts of an indigenous Amazonian activist attempting to defend his people.  Interestingly, the Yanomami leader </w:t>
      </w:r>
      <w:proofErr w:type="spellStart"/>
      <w:r w:rsidRPr="00252886">
        <w:rPr>
          <w:sz w:val="10"/>
        </w:rPr>
        <w:t>Davi</w:t>
      </w:r>
      <w:proofErr w:type="spellEnd"/>
      <w:r w:rsidRPr="00252886">
        <w:rPr>
          <w:sz w:val="10"/>
        </w:rPr>
        <w:t xml:space="preserve"> </w:t>
      </w:r>
      <w:proofErr w:type="spellStart"/>
      <w:r w:rsidRPr="00252886">
        <w:rPr>
          <w:sz w:val="10"/>
        </w:rPr>
        <w:t>Kopenawa</w:t>
      </w:r>
      <w:proofErr w:type="spellEnd"/>
      <w:r w:rsidRPr="00252886">
        <w:rPr>
          <w:sz w:val="10"/>
        </w:rPr>
        <w:t xml:space="preserve"> has predicted the destruction of the entire human race if the Amazon Rainforest is destroyed.  </w:t>
      </w:r>
      <w:proofErr w:type="spellStart"/>
      <w:r w:rsidRPr="00252886">
        <w:rPr>
          <w:sz w:val="16"/>
        </w:rPr>
        <w:t>Kopenawa</w:t>
      </w:r>
      <w:proofErr w:type="spellEnd"/>
      <w:r w:rsidRPr="00252886">
        <w:rPr>
          <w:sz w:val="16"/>
        </w:rPr>
        <w:t xml:space="preserve"> states, "The </w:t>
      </w:r>
      <w:r w:rsidRPr="00252886">
        <w:rPr>
          <w:rStyle w:val="StyleUnderline"/>
        </w:rPr>
        <w:t>forest-land will</w:t>
      </w:r>
      <w:r w:rsidRPr="00252886">
        <w:rPr>
          <w:sz w:val="16"/>
        </w:rPr>
        <w:t xml:space="preserve"> only </w:t>
      </w:r>
      <w:r w:rsidRPr="00252886">
        <w:rPr>
          <w:rStyle w:val="StyleUnderline"/>
        </w:rPr>
        <w:t>die</w:t>
      </w:r>
      <w:r w:rsidRPr="00252886">
        <w:rPr>
          <w:sz w:val="16"/>
        </w:rPr>
        <w:t xml:space="preserve"> if it is destroyed by whites. Then, the </w:t>
      </w:r>
      <w:r w:rsidRPr="00252886">
        <w:rPr>
          <w:rStyle w:val="StyleUnderline"/>
        </w:rPr>
        <w:t>creeks will disappear</w:t>
      </w:r>
      <w:r w:rsidRPr="00252886">
        <w:rPr>
          <w:sz w:val="16"/>
        </w:rPr>
        <w:t xml:space="preserve">, the </w:t>
      </w:r>
      <w:r w:rsidRPr="00252886">
        <w:rPr>
          <w:rStyle w:val="StyleUnderline"/>
        </w:rPr>
        <w:t>land will crumble</w:t>
      </w:r>
      <w:r w:rsidRPr="00252886">
        <w:rPr>
          <w:sz w:val="16"/>
        </w:rPr>
        <w:t xml:space="preserve">, the </w:t>
      </w:r>
      <w:r w:rsidRPr="00252886">
        <w:rPr>
          <w:rStyle w:val="StyleUnderline"/>
        </w:rPr>
        <w:t xml:space="preserve">trees will </w:t>
      </w:r>
      <w:proofErr w:type="gramStart"/>
      <w:r w:rsidRPr="00252886">
        <w:rPr>
          <w:rStyle w:val="StyleUnderline"/>
        </w:rPr>
        <w:t>dry</w:t>
      </w:r>
      <w:proofErr w:type="gramEnd"/>
      <w:r w:rsidRPr="00252886">
        <w:rPr>
          <w:sz w:val="16"/>
        </w:rPr>
        <w:t xml:space="preserve"> and the stones of the mountains will shatter under the heat. The </w:t>
      </w:r>
      <w:proofErr w:type="spellStart"/>
      <w:r w:rsidRPr="00252886">
        <w:rPr>
          <w:sz w:val="16"/>
        </w:rPr>
        <w:t>xapiripë</w:t>
      </w:r>
      <w:proofErr w:type="spellEnd"/>
      <w:r w:rsidRPr="00252886">
        <w:rPr>
          <w:sz w:val="16"/>
        </w:rPr>
        <w:t xml:space="preserve"> spirits who live in the mountain ranges and play in the forest will eventually flee. Their fathers, the shamans, will not be able to summon them to protect us. </w:t>
      </w:r>
      <w:r w:rsidRPr="00252886">
        <w:rPr>
          <w:rStyle w:val="StyleUnderline"/>
        </w:rPr>
        <w:t xml:space="preserve">The </w:t>
      </w:r>
      <w:proofErr w:type="gramStart"/>
      <w:r w:rsidRPr="00FC4306">
        <w:rPr>
          <w:rStyle w:val="StyleUnderline"/>
          <w:highlight w:val="cyan"/>
        </w:rPr>
        <w:t>forest-land</w:t>
      </w:r>
      <w:proofErr w:type="gramEnd"/>
      <w:r w:rsidRPr="00FC4306">
        <w:rPr>
          <w:rStyle w:val="StyleUnderline"/>
          <w:highlight w:val="cyan"/>
        </w:rPr>
        <w:t xml:space="preserve"> will become dry and empty</w:t>
      </w:r>
      <w:r w:rsidRPr="00252886">
        <w:rPr>
          <w:sz w:val="16"/>
        </w:rPr>
        <w:t xml:space="preserve">. The shamans will no longer be able to deter the smoke-epidemics and the malefic beings who make us ill. And </w:t>
      </w:r>
      <w:proofErr w:type="gramStart"/>
      <w:r w:rsidRPr="00252886">
        <w:rPr>
          <w:sz w:val="16"/>
        </w:rPr>
        <w:t>so</w:t>
      </w:r>
      <w:proofErr w:type="gramEnd"/>
      <w:r w:rsidRPr="00252886">
        <w:rPr>
          <w:sz w:val="16"/>
        </w:rPr>
        <w:t xml:space="preserve"> </w:t>
      </w:r>
      <w:r w:rsidRPr="00252886">
        <w:rPr>
          <w:rStyle w:val="StyleUnderline"/>
        </w:rPr>
        <w:t>everyone will die</w:t>
      </w:r>
      <w:r w:rsidRPr="00252886">
        <w:rPr>
          <w:sz w:val="16"/>
        </w:rPr>
        <w:t xml:space="preserve">."  </w:t>
      </w:r>
      <w:r w:rsidRPr="00252886">
        <w:rPr>
          <w:rStyle w:val="StyleUnderline"/>
        </w:rPr>
        <w:t xml:space="preserve">Many </w:t>
      </w:r>
      <w:r w:rsidRPr="00252886">
        <w:rPr>
          <w:rStyle w:val="StyleUnderline"/>
        </w:rPr>
        <w:lastRenderedPageBreak/>
        <w:t>ecologists</w:t>
      </w:r>
      <w:r w:rsidRPr="00252886">
        <w:rPr>
          <w:sz w:val="16"/>
        </w:rPr>
        <w:t xml:space="preserve"> seem to </w:t>
      </w:r>
      <w:r w:rsidRPr="00252886">
        <w:rPr>
          <w:rStyle w:val="StyleUnderline"/>
        </w:rPr>
        <w:t>agree</w:t>
      </w:r>
      <w:r w:rsidRPr="00252886">
        <w:rPr>
          <w:sz w:val="16"/>
        </w:rPr>
        <w:t xml:space="preserve"> with </w:t>
      </w:r>
      <w:proofErr w:type="spellStart"/>
      <w:r w:rsidRPr="00252886">
        <w:rPr>
          <w:sz w:val="16"/>
        </w:rPr>
        <w:t>Kopenawa</w:t>
      </w:r>
      <w:proofErr w:type="spellEnd"/>
      <w:r w:rsidRPr="00252886">
        <w:rPr>
          <w:sz w:val="16"/>
        </w:rPr>
        <w:t xml:space="preserve">, </w:t>
      </w:r>
      <w:r w:rsidRPr="00252886">
        <w:rPr>
          <w:rStyle w:val="StyleUnderline"/>
        </w:rPr>
        <w:t xml:space="preserve">believing that the </w:t>
      </w:r>
      <w:r w:rsidRPr="00FC4306">
        <w:rPr>
          <w:rStyle w:val="StyleUnderline"/>
          <w:highlight w:val="cyan"/>
        </w:rPr>
        <w:t xml:space="preserve">Amazon Rainforest are the </w:t>
      </w:r>
      <w:r w:rsidRPr="00FC4306">
        <w:rPr>
          <w:rStyle w:val="Emphasis"/>
          <w:highlight w:val="cyan"/>
        </w:rPr>
        <w:t>"lungs of the Earth"</w:t>
      </w:r>
      <w:r w:rsidRPr="00252886">
        <w:rPr>
          <w:rStyle w:val="StyleUnderline"/>
        </w:rPr>
        <w:t xml:space="preserve"> and that </w:t>
      </w:r>
      <w:r w:rsidRPr="00FC4306">
        <w:rPr>
          <w:rStyle w:val="StyleUnderline"/>
          <w:highlight w:val="cyan"/>
        </w:rPr>
        <w:t>if</w:t>
      </w:r>
      <w:r w:rsidRPr="00252886">
        <w:rPr>
          <w:rStyle w:val="StyleUnderline"/>
        </w:rPr>
        <w:t xml:space="preserve"> the Amazon is </w:t>
      </w:r>
      <w:r w:rsidRPr="00FC4306">
        <w:rPr>
          <w:rStyle w:val="StyleUnderline"/>
          <w:highlight w:val="cyan"/>
        </w:rPr>
        <w:t xml:space="preserve">destroyed, it will cause a </w:t>
      </w:r>
      <w:r w:rsidRPr="00FC4306">
        <w:rPr>
          <w:rStyle w:val="Emphasis"/>
          <w:highlight w:val="cyan"/>
        </w:rPr>
        <w:t>global ecological disaster</w:t>
      </w:r>
      <w:r w:rsidRPr="00FC4306">
        <w:rPr>
          <w:rStyle w:val="StyleUnderline"/>
          <w:highlight w:val="cyan"/>
        </w:rPr>
        <w:t xml:space="preserve"> resulting in the</w:t>
      </w:r>
      <w:r w:rsidRPr="00252886">
        <w:rPr>
          <w:rStyle w:val="StyleUnderline"/>
        </w:rPr>
        <w:t xml:space="preserve"> eventual </w:t>
      </w:r>
      <w:r w:rsidRPr="00FC4306">
        <w:rPr>
          <w:rStyle w:val="Emphasis"/>
          <w:highlight w:val="cyan"/>
        </w:rPr>
        <w:t xml:space="preserve">destruction of </w:t>
      </w:r>
      <w:proofErr w:type="gramStart"/>
      <w:r w:rsidRPr="00FC4306">
        <w:rPr>
          <w:rStyle w:val="Emphasis"/>
          <w:highlight w:val="cyan"/>
        </w:rPr>
        <w:t>the human race</w:t>
      </w:r>
      <w:proofErr w:type="gramEnd"/>
      <w:r w:rsidRPr="00252886">
        <w:rPr>
          <w:sz w:val="16"/>
        </w:rPr>
        <w:t xml:space="preserve">. </w:t>
      </w:r>
    </w:p>
    <w:p w14:paraId="772962B4" w14:textId="77777777" w:rsidR="00434969" w:rsidRDefault="00434969" w:rsidP="00434969">
      <w:pPr>
        <w:pStyle w:val="Heading4"/>
      </w:pPr>
      <w:r>
        <w:t>Satellites are crucial for large, industrial megafarms</w:t>
      </w:r>
    </w:p>
    <w:p w14:paraId="09BC8E21" w14:textId="77777777" w:rsidR="00434969" w:rsidRDefault="00434969" w:rsidP="00434969">
      <w:r>
        <w:t xml:space="preserve">Les </w:t>
      </w:r>
      <w:r w:rsidRPr="009B1598">
        <w:rPr>
          <w:rStyle w:val="Style13ptBold"/>
        </w:rPr>
        <w:t>Johnson 1</w:t>
      </w:r>
      <w:r>
        <w:rPr>
          <w:rStyle w:val="Style13ptBold"/>
        </w:rPr>
        <w:t>3</w:t>
      </w:r>
      <w:r>
        <w:t xml:space="preserve">, Deputy Manager for NASA's Advanced Concepts Office at the Marshall Space Flight Center, Co-Investigator for the JAXA T-Rex Space Tether Experiment and PI of NASA's </w:t>
      </w:r>
      <w:proofErr w:type="spellStart"/>
      <w:r>
        <w:t>ProSEDS</w:t>
      </w:r>
      <w:proofErr w:type="spellEnd"/>
      <w:r>
        <w:t xml:space="preserve"> Experiment, Master's Degree in Physics from Vanderbilt University, Popular Science Writer, and NASA Technologist, Frequent Contributor to the Journal of the British Interplanetary </w:t>
      </w:r>
      <w:proofErr w:type="spellStart"/>
      <w:r>
        <w:t>Sodety</w:t>
      </w:r>
      <w:proofErr w:type="spellEnd"/>
      <w:r>
        <w:t xml:space="preserve"> and Member of the American Institute of Aeronautics and Astronautics, National Space Society, the World Future Society, and MENSA, Sky Alert!: When Satellites Fail, p. 106</w:t>
      </w:r>
    </w:p>
    <w:p w14:paraId="21A534DF" w14:textId="77777777" w:rsidR="00434969" w:rsidRDefault="00434969" w:rsidP="00434969">
      <w:r>
        <w:t>Agriculture</w:t>
      </w:r>
    </w:p>
    <w:p w14:paraId="59EA2148" w14:textId="77777777" w:rsidR="00434969" w:rsidRDefault="00434969" w:rsidP="00434969">
      <w:r w:rsidRPr="00382AFE">
        <w:rPr>
          <w:rStyle w:val="StyleUnderline"/>
        </w:rPr>
        <w:t xml:space="preserve">To feed the Earth's growing population affordably, </w:t>
      </w:r>
      <w:r w:rsidRPr="000B597A">
        <w:rPr>
          <w:rStyle w:val="StyleUnderline"/>
          <w:highlight w:val="cyan"/>
        </w:rPr>
        <w:t>farming has gone from</w:t>
      </w:r>
      <w:r w:rsidRPr="00382AFE">
        <w:rPr>
          <w:rStyle w:val="StyleUnderline"/>
        </w:rPr>
        <w:t xml:space="preserve"> a </w:t>
      </w:r>
      <w:r w:rsidRPr="00382AFE">
        <w:rPr>
          <w:rStyle w:val="Emphasis"/>
        </w:rPr>
        <w:t xml:space="preserve">mostly </w:t>
      </w:r>
      <w:r w:rsidRPr="000B597A">
        <w:rPr>
          <w:rStyle w:val="Emphasis"/>
          <w:highlight w:val="cyan"/>
        </w:rPr>
        <w:t>decentralized, family-owned business</w:t>
      </w:r>
      <w:r w:rsidRPr="000B597A">
        <w:rPr>
          <w:rStyle w:val="StyleUnderline"/>
          <w:highlight w:val="cyan"/>
        </w:rPr>
        <w:t xml:space="preserve"> to </w:t>
      </w:r>
      <w:r w:rsidRPr="000B597A">
        <w:rPr>
          <w:rStyle w:val="Emphasis"/>
          <w:highlight w:val="cyan"/>
        </w:rPr>
        <w:t>corporate farming</w:t>
      </w:r>
      <w:r w:rsidRPr="000B597A">
        <w:rPr>
          <w:rStyle w:val="StyleUnderline"/>
          <w:highlight w:val="cyan"/>
        </w:rPr>
        <w:t xml:space="preserve"> on a </w:t>
      </w:r>
      <w:r w:rsidRPr="000B597A">
        <w:rPr>
          <w:rStyle w:val="Emphasis"/>
          <w:highlight w:val="cyan"/>
        </w:rPr>
        <w:t>scale</w:t>
      </w:r>
      <w:r w:rsidRPr="000B597A">
        <w:rPr>
          <w:rStyle w:val="StyleUnderline"/>
          <w:highlight w:val="cyan"/>
        </w:rPr>
        <w:t xml:space="preserve"> </w:t>
      </w:r>
      <w:proofErr w:type="gramStart"/>
      <w:r w:rsidRPr="000B597A">
        <w:rPr>
          <w:rStyle w:val="StyleUnderline"/>
          <w:highlight w:val="cyan"/>
        </w:rPr>
        <w:t>never</w:t>
      </w:r>
      <w:r w:rsidRPr="00382AFE">
        <w:rPr>
          <w:rStyle w:val="StyleUnderline"/>
        </w:rPr>
        <w:t xml:space="preserve"> before</w:t>
      </w:r>
      <w:proofErr w:type="gramEnd"/>
      <w:r w:rsidRPr="00382AFE">
        <w:rPr>
          <w:rStyle w:val="StyleUnderline"/>
        </w:rPr>
        <w:t xml:space="preserve"> </w:t>
      </w:r>
      <w:r w:rsidRPr="000B597A">
        <w:rPr>
          <w:rStyle w:val="StyleUnderline"/>
          <w:highlight w:val="cyan"/>
        </w:rPr>
        <w:t>imagined</w:t>
      </w:r>
      <w:r>
        <w:t xml:space="preserve">. These </w:t>
      </w:r>
      <w:r w:rsidRPr="000B597A">
        <w:rPr>
          <w:rStyle w:val="Emphasis"/>
          <w:highlight w:val="cyan"/>
        </w:rPr>
        <w:t>industrial megafarms</w:t>
      </w:r>
      <w:r w:rsidRPr="00382AFE">
        <w:rPr>
          <w:rStyle w:val="StyleUnderline"/>
        </w:rPr>
        <w:t xml:space="preserve"> are a</w:t>
      </w:r>
      <w:r>
        <w:t xml:space="preserve"> primary </w:t>
      </w:r>
      <w:r w:rsidRPr="00382AFE">
        <w:rPr>
          <w:rStyle w:val="StyleUnderline"/>
        </w:rPr>
        <w:t>reason</w:t>
      </w:r>
      <w:r>
        <w:t xml:space="preserve"> that </w:t>
      </w:r>
      <w:r w:rsidRPr="00382AFE">
        <w:rPr>
          <w:rStyle w:val="StyleUnderline"/>
        </w:rPr>
        <w:t>many</w:t>
      </w:r>
      <w:r>
        <w:t xml:space="preserve"> people in the world can </w:t>
      </w:r>
      <w:r w:rsidRPr="00382AFE">
        <w:rPr>
          <w:rStyle w:val="StyleUnderline"/>
        </w:rPr>
        <w:t>enjoy</w:t>
      </w:r>
      <w:r>
        <w:t xml:space="preserve"> plentiful and </w:t>
      </w:r>
      <w:r w:rsidRPr="00382AFE">
        <w:rPr>
          <w:rStyle w:val="StyleUnderline"/>
        </w:rPr>
        <w:t>varied foods</w:t>
      </w:r>
      <w:r>
        <w:t xml:space="preserve"> at a reasonable cost. On this scale, deciding what crop to plant </w:t>
      </w:r>
      <w:proofErr w:type="gramStart"/>
      <w:r>
        <w:t>in a given</w:t>
      </w:r>
      <w:proofErr w:type="gramEnd"/>
      <w:r>
        <w:t xml:space="preserve"> field is not just business - it's science. </w:t>
      </w:r>
      <w:r w:rsidRPr="00382AFE">
        <w:rPr>
          <w:rStyle w:val="StyleUnderline"/>
        </w:rPr>
        <w:t>And</w:t>
      </w:r>
      <w:r>
        <w:t xml:space="preserve"> the science </w:t>
      </w:r>
      <w:r w:rsidRPr="000B597A">
        <w:rPr>
          <w:rStyle w:val="Emphasis"/>
          <w:highlight w:val="cyan"/>
        </w:rPr>
        <w:t>relies</w:t>
      </w:r>
      <w:r w:rsidRPr="00382AFE">
        <w:rPr>
          <w:rStyle w:val="StyleUnderline"/>
        </w:rPr>
        <w:t xml:space="preserve">, in large part, </w:t>
      </w:r>
      <w:r w:rsidRPr="000B597A">
        <w:rPr>
          <w:rStyle w:val="StyleUnderline"/>
          <w:highlight w:val="cyan"/>
        </w:rPr>
        <w:t xml:space="preserve">on </w:t>
      </w:r>
      <w:r w:rsidRPr="000B597A">
        <w:rPr>
          <w:rStyle w:val="Emphasis"/>
          <w:highlight w:val="cyan"/>
        </w:rPr>
        <w:t>data from space</w:t>
      </w:r>
      <w:r>
        <w:t>.</w:t>
      </w:r>
    </w:p>
    <w:p w14:paraId="060BB1EF" w14:textId="77777777" w:rsidR="00434969" w:rsidRDefault="00434969" w:rsidP="00434969">
      <w:r w:rsidRPr="00382AFE">
        <w:rPr>
          <w:rStyle w:val="StyleUnderline"/>
        </w:rPr>
        <w:t>Companies such as the</w:t>
      </w:r>
      <w:r>
        <w:t xml:space="preserve"> Satellite Imaging Corporation </w:t>
      </w:r>
      <w:r w:rsidRPr="000B597A">
        <w:rPr>
          <w:rStyle w:val="StyleUnderline"/>
          <w:highlight w:val="cyan"/>
        </w:rPr>
        <w:t>(SIC) provide data</w:t>
      </w:r>
      <w:r w:rsidRPr="00382AFE">
        <w:rPr>
          <w:rStyle w:val="StyleUnderline"/>
        </w:rPr>
        <w:t xml:space="preserve"> from space on overall crop health, soil analysis, and irrigation impacts and efficiencies</w:t>
      </w:r>
      <w:r>
        <w:t xml:space="preserve">. From space, you can easily map soil variations, finding areas rich in organic matter and others less so - this allows optimized planting to take advantage of crops that thrive in any given soil environment. </w:t>
      </w:r>
      <w:r w:rsidRPr="000B597A">
        <w:rPr>
          <w:rStyle w:val="Emphasis"/>
          <w:highlight w:val="cyan"/>
        </w:rPr>
        <w:t>Very large</w:t>
      </w:r>
      <w:r w:rsidRPr="000B597A">
        <w:rPr>
          <w:rStyle w:val="StyleUnderline"/>
          <w:highlight w:val="cyan"/>
        </w:rPr>
        <w:t xml:space="preserve"> farms</w:t>
      </w:r>
      <w:r>
        <w:t xml:space="preserve"> also </w:t>
      </w:r>
      <w:r w:rsidRPr="000B597A">
        <w:rPr>
          <w:rStyle w:val="StyleUnderline"/>
          <w:highlight w:val="cyan"/>
        </w:rPr>
        <w:t>use satellite images to assess</w:t>
      </w:r>
      <w:r w:rsidRPr="00382AFE">
        <w:rPr>
          <w:rStyle w:val="StyleUnderline"/>
        </w:rPr>
        <w:t xml:space="preserve"> the overall </w:t>
      </w:r>
      <w:r w:rsidRPr="000B597A">
        <w:rPr>
          <w:rStyle w:val="StyleUnderline"/>
          <w:highlight w:val="cyan"/>
        </w:rPr>
        <w:t>health of</w:t>
      </w:r>
      <w:r w:rsidRPr="00382AFE">
        <w:rPr>
          <w:rStyle w:val="StyleUnderline"/>
        </w:rPr>
        <w:t xml:space="preserve"> their </w:t>
      </w:r>
      <w:r w:rsidRPr="000B597A">
        <w:rPr>
          <w:rStyle w:val="StyleUnderline"/>
          <w:highlight w:val="cyan"/>
        </w:rPr>
        <w:t>crops</w:t>
      </w:r>
      <w:r w:rsidRPr="00382AFE">
        <w:rPr>
          <w:rStyle w:val="StyleUnderline"/>
        </w:rPr>
        <w:t xml:space="preserve"> by land area</w:t>
      </w:r>
      <w:r w:rsidRPr="000B597A">
        <w:rPr>
          <w:rStyle w:val="StyleUnderline"/>
        </w:rPr>
        <w:t>, spotting those that are being impacted by non-optimal soil moisture content, etc., allowing the farmer to take corrective action while there is still time to save the crop</w:t>
      </w:r>
      <w:r>
        <w:t>.</w:t>
      </w:r>
    </w:p>
    <w:p w14:paraId="09B5CB16" w14:textId="77777777" w:rsidR="00434969" w:rsidRPr="00DA69CD" w:rsidRDefault="00434969" w:rsidP="00434969">
      <w:pPr>
        <w:pStyle w:val="Heading4"/>
      </w:pPr>
      <w:r>
        <w:t xml:space="preserve">Industrial </w:t>
      </w:r>
      <w:proofErr w:type="spellStart"/>
      <w:r>
        <w:t>ag’s</w:t>
      </w:r>
      <w:proofErr w:type="spellEnd"/>
      <w:r>
        <w:t xml:space="preserve"> </w:t>
      </w:r>
      <w:r>
        <w:rPr>
          <w:u w:val="single"/>
        </w:rPr>
        <w:t>unsustainable</w:t>
      </w:r>
      <w:r>
        <w:t xml:space="preserve"> and causes </w:t>
      </w:r>
      <w:r>
        <w:rPr>
          <w:u w:val="single"/>
        </w:rPr>
        <w:t>extinction</w:t>
      </w:r>
    </w:p>
    <w:p w14:paraId="1E3CB362" w14:textId="77777777" w:rsidR="00434969" w:rsidRPr="00217332" w:rsidRDefault="00434969" w:rsidP="00434969">
      <w:r w:rsidRPr="00217332">
        <w:t xml:space="preserve">Alice </w:t>
      </w:r>
      <w:proofErr w:type="spellStart"/>
      <w:r w:rsidRPr="00DA69CD">
        <w:rPr>
          <w:rStyle w:val="Style13ptBold"/>
        </w:rPr>
        <w:t>Friedemann</w:t>
      </w:r>
      <w:proofErr w:type="spellEnd"/>
      <w:r w:rsidRPr="00DA69CD">
        <w:rPr>
          <w:rStyle w:val="Style13ptBold"/>
        </w:rPr>
        <w:t xml:space="preserve"> 17</w:t>
      </w:r>
      <w:r w:rsidRPr="00217332">
        <w:t xml:space="preserve">, Systems Architect and Engineer </w:t>
      </w:r>
      <w:proofErr w:type="gramStart"/>
      <w:r w:rsidRPr="00217332">
        <w:t>For</w:t>
      </w:r>
      <w:proofErr w:type="gramEnd"/>
      <w:r w:rsidRPr="00217332">
        <w:t xml:space="preserve"> Over 25 Years, Science, Energy, and Agriculture Writer, Investigative Journalist and Energy Expert, Founder of Energy Skeptic, Author of When Trucks Stop Running: Energy and the Future of Transportation, “Chemical Industrial Agriculture is Unsustainable. Here’s Why”, Resilience, 5-27, http://www.resilience.org/stories/2017-03-27/chemical-industrial-farming-unsustainable-heres/</w:t>
      </w:r>
    </w:p>
    <w:p w14:paraId="19BA6669" w14:textId="77777777" w:rsidR="00434969" w:rsidRPr="00217332" w:rsidRDefault="00434969" w:rsidP="00434969">
      <w:pPr>
        <w:rPr>
          <w:sz w:val="16"/>
        </w:rPr>
      </w:pPr>
      <w:r w:rsidRPr="00217332">
        <w:rPr>
          <w:sz w:val="16"/>
        </w:rPr>
        <w:t xml:space="preserve">We hear a lot about how we’re running out of antibiotics.  But </w:t>
      </w:r>
      <w:r w:rsidRPr="00217332">
        <w:rPr>
          <w:rStyle w:val="StyleUnderline"/>
        </w:rPr>
        <w:t>we are</w:t>
      </w:r>
      <w:r w:rsidRPr="00217332">
        <w:rPr>
          <w:sz w:val="16"/>
        </w:rPr>
        <w:t xml:space="preserve"> also </w:t>
      </w:r>
      <w:r w:rsidRPr="00217332">
        <w:rPr>
          <w:rStyle w:val="StyleUnderline"/>
        </w:rPr>
        <w:t xml:space="preserve">doomed to run out of pesticides, because </w:t>
      </w:r>
      <w:r w:rsidRPr="00217332">
        <w:rPr>
          <w:rStyle w:val="StyleUnderline"/>
          <w:highlight w:val="cyan"/>
        </w:rPr>
        <w:t xml:space="preserve">insects </w:t>
      </w:r>
      <w:r w:rsidRPr="00217332">
        <w:rPr>
          <w:rStyle w:val="Emphasis"/>
          <w:highlight w:val="cyan"/>
        </w:rPr>
        <w:t>inevitably</w:t>
      </w:r>
      <w:r w:rsidRPr="00217332">
        <w:rPr>
          <w:rStyle w:val="StyleUnderline"/>
          <w:highlight w:val="cyan"/>
        </w:rPr>
        <w:t xml:space="preserve"> develop resistance</w:t>
      </w:r>
      <w:r w:rsidRPr="00217332">
        <w:rPr>
          <w:sz w:val="16"/>
        </w:rPr>
        <w:t>, whether toxic chemicals are sprayed directly or genetically engineered into the plants.</w:t>
      </w:r>
    </w:p>
    <w:p w14:paraId="1EF77947" w14:textId="77777777" w:rsidR="00434969" w:rsidRPr="00217332" w:rsidRDefault="00434969" w:rsidP="00434969">
      <w:pPr>
        <w:rPr>
          <w:sz w:val="16"/>
        </w:rPr>
      </w:pPr>
      <w:r w:rsidRPr="00217332">
        <w:rPr>
          <w:sz w:val="16"/>
        </w:rPr>
        <w:t xml:space="preserve">Worse yet, weeds, insects, and fungus develop resistance </w:t>
      </w:r>
      <w:r w:rsidRPr="00217332">
        <w:rPr>
          <w:rStyle w:val="StyleUnderline"/>
          <w:highlight w:val="cyan"/>
        </w:rPr>
        <w:t xml:space="preserve">in </w:t>
      </w:r>
      <w:r w:rsidRPr="00217332">
        <w:rPr>
          <w:rStyle w:val="Emphasis"/>
          <w:highlight w:val="cyan"/>
        </w:rPr>
        <w:t>just 5 years</w:t>
      </w:r>
      <w:r w:rsidRPr="00217332">
        <w:rPr>
          <w:rStyle w:val="StyleUnderline"/>
        </w:rPr>
        <w:t xml:space="preserve"> on average</w:t>
      </w:r>
      <w:r w:rsidRPr="00217332">
        <w:rPr>
          <w:sz w:val="16"/>
        </w:rPr>
        <w:t>, which has caused the chemicals to grow increasingly lethal over the past 60 years.  And it takes on average eight to ten years to identify, test, and develop a new pesticide, though that isn’t long enough to discover the long-term toxicity to humans and other organisms.</w:t>
      </w:r>
    </w:p>
    <w:p w14:paraId="16F455F0" w14:textId="77777777" w:rsidR="00434969" w:rsidRPr="00217332" w:rsidRDefault="00434969" w:rsidP="00434969">
      <w:pPr>
        <w:rPr>
          <w:sz w:val="16"/>
        </w:rPr>
      </w:pPr>
      <w:r w:rsidRPr="00217332">
        <w:rPr>
          <w:sz w:val="16"/>
        </w:rPr>
        <w:t xml:space="preserve">And </w:t>
      </w:r>
      <w:r w:rsidRPr="00217332">
        <w:rPr>
          <w:rStyle w:val="StyleUnderline"/>
        </w:rPr>
        <w:t>this devil’s bargain hasn’t even provided most of the gains in crop yields</w:t>
      </w:r>
      <w:r w:rsidRPr="00217332">
        <w:rPr>
          <w:sz w:val="16"/>
        </w:rPr>
        <w:t>, which is due to natural-gas and phosphate fertilizers plus soil-crushing tractors and harvesters that can do the work of millions of men and horses quickly on farms that grow only one crop on thousands of acres.</w:t>
      </w:r>
    </w:p>
    <w:p w14:paraId="3691940E" w14:textId="77777777" w:rsidR="00434969" w:rsidRPr="00217332" w:rsidRDefault="00434969" w:rsidP="00434969">
      <w:pPr>
        <w:rPr>
          <w:sz w:val="16"/>
        </w:rPr>
      </w:pPr>
      <w:r w:rsidRPr="00217332">
        <w:rPr>
          <w:sz w:val="16"/>
        </w:rPr>
        <w:lastRenderedPageBreak/>
        <w:t xml:space="preserve">Yet </w:t>
      </w:r>
      <w:r w:rsidRPr="00217332">
        <w:rPr>
          <w:rStyle w:val="StyleUnderline"/>
        </w:rPr>
        <w:t>before pesticides, farmers lost a third of</w:t>
      </w:r>
      <w:r w:rsidRPr="00217332">
        <w:rPr>
          <w:sz w:val="16"/>
        </w:rPr>
        <w:t xml:space="preserve"> their </w:t>
      </w:r>
      <w:r w:rsidRPr="00217332">
        <w:rPr>
          <w:rStyle w:val="StyleUnderline"/>
        </w:rPr>
        <w:t>crops to pests, after</w:t>
      </w:r>
      <w:r w:rsidRPr="00217332">
        <w:rPr>
          <w:sz w:val="16"/>
        </w:rPr>
        <w:t xml:space="preserve"> pesticides, </w:t>
      </w:r>
      <w:r w:rsidRPr="00217332">
        <w:rPr>
          <w:rStyle w:val="StyleUnderline"/>
        </w:rPr>
        <w:t>farmers still lose a third</w:t>
      </w:r>
      <w:r w:rsidRPr="00217332">
        <w:rPr>
          <w:sz w:val="16"/>
        </w:rPr>
        <w:t xml:space="preserve"> of their crops.</w:t>
      </w:r>
    </w:p>
    <w:p w14:paraId="09E9BBF3" w14:textId="77777777" w:rsidR="00434969" w:rsidRPr="00217332" w:rsidRDefault="00434969" w:rsidP="00434969">
      <w:pPr>
        <w:rPr>
          <w:sz w:val="16"/>
        </w:rPr>
      </w:pPr>
      <w:r w:rsidRPr="00217332">
        <w:rPr>
          <w:sz w:val="16"/>
        </w:rPr>
        <w:t xml:space="preserve">Even without pesticides, </w:t>
      </w:r>
      <w:r w:rsidRPr="00217332">
        <w:rPr>
          <w:rStyle w:val="Emphasis"/>
          <w:sz w:val="24"/>
          <w:highlight w:val="cyan"/>
        </w:rPr>
        <w:t>industrial ag</w:t>
      </w:r>
      <w:r w:rsidRPr="00217332">
        <w:rPr>
          <w:rStyle w:val="Emphasis"/>
          <w:sz w:val="24"/>
        </w:rPr>
        <w:t xml:space="preserve">riculture </w:t>
      </w:r>
      <w:r w:rsidRPr="00217332">
        <w:rPr>
          <w:rStyle w:val="Emphasis"/>
          <w:sz w:val="24"/>
          <w:highlight w:val="cyan"/>
        </w:rPr>
        <w:t>is doomed</w:t>
      </w:r>
      <w:r w:rsidRPr="00217332">
        <w:rPr>
          <w:rStyle w:val="Emphasis"/>
          <w:sz w:val="24"/>
        </w:rPr>
        <w:t xml:space="preserve"> to fail</w:t>
      </w:r>
      <w:r w:rsidRPr="00217332">
        <w:rPr>
          <w:rStyle w:val="StyleUnderline"/>
          <w:sz w:val="24"/>
        </w:rPr>
        <w:t xml:space="preserve"> </w:t>
      </w:r>
      <w:r w:rsidRPr="00217332">
        <w:rPr>
          <w:rStyle w:val="StyleUnderline"/>
          <w:highlight w:val="cyan"/>
        </w:rPr>
        <w:t>from extremely high</w:t>
      </w:r>
      <w:r w:rsidRPr="00217332">
        <w:rPr>
          <w:rStyle w:val="StyleUnderline"/>
        </w:rPr>
        <w:t xml:space="preserve"> rates of soil </w:t>
      </w:r>
      <w:r w:rsidRPr="00217332">
        <w:rPr>
          <w:rStyle w:val="StyleUnderline"/>
          <w:highlight w:val="cyan"/>
        </w:rPr>
        <w:t>erosion and</w:t>
      </w:r>
      <w:r w:rsidRPr="00217332">
        <w:rPr>
          <w:rStyle w:val="StyleUnderline"/>
        </w:rPr>
        <w:t xml:space="preserve"> soil </w:t>
      </w:r>
      <w:r w:rsidRPr="00217332">
        <w:rPr>
          <w:rStyle w:val="StyleUnderline"/>
          <w:highlight w:val="cyan"/>
        </w:rPr>
        <w:t>compaction</w:t>
      </w:r>
      <w:r w:rsidRPr="00217332">
        <w:rPr>
          <w:rStyle w:val="StyleUnderline"/>
        </w:rPr>
        <w:t xml:space="preserve"> at rates that far exceed losses in the past</w:t>
      </w:r>
      <w:r w:rsidRPr="00217332">
        <w:rPr>
          <w:sz w:val="16"/>
        </w:rPr>
        <w:t>, since soil couldn’t wash or blow away as easily on small farms that grew many crops.</w:t>
      </w:r>
    </w:p>
    <w:p w14:paraId="66DC0B1A" w14:textId="77777777" w:rsidR="00434969" w:rsidRPr="00217332" w:rsidRDefault="00434969" w:rsidP="00434969">
      <w:pPr>
        <w:rPr>
          <w:sz w:val="16"/>
        </w:rPr>
      </w:pPr>
      <w:r w:rsidRPr="00217332">
        <w:rPr>
          <w:rStyle w:val="StyleUnderline"/>
        </w:rPr>
        <w:t xml:space="preserve">But pest killing </w:t>
      </w:r>
      <w:r w:rsidRPr="00217332">
        <w:rPr>
          <w:rStyle w:val="StyleUnderline"/>
          <w:highlight w:val="cyan"/>
        </w:rPr>
        <w:t>chemicals are</w:t>
      </w:r>
      <w:r w:rsidRPr="00217332">
        <w:rPr>
          <w:rStyle w:val="StyleUnderline"/>
        </w:rPr>
        <w:t xml:space="preserve"> surely </w:t>
      </w:r>
      <w:r w:rsidRPr="00217332">
        <w:rPr>
          <w:rStyle w:val="Emphasis"/>
          <w:highlight w:val="cyan"/>
        </w:rPr>
        <w:t>accelerating the</w:t>
      </w:r>
      <w:r w:rsidRPr="00217332">
        <w:rPr>
          <w:rStyle w:val="Emphasis"/>
        </w:rPr>
        <w:t xml:space="preserve"> day of </w:t>
      </w:r>
      <w:r w:rsidRPr="00217332">
        <w:rPr>
          <w:rStyle w:val="Emphasis"/>
          <w:highlight w:val="cyan"/>
        </w:rPr>
        <w:t>reckoning</w:t>
      </w:r>
      <w:r w:rsidRPr="00217332">
        <w:rPr>
          <w:rStyle w:val="StyleUnderline"/>
        </w:rPr>
        <w:t xml:space="preserve"> sooner rather than later. </w:t>
      </w:r>
      <w:r w:rsidRPr="00217332">
        <w:rPr>
          <w:rStyle w:val="StyleUnderline"/>
          <w:highlight w:val="cyan"/>
        </w:rPr>
        <w:t>Enormous amounts</w:t>
      </w:r>
      <w:r w:rsidRPr="00217332">
        <w:rPr>
          <w:rStyle w:val="StyleUnderline"/>
        </w:rPr>
        <w:t xml:space="preserve"> of toxic chemicals </w:t>
      </w:r>
      <w:r w:rsidRPr="00217332">
        <w:rPr>
          <w:rStyle w:val="StyleUnderline"/>
          <w:highlight w:val="cyan"/>
        </w:rPr>
        <w:t>are dumped</w:t>
      </w:r>
      <w:r w:rsidRPr="00217332">
        <w:rPr>
          <w:rStyle w:val="StyleUnderline"/>
        </w:rPr>
        <w:t xml:space="preserve"> on land every year — over </w:t>
      </w:r>
      <w:r w:rsidRPr="00217332">
        <w:rPr>
          <w:rStyle w:val="Emphasis"/>
        </w:rPr>
        <w:t>1 billion pounds</w:t>
      </w:r>
      <w:r w:rsidRPr="00217332">
        <w:rPr>
          <w:rStyle w:val="StyleUnderline"/>
        </w:rPr>
        <w:t xml:space="preserve"> are used in the</w:t>
      </w:r>
      <w:r w:rsidRPr="00217332">
        <w:rPr>
          <w:sz w:val="16"/>
        </w:rPr>
        <w:t xml:space="preserve"> United State </w:t>
      </w:r>
      <w:r w:rsidRPr="00217332">
        <w:rPr>
          <w:rStyle w:val="StyleUnderline"/>
        </w:rPr>
        <w:t>(US) every year</w:t>
      </w:r>
      <w:r w:rsidRPr="00217332">
        <w:rPr>
          <w:sz w:val="16"/>
        </w:rPr>
        <w:t xml:space="preserve"> and 5.6 billion pounds globally (</w:t>
      </w:r>
      <w:proofErr w:type="spellStart"/>
      <w:r w:rsidRPr="00217332">
        <w:rPr>
          <w:sz w:val="16"/>
        </w:rPr>
        <w:t>Alavanja</w:t>
      </w:r>
      <w:proofErr w:type="spellEnd"/>
      <w:r w:rsidRPr="00217332">
        <w:rPr>
          <w:sz w:val="16"/>
        </w:rPr>
        <w:t xml:space="preserve"> 2009).</w:t>
      </w:r>
    </w:p>
    <w:p w14:paraId="22A2DCA2" w14:textId="77777777" w:rsidR="00434969" w:rsidRPr="00217332" w:rsidRDefault="00434969" w:rsidP="00434969">
      <w:pPr>
        <w:rPr>
          <w:sz w:val="16"/>
        </w:rPr>
      </w:pPr>
      <w:r w:rsidRPr="00217332">
        <w:rPr>
          <w:rStyle w:val="StyleUnderline"/>
          <w:highlight w:val="cyan"/>
        </w:rPr>
        <w:t xml:space="preserve">This </w:t>
      </w:r>
      <w:r w:rsidRPr="00217332">
        <w:rPr>
          <w:rStyle w:val="Emphasis"/>
          <w:highlight w:val="cyan"/>
        </w:rPr>
        <w:t>destroys</w:t>
      </w:r>
      <w:r w:rsidRPr="00217332">
        <w:rPr>
          <w:rStyle w:val="Emphasis"/>
        </w:rPr>
        <w:t xml:space="preserve"> the very </w:t>
      </w:r>
      <w:r w:rsidRPr="00217332">
        <w:rPr>
          <w:rStyle w:val="Emphasis"/>
          <w:highlight w:val="cyan"/>
        </w:rPr>
        <w:t>ecosystems</w:t>
      </w:r>
      <w:r w:rsidRPr="00217332">
        <w:rPr>
          <w:rStyle w:val="StyleUnderline"/>
        </w:rPr>
        <w:t xml:space="preserve"> that used to help plants fight off </w:t>
      </w:r>
      <w:proofErr w:type="gramStart"/>
      <w:r w:rsidRPr="00217332">
        <w:rPr>
          <w:rStyle w:val="StyleUnderline"/>
        </w:rPr>
        <w:t xml:space="preserve">pests, </w:t>
      </w:r>
      <w:r w:rsidRPr="00217332">
        <w:rPr>
          <w:rStyle w:val="StyleUnderline"/>
          <w:highlight w:val="cyan"/>
        </w:rPr>
        <w:t>and</w:t>
      </w:r>
      <w:proofErr w:type="gramEnd"/>
      <w:r w:rsidRPr="00217332">
        <w:rPr>
          <w:rStyle w:val="StyleUnderline"/>
          <w:highlight w:val="cyan"/>
        </w:rPr>
        <w:t xml:space="preserve"> is a </w:t>
      </w:r>
      <w:r w:rsidRPr="00217332">
        <w:rPr>
          <w:rStyle w:val="Emphasis"/>
          <w:highlight w:val="cyan"/>
        </w:rPr>
        <w:t>major factor</w:t>
      </w:r>
      <w:r w:rsidRPr="00217332">
        <w:rPr>
          <w:rStyle w:val="StyleUnderline"/>
          <w:highlight w:val="cyan"/>
        </w:rPr>
        <w:t xml:space="preserve"> biod</w:t>
      </w:r>
      <w:r w:rsidRPr="00217332">
        <w:rPr>
          <w:rStyle w:val="StyleUnderline"/>
        </w:rPr>
        <w:t xml:space="preserve">iversity </w:t>
      </w:r>
      <w:r w:rsidRPr="00217332">
        <w:rPr>
          <w:rStyle w:val="StyleUnderline"/>
          <w:highlight w:val="cyan"/>
        </w:rPr>
        <w:t xml:space="preserve">loss and </w:t>
      </w:r>
      <w:r w:rsidRPr="00217332">
        <w:rPr>
          <w:rStyle w:val="Emphasis"/>
          <w:sz w:val="24"/>
          <w:highlight w:val="cyan"/>
        </w:rPr>
        <w:t>extinction</w:t>
      </w:r>
      <w:r w:rsidRPr="00217332">
        <w:rPr>
          <w:sz w:val="16"/>
        </w:rPr>
        <w:t>.</w:t>
      </w:r>
    </w:p>
    <w:p w14:paraId="5CF6F3D0" w14:textId="77777777" w:rsidR="00434969" w:rsidRPr="00217332" w:rsidRDefault="00434969" w:rsidP="00434969">
      <w:pPr>
        <w:rPr>
          <w:sz w:val="16"/>
        </w:rPr>
      </w:pPr>
      <w:r w:rsidRPr="00217332">
        <w:rPr>
          <w:rStyle w:val="StyleUnderline"/>
        </w:rPr>
        <w:t>Evidence</w:t>
      </w:r>
      <w:r w:rsidRPr="00217332">
        <w:rPr>
          <w:sz w:val="16"/>
        </w:rPr>
        <w:t xml:space="preserve"> also </w:t>
      </w:r>
      <w:r w:rsidRPr="00217332">
        <w:rPr>
          <w:rStyle w:val="StyleUnderline"/>
        </w:rPr>
        <w:t xml:space="preserve">points to </w:t>
      </w:r>
      <w:r w:rsidRPr="00217332">
        <w:rPr>
          <w:rStyle w:val="StyleUnderline"/>
          <w:highlight w:val="cyan"/>
        </w:rPr>
        <w:t>pesticides play</w:t>
      </w:r>
      <w:r w:rsidRPr="00217332">
        <w:rPr>
          <w:rStyle w:val="StyleUnderline"/>
        </w:rPr>
        <w:t xml:space="preserve">ing </w:t>
      </w:r>
      <w:r w:rsidRPr="00217332">
        <w:rPr>
          <w:rStyle w:val="StyleUnderline"/>
          <w:highlight w:val="cyan"/>
        </w:rPr>
        <w:t xml:space="preserve">a </w:t>
      </w:r>
      <w:r w:rsidRPr="00217332">
        <w:rPr>
          <w:rStyle w:val="Emphasis"/>
          <w:highlight w:val="cyan"/>
        </w:rPr>
        <w:t>key role in</w:t>
      </w:r>
      <w:r w:rsidRPr="00217332">
        <w:rPr>
          <w:rStyle w:val="Emphasis"/>
        </w:rPr>
        <w:t xml:space="preserve"> the </w:t>
      </w:r>
      <w:r w:rsidRPr="00217332">
        <w:rPr>
          <w:rStyle w:val="Emphasis"/>
          <w:highlight w:val="cyan"/>
        </w:rPr>
        <w:t>loss of bees</w:t>
      </w:r>
      <w:r w:rsidRPr="00217332">
        <w:rPr>
          <w:rStyle w:val="StyleUnderline"/>
          <w:highlight w:val="cyan"/>
        </w:rPr>
        <w:t xml:space="preserve"> and</w:t>
      </w:r>
      <w:r w:rsidRPr="00217332">
        <w:rPr>
          <w:rStyle w:val="StyleUnderline"/>
        </w:rPr>
        <w:t xml:space="preserve"> their </w:t>
      </w:r>
      <w:r w:rsidRPr="00217332">
        <w:rPr>
          <w:rStyle w:val="StyleUnderline"/>
          <w:highlight w:val="cyan"/>
        </w:rPr>
        <w:t>pollination</w:t>
      </w:r>
      <w:r w:rsidRPr="00217332">
        <w:rPr>
          <w:rStyle w:val="StyleUnderline"/>
        </w:rPr>
        <w:t xml:space="preserve"> services</w:t>
      </w:r>
      <w:r w:rsidRPr="00217332">
        <w:rPr>
          <w:sz w:val="16"/>
        </w:rPr>
        <w:t xml:space="preserve">.  Although paleo-diet fanatics won’t mind eating mostly meat when fruit, vegetable, and nut crops are gone, they will not be so happy about having to eat more carbohydrates. Wheat and other grains will still be around, since they are </w:t>
      </w:r>
      <w:proofErr w:type="gramStart"/>
      <w:r w:rsidRPr="00217332">
        <w:rPr>
          <w:sz w:val="16"/>
        </w:rPr>
        <w:t>wind-pollinated</w:t>
      </w:r>
      <w:proofErr w:type="gramEnd"/>
      <w:r w:rsidRPr="00217332">
        <w:rPr>
          <w:sz w:val="16"/>
        </w:rPr>
        <w:t>.</w:t>
      </w:r>
    </w:p>
    <w:p w14:paraId="08F45EEA" w14:textId="77777777" w:rsidR="00434969" w:rsidRPr="00217332" w:rsidRDefault="00434969" w:rsidP="00434969">
      <w:pPr>
        <w:rPr>
          <w:sz w:val="16"/>
        </w:rPr>
      </w:pPr>
      <w:r w:rsidRPr="00217332">
        <w:rPr>
          <w:rStyle w:val="StyleUnderline"/>
        </w:rPr>
        <w:t xml:space="preserve">Agricultural </w:t>
      </w:r>
      <w:r w:rsidRPr="00217332">
        <w:rPr>
          <w:rStyle w:val="StyleUnderline"/>
          <w:highlight w:val="cyan"/>
        </w:rPr>
        <w:t xml:space="preserve">chemicals </w:t>
      </w:r>
      <w:r w:rsidRPr="00217332">
        <w:rPr>
          <w:rStyle w:val="Emphasis"/>
          <w:highlight w:val="cyan"/>
        </w:rPr>
        <w:t xml:space="preserve">render land </w:t>
      </w:r>
      <w:r w:rsidRPr="00217332">
        <w:rPr>
          <w:rStyle w:val="Emphasis"/>
          <w:sz w:val="24"/>
          <w:highlight w:val="cyan"/>
        </w:rPr>
        <w:t>lifeless</w:t>
      </w:r>
      <w:r w:rsidRPr="00217332">
        <w:rPr>
          <w:rStyle w:val="StyleUnderline"/>
          <w:sz w:val="24"/>
        </w:rPr>
        <w:t xml:space="preserve"> </w:t>
      </w:r>
      <w:r w:rsidRPr="00217332">
        <w:rPr>
          <w:rStyle w:val="StyleUnderline"/>
        </w:rPr>
        <w:t>and toxic to beneficial creatures</w:t>
      </w:r>
      <w:r w:rsidRPr="00217332">
        <w:rPr>
          <w:sz w:val="16"/>
        </w:rPr>
        <w:t xml:space="preserve">, also </w:t>
      </w:r>
      <w:r w:rsidRPr="00217332">
        <w:rPr>
          <w:rStyle w:val="Emphasis"/>
          <w:sz w:val="24"/>
          <w:highlight w:val="cyan"/>
        </w:rPr>
        <w:t>killing the food chain above</w:t>
      </w:r>
      <w:r w:rsidRPr="00217332">
        <w:t xml:space="preserve"> </w:t>
      </w:r>
      <w:r w:rsidRPr="00217332">
        <w:rPr>
          <w:rStyle w:val="StyleUnderline"/>
        </w:rPr>
        <w:t xml:space="preserve">— fish, amphibians, birds, </w:t>
      </w:r>
      <w:r w:rsidRPr="00217332">
        <w:rPr>
          <w:rStyle w:val="StyleUnderline"/>
          <w:highlight w:val="cyan"/>
        </w:rPr>
        <w:t xml:space="preserve">and </w:t>
      </w:r>
      <w:r w:rsidRPr="00217332">
        <w:rPr>
          <w:rStyle w:val="Emphasis"/>
          <w:highlight w:val="cyan"/>
        </w:rPr>
        <w:t>humans</w:t>
      </w:r>
      <w:r w:rsidRPr="00217332">
        <w:rPr>
          <w:rStyle w:val="StyleUnderline"/>
        </w:rPr>
        <w:t xml:space="preserve"> (from</w:t>
      </w:r>
      <w:r w:rsidRPr="00217332">
        <w:rPr>
          <w:sz w:val="16"/>
        </w:rPr>
        <w:t xml:space="preserve"> cancer, chronic </w:t>
      </w:r>
      <w:r w:rsidRPr="00217332">
        <w:rPr>
          <w:rStyle w:val="StyleUnderline"/>
        </w:rPr>
        <w:t>disease</w:t>
      </w:r>
      <w:r w:rsidRPr="00217332">
        <w:rPr>
          <w:sz w:val="16"/>
        </w:rPr>
        <w:t>, and suicide).</w:t>
      </w:r>
    </w:p>
    <w:p w14:paraId="21E9DD26" w14:textId="77777777" w:rsidR="00434969" w:rsidRPr="00217332" w:rsidRDefault="00434969" w:rsidP="00434969">
      <w:pPr>
        <w:rPr>
          <w:sz w:val="16"/>
        </w:rPr>
      </w:pPr>
      <w:r w:rsidRPr="00217332">
        <w:rPr>
          <w:rStyle w:val="StyleUnderline"/>
        </w:rPr>
        <w:t xml:space="preserve">Surely a day is coming when </w:t>
      </w:r>
      <w:r w:rsidRPr="00217332">
        <w:rPr>
          <w:rStyle w:val="StyleUnderline"/>
          <w:highlight w:val="cyan"/>
        </w:rPr>
        <w:t xml:space="preserve">pesticides stop working, resulting in </w:t>
      </w:r>
      <w:r w:rsidRPr="00217332">
        <w:rPr>
          <w:rStyle w:val="Emphasis"/>
          <w:sz w:val="24"/>
          <w:highlight w:val="cyan"/>
        </w:rPr>
        <w:t>massive famines</w:t>
      </w:r>
      <w:r w:rsidRPr="00217332">
        <w:rPr>
          <w:sz w:val="16"/>
        </w:rPr>
        <w:t>.  But who is there to speak for the grandchildren? And those that do speak for them are mowed down by the logic of libertarian capitalism, which only cares about profits today. Given that a political party is now in power in the U.S. that wants to get rid of the protections the Environmental Protection Agency (EPA) and other agencies provide, may make matters worse if agricultural chemicals are allowed to be more toxic, long-lasting, and released earlier, before being fully tested for health effects.</w:t>
      </w:r>
    </w:p>
    <w:p w14:paraId="23D5BFBE" w14:textId="77777777" w:rsidR="00434969" w:rsidRPr="00217332" w:rsidRDefault="00434969" w:rsidP="00434969">
      <w:pPr>
        <w:rPr>
          <w:sz w:val="16"/>
        </w:rPr>
      </w:pPr>
      <w:r w:rsidRPr="00217332">
        <w:rPr>
          <w:sz w:val="16"/>
        </w:rPr>
        <w:t xml:space="preserve">Meanwhile chemical and genetic engineering companies are making a fortune, because the farmers </w:t>
      </w:r>
      <w:proofErr w:type="gramStart"/>
      <w:r w:rsidRPr="00217332">
        <w:rPr>
          <w:sz w:val="16"/>
        </w:rPr>
        <w:t>have to</w:t>
      </w:r>
      <w:proofErr w:type="gramEnd"/>
      <w:r w:rsidRPr="00217332">
        <w:rPr>
          <w:sz w:val="16"/>
        </w:rPr>
        <w:t xml:space="preserve"> pay full price, since the pests develop resistance long before a product is old enough to be made generically.  Except for glyphosate, but weeds have developed resistance. Predictably.</w:t>
      </w:r>
    </w:p>
    <w:p w14:paraId="5A2993B2" w14:textId="77777777" w:rsidR="00434969" w:rsidRPr="00217332" w:rsidRDefault="00434969" w:rsidP="00434969">
      <w:pPr>
        <w:rPr>
          <w:sz w:val="16"/>
        </w:rPr>
      </w:pPr>
      <w:r w:rsidRPr="00217332">
        <w:rPr>
          <w:sz w:val="16"/>
        </w:rPr>
        <w:t>In fact, the inevitability of resistance has been known for nearly seven decades. In 1951, as the world began using synthetic chemicals, Dr. Reginald Painter at Kansas State University published “Insect Resistance in Crop Plants”.  He made a case that it would be better to understand how a crop plant fought off insects, since it was inevitable that insects would develop genetic or behavioral resistance.  At best, chemicals might be used as an emergency control measure.</w:t>
      </w:r>
    </w:p>
    <w:p w14:paraId="0813EBEF" w14:textId="77777777" w:rsidR="00434969" w:rsidRPr="00217332" w:rsidRDefault="00434969" w:rsidP="00434969">
      <w:pPr>
        <w:rPr>
          <w:sz w:val="16"/>
        </w:rPr>
      </w:pPr>
      <w:r w:rsidRPr="00217332">
        <w:rPr>
          <w:sz w:val="16"/>
        </w:rPr>
        <w:t>Farmers will say that we simply must carry on like this, there’s no other choice.  But that’s simply not true.</w:t>
      </w:r>
    </w:p>
    <w:p w14:paraId="7F4EE23F" w14:textId="77777777" w:rsidR="00434969" w:rsidRPr="00217332" w:rsidRDefault="00434969" w:rsidP="00434969">
      <w:pPr>
        <w:rPr>
          <w:sz w:val="16"/>
        </w:rPr>
      </w:pPr>
      <w:r w:rsidRPr="00217332">
        <w:rPr>
          <w:sz w:val="16"/>
        </w:rPr>
        <w:t>Consider the corn rootworm, that costs farmers about $2 billion a year in lost crops despite spending hundreds of millions on chemicals and the hundreds of millions of dollars chemical companies spend developing new chemicals.</w:t>
      </w:r>
    </w:p>
    <w:p w14:paraId="104A9475" w14:textId="77777777" w:rsidR="00434969" w:rsidRPr="00217332" w:rsidRDefault="00434969" w:rsidP="00434969">
      <w:pPr>
        <w:rPr>
          <w:sz w:val="16"/>
        </w:rPr>
      </w:pPr>
      <w:r w:rsidRPr="00217332">
        <w:rPr>
          <w:sz w:val="16"/>
        </w:rPr>
        <w:t>To lower the chances of corn pests developing resistance, corn crops were rotated with soybeans. Predictably, a few mutated to eat soybeans plus changed their behavior.  They used to only lay eggs on nearby corn plants, now they disperse to lay eggs on soybean crops as well.  Worse yet, corn is more profitable than soy and many farmers began growing continuous corn.  Already the corn rootworm is developing resistance to the latest and greatest chemicals.</w:t>
      </w:r>
    </w:p>
    <w:p w14:paraId="182E12DD" w14:textId="77777777" w:rsidR="00434969" w:rsidRPr="00217332" w:rsidRDefault="00434969" w:rsidP="00434969">
      <w:pPr>
        <w:rPr>
          <w:sz w:val="16"/>
        </w:rPr>
      </w:pPr>
      <w:r w:rsidRPr="00217332">
        <w:rPr>
          <w:sz w:val="16"/>
        </w:rPr>
        <w:t xml:space="preserve">But the corn rootworm is not causing devastation in Europe, because farms are smaller and most farmers rotate not just soy, but wheat, alfalfa, </w:t>
      </w:r>
      <w:proofErr w:type="gramStart"/>
      <w:r w:rsidRPr="00217332">
        <w:rPr>
          <w:sz w:val="16"/>
        </w:rPr>
        <w:t>sorghum</w:t>
      </w:r>
      <w:proofErr w:type="gramEnd"/>
      <w:r w:rsidRPr="00217332">
        <w:rPr>
          <w:sz w:val="16"/>
        </w:rPr>
        <w:t xml:space="preserve"> and oats with corn (Nordhaus 2017).</w:t>
      </w:r>
    </w:p>
    <w:p w14:paraId="3A967144" w14:textId="77777777" w:rsidR="00434969" w:rsidRPr="00217332" w:rsidRDefault="00434969" w:rsidP="00434969">
      <w:pPr>
        <w:rPr>
          <w:sz w:val="16"/>
        </w:rPr>
      </w:pPr>
      <w:r w:rsidRPr="00217332">
        <w:rPr>
          <w:sz w:val="16"/>
        </w:rPr>
        <w:t>Before planting, farmers try to get rid of pests that survived the winter and apply fumigants to kill fungi and nematodes, and pre-emergent chemicals to reduce weed seeds from emerging.  Even farmers practicing no-till farming douse the land with herbicides by using GMO herbicide-resistant crops.  Then over the course of crop growth, farmers may apply several rounds of additional pesticides to control different pests. For example, cotton growers apply chemicals from 12 to 30 times before harvest.</w:t>
      </w:r>
    </w:p>
    <w:p w14:paraId="38841465" w14:textId="77777777" w:rsidR="00434969" w:rsidRPr="00217332" w:rsidRDefault="00434969" w:rsidP="00434969">
      <w:pPr>
        <w:rPr>
          <w:sz w:val="16"/>
        </w:rPr>
      </w:pPr>
      <w:r w:rsidRPr="00217332">
        <w:rPr>
          <w:sz w:val="16"/>
        </w:rPr>
        <w:lastRenderedPageBreak/>
        <w:t>Currently, the potential harm is only assessed for 2 to 3 years before a permit is issued, even though the damage might occur up to 20 years later.</w:t>
      </w:r>
    </w:p>
    <w:p w14:paraId="3E0F469A" w14:textId="77777777" w:rsidR="00434969" w:rsidRPr="00217332" w:rsidRDefault="00434969" w:rsidP="00434969">
      <w:pPr>
        <w:rPr>
          <w:sz w:val="16"/>
        </w:rPr>
      </w:pPr>
      <w:r w:rsidRPr="00217332">
        <w:rPr>
          <w:sz w:val="16"/>
        </w:rPr>
        <w:t>Although these chemicals appear to be just like antibiotics, that isn’t entirely true.  We develop some immunity to a disease after antibiotics help us recover, but a plant is still vulnerable to the pests and weeds with the genetics or behavior to survive and chemical assault.</w:t>
      </w:r>
    </w:p>
    <w:p w14:paraId="6B14489A" w14:textId="77777777" w:rsidR="00434969" w:rsidRPr="00217332" w:rsidRDefault="00434969" w:rsidP="00434969">
      <w:pPr>
        <w:rPr>
          <w:sz w:val="16"/>
        </w:rPr>
      </w:pPr>
      <w:r w:rsidRPr="00217332">
        <w:rPr>
          <w:sz w:val="16"/>
        </w:rPr>
        <w:t xml:space="preserve">Although there are thousands of chemical toxins, what matters is how they kill, their method of action (MOA).  For herbicides there are only 29 MOAs, for insecticides, just 28.  </w:t>
      </w:r>
      <w:proofErr w:type="gramStart"/>
      <w:r w:rsidRPr="00217332">
        <w:rPr>
          <w:sz w:val="16"/>
        </w:rPr>
        <w:t>So</w:t>
      </w:r>
      <w:proofErr w:type="gramEnd"/>
      <w:r w:rsidRPr="00217332">
        <w:rPr>
          <w:sz w:val="16"/>
        </w:rPr>
        <w:t xml:space="preserve"> if a pest develops resistance to one chemical within an MOA, it will be resistant to all of the thousands of chemicals within that MOA.</w:t>
      </w:r>
    </w:p>
    <w:p w14:paraId="043220CE" w14:textId="77777777" w:rsidR="00434969" w:rsidRPr="00217332" w:rsidRDefault="00434969" w:rsidP="00434969">
      <w:pPr>
        <w:rPr>
          <w:sz w:val="16"/>
        </w:rPr>
      </w:pPr>
      <w:r w:rsidRPr="00217332">
        <w:rPr>
          <w:sz w:val="16"/>
        </w:rPr>
        <w:t xml:space="preserve">The demand for chemicals has also grown due the high level of </w:t>
      </w:r>
      <w:proofErr w:type="spellStart"/>
      <w:r w:rsidRPr="00217332">
        <w:rPr>
          <w:sz w:val="16"/>
        </w:rPr>
        <w:t>bioinvasive</w:t>
      </w:r>
      <w:proofErr w:type="spellEnd"/>
      <w:r w:rsidRPr="00217332">
        <w:rPr>
          <w:sz w:val="16"/>
        </w:rPr>
        <w:t xml:space="preserve"> species.  It takes a while to find native pests and make sure they won’t do more harm than good.  In the 1950s there were just three main corn pests. By 1978 there were 40, and they vary regionally. For example, California has 30 arthropods and over 14 fungal diseases to cope with.</w:t>
      </w:r>
    </w:p>
    <w:p w14:paraId="12211ED5" w14:textId="77777777" w:rsidR="00434969" w:rsidRPr="00217332" w:rsidRDefault="00434969" w:rsidP="00434969">
      <w:pPr>
        <w:rPr>
          <w:sz w:val="16"/>
        </w:rPr>
      </w:pPr>
      <w:r w:rsidRPr="00217332">
        <w:rPr>
          <w:sz w:val="16"/>
        </w:rPr>
        <w:t xml:space="preserve">When I was learning how to grow food organically back in the 90s, I remember how outraged organic farmers </w:t>
      </w:r>
      <w:proofErr w:type="gramStart"/>
      <w:r w:rsidRPr="00217332">
        <w:rPr>
          <w:sz w:val="16"/>
        </w:rPr>
        <w:t>were that Monsanto</w:t>
      </w:r>
      <w:proofErr w:type="gramEnd"/>
      <w:r w:rsidRPr="00217332">
        <w:rPr>
          <w:sz w:val="16"/>
        </w:rPr>
        <w:t xml:space="preserve"> was going to genetically engineer plants to have the </w:t>
      </w:r>
      <w:proofErr w:type="spellStart"/>
      <w:r w:rsidRPr="00217332">
        <w:rPr>
          <w:sz w:val="16"/>
        </w:rPr>
        <w:t>Bt</w:t>
      </w:r>
      <w:proofErr w:type="spellEnd"/>
      <w:r w:rsidRPr="00217332">
        <w:rPr>
          <w:sz w:val="16"/>
        </w:rPr>
        <w:t xml:space="preserve"> bacteria in them.  This is because the only insecticide organic farmers can use is </w:t>
      </w:r>
      <w:proofErr w:type="spellStart"/>
      <w:r w:rsidRPr="00217332">
        <w:rPr>
          <w:sz w:val="16"/>
        </w:rPr>
        <w:t>Bt</w:t>
      </w:r>
      <w:proofErr w:type="spellEnd"/>
      <w:r w:rsidRPr="00217332">
        <w:rPr>
          <w:sz w:val="16"/>
        </w:rPr>
        <w:t xml:space="preserve"> bacteria, because it is found in the soil. It’s natural. Organic farmers have been careful to spray only in emergencies so that insects didn’t develop resistance to their only remedy.  Since 1996, GMO plants have been engineered to have </w:t>
      </w:r>
      <w:proofErr w:type="spellStart"/>
      <w:r w:rsidRPr="00217332">
        <w:rPr>
          <w:sz w:val="16"/>
        </w:rPr>
        <w:t>Bt</w:t>
      </w:r>
      <w:proofErr w:type="spellEnd"/>
      <w:r w:rsidRPr="00217332">
        <w:rPr>
          <w:sz w:val="16"/>
        </w:rPr>
        <w:t xml:space="preserve"> in them, and predictably, insects have developed resistance.  For example, in 2015, 81% of all corn was planted with genetically engineered Bt.  But corn earworms have developed resistance, especially in North Carolina and Georgia, setting the stage for damage across the nation.  Five other insects have developed resistance to </w:t>
      </w:r>
      <w:proofErr w:type="spellStart"/>
      <w:r w:rsidRPr="00217332">
        <w:rPr>
          <w:sz w:val="16"/>
        </w:rPr>
        <w:t>Bt</w:t>
      </w:r>
      <w:proofErr w:type="spellEnd"/>
      <w:r w:rsidRPr="00217332">
        <w:rPr>
          <w:sz w:val="16"/>
        </w:rPr>
        <w:t xml:space="preserve"> as well.</w:t>
      </w:r>
    </w:p>
    <w:p w14:paraId="1BA89A5D" w14:textId="77777777" w:rsidR="00434969" w:rsidRPr="00217332" w:rsidRDefault="00434969" w:rsidP="00434969">
      <w:pPr>
        <w:rPr>
          <w:sz w:val="16"/>
        </w:rPr>
      </w:pPr>
      <w:r w:rsidRPr="00217332">
        <w:rPr>
          <w:sz w:val="16"/>
        </w:rPr>
        <w:t>GMO plants were also going to reduce pesticide use.  They did for a while, but not for long.  Chemical use has increased 7% to 202,000 tons a year in the past 10 years.</w:t>
      </w:r>
    </w:p>
    <w:p w14:paraId="2E36921E" w14:textId="77777777" w:rsidR="00434969" w:rsidRPr="00217332" w:rsidRDefault="00434969" w:rsidP="00434969">
      <w:pPr>
        <w:rPr>
          <w:sz w:val="16"/>
        </w:rPr>
      </w:pPr>
      <w:r w:rsidRPr="00217332">
        <w:rPr>
          <w:sz w:val="16"/>
        </w:rPr>
        <w:t>Resistance can come in other ways than mutations. Behavior can change. Cockroach bait is laced with glucose, so cockroaches that developed glucose-aversion now no longer take the bait.</w:t>
      </w:r>
    </w:p>
    <w:p w14:paraId="7E904271" w14:textId="77777777" w:rsidR="00434969" w:rsidRPr="00217332" w:rsidRDefault="00434969" w:rsidP="00434969">
      <w:pPr>
        <w:rPr>
          <w:sz w:val="16"/>
        </w:rPr>
      </w:pPr>
      <w:r w:rsidRPr="00217332">
        <w:rPr>
          <w:sz w:val="16"/>
        </w:rPr>
        <w:t>It is worth repeating that chemicals and other practices are ruining the long-term viability of agriculture. Here is how author Dyer explains it:</w:t>
      </w:r>
    </w:p>
    <w:p w14:paraId="7F51D611" w14:textId="77777777" w:rsidR="00434969" w:rsidRPr="00217332" w:rsidRDefault="00434969" w:rsidP="00434969">
      <w:pPr>
        <w:rPr>
          <w:sz w:val="16"/>
        </w:rPr>
      </w:pPr>
      <w:r w:rsidRPr="00217332">
        <w:rPr>
          <w:rStyle w:val="StyleUnderline"/>
        </w:rPr>
        <w:t xml:space="preserve">“Ultimately the practice of modern </w:t>
      </w:r>
      <w:r w:rsidRPr="00217332">
        <w:rPr>
          <w:rStyle w:val="StyleUnderline"/>
          <w:highlight w:val="cyan"/>
        </w:rPr>
        <w:t xml:space="preserve">farming is </w:t>
      </w:r>
      <w:r w:rsidRPr="00217332">
        <w:rPr>
          <w:rStyle w:val="Emphasis"/>
          <w:sz w:val="24"/>
          <w:highlight w:val="cyan"/>
        </w:rPr>
        <w:t>not sustainable</w:t>
      </w:r>
      <w:r w:rsidRPr="00217332">
        <w:rPr>
          <w:rStyle w:val="StyleUnderline"/>
        </w:rPr>
        <w:t xml:space="preserve">” because “the </w:t>
      </w:r>
      <w:r w:rsidRPr="00217332">
        <w:rPr>
          <w:rStyle w:val="StyleUnderline"/>
          <w:highlight w:val="cyan"/>
        </w:rPr>
        <w:t>damage</w:t>
      </w:r>
      <w:r w:rsidRPr="00217332">
        <w:rPr>
          <w:rStyle w:val="StyleUnderline"/>
        </w:rPr>
        <w:t xml:space="preserve"> to the soil and natural ecosystems </w:t>
      </w:r>
      <w:r w:rsidRPr="00217332">
        <w:rPr>
          <w:rStyle w:val="StyleUnderline"/>
          <w:highlight w:val="cyan"/>
        </w:rPr>
        <w:t>is so great</w:t>
      </w:r>
      <w:r w:rsidRPr="00217332">
        <w:rPr>
          <w:rStyle w:val="StyleUnderline"/>
        </w:rPr>
        <w:t xml:space="preserve"> that </w:t>
      </w:r>
      <w:r w:rsidRPr="00217332">
        <w:rPr>
          <w:rStyle w:val="StyleUnderline"/>
          <w:highlight w:val="cyan"/>
        </w:rPr>
        <w:t>farming becomes dependent</w:t>
      </w:r>
      <w:r w:rsidRPr="00217332">
        <w:rPr>
          <w:rStyle w:val="StyleUnderline"/>
        </w:rPr>
        <w:t xml:space="preserve"> not on the land but </w:t>
      </w:r>
      <w:r w:rsidRPr="00217332">
        <w:rPr>
          <w:rStyle w:val="StyleUnderline"/>
          <w:highlight w:val="cyan"/>
        </w:rPr>
        <w:t>on</w:t>
      </w:r>
      <w:r w:rsidRPr="00217332">
        <w:rPr>
          <w:rStyle w:val="StyleUnderline"/>
        </w:rPr>
        <w:t xml:space="preserve"> the </w:t>
      </w:r>
      <w:r w:rsidRPr="00217332">
        <w:rPr>
          <w:rStyle w:val="StyleUnderline"/>
          <w:highlight w:val="cyan"/>
        </w:rPr>
        <w:t>artificial inputs</w:t>
      </w:r>
      <w:r w:rsidRPr="00217332">
        <w:rPr>
          <w:rStyle w:val="StyleUnderline"/>
        </w:rPr>
        <w:t xml:space="preserve"> into the process, such as fertilizers and pesticides</w:t>
      </w:r>
      <w:r w:rsidRPr="00217332">
        <w:rPr>
          <w:sz w:val="16"/>
        </w:rPr>
        <w:t xml:space="preserve">.  In many ways, </w:t>
      </w:r>
      <w:r w:rsidRPr="00217332">
        <w:rPr>
          <w:rStyle w:val="StyleUnderline"/>
        </w:rPr>
        <w:t>our battle against</w:t>
      </w:r>
      <w:r w:rsidRPr="00217332">
        <w:rPr>
          <w:sz w:val="16"/>
        </w:rPr>
        <w:t xml:space="preserve"> the diverse array of </w:t>
      </w:r>
      <w:r w:rsidRPr="00217332">
        <w:rPr>
          <w:rStyle w:val="StyleUnderline"/>
        </w:rPr>
        <w:t>pest species is a battle against the health of the system itself.  As we kill pest species, we also kill related species that may be beneficial. We kill predators that could assist our efforts. We reduce the ecosystem’s ability to recover due to reduced diversity, and we interfere with the organisms that affect the biogeochemical processes that maintain the soils in which the plants grow</w:t>
      </w:r>
      <w:r w:rsidRPr="00217332">
        <w:rPr>
          <w:sz w:val="16"/>
        </w:rPr>
        <w:t>.</w:t>
      </w:r>
    </w:p>
    <w:p w14:paraId="018E5579" w14:textId="77777777" w:rsidR="00434969" w:rsidRPr="00217332" w:rsidRDefault="00434969" w:rsidP="00434969">
      <w:pPr>
        <w:rPr>
          <w:sz w:val="16"/>
        </w:rPr>
      </w:pPr>
      <w:r w:rsidRPr="00217332">
        <w:rPr>
          <w:sz w:val="16"/>
        </w:rPr>
        <w:t>Soil is a complex, multifaceted living thing that is far more than the sum of the sand, silt, clay, fungi, microbes, nematodes, and other invertebrates. All biotic components interact as an ecosystem within the soil and at the surface, and in relation to the larger components such as herbivores that move across the land. Organisms grow and dig through the soil, aerate it, reorganize it, and add and subtract organic material.  Mature soil is structured and layered and, very importantly, it remains in place.  Plowing of the soil turns everything upside down.  What was hidden from light is exposed.  What was kept at a constant temperature is now varying with the day and night and seasons.  What cannot tolerate drying conditions at the surface is likely killed.  And very sensitive and delicate structures within the soil are disrupted and destroyed.</w:t>
      </w:r>
    </w:p>
    <w:p w14:paraId="4C71A9D8" w14:textId="77777777" w:rsidR="00434969" w:rsidRPr="0009123D" w:rsidRDefault="00434969" w:rsidP="00434969">
      <w:pPr>
        <w:rPr>
          <w:b/>
          <w:iCs/>
          <w:u w:val="single"/>
        </w:rPr>
      </w:pPr>
      <w:r w:rsidRPr="00217332">
        <w:rPr>
          <w:rStyle w:val="StyleUnderline"/>
        </w:rPr>
        <w:t xml:space="preserve">Conventional </w:t>
      </w:r>
      <w:r w:rsidRPr="00217332">
        <w:rPr>
          <w:rStyle w:val="StyleUnderline"/>
          <w:highlight w:val="cyan"/>
        </w:rPr>
        <w:t xml:space="preserve">tillage disrupts the </w:t>
      </w:r>
      <w:r w:rsidRPr="00217332">
        <w:rPr>
          <w:rStyle w:val="Emphasis"/>
          <w:highlight w:val="cyan"/>
        </w:rPr>
        <w:t>entire</w:t>
      </w:r>
      <w:r w:rsidRPr="00217332">
        <w:rPr>
          <w:rStyle w:val="Emphasis"/>
        </w:rPr>
        <w:t xml:space="preserve"> soil </w:t>
      </w:r>
      <w:r w:rsidRPr="00217332">
        <w:rPr>
          <w:rStyle w:val="Emphasis"/>
          <w:highlight w:val="cyan"/>
        </w:rPr>
        <w:t>ecosystem</w:t>
      </w:r>
      <w:r w:rsidRPr="00217332">
        <w:rPr>
          <w:rStyle w:val="StyleUnderline"/>
        </w:rPr>
        <w:t xml:space="preserve">. Tractors and farm </w:t>
      </w:r>
      <w:r w:rsidRPr="00217332">
        <w:rPr>
          <w:rStyle w:val="StyleUnderline"/>
          <w:highlight w:val="cyan"/>
        </w:rPr>
        <w:t>equipment</w:t>
      </w:r>
      <w:r w:rsidRPr="00217332">
        <w:rPr>
          <w:rStyle w:val="StyleUnderline"/>
        </w:rPr>
        <w:t xml:space="preserve"> are large and heavy; they </w:t>
      </w:r>
      <w:r w:rsidRPr="00217332">
        <w:rPr>
          <w:rStyle w:val="StyleUnderline"/>
          <w:highlight w:val="cyan"/>
        </w:rPr>
        <w:t>compact</w:t>
      </w:r>
      <w:r w:rsidRPr="00217332">
        <w:rPr>
          <w:rStyle w:val="StyleUnderline"/>
        </w:rPr>
        <w:t xml:space="preserve"> the </w:t>
      </w:r>
      <w:r w:rsidRPr="00217332">
        <w:rPr>
          <w:rStyle w:val="StyleUnderline"/>
          <w:highlight w:val="cyan"/>
        </w:rPr>
        <w:t>soil</w:t>
      </w:r>
      <w:r w:rsidRPr="00217332">
        <w:rPr>
          <w:rStyle w:val="StyleUnderline"/>
        </w:rPr>
        <w:t>, which removes air space and water-holding capacity. Wind and water erosion remove the smallest soil particles, which</w:t>
      </w:r>
      <w:r w:rsidRPr="00217332">
        <w:rPr>
          <w:sz w:val="16"/>
        </w:rPr>
        <w:t xml:space="preserve"> typically </w:t>
      </w:r>
      <w:r w:rsidRPr="00217332">
        <w:rPr>
          <w:rStyle w:val="StyleUnderline"/>
        </w:rPr>
        <w:t>hold most of the micronutrients</w:t>
      </w:r>
      <w:r w:rsidRPr="00217332">
        <w:rPr>
          <w:sz w:val="16"/>
        </w:rPr>
        <w:t xml:space="preserve"> needed by plants.  Synthetic fertilizers are added to supplement the loss of oil nutrients but often are relatively toxic to many soil organisms.  And </w:t>
      </w:r>
      <w:r w:rsidRPr="00217332">
        <w:rPr>
          <w:rStyle w:val="StyleUnderline"/>
          <w:highlight w:val="cyan"/>
        </w:rPr>
        <w:t>chemicals</w:t>
      </w:r>
      <w:r w:rsidRPr="00217332">
        <w:rPr>
          <w:rStyle w:val="StyleUnderline"/>
        </w:rPr>
        <w:t xml:space="preserve"> such as pre-</w:t>
      </w:r>
      <w:proofErr w:type="spellStart"/>
      <w:r w:rsidRPr="00217332">
        <w:rPr>
          <w:rStyle w:val="StyleUnderline"/>
        </w:rPr>
        <w:t>emergents</w:t>
      </w:r>
      <w:proofErr w:type="spellEnd"/>
      <w:r w:rsidRPr="00217332">
        <w:rPr>
          <w:rStyle w:val="StyleUnderline"/>
        </w:rPr>
        <w:t xml:space="preserve">, fumigants, herbicides, insecticides, acaricides, fungicides, and defoliants eventually kill all but the most tolerant or resistant soil organisms.  It does not take long to </w:t>
      </w:r>
      <w:r w:rsidRPr="00217332">
        <w:rPr>
          <w:rStyle w:val="StyleUnderline"/>
          <w:highlight w:val="cyan"/>
        </w:rPr>
        <w:t>reduce</w:t>
      </w:r>
      <w:r w:rsidRPr="00217332">
        <w:rPr>
          <w:rStyle w:val="StyleUnderline"/>
        </w:rPr>
        <w:t xml:space="preserve"> a native, living, dynamic </w:t>
      </w:r>
      <w:r w:rsidRPr="00217332">
        <w:rPr>
          <w:rStyle w:val="StyleUnderline"/>
          <w:highlight w:val="cyan"/>
        </w:rPr>
        <w:t>soil to a</w:t>
      </w:r>
      <w:r w:rsidRPr="00217332">
        <w:rPr>
          <w:rStyle w:val="StyleUnderline"/>
        </w:rPr>
        <w:t xml:space="preserve"> </w:t>
      </w:r>
      <w:r w:rsidRPr="00217332">
        <w:rPr>
          <w:rStyle w:val="StyleUnderline"/>
        </w:rPr>
        <w:lastRenderedPageBreak/>
        <w:t xml:space="preserve">relatively </w:t>
      </w:r>
      <w:r w:rsidRPr="00217332">
        <w:rPr>
          <w:rStyle w:val="Emphasis"/>
          <w:highlight w:val="cyan"/>
        </w:rPr>
        <w:t>lifeless collection</w:t>
      </w:r>
      <w:r w:rsidRPr="00217332">
        <w:rPr>
          <w:rStyle w:val="StyleUnderline"/>
        </w:rPr>
        <w:t xml:space="preserve"> of inorganic particles</w:t>
      </w:r>
      <w:r w:rsidRPr="00217332">
        <w:rPr>
          <w:sz w:val="16"/>
        </w:rPr>
        <w:t xml:space="preserve"> with little of the natural structure and function of undisturbed soil”.</w:t>
      </w:r>
    </w:p>
    <w:p w14:paraId="3F8DA7B9" w14:textId="77777777" w:rsidR="00434969" w:rsidRPr="00217332" w:rsidRDefault="00434969" w:rsidP="00434969">
      <w:pPr>
        <w:rPr>
          <w:sz w:val="16"/>
        </w:rPr>
      </w:pPr>
      <w:r w:rsidRPr="00217332">
        <w:rPr>
          <w:sz w:val="16"/>
        </w:rPr>
        <w:t xml:space="preserve">When I told my husband all the </w:t>
      </w:r>
      <w:proofErr w:type="gramStart"/>
      <w:r w:rsidRPr="00217332">
        <w:rPr>
          <w:sz w:val="16"/>
        </w:rPr>
        <w:t>reasons</w:t>
      </w:r>
      <w:proofErr w:type="gramEnd"/>
      <w:r w:rsidRPr="00217332">
        <w:rPr>
          <w:sz w:val="16"/>
        </w:rPr>
        <w:t xml:space="preserve"> we use agricultural chemicals and the harm done, my husband got angry and said “Farmers aren’t stupid, that can’t be right!”</w:t>
      </w:r>
    </w:p>
    <w:p w14:paraId="38684ADC" w14:textId="77777777" w:rsidR="00434969" w:rsidRPr="00217332" w:rsidRDefault="00434969" w:rsidP="00434969">
      <w:pPr>
        <w:rPr>
          <w:sz w:val="16"/>
        </w:rPr>
      </w:pPr>
      <w:r w:rsidRPr="00217332">
        <w:rPr>
          <w:sz w:val="16"/>
        </w:rPr>
        <w:t xml:space="preserve">I think there are </w:t>
      </w:r>
      <w:proofErr w:type="gramStart"/>
      <w:r w:rsidRPr="00217332">
        <w:rPr>
          <w:sz w:val="16"/>
        </w:rPr>
        <w:t>a number of</w:t>
      </w:r>
      <w:proofErr w:type="gramEnd"/>
      <w:r w:rsidRPr="00217332">
        <w:rPr>
          <w:sz w:val="16"/>
        </w:rPr>
        <w:t xml:space="preserve"> reasons why farmers don’t go back to sustainable organic farming.</w:t>
      </w:r>
    </w:p>
    <w:p w14:paraId="140CADEB" w14:textId="77777777" w:rsidR="00434969" w:rsidRPr="00217332" w:rsidRDefault="00434969" w:rsidP="00434969">
      <w:pPr>
        <w:rPr>
          <w:sz w:val="16"/>
        </w:rPr>
      </w:pPr>
      <w:r w:rsidRPr="00217332">
        <w:rPr>
          <w:sz w:val="16"/>
        </w:rPr>
        <w:t xml:space="preserve">First, there is far too much money to be made in the chemical herbicide, pesticide, and insecticide industry to stop this juggernaut.  After reading Lessig’s book “Republic, </w:t>
      </w:r>
      <w:proofErr w:type="gramStart"/>
      <w:r w:rsidRPr="00217332">
        <w:rPr>
          <w:sz w:val="16"/>
        </w:rPr>
        <w:t>Lost</w:t>
      </w:r>
      <w:proofErr w:type="gramEnd"/>
      <w:r w:rsidRPr="00217332">
        <w:rPr>
          <w:sz w:val="16"/>
        </w:rPr>
        <w:t xml:space="preserve">”, one of the best, if not the best book on campaign finance reform, I despair of campaign financing ever happening.  So chemical lobbyists will continue to donate enough money to politicians to maintain the status quo.  </w:t>
      </w:r>
      <w:proofErr w:type="gramStart"/>
      <w:r w:rsidRPr="00217332">
        <w:rPr>
          <w:sz w:val="16"/>
        </w:rPr>
        <w:t>Plus</w:t>
      </w:r>
      <w:proofErr w:type="gramEnd"/>
      <w:r w:rsidRPr="00217332">
        <w:rPr>
          <w:sz w:val="16"/>
        </w:rPr>
        <w:t xml:space="preserve"> the chemical industry has infiltrated regulatory agencies via the revolving door for decades and is now in a position to assassinate the EPA, with newly appointed Scott Pruitt, who would like to get rid of the EPA.</w:t>
      </w:r>
    </w:p>
    <w:p w14:paraId="4578DB99" w14:textId="77777777" w:rsidR="00434969" w:rsidRPr="00217332" w:rsidRDefault="00434969" w:rsidP="00434969">
      <w:pPr>
        <w:rPr>
          <w:sz w:val="16"/>
        </w:rPr>
      </w:pPr>
      <w:r w:rsidRPr="00217332">
        <w:rPr>
          <w:sz w:val="16"/>
        </w:rPr>
        <w:t>Second, about half of farmers are hired guns.  They don’t own the land and care about passing it on in good health to their children.  They rent the land, and their goal, and the owner’s goal is for them to make as much profit as possible.</w:t>
      </w:r>
    </w:p>
    <w:p w14:paraId="488D6482" w14:textId="77777777" w:rsidR="00434969" w:rsidRPr="00217332" w:rsidRDefault="00434969" w:rsidP="00434969">
      <w:pPr>
        <w:rPr>
          <w:sz w:val="16"/>
        </w:rPr>
      </w:pPr>
      <w:r w:rsidRPr="00217332">
        <w:rPr>
          <w:sz w:val="16"/>
        </w:rPr>
        <w:t>Third, renters and farmers both would lose money, maybe go out of business in the years it would take to convert an industrial monoculture farm to multiple crops rotated, or an organic farm.</w:t>
      </w:r>
    </w:p>
    <w:p w14:paraId="7355A697" w14:textId="77777777" w:rsidR="00434969" w:rsidRPr="00217332" w:rsidRDefault="00434969" w:rsidP="00434969">
      <w:pPr>
        <w:rPr>
          <w:sz w:val="16"/>
        </w:rPr>
      </w:pPr>
      <w:r w:rsidRPr="00217332">
        <w:rPr>
          <w:sz w:val="16"/>
        </w:rPr>
        <w:t xml:space="preserve">Fourth, it takes time to learn to farm organically properly.  So even if the farmer survives financially, mistakes will be made.  Hopefully made up for by the higher price of organic food, but as wealth grows increasingly more unevenly distributed, and the risk of another economic crash grows (not to mention lack of reforms, being in more debt now than 2008, </w:t>
      </w:r>
      <w:proofErr w:type="spellStart"/>
      <w:r w:rsidRPr="00217332">
        <w:rPr>
          <w:sz w:val="16"/>
        </w:rPr>
        <w:t>etc</w:t>
      </w:r>
      <w:proofErr w:type="spellEnd"/>
      <w:r w:rsidRPr="00217332">
        <w:rPr>
          <w:sz w:val="16"/>
        </w:rPr>
        <w:t>).</w:t>
      </w:r>
    </w:p>
    <w:p w14:paraId="37E4E71E" w14:textId="77777777" w:rsidR="00434969" w:rsidRPr="00217332" w:rsidRDefault="00434969" w:rsidP="00434969">
      <w:pPr>
        <w:rPr>
          <w:sz w:val="16"/>
        </w:rPr>
      </w:pPr>
      <w:r w:rsidRPr="00217332">
        <w:rPr>
          <w:sz w:val="16"/>
        </w:rPr>
        <w:t>Fifth, industrial farming is what is taught at most universities.  There are only a handful of universities that offer programs in organic agriculture.</w:t>
      </w:r>
    </w:p>
    <w:p w14:paraId="638331E7" w14:textId="77777777" w:rsidR="00434969" w:rsidRPr="00217332" w:rsidRDefault="00434969" w:rsidP="00434969">
      <w:pPr>
        <w:rPr>
          <w:sz w:val="16"/>
        </w:rPr>
      </w:pPr>
      <w:r w:rsidRPr="00217332">
        <w:rPr>
          <w:sz w:val="16"/>
        </w:rPr>
        <w:t xml:space="preserve">Sixth, subsidies favor large farmers, who are also the only farmers who have the money to profit from economies of </w:t>
      </w:r>
      <w:proofErr w:type="gramStart"/>
      <w:r w:rsidRPr="00217332">
        <w:rPr>
          <w:sz w:val="16"/>
        </w:rPr>
        <w:t>scale, and</w:t>
      </w:r>
      <w:proofErr w:type="gramEnd"/>
      <w:r w:rsidRPr="00217332">
        <w:rPr>
          <w:sz w:val="16"/>
        </w:rPr>
        <w:t xml:space="preserve"> buy their own giant tractors to farm a thousand acres of monoculture crops.  Industrial farming has driven 5 million farmers off the land who couldn’t compete with the profits made by larger farms in the area.</w:t>
      </w:r>
    </w:p>
    <w:p w14:paraId="3B1E5A1D" w14:textId="77777777" w:rsidR="00434969" w:rsidRPr="00217332" w:rsidRDefault="00434969" w:rsidP="00434969">
      <w:pPr>
        <w:rPr>
          <w:rStyle w:val="StyleUnderline"/>
        </w:rPr>
      </w:pPr>
      <w:r w:rsidRPr="00217332">
        <w:rPr>
          <w:rStyle w:val="StyleUnderline"/>
        </w:rPr>
        <w:t xml:space="preserve">But </w:t>
      </w:r>
      <w:r w:rsidRPr="00217332">
        <w:rPr>
          <w:rStyle w:val="StyleUnderline"/>
          <w:highlight w:val="cyan"/>
        </w:rPr>
        <w:t>farmers will</w:t>
      </w:r>
      <w:r w:rsidRPr="00217332">
        <w:rPr>
          <w:rStyle w:val="StyleUnderline"/>
        </w:rPr>
        <w:t xml:space="preserve"> have to </w:t>
      </w:r>
      <w:r w:rsidRPr="00217332">
        <w:rPr>
          <w:rStyle w:val="StyleUnderline"/>
          <w:highlight w:val="cyan"/>
        </w:rPr>
        <w:t xml:space="preserve">go organic </w:t>
      </w:r>
      <w:r w:rsidRPr="00217332">
        <w:rPr>
          <w:rStyle w:val="Emphasis"/>
          <w:highlight w:val="cyan"/>
        </w:rPr>
        <w:t>whether they like it or not</w:t>
      </w:r>
    </w:p>
    <w:p w14:paraId="1673D34B" w14:textId="77777777" w:rsidR="00434969" w:rsidRPr="00217332" w:rsidRDefault="00434969" w:rsidP="00434969">
      <w:pPr>
        <w:rPr>
          <w:sz w:val="16"/>
        </w:rPr>
      </w:pPr>
      <w:r w:rsidRPr="00217332">
        <w:rPr>
          <w:sz w:val="16"/>
        </w:rPr>
        <w:t xml:space="preserve">It’s hard to say whether </w:t>
      </w:r>
      <w:r w:rsidRPr="00217332">
        <w:rPr>
          <w:rStyle w:val="StyleUnderline"/>
        </w:rPr>
        <w:t xml:space="preserve">this will happen </w:t>
      </w:r>
      <w:r w:rsidRPr="00217332">
        <w:rPr>
          <w:rStyle w:val="StyleUnderline"/>
          <w:highlight w:val="cyan"/>
        </w:rPr>
        <w:t xml:space="preserve">because we’ve </w:t>
      </w:r>
      <w:r w:rsidRPr="00217332">
        <w:rPr>
          <w:rStyle w:val="Emphasis"/>
          <w:highlight w:val="cyan"/>
        </w:rPr>
        <w:t>run out</w:t>
      </w:r>
      <w:r w:rsidRPr="00217332">
        <w:rPr>
          <w:rStyle w:val="StyleUnderline"/>
          <w:highlight w:val="cyan"/>
        </w:rPr>
        <w:t xml:space="preserve"> of pesticides</w:t>
      </w:r>
      <w:r w:rsidRPr="00217332">
        <w:rPr>
          <w:sz w:val="16"/>
        </w:rPr>
        <w:t xml:space="preserve">, whether </w:t>
      </w:r>
      <w:r w:rsidRPr="00217332">
        <w:rPr>
          <w:rStyle w:val="StyleUnderline"/>
          <w:highlight w:val="cyan"/>
        </w:rPr>
        <w:t xml:space="preserve">from </w:t>
      </w:r>
      <w:r w:rsidRPr="00217332">
        <w:rPr>
          <w:rStyle w:val="Emphasis"/>
          <w:highlight w:val="cyan"/>
        </w:rPr>
        <w:t>resistance</w:t>
      </w:r>
      <w:r w:rsidRPr="00217332">
        <w:rPr>
          <w:rStyle w:val="StyleUnderline"/>
        </w:rPr>
        <w:t xml:space="preserve"> or </w:t>
      </w:r>
      <w:r w:rsidRPr="00217332">
        <w:rPr>
          <w:rStyle w:val="StyleUnderline"/>
          <w:highlight w:val="cyan"/>
        </w:rPr>
        <w:t xml:space="preserve">a </w:t>
      </w:r>
      <w:r w:rsidRPr="00217332">
        <w:rPr>
          <w:rStyle w:val="Emphasis"/>
          <w:highlight w:val="cyan"/>
        </w:rPr>
        <w:t>financial crash</w:t>
      </w:r>
      <w:r w:rsidRPr="00217332">
        <w:rPr>
          <w:sz w:val="16"/>
        </w:rPr>
        <w:t xml:space="preserve"> reducing new chemical research, </w:t>
      </w:r>
      <w:r w:rsidRPr="00217332">
        <w:rPr>
          <w:rStyle w:val="StyleUnderline"/>
          <w:highlight w:val="cyan"/>
        </w:rPr>
        <w:t>or</w:t>
      </w:r>
      <w:r w:rsidRPr="00217332">
        <w:rPr>
          <w:sz w:val="16"/>
        </w:rPr>
        <w:t xml:space="preserve"> whether </w:t>
      </w:r>
      <w:r w:rsidRPr="00217332">
        <w:rPr>
          <w:rStyle w:val="StyleUnderline"/>
          <w:highlight w:val="cyan"/>
        </w:rPr>
        <w:t>peak oil</w:t>
      </w:r>
      <w:r w:rsidRPr="00217332">
        <w:rPr>
          <w:sz w:val="16"/>
        </w:rPr>
        <w:t xml:space="preserve">, peak </w:t>
      </w:r>
      <w:r w:rsidRPr="00217332">
        <w:rPr>
          <w:rStyle w:val="StyleUnderline"/>
          <w:highlight w:val="cyan"/>
        </w:rPr>
        <w:t>coal, and</w:t>
      </w:r>
      <w:r w:rsidRPr="00217332">
        <w:rPr>
          <w:sz w:val="16"/>
        </w:rPr>
        <w:t xml:space="preserve"> peak </w:t>
      </w:r>
      <w:r w:rsidRPr="00217332">
        <w:rPr>
          <w:rStyle w:val="StyleUnderline"/>
        </w:rPr>
        <w:t xml:space="preserve">natural </w:t>
      </w:r>
      <w:r w:rsidRPr="00217332">
        <w:rPr>
          <w:rStyle w:val="StyleUnderline"/>
          <w:highlight w:val="cyan"/>
        </w:rPr>
        <w:t>gas</w:t>
      </w:r>
      <w:r w:rsidRPr="00217332">
        <w:rPr>
          <w:rStyle w:val="StyleUnderline"/>
        </w:rPr>
        <w:t xml:space="preserve"> will cause the decline of chemical farming.  Agriculture uses</w:t>
      </w:r>
      <w:r w:rsidRPr="00217332">
        <w:rPr>
          <w:sz w:val="16"/>
        </w:rPr>
        <w:t xml:space="preserve"> about 15 to </w:t>
      </w:r>
      <w:r w:rsidRPr="00217332">
        <w:rPr>
          <w:rStyle w:val="StyleUnderline"/>
        </w:rPr>
        <w:t>20% of fossil fuel energy</w:t>
      </w:r>
      <w:r w:rsidRPr="00217332">
        <w:rPr>
          <w:sz w:val="16"/>
        </w:rPr>
        <w:t xml:space="preserve">, from natural gas fertilizer, oil-based chemicals, farm vehicle and equipment </w:t>
      </w:r>
      <w:proofErr w:type="gramStart"/>
      <w:r w:rsidRPr="00217332">
        <w:rPr>
          <w:sz w:val="16"/>
        </w:rPr>
        <w:t>fuel,  the</w:t>
      </w:r>
      <w:proofErr w:type="gramEnd"/>
      <w:r w:rsidRPr="00217332">
        <w:rPr>
          <w:sz w:val="16"/>
        </w:rPr>
        <w:t xml:space="preserve"> agricultural cold chain, distribution, packaging, refrigeration, and cooking to name a few of the uses.</w:t>
      </w:r>
    </w:p>
    <w:p w14:paraId="747DA608" w14:textId="77777777" w:rsidR="00434969" w:rsidRPr="00217332" w:rsidRDefault="00434969" w:rsidP="00434969">
      <w:pPr>
        <w:rPr>
          <w:u w:val="single"/>
        </w:rPr>
      </w:pPr>
      <w:r w:rsidRPr="00217332">
        <w:rPr>
          <w:rStyle w:val="StyleUnderline"/>
        </w:rPr>
        <w:t xml:space="preserve">At some point of fossil decline, </w:t>
      </w:r>
      <w:r w:rsidRPr="00217332">
        <w:rPr>
          <w:rStyle w:val="Emphasis"/>
          <w:highlight w:val="cyan"/>
        </w:rPr>
        <w:t>there won’t be enough</w:t>
      </w:r>
      <w:r w:rsidRPr="00217332">
        <w:rPr>
          <w:rStyle w:val="Emphasis"/>
        </w:rPr>
        <w:t xml:space="preserve"> fuel or pesticides</w:t>
      </w:r>
      <w:r w:rsidRPr="00217332">
        <w:rPr>
          <w:rStyle w:val="StyleUnderline"/>
        </w:rPr>
        <w:t xml:space="preserve"> </w:t>
      </w:r>
      <w:r w:rsidRPr="00217332">
        <w:rPr>
          <w:rStyle w:val="StyleUnderline"/>
          <w:highlight w:val="cyan"/>
        </w:rPr>
        <w:t>to continue</w:t>
      </w:r>
      <w:r w:rsidRPr="00217332">
        <w:rPr>
          <w:rStyle w:val="StyleUnderline"/>
        </w:rPr>
        <w:t xml:space="preserve"> business as usual.</w:t>
      </w:r>
    </w:p>
    <w:p w14:paraId="13576D2E" w14:textId="77777777" w:rsidR="00434969" w:rsidRPr="00217332" w:rsidRDefault="00434969" w:rsidP="00434969">
      <w:pPr>
        <w:rPr>
          <w:rStyle w:val="StyleUnderline"/>
        </w:rPr>
      </w:pPr>
      <w:r w:rsidRPr="00217332">
        <w:rPr>
          <w:rStyle w:val="StyleUnderline"/>
          <w:highlight w:val="cyan"/>
        </w:rPr>
        <w:t xml:space="preserve">Farmers will be </w:t>
      </w:r>
      <w:r w:rsidRPr="00217332">
        <w:rPr>
          <w:rStyle w:val="Emphasis"/>
          <w:highlight w:val="cyan"/>
        </w:rPr>
        <w:t>forced</w:t>
      </w:r>
      <w:r w:rsidRPr="00217332">
        <w:rPr>
          <w:rStyle w:val="StyleUnderline"/>
        </w:rPr>
        <w:t xml:space="preserve"> to go organic at some point.  Wouldn’t it be </w:t>
      </w:r>
      <w:r w:rsidRPr="00217332">
        <w:rPr>
          <w:rStyle w:val="StyleUnderline"/>
          <w:highlight w:val="cyan"/>
        </w:rPr>
        <w:t>easier to</w:t>
      </w:r>
      <w:r w:rsidRPr="00217332">
        <w:rPr>
          <w:rStyle w:val="StyleUnderline"/>
        </w:rPr>
        <w:t xml:space="preserve"> start the </w:t>
      </w:r>
      <w:r w:rsidRPr="00217332">
        <w:rPr>
          <w:rStyle w:val="StyleUnderline"/>
          <w:highlight w:val="cyan"/>
        </w:rPr>
        <w:t xml:space="preserve">transition </w:t>
      </w:r>
      <w:r w:rsidRPr="00217332">
        <w:rPr>
          <w:rStyle w:val="Emphasis"/>
          <w:highlight w:val="cyan"/>
        </w:rPr>
        <w:t>now</w:t>
      </w:r>
      <w:r w:rsidRPr="00217332">
        <w:rPr>
          <w:rStyle w:val="StyleUnderline"/>
        </w:rPr>
        <w:t>?</w:t>
      </w:r>
    </w:p>
    <w:p w14:paraId="216BE9E2" w14:textId="5657218F" w:rsidR="00434969" w:rsidRDefault="00434969" w:rsidP="00434969"/>
    <w:p w14:paraId="33541EBC" w14:textId="77777777" w:rsidR="00434969" w:rsidRPr="00BC3F45" w:rsidRDefault="00434969" w:rsidP="00434969">
      <w:pPr>
        <w:pStyle w:val="Heading4"/>
        <w:rPr>
          <w:rFonts w:cs="Calibri"/>
        </w:rPr>
      </w:pPr>
      <w:r w:rsidRPr="00BC3F45">
        <w:rPr>
          <w:rFonts w:cs="Calibri"/>
        </w:rPr>
        <w:t>Loss of satellites shuts down drones</w:t>
      </w:r>
    </w:p>
    <w:p w14:paraId="3D2BEF35" w14:textId="77777777" w:rsidR="00434969" w:rsidRPr="00BC3F45" w:rsidRDefault="00434969" w:rsidP="00434969">
      <w:r w:rsidRPr="00BC3F45">
        <w:t xml:space="preserve">Daniel </w:t>
      </w:r>
      <w:proofErr w:type="spellStart"/>
      <w:r w:rsidRPr="00BC3F45">
        <w:rPr>
          <w:rStyle w:val="Style13ptBold"/>
        </w:rPr>
        <w:t>Ventre</w:t>
      </w:r>
      <w:proofErr w:type="spellEnd"/>
      <w:r w:rsidRPr="00BC3F45">
        <w:rPr>
          <w:rStyle w:val="Style13ptBold"/>
        </w:rPr>
        <w:t xml:space="preserve"> 11</w:t>
      </w:r>
      <w:r w:rsidRPr="00BC3F45">
        <w:t>, Engineer for CNRS and Researcher for CESDIP, Cyberwar and Information Warfare, p. 198-199</w:t>
      </w:r>
    </w:p>
    <w:p w14:paraId="5984A715" w14:textId="77777777" w:rsidR="00434969" w:rsidRPr="00BC3F45" w:rsidRDefault="00434969" w:rsidP="00434969">
      <w:r w:rsidRPr="00BC3F45">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w:t>
      </w:r>
      <w:proofErr w:type="gramStart"/>
      <w:r w:rsidRPr="00BC3F45">
        <w:t>raises</w:t>
      </w:r>
      <w:proofErr w:type="gramEnd"/>
      <w:r w:rsidRPr="00BC3F45">
        <w:t xml:space="preserve"> specific problems: there are multiple actors, unpredictable at that, who do not abide by the same rules. New orders in conflicts are imposing the implementation of an ever more important need for </w:t>
      </w:r>
      <w:r w:rsidRPr="00BC3F45">
        <w:lastRenderedPageBreak/>
        <w:t xml:space="preserve">information, and information collection and processing. </w:t>
      </w:r>
      <w:r w:rsidRPr="004B1FBE">
        <w:rPr>
          <w:rStyle w:val="StyleUnderline"/>
          <w:highlight w:val="green"/>
        </w:rPr>
        <w:t>Networks</w:t>
      </w:r>
      <w:r w:rsidRPr="00BC3F45">
        <w:rPr>
          <w:rStyle w:val="StyleUnderline"/>
        </w:rPr>
        <w:t xml:space="preserve"> now </w:t>
      </w:r>
      <w:r w:rsidRPr="004B1FBE">
        <w:rPr>
          <w:rStyle w:val="StyleUnderline"/>
          <w:highlight w:val="green"/>
        </w:rPr>
        <w:t>have</w:t>
      </w:r>
      <w:r w:rsidRPr="00BC3F45">
        <w:rPr>
          <w:rStyle w:val="StyleUnderline"/>
        </w:rPr>
        <w:t xml:space="preserve"> an </w:t>
      </w:r>
      <w:r w:rsidRPr="004B1FBE">
        <w:rPr>
          <w:rStyle w:val="Emphasis"/>
          <w:highlight w:val="green"/>
        </w:rPr>
        <w:t>incredible importance</w:t>
      </w:r>
      <w:r w:rsidRPr="00BC3F45">
        <w:t xml:space="preserve">. The document refers to the growing threats against American heritage: the USA is a target and the increasing </w:t>
      </w:r>
      <w:proofErr w:type="gramStart"/>
      <w:r w:rsidRPr="00BC3F45">
        <w:t>amount</w:t>
      </w:r>
      <w:proofErr w:type="gramEnd"/>
      <w:r w:rsidRPr="00BC3F45">
        <w:t xml:space="preserve">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w:t>
      </w:r>
      <w:proofErr w:type="gramStart"/>
      <w:r w:rsidRPr="00BC3F45">
        <w:t>brings to mind</w:t>
      </w:r>
      <w:proofErr w:type="gramEnd"/>
      <w:r w:rsidRPr="00BC3F45">
        <w:t xml:space="preserve"> the fact that the US Air Force uses commercial, even foreign, applications for its cyberspace operations.</w:t>
      </w:r>
    </w:p>
    <w:p w14:paraId="510AC0DF" w14:textId="77777777" w:rsidR="00434969" w:rsidRPr="00BC3F45" w:rsidRDefault="00434969" w:rsidP="00434969">
      <w:r w:rsidRPr="004B1FBE">
        <w:rPr>
          <w:rStyle w:val="StyleUnderline"/>
          <w:highlight w:val="green"/>
        </w:rPr>
        <w:t>Info</w:t>
      </w:r>
      <w:r w:rsidRPr="00BC3F45">
        <w:rPr>
          <w:rStyle w:val="StyleUnderline"/>
        </w:rPr>
        <w:t xml:space="preserve">rmation </w:t>
      </w:r>
      <w:r w:rsidRPr="004B1FBE">
        <w:rPr>
          <w:rStyle w:val="StyleUnderline"/>
          <w:highlight w:val="green"/>
        </w:rPr>
        <w:t>space extends to space</w:t>
      </w:r>
      <w:r w:rsidRPr="00BC3F45">
        <w:t xml:space="preserve">124, </w:t>
      </w:r>
      <w:r w:rsidRPr="00BC3F45">
        <w:rPr>
          <w:rStyle w:val="StyleUnderline"/>
        </w:rPr>
        <w:t>particularly via communication and observation satellites</w:t>
      </w:r>
      <w:r w:rsidRPr="00BC3F45">
        <w:t xml:space="preserve">125. </w:t>
      </w:r>
      <w:r w:rsidRPr="004B1FBE">
        <w:rPr>
          <w:rStyle w:val="StyleUnderline"/>
          <w:highlight w:val="green"/>
        </w:rPr>
        <w:t>Satellites are the keystone to</w:t>
      </w:r>
      <w:r w:rsidRPr="00BC3F45">
        <w:rPr>
          <w:rStyle w:val="StyleUnderline"/>
        </w:rPr>
        <w:t xml:space="preserve"> the cyberspace and communication systems, but also </w:t>
      </w:r>
      <w:r w:rsidRPr="004B1FBE">
        <w:rPr>
          <w:rStyle w:val="StyleUnderline"/>
          <w:highlight w:val="green"/>
        </w:rPr>
        <w:t>the security system</w:t>
      </w:r>
      <w:r w:rsidRPr="00BC3F45">
        <w:rPr>
          <w:rStyle w:val="StyleUnderline"/>
        </w:rPr>
        <w:t>: monitoring</w:t>
      </w:r>
      <w:r w:rsidRPr="00BC3F45">
        <w:t xml:space="preserve"> (Echelon network is the symbol), </w:t>
      </w:r>
      <w:r w:rsidRPr="00BC3F45">
        <w:rPr>
          <w:rStyle w:val="StyleUnderline"/>
        </w:rPr>
        <w:t xml:space="preserve">observation, communication. These are </w:t>
      </w:r>
      <w:r w:rsidRPr="004B1FBE">
        <w:rPr>
          <w:rStyle w:val="StyleUnderline"/>
          <w:highlight w:val="green"/>
        </w:rPr>
        <w:t>at the heart of</w:t>
      </w:r>
      <w:r w:rsidRPr="00BC3F45">
        <w:rPr>
          <w:rStyle w:val="StyleUnderline"/>
        </w:rPr>
        <w:t xml:space="preserve"> the </w:t>
      </w:r>
      <w:r w:rsidRPr="004B1FBE">
        <w:rPr>
          <w:rStyle w:val="StyleUnderline"/>
          <w:highlight w:val="green"/>
        </w:rPr>
        <w:t>C4ISR</w:t>
      </w:r>
      <w:r w:rsidRPr="00BC3F45">
        <w:rPr>
          <w:rStyle w:val="StyleUnderline"/>
        </w:rPr>
        <w:t xml:space="preserve"> systems, </w:t>
      </w:r>
      <w:r w:rsidRPr="004B1FBE">
        <w:rPr>
          <w:rStyle w:val="StyleUnderline"/>
          <w:highlight w:val="green"/>
        </w:rPr>
        <w:t>without which</w:t>
      </w:r>
      <w:r w:rsidRPr="00BC3F45">
        <w:rPr>
          <w:rStyle w:val="StyleUnderline"/>
        </w:rPr>
        <w:t xml:space="preserve"> a concept such as </w:t>
      </w:r>
      <w:r w:rsidRPr="004B1FBE">
        <w:rPr>
          <w:rStyle w:val="StyleUnderline"/>
          <w:highlight w:val="green"/>
        </w:rPr>
        <w:t>net</w:t>
      </w:r>
      <w:r w:rsidRPr="00BC3F45">
        <w:rPr>
          <w:rStyle w:val="StyleUnderline"/>
        </w:rPr>
        <w:t>work-</w:t>
      </w:r>
      <w:r w:rsidRPr="004B1FBE">
        <w:rPr>
          <w:rStyle w:val="StyleUnderline"/>
          <w:highlight w:val="green"/>
        </w:rPr>
        <w:t>centric war</w:t>
      </w:r>
      <w:r w:rsidRPr="00BC3F45">
        <w:rPr>
          <w:rStyle w:val="StyleUnderline"/>
        </w:rPr>
        <w:t xml:space="preserve">fare </w:t>
      </w:r>
      <w:r w:rsidRPr="004B1FBE">
        <w:rPr>
          <w:rStyle w:val="StyleUnderline"/>
          <w:highlight w:val="green"/>
        </w:rPr>
        <w:t xml:space="preserve">could not exist. </w:t>
      </w:r>
      <w:r w:rsidRPr="004B1FBE">
        <w:rPr>
          <w:rStyle w:val="Emphasis"/>
          <w:sz w:val="24"/>
          <w:szCs w:val="26"/>
          <w:highlight w:val="green"/>
        </w:rPr>
        <w:t>There would be no drones without satellites</w:t>
      </w:r>
      <w:r w:rsidRPr="00BC3F45">
        <w:t xml:space="preserve">. It is even a question of extending the Internet to extra-atmospheric space. Projects in this vein (Interplanetary Networks) were being formed in the </w:t>
      </w:r>
      <w:proofErr w:type="gramStart"/>
      <w:r w:rsidRPr="00BC3F45">
        <w:t>1990s, but</w:t>
      </w:r>
      <w:proofErr w:type="gramEnd"/>
      <w:r w:rsidRPr="00BC3F45">
        <w:t xml:space="preserve">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w:t>
      </w:r>
      <w:proofErr w:type="gramStart"/>
      <w:r w:rsidRPr="00BC3F45">
        <w:t>geopolitical</w:t>
      </w:r>
      <w:proofErr w:type="gramEnd"/>
      <w:r w:rsidRPr="00BC3F45">
        <w:t xml:space="preserve"> and geostrategic domains: questions of seizing this space, questions of regulation of human activity in this space, of sovereignty, new territoriality and independence.</w:t>
      </w:r>
    </w:p>
    <w:p w14:paraId="24960899" w14:textId="77777777" w:rsidR="00434969" w:rsidRPr="00BC3F45" w:rsidRDefault="00434969" w:rsidP="00434969"/>
    <w:p w14:paraId="2AD4AA67" w14:textId="77777777" w:rsidR="00434969" w:rsidRPr="00BC3F45" w:rsidRDefault="00434969" w:rsidP="00434969">
      <w:pPr>
        <w:pStyle w:val="Heading4"/>
        <w:rPr>
          <w:rFonts w:cs="Calibri"/>
        </w:rPr>
      </w:pPr>
      <w:r w:rsidRPr="00BC3F45">
        <w:rPr>
          <w:rFonts w:cs="Calibri"/>
        </w:rPr>
        <w:t xml:space="preserve">Drone </w:t>
      </w:r>
      <w:proofErr w:type="spellStart"/>
      <w:r w:rsidRPr="00BC3F45">
        <w:rPr>
          <w:rFonts w:cs="Calibri"/>
        </w:rPr>
        <w:t>prolif</w:t>
      </w:r>
      <w:proofErr w:type="spellEnd"/>
      <w:r w:rsidRPr="00BC3F45">
        <w:rPr>
          <w:rFonts w:cs="Calibri"/>
        </w:rPr>
        <w:t xml:space="preserve"> is </w:t>
      </w:r>
      <w:r w:rsidRPr="00BC3F45">
        <w:rPr>
          <w:rFonts w:cs="Calibri"/>
          <w:u w:val="single"/>
        </w:rPr>
        <w:t>inevitable</w:t>
      </w:r>
      <w:r w:rsidRPr="00BC3F45">
        <w:rPr>
          <w:rFonts w:cs="Calibri"/>
        </w:rPr>
        <w:t xml:space="preserve"> and causes </w:t>
      </w:r>
      <w:r w:rsidRPr="00BC3F45">
        <w:rPr>
          <w:rFonts w:cs="Calibri"/>
          <w:u w:val="single"/>
        </w:rPr>
        <w:t>global nuclear war</w:t>
      </w:r>
    </w:p>
    <w:p w14:paraId="3B99FC92" w14:textId="77777777" w:rsidR="00434969" w:rsidRPr="00BC3F45" w:rsidRDefault="00434969" w:rsidP="00434969">
      <w:r w:rsidRPr="00BC3F45">
        <w:t xml:space="preserve">Dr. Michael C. </w:t>
      </w:r>
      <w:r w:rsidRPr="00BC3F45">
        <w:rPr>
          <w:rStyle w:val="Style13ptBold"/>
        </w:rPr>
        <w:t>Horowitz 19</w:t>
      </w:r>
      <w:r w:rsidRPr="00BC3F45">
        <w:t>,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14:paraId="1D7B4E00" w14:textId="77777777" w:rsidR="00434969" w:rsidRPr="00BC3F45" w:rsidRDefault="00434969" w:rsidP="00434969">
      <w:r w:rsidRPr="00BC3F45">
        <w:t>Thus, the reason to deploy autonomous systems would have to be their reliability and effectiveness rather than signaling. And gi</w:t>
      </w:r>
      <w:r w:rsidRPr="00BC3F45">
        <w:rPr>
          <w:rStyle w:val="StyleUnderline"/>
        </w:rPr>
        <w:t xml:space="preserve">ving up human control to algorithms in </w:t>
      </w:r>
      <w:r w:rsidRPr="004B1FBE">
        <w:rPr>
          <w:rStyle w:val="StyleUnderline"/>
          <w:highlight w:val="green"/>
        </w:rPr>
        <w:t>a crisis</w:t>
      </w:r>
      <w:r w:rsidRPr="00BC3F45">
        <w:rPr>
          <w:rStyle w:val="StyleUnderline"/>
        </w:rPr>
        <w:t xml:space="preserve"> that </w:t>
      </w:r>
      <w:r w:rsidRPr="004B1FBE">
        <w:rPr>
          <w:rStyle w:val="StyleUnderline"/>
          <w:highlight w:val="green"/>
        </w:rPr>
        <w:t xml:space="preserve">could end with </w:t>
      </w:r>
      <w:r w:rsidRPr="004B1FBE">
        <w:rPr>
          <w:rStyle w:val="Emphasis"/>
          <w:sz w:val="24"/>
          <w:szCs w:val="26"/>
          <w:highlight w:val="green"/>
        </w:rPr>
        <w:t>global nuclear war</w:t>
      </w:r>
      <w:r w:rsidRPr="00BC3F45">
        <w:rPr>
          <w:rStyle w:val="StyleUnderline"/>
          <w:sz w:val="24"/>
          <w:szCs w:val="26"/>
        </w:rPr>
        <w:t xml:space="preserve"> </w:t>
      </w:r>
      <w:r w:rsidRPr="00BC3F45">
        <w:rPr>
          <w:rStyle w:val="StyleUnderline"/>
        </w:rPr>
        <w:t>would require an extremely high level of perceived reliability and effectiveness</w:t>
      </w:r>
      <w:r w:rsidRPr="00BC3F45">
        <w:t xml:space="preserve">. Few things are more important to militaries in crisis situations than informational awareness and control over decisions, and there might be fear that </w:t>
      </w:r>
      <w:r w:rsidRPr="004B1FBE">
        <w:rPr>
          <w:rStyle w:val="StyleUnderline"/>
          <w:highlight w:val="green"/>
        </w:rPr>
        <w:t xml:space="preserve">autonomous systems are prone to </w:t>
      </w:r>
      <w:r w:rsidRPr="004B1FBE">
        <w:rPr>
          <w:rStyle w:val="Emphasis"/>
          <w:sz w:val="24"/>
          <w:szCs w:val="26"/>
          <w:highlight w:val="green"/>
        </w:rPr>
        <w:t>accidents</w:t>
      </w:r>
      <w:r w:rsidRPr="00BC3F45">
        <w:t>.</w:t>
      </w:r>
    </w:p>
    <w:p w14:paraId="1E6C0B20" w14:textId="77777777" w:rsidR="00434969" w:rsidRPr="00BC3F45" w:rsidRDefault="00434969" w:rsidP="00434969">
      <w:r w:rsidRPr="00BC3F45">
        <w:t xml:space="preserve">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w:t>
      </w:r>
      <w:r w:rsidRPr="00BC3F45">
        <w:lastRenderedPageBreak/>
        <w:t>organizational processes militaries implement for the deployment and use of autonomous systems on the battlefield.</w:t>
      </w:r>
    </w:p>
    <w:p w14:paraId="31F39C26" w14:textId="77777777" w:rsidR="00434969" w:rsidRPr="00BC3F45" w:rsidRDefault="00434969" w:rsidP="00434969">
      <w:r w:rsidRPr="00BC3F45">
        <w:t xml:space="preserve">This paper draws on research in strategic studies and examples from military history to assess how </w:t>
      </w:r>
      <w:r w:rsidRPr="004B1FBE">
        <w:rPr>
          <w:rStyle w:val="StyleUnderline"/>
          <w:highlight w:val="green"/>
        </w:rPr>
        <w:t>LAWS</w:t>
      </w:r>
      <w:r w:rsidRPr="00BC3F45">
        <w:rPr>
          <w:rStyle w:val="StyleUnderline"/>
        </w:rPr>
        <w:t xml:space="preserve"> could </w:t>
      </w:r>
      <w:r w:rsidRPr="004B1FBE">
        <w:rPr>
          <w:rStyle w:val="StyleUnderline"/>
          <w:highlight w:val="green"/>
        </w:rPr>
        <w:t>influence</w:t>
      </w:r>
      <w:r w:rsidRPr="00BC3F45">
        <w:rPr>
          <w:rStyle w:val="StyleUnderline"/>
        </w:rPr>
        <w:t xml:space="preserve"> the development and deployment of military systems, including </w:t>
      </w:r>
      <w:r w:rsidRPr="004B1FBE">
        <w:rPr>
          <w:rStyle w:val="Emphasis"/>
          <w:sz w:val="24"/>
          <w:szCs w:val="26"/>
          <w:highlight w:val="green"/>
        </w:rPr>
        <w:t>arms races</w:t>
      </w:r>
      <w:r w:rsidRPr="004B1FBE">
        <w:rPr>
          <w:rStyle w:val="StyleUnderline"/>
          <w:highlight w:val="green"/>
        </w:rPr>
        <w:t xml:space="preserve">, </w:t>
      </w:r>
      <w:r w:rsidRPr="004B1FBE">
        <w:rPr>
          <w:rStyle w:val="Emphasis"/>
          <w:highlight w:val="green"/>
        </w:rPr>
        <w:t>crisis stability</w:t>
      </w:r>
      <w:r w:rsidRPr="004B1FBE">
        <w:rPr>
          <w:rStyle w:val="StyleUnderline"/>
          <w:highlight w:val="green"/>
        </w:rPr>
        <w:t>, and</w:t>
      </w:r>
      <w:r w:rsidRPr="00BC3F45">
        <w:rPr>
          <w:rStyle w:val="StyleUnderline"/>
        </w:rPr>
        <w:t xml:space="preserve"> wartime stability, especially the </w:t>
      </w:r>
      <w:r w:rsidRPr="004B1FBE">
        <w:rPr>
          <w:rStyle w:val="StyleUnderline"/>
          <w:highlight w:val="green"/>
        </w:rPr>
        <w:t xml:space="preserve">risk of </w:t>
      </w:r>
      <w:r w:rsidRPr="004B1FBE">
        <w:rPr>
          <w:rStyle w:val="Emphasis"/>
          <w:sz w:val="24"/>
          <w:szCs w:val="26"/>
          <w:highlight w:val="green"/>
        </w:rPr>
        <w:t>escalation</w:t>
      </w:r>
      <w:r w:rsidRPr="00BC3F45">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BC3F45">
        <w:rPr>
          <w:rStyle w:val="StyleUnderline"/>
        </w:rPr>
        <w:t xml:space="preserve">machine-like accuracy in </w:t>
      </w:r>
      <w:r w:rsidRPr="004B1FBE">
        <w:rPr>
          <w:rStyle w:val="StyleUnderline"/>
          <w:highlight w:val="green"/>
        </w:rPr>
        <w:t>following programming</w:t>
      </w:r>
      <w:r w:rsidRPr="00BC3F45">
        <w:t xml:space="preserve">, but that </w:t>
      </w:r>
      <w:r w:rsidRPr="004B1FBE">
        <w:rPr>
          <w:rStyle w:val="StyleUnderline"/>
          <w:highlight w:val="green"/>
        </w:rPr>
        <w:t>comes with</w:t>
      </w:r>
      <w:r w:rsidRPr="00BC3F45">
        <w:rPr>
          <w:rStyle w:val="StyleUnderline"/>
        </w:rPr>
        <w:t xml:space="preserve"> a potential downside: the </w:t>
      </w:r>
      <w:r w:rsidRPr="004B1FBE">
        <w:rPr>
          <w:rStyle w:val="StyleUnderline"/>
          <w:highlight w:val="green"/>
        </w:rPr>
        <w:t>loss of control and</w:t>
      </w:r>
      <w:r w:rsidRPr="00BC3F45">
        <w:rPr>
          <w:rStyle w:val="StyleUnderline"/>
        </w:rPr>
        <w:t xml:space="preserve"> the accompanying </w:t>
      </w:r>
      <w:r w:rsidRPr="004B1FBE">
        <w:rPr>
          <w:rStyle w:val="StyleUnderline"/>
          <w:highlight w:val="green"/>
        </w:rPr>
        <w:t>risk of</w:t>
      </w:r>
      <w:r w:rsidRPr="00BC3F45">
        <w:rPr>
          <w:rStyle w:val="StyleUnderline"/>
        </w:rPr>
        <w:t xml:space="preserve"> </w:t>
      </w:r>
      <w:r w:rsidRPr="00BC3F45">
        <w:rPr>
          <w:rStyle w:val="Emphasis"/>
        </w:rPr>
        <w:t>accidents</w:t>
      </w:r>
      <w:r w:rsidRPr="00BC3F45">
        <w:rPr>
          <w:rStyle w:val="StyleUnderline"/>
        </w:rPr>
        <w:t xml:space="preserve">, adversarial </w:t>
      </w:r>
      <w:r w:rsidRPr="004B1FBE">
        <w:rPr>
          <w:rStyle w:val="Emphasis"/>
          <w:highlight w:val="green"/>
        </w:rPr>
        <w:t>spoofing</w:t>
      </w:r>
      <w:r w:rsidRPr="004B1FBE">
        <w:rPr>
          <w:rStyle w:val="StyleUnderline"/>
          <w:highlight w:val="green"/>
        </w:rPr>
        <w:t xml:space="preserve">, and </w:t>
      </w:r>
      <w:r w:rsidRPr="004B1FBE">
        <w:rPr>
          <w:rStyle w:val="Emphasis"/>
          <w:highlight w:val="green"/>
        </w:rPr>
        <w:t>miscalc</w:t>
      </w:r>
      <w:r w:rsidRPr="00BC3F45">
        <w:rPr>
          <w:rStyle w:val="Emphasis"/>
        </w:rPr>
        <w:t>ulation</w:t>
      </w:r>
      <w:r w:rsidRPr="00BC3F45">
        <w:rPr>
          <w:rStyle w:val="StyleUnderline"/>
        </w:rPr>
        <w:t xml:space="preserve">. Even if LAWS malfunction at the same rate as humans </w:t>
      </w:r>
      <w:proofErr w:type="gramStart"/>
      <w:r w:rsidRPr="00BC3F45">
        <w:rPr>
          <w:rStyle w:val="StyleUnderline"/>
        </w:rPr>
        <w:t>in a given</w:t>
      </w:r>
      <w:proofErr w:type="gramEnd"/>
      <w:r w:rsidRPr="00BC3F45">
        <w:rPr>
          <w:rStyle w:val="StyleUnderline"/>
        </w:rPr>
        <w:t xml:space="preserve"> scenario, the ability of operators to control the impact of those malfunctions may be lower, which could make LAWS less predictable on the battlefield</w:t>
      </w:r>
      <w:r w:rsidRPr="00BC3F45">
        <w:t>. The paper then examines how these issues interact with the large uncertainty parameter associated with AI-based military capabilities at present, both in terms of the range of the possible and the opacity of their programming.</w:t>
      </w:r>
    </w:p>
    <w:p w14:paraId="69BA2941" w14:textId="77777777" w:rsidR="00434969" w:rsidRPr="00BC3F45" w:rsidRDefault="00434969" w:rsidP="00434969">
      <w:r w:rsidRPr="00BC3F45">
        <w:t xml:space="preserve">The results highlight several critical issues surrounding the development and deployment of LAWS.1 First, </w:t>
      </w:r>
      <w:r w:rsidRPr="00BC3F45">
        <w:rPr>
          <w:rStyle w:val="StyleUnderline"/>
        </w:rPr>
        <w:t xml:space="preserve">the desire to fight at </w:t>
      </w:r>
      <w:r w:rsidRPr="004B1FBE">
        <w:rPr>
          <w:rStyle w:val="StyleUnderline"/>
          <w:highlight w:val="green"/>
        </w:rPr>
        <w:t>machine speed</w:t>
      </w:r>
      <w:r w:rsidRPr="00BC3F45">
        <w:rPr>
          <w:rStyle w:val="StyleUnderline"/>
        </w:rPr>
        <w:t xml:space="preserve"> with autonomous systems, while making a military more effective in a conflict, could </w:t>
      </w:r>
      <w:r w:rsidRPr="004B1FBE">
        <w:rPr>
          <w:rStyle w:val="StyleUnderline"/>
          <w:highlight w:val="green"/>
        </w:rPr>
        <w:t xml:space="preserve">increase </w:t>
      </w:r>
      <w:r w:rsidRPr="004B1FBE">
        <w:rPr>
          <w:rStyle w:val="Emphasis"/>
          <w:highlight w:val="green"/>
        </w:rPr>
        <w:t>crisis instability</w:t>
      </w:r>
      <w:r w:rsidRPr="00BC3F45">
        <w:rPr>
          <w:rStyle w:val="StyleUnderline"/>
        </w:rPr>
        <w:t xml:space="preserve">. As countries fear </w:t>
      </w:r>
      <w:r w:rsidRPr="004B1FBE">
        <w:rPr>
          <w:rStyle w:val="StyleUnderline"/>
          <w:highlight w:val="green"/>
        </w:rPr>
        <w:t>losing</w:t>
      </w:r>
      <w:r w:rsidRPr="00BC3F45">
        <w:rPr>
          <w:rStyle w:val="StyleUnderline"/>
        </w:rPr>
        <w:t xml:space="preserve"> conflicts </w:t>
      </w:r>
      <w:r w:rsidRPr="004B1FBE">
        <w:rPr>
          <w:rStyle w:val="StyleUnderline"/>
          <w:highlight w:val="green"/>
        </w:rPr>
        <w:t>faster</w:t>
      </w:r>
      <w:r w:rsidRPr="00BC3F45">
        <w:rPr>
          <w:rStyle w:val="StyleUnderline"/>
        </w:rPr>
        <w:t xml:space="preserve">, it will </w:t>
      </w:r>
      <w:r w:rsidRPr="004B1FBE">
        <w:rPr>
          <w:rStyle w:val="StyleUnderline"/>
          <w:highlight w:val="green"/>
        </w:rPr>
        <w:t xml:space="preserve">generate </w:t>
      </w:r>
      <w:r w:rsidRPr="004B1FBE">
        <w:rPr>
          <w:rStyle w:val="Emphasis"/>
          <w:highlight w:val="green"/>
        </w:rPr>
        <w:t>escalation pressure</w:t>
      </w:r>
      <w:r w:rsidRPr="004B1FBE">
        <w:rPr>
          <w:rStyle w:val="StyleUnderline"/>
          <w:highlight w:val="green"/>
        </w:rPr>
        <w:t>, including</w:t>
      </w:r>
      <w:r w:rsidRPr="00BC3F45">
        <w:rPr>
          <w:rStyle w:val="StyleUnderline"/>
        </w:rPr>
        <w:t xml:space="preserve"> an increased incentive for </w:t>
      </w:r>
      <w:r w:rsidRPr="004B1FBE">
        <w:rPr>
          <w:rStyle w:val="Emphasis"/>
          <w:sz w:val="24"/>
          <w:szCs w:val="26"/>
          <w:highlight w:val="green"/>
        </w:rPr>
        <w:t>first strikes</w:t>
      </w:r>
      <w:r w:rsidRPr="00BC3F45">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reliability. Third, </w:t>
      </w:r>
      <w:r w:rsidRPr="00BC3F45">
        <w:rPr>
          <w:rStyle w:val="StyleUnderline"/>
        </w:rPr>
        <w:t>the dual-use</w:t>
      </w:r>
      <w:r w:rsidRPr="00BC3F45">
        <w:t xml:space="preserve">, or even general purpose, </w:t>
      </w:r>
      <w:r w:rsidRPr="00BC3F45">
        <w:rPr>
          <w:rStyle w:val="StyleUnderline"/>
        </w:rPr>
        <w:t>character</w:t>
      </w:r>
      <w:r w:rsidRPr="00BC3F45">
        <w:t xml:space="preserve"> of the basic science underlying many autonomous systems </w:t>
      </w:r>
      <w:r w:rsidRPr="00BC3F45">
        <w:rPr>
          <w:rStyle w:val="StyleUnderline"/>
        </w:rPr>
        <w:t>will make</w:t>
      </w:r>
      <w:r w:rsidRPr="00BC3F45">
        <w:t xml:space="preserve"> the </w:t>
      </w:r>
      <w:r w:rsidRPr="00BC3F45">
        <w:rPr>
          <w:rStyle w:val="StyleUnderline"/>
        </w:rPr>
        <w:t>tech</w:t>
      </w:r>
      <w:r w:rsidRPr="00BC3F45">
        <w:t xml:space="preserve">nology </w:t>
      </w:r>
      <w:r w:rsidRPr="00BC3F45">
        <w:rPr>
          <w:rStyle w:val="StyleUnderline"/>
        </w:rPr>
        <w:t>hard to control</w:t>
      </w:r>
      <w:r w:rsidRPr="00BC3F45">
        <w:t>, giving many countries and actors access to basic algorithms, though whether this is described as diffusion, proliferation, or an arms race will depend on political dynamics as much as anything.</w:t>
      </w:r>
    </w:p>
    <w:p w14:paraId="25CD9F72" w14:textId="77777777" w:rsidR="00434969" w:rsidRPr="00BC3F45" w:rsidRDefault="00434969" w:rsidP="00434969">
      <w:r w:rsidRPr="00BC3F45">
        <w:t xml:space="preserve">Finally, </w:t>
      </w:r>
      <w:r w:rsidRPr="00BC3F45">
        <w:rPr>
          <w:rStyle w:val="StyleUnderline"/>
        </w:rPr>
        <w:t xml:space="preserve">multiple </w:t>
      </w:r>
      <w:r w:rsidRPr="004B1FBE">
        <w:rPr>
          <w:rStyle w:val="StyleUnderline"/>
          <w:highlight w:val="green"/>
        </w:rPr>
        <w:t>uncertainty</w:t>
      </w:r>
      <w:r w:rsidRPr="00BC3F45">
        <w:rPr>
          <w:rStyle w:val="StyleUnderline"/>
        </w:rPr>
        <w:t xml:space="preserve"> parameters</w:t>
      </w:r>
      <w:r w:rsidRPr="00BC3F45">
        <w:t xml:space="preserve"> concerning lethal autonomous weapon systems </w:t>
      </w:r>
      <w:r w:rsidRPr="00BC3F45">
        <w:rPr>
          <w:rStyle w:val="StyleUnderline"/>
        </w:rPr>
        <w:t xml:space="preserve">could </w:t>
      </w:r>
      <w:r w:rsidRPr="004B1FBE">
        <w:rPr>
          <w:rStyle w:val="StyleUnderline"/>
          <w:highlight w:val="green"/>
        </w:rPr>
        <w:t xml:space="preserve">exacerbate </w:t>
      </w:r>
      <w:r w:rsidRPr="004B1FBE">
        <w:rPr>
          <w:rStyle w:val="Emphasis"/>
          <w:highlight w:val="green"/>
        </w:rPr>
        <w:t>security dilemmas</w:t>
      </w:r>
      <w:r w:rsidRPr="00BC3F45">
        <w:t xml:space="preserve">. 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arguably an inherent opacity to lethal autonomous weapon systems. If </w:t>
      </w:r>
      <w:proofErr w:type="gramStart"/>
      <w:r w:rsidRPr="00BC3F45">
        <w:t>an arms</w:t>
      </w:r>
      <w:proofErr w:type="gramEnd"/>
      <w:r w:rsidRPr="00BC3F45">
        <w:t xml:space="preserve"> race over lethal autonomous weapon systems occurs, it will likely be because of worse-case assumptions about capability development by potential adversaries.</w:t>
      </w:r>
    </w:p>
    <w:p w14:paraId="5C6AA36A" w14:textId="77777777" w:rsidR="00434969" w:rsidRPr="00BC3F45" w:rsidRDefault="00434969" w:rsidP="00434969">
      <w:pPr>
        <w:rPr>
          <w:sz w:val="10"/>
          <w:szCs w:val="16"/>
        </w:rPr>
      </w:pPr>
      <w:r w:rsidRPr="00BC3F45">
        <w:rPr>
          <w:sz w:val="10"/>
          <w:szCs w:val="16"/>
        </w:rPr>
        <w:t>What is Autonomy or Artificial Intelligence?</w:t>
      </w:r>
    </w:p>
    <w:p w14:paraId="020C12E5" w14:textId="77777777" w:rsidR="00434969" w:rsidRPr="00BC3F45" w:rsidRDefault="00434969" w:rsidP="00434969">
      <w:pPr>
        <w:rPr>
          <w:sz w:val="10"/>
          <w:szCs w:val="16"/>
        </w:rPr>
      </w:pPr>
      <w:r w:rsidRPr="00BC3F45">
        <w:rPr>
          <w:sz w:val="10"/>
          <w:szCs w:val="16"/>
        </w:rPr>
        <w:t xml:space="preserve">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w:t>
      </w:r>
      <w:proofErr w:type="gramStart"/>
      <w:r w:rsidRPr="00BC3F45">
        <w:rPr>
          <w:sz w:val="10"/>
          <w:szCs w:val="16"/>
        </w:rPr>
        <w:t>remotely-piloted</w:t>
      </w:r>
      <w:proofErr w:type="gramEnd"/>
      <w:r w:rsidRPr="00BC3F45">
        <w:rPr>
          <w:sz w:val="10"/>
          <w:szCs w:val="16"/>
        </w:rPr>
        <w:t xml:space="preserve"> systems where a human, though at a distance, still operates a given vehicle or system.</w:t>
      </w:r>
    </w:p>
    <w:p w14:paraId="243D988F" w14:textId="77777777" w:rsidR="00434969" w:rsidRPr="00BC3F45" w:rsidRDefault="00434969" w:rsidP="00434969">
      <w:pPr>
        <w:rPr>
          <w:sz w:val="10"/>
          <w:szCs w:val="16"/>
        </w:rPr>
      </w:pPr>
      <w:r w:rsidRPr="00BC3F45">
        <w:rPr>
          <w:sz w:val="10"/>
          <w:szCs w:val="16"/>
        </w:rPr>
        <w:t xml:space="preserve">What is a lethal autonomous weapon system? While simple to </w:t>
      </w:r>
      <w:proofErr w:type="gramStart"/>
      <w:r w:rsidRPr="00BC3F45">
        <w:rPr>
          <w:sz w:val="10"/>
          <w:szCs w:val="16"/>
        </w:rPr>
        <w:t>describe on first glance, and</w:t>
      </w:r>
      <w:proofErr w:type="gramEnd"/>
      <w:r w:rsidRPr="00BC3F45">
        <w:rPr>
          <w:sz w:val="10"/>
          <w:szCs w:val="16"/>
        </w:rPr>
        <w:t xml:space="preserve"> easy to understand in the extreme – an armed humanoid robot with extremely broad programming making decisions about engaging in warfare – drawing the line between a lethal autonomous weapon system and other weapon systems is complex. In Directive 3000.09, published in 2012, the </w:t>
      </w:r>
      <w:r w:rsidRPr="00BC3F45">
        <w:rPr>
          <w:sz w:val="10"/>
          <w:szCs w:val="16"/>
        </w:rPr>
        <w:lastRenderedPageBreak/>
        <w:t xml:space="preserve">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w:t>
      </w:r>
      <w:proofErr w:type="gramStart"/>
      <w:r w:rsidRPr="00BC3F45">
        <w:rPr>
          <w:sz w:val="10"/>
          <w:szCs w:val="16"/>
        </w:rPr>
        <w:t>select</w:t>
      </w:r>
      <w:proofErr w:type="gramEnd"/>
      <w:r w:rsidRPr="00BC3F45">
        <w:rPr>
          <w:sz w:val="10"/>
          <w:szCs w:val="16"/>
        </w:rPr>
        <w:t xml:space="preserve"> and engage targets, according to a common sense understanding of the terms.6</w:t>
      </w:r>
    </w:p>
    <w:p w14:paraId="6A1276B9" w14:textId="77777777" w:rsidR="00434969" w:rsidRPr="00BC3F45" w:rsidRDefault="00434969" w:rsidP="00434969">
      <w:pPr>
        <w:rPr>
          <w:sz w:val="10"/>
          <w:szCs w:val="16"/>
        </w:rPr>
      </w:pPr>
      <w:r w:rsidRPr="00BC3F45">
        <w:rPr>
          <w:sz w:val="10"/>
          <w:szCs w:val="16"/>
        </w:rPr>
        <w:t xml:space="preserve">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w:t>
      </w:r>
      <w:proofErr w:type="spellStart"/>
      <w:r w:rsidRPr="00BC3F45">
        <w:rPr>
          <w:sz w:val="10"/>
          <w:szCs w:val="16"/>
        </w:rPr>
        <w:t>Roff</w:t>
      </w:r>
      <w:proofErr w:type="spellEnd"/>
      <w:r w:rsidRPr="00BC3F45">
        <w:rPr>
          <w:sz w:val="10"/>
          <w:szCs w:val="16"/>
        </w:rPr>
        <w:t xml:space="preserve">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w:t>
      </w:r>
      <w:proofErr w:type="spellStart"/>
      <w:r w:rsidRPr="00BC3F45">
        <w:rPr>
          <w:sz w:val="10"/>
          <w:szCs w:val="16"/>
        </w:rPr>
        <w:t>fromsystems</w:t>
      </w:r>
      <w:proofErr w:type="spellEnd"/>
      <w:r w:rsidRPr="00BC3F45">
        <w:rPr>
          <w:sz w:val="10"/>
          <w:szCs w:val="16"/>
        </w:rPr>
        <w:t xml:space="preserve">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14:paraId="616180B4" w14:textId="77777777" w:rsidR="00434969" w:rsidRPr="00BC3F45" w:rsidRDefault="00434969" w:rsidP="00434969">
      <w:pPr>
        <w:rPr>
          <w:sz w:val="10"/>
          <w:szCs w:val="16"/>
        </w:rPr>
      </w:pPr>
      <w:r w:rsidRPr="00BC3F45">
        <w:rPr>
          <w:sz w:val="10"/>
          <w:szCs w:val="16"/>
        </w:rPr>
        <w:t xml:space="preserve">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w:t>
      </w:r>
      <w:proofErr w:type="spellStart"/>
      <w:r w:rsidRPr="00BC3F45">
        <w:rPr>
          <w:sz w:val="10"/>
          <w:szCs w:val="16"/>
        </w:rPr>
        <w:t>Scharre</w:t>
      </w:r>
      <w:proofErr w:type="spellEnd"/>
      <w:r w:rsidRPr="00BC3F45">
        <w:rPr>
          <w:sz w:val="10"/>
          <w:szCs w:val="16"/>
        </w:rPr>
        <w:t xml:space="preserv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the battlefield, the stakes are lower. In contrast, if the integration of machine intelligence with military systems could give countries or violent non-state actors a significant advantage in how they employ force, it becomes even more crucial to engage the topic.</w:t>
      </w:r>
    </w:p>
    <w:p w14:paraId="74937000" w14:textId="77777777" w:rsidR="00434969" w:rsidRPr="00BC3F45" w:rsidRDefault="00434969" w:rsidP="00434969">
      <w:pPr>
        <w:rPr>
          <w:sz w:val="10"/>
          <w:szCs w:val="16"/>
        </w:rPr>
      </w:pPr>
      <w:r w:rsidRPr="00BC3F45">
        <w:rPr>
          <w:sz w:val="10"/>
          <w:szCs w:val="16"/>
        </w:rPr>
        <w:t xml:space="preserve">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w:t>
      </w:r>
      <w:proofErr w:type="gramStart"/>
      <w:r w:rsidRPr="00BC3F45">
        <w:rPr>
          <w:sz w:val="10"/>
          <w:szCs w:val="16"/>
        </w:rPr>
        <w:t>has the ability to</w:t>
      </w:r>
      <w:proofErr w:type="gramEnd"/>
      <w:r w:rsidRPr="00BC3F45">
        <w:rPr>
          <w:sz w:val="10"/>
          <w:szCs w:val="16"/>
        </w:rPr>
        <w:t xml:space="preserve"> take over human society in the interest of a goal – any goal – whether autonomous systems at much smaller orders of magnitude already exist in military systems will likely be unimportant. The super-intelligent system would simply create what it needed.</w:t>
      </w:r>
    </w:p>
    <w:p w14:paraId="573C9E71" w14:textId="77777777" w:rsidR="00434969" w:rsidRPr="00BC3F45" w:rsidRDefault="00434969" w:rsidP="00434969">
      <w:r w:rsidRPr="00BC3F45">
        <w:t>Why Invest in Autonomous Systems?</w:t>
      </w:r>
    </w:p>
    <w:p w14:paraId="4B974B5D" w14:textId="77777777" w:rsidR="00434969" w:rsidRPr="00BC3F45" w:rsidRDefault="00434969" w:rsidP="00434969">
      <w:r w:rsidRPr="004B1FBE">
        <w:rPr>
          <w:rStyle w:val="StyleUnderline"/>
          <w:highlight w:val="green"/>
        </w:rPr>
        <w:t>Militaries are</w:t>
      </w:r>
      <w:r w:rsidRPr="00BC3F45">
        <w:rPr>
          <w:rStyle w:val="StyleUnderline"/>
        </w:rPr>
        <w:t xml:space="preserve"> already </w:t>
      </w:r>
      <w:r w:rsidRPr="004B1FBE">
        <w:rPr>
          <w:rStyle w:val="StyleUnderline"/>
          <w:highlight w:val="green"/>
        </w:rPr>
        <w:t>increasing</w:t>
      </w:r>
      <w:r w:rsidRPr="00BC3F45">
        <w:rPr>
          <w:rStyle w:val="StyleUnderline"/>
        </w:rPr>
        <w:t xml:space="preserve"> their </w:t>
      </w:r>
      <w:r w:rsidRPr="004B1FBE">
        <w:rPr>
          <w:rStyle w:val="StyleUnderline"/>
          <w:highlight w:val="green"/>
        </w:rPr>
        <w:t>investments in</w:t>
      </w:r>
      <w:r w:rsidRPr="00BC3F45">
        <w:rPr>
          <w:rStyle w:val="StyleUnderline"/>
        </w:rPr>
        <w:t xml:space="preserve"> </w:t>
      </w:r>
      <w:proofErr w:type="gramStart"/>
      <w:r w:rsidRPr="00BC3F45">
        <w:rPr>
          <w:rStyle w:val="StyleUnderline"/>
        </w:rPr>
        <w:t>remotely-piloted</w:t>
      </w:r>
      <w:proofErr w:type="gramEnd"/>
      <w:r w:rsidRPr="00BC3F45">
        <w:rPr>
          <w:rStyle w:val="StyleUnderline"/>
        </w:rPr>
        <w:t xml:space="preserve"> </w:t>
      </w:r>
      <w:r w:rsidRPr="004B1FBE">
        <w:rPr>
          <w:rStyle w:val="StyleUnderline"/>
          <w:highlight w:val="green"/>
        </w:rPr>
        <w:t>robotic systems. From</w:t>
      </w:r>
      <w:r w:rsidRPr="00BC3F45">
        <w:rPr>
          <w:rStyle w:val="StyleUnderline"/>
        </w:rPr>
        <w:t xml:space="preserve"> UAVs</w:t>
      </w:r>
      <w:r w:rsidRPr="00BC3F45">
        <w:t xml:space="preserve"> such as the MQ-9 Reaper (</w:t>
      </w:r>
      <w:r w:rsidRPr="004B1FBE">
        <w:rPr>
          <w:rStyle w:val="Emphasis"/>
          <w:highlight w:val="green"/>
        </w:rPr>
        <w:t>U</w:t>
      </w:r>
      <w:r w:rsidRPr="00BC3F45">
        <w:t xml:space="preserve">nited </w:t>
      </w:r>
      <w:r w:rsidRPr="004B1FBE">
        <w:rPr>
          <w:rStyle w:val="Emphasis"/>
          <w:highlight w:val="green"/>
        </w:rPr>
        <w:t>S</w:t>
      </w:r>
      <w:r w:rsidRPr="00BC3F45">
        <w:t xml:space="preserve">tates) </w:t>
      </w:r>
      <w:r w:rsidRPr="004B1FBE">
        <w:rPr>
          <w:rStyle w:val="StyleUnderline"/>
          <w:highlight w:val="green"/>
        </w:rPr>
        <w:t>to</w:t>
      </w:r>
      <w:r w:rsidRPr="00BC3F45">
        <w:rPr>
          <w:rStyle w:val="StyleUnderline"/>
        </w:rPr>
        <w:t xml:space="preserve"> uninhabited surface vehicles (USVs)</w:t>
      </w:r>
      <w:r w:rsidRPr="00BC3F45">
        <w:t xml:space="preserve"> such as the Guardium (</w:t>
      </w:r>
      <w:r w:rsidRPr="004B1FBE">
        <w:rPr>
          <w:rStyle w:val="Emphasis"/>
          <w:highlight w:val="green"/>
        </w:rPr>
        <w:t>Israel</w:t>
      </w:r>
      <w:r w:rsidRPr="004B1FBE">
        <w:rPr>
          <w:highlight w:val="green"/>
        </w:rPr>
        <w:t xml:space="preserve">) </w:t>
      </w:r>
      <w:r w:rsidRPr="004B1FBE">
        <w:rPr>
          <w:rStyle w:val="StyleUnderline"/>
          <w:highlight w:val="green"/>
        </w:rPr>
        <w:t>to</w:t>
      </w:r>
      <w:r w:rsidRPr="00BC3F45">
        <w:rPr>
          <w:rStyle w:val="StyleUnderline"/>
        </w:rPr>
        <w:t xml:space="preserve"> uninhabited ground vehicles (UGV) such as Platform-M </w:t>
      </w:r>
      <w:r w:rsidRPr="004B1FBE">
        <w:rPr>
          <w:rStyle w:val="StyleUnderline"/>
          <w:highlight w:val="green"/>
        </w:rPr>
        <w:t>(</w:t>
      </w:r>
      <w:r w:rsidRPr="004B1FBE">
        <w:rPr>
          <w:rStyle w:val="Emphasis"/>
          <w:highlight w:val="green"/>
        </w:rPr>
        <w:t>Russia</w:t>
      </w:r>
      <w:r w:rsidRPr="004B1FBE">
        <w:rPr>
          <w:rStyle w:val="StyleUnderline"/>
          <w:highlight w:val="green"/>
        </w:rPr>
        <w:t xml:space="preserve">), militaries </w:t>
      </w:r>
      <w:r w:rsidRPr="004B1FBE">
        <w:rPr>
          <w:rStyle w:val="Emphasis"/>
          <w:highlight w:val="green"/>
        </w:rPr>
        <w:t>around the world</w:t>
      </w:r>
      <w:r w:rsidRPr="004B1FBE">
        <w:rPr>
          <w:rStyle w:val="StyleUnderline"/>
          <w:highlight w:val="green"/>
        </w:rPr>
        <w:t xml:space="preserve"> are investing</w:t>
      </w:r>
      <w:r w:rsidRPr="00BC3F45">
        <w:rPr>
          <w:rStyle w:val="StyleUnderline"/>
        </w:rPr>
        <w:t xml:space="preserve"> in remotely piloted platforms</w:t>
      </w:r>
      <w:r w:rsidRPr="00BC3F45">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p w14:paraId="67AF54BF" w14:textId="58EC740E" w:rsidR="00434969" w:rsidRDefault="00434969" w:rsidP="00434969"/>
    <w:p w14:paraId="18FD3AF1" w14:textId="77777777" w:rsidR="00434969" w:rsidRPr="00BC3F45" w:rsidRDefault="00434969" w:rsidP="00434969">
      <w:pPr>
        <w:pStyle w:val="Heading4"/>
        <w:rPr>
          <w:rFonts w:cs="Calibri"/>
        </w:rPr>
      </w:pPr>
      <w:r w:rsidRPr="00BC3F45">
        <w:rPr>
          <w:rFonts w:cs="Calibri"/>
        </w:rPr>
        <w:t>Satellite loss shuts down global fracking</w:t>
      </w:r>
    </w:p>
    <w:p w14:paraId="45CAF0F7" w14:textId="77777777" w:rsidR="00434969" w:rsidRPr="00BC3F45" w:rsidRDefault="00434969" w:rsidP="00434969">
      <w:r w:rsidRPr="00BC3F45">
        <w:t xml:space="preserve">Les </w:t>
      </w:r>
      <w:r w:rsidRPr="00BC3F45">
        <w:rPr>
          <w:rStyle w:val="Style13ptBold"/>
        </w:rPr>
        <w:t>Johnson 13</w:t>
      </w:r>
      <w:r w:rsidRPr="00BC3F45">
        <w:t xml:space="preserve">, Deputy Manager for NASA's Advanced Concepts Office at the Marshall Space Flight Center, Co-Investigator for the JAXA T-Rex Space Tether Experiment and PI of NASA's </w:t>
      </w:r>
      <w:proofErr w:type="spellStart"/>
      <w:r w:rsidRPr="00BC3F45">
        <w:t>ProSEDS</w:t>
      </w:r>
      <w:proofErr w:type="spellEnd"/>
      <w:r w:rsidRPr="00BC3F45">
        <w:t xml:space="preserve"> Experiment, Master's Degree in Physics from Vanderbilt University, Popular Science Writer, and NASA Technologist, Frequent Contributor to the Journal of the British Interplanetary </w:t>
      </w:r>
      <w:proofErr w:type="spellStart"/>
      <w:r w:rsidRPr="00BC3F45">
        <w:t>Sodety</w:t>
      </w:r>
      <w:proofErr w:type="spellEnd"/>
      <w:r w:rsidRPr="00BC3F45">
        <w:t xml:space="preserve"> and Member of the American Institute of Aeronautics and Astronautics, National Space Society, the World Future Society, and MENSA, Sky Alert!: When Satellites Fail, p. 99-105</w:t>
      </w:r>
    </w:p>
    <w:p w14:paraId="158B142B" w14:textId="77777777" w:rsidR="00434969" w:rsidRPr="00BC3F45" w:rsidRDefault="00434969" w:rsidP="00434969">
      <w:r w:rsidRPr="00BC3F45">
        <w:t xml:space="preserve"> </w:t>
      </w:r>
      <w:r w:rsidRPr="004B1FBE">
        <w:rPr>
          <w:rStyle w:val="Emphasis"/>
          <w:highlight w:val="green"/>
        </w:rPr>
        <w:t>Energy</w:t>
      </w:r>
      <w:r w:rsidRPr="00BC3F45">
        <w:t xml:space="preserve">, environment, farming, mining, land use. </w:t>
      </w:r>
      <w:proofErr w:type="gramStart"/>
      <w:r w:rsidRPr="00BC3F45">
        <w:t>All of</w:t>
      </w:r>
      <w:proofErr w:type="gramEnd"/>
      <w:r w:rsidRPr="00BC3F45">
        <w:t xml:space="preserve"> these areas and more </w:t>
      </w:r>
      <w:r w:rsidRPr="004B1FBE">
        <w:rPr>
          <w:rStyle w:val="Emphasis"/>
          <w:highlight w:val="green"/>
        </w:rPr>
        <w:t>are</w:t>
      </w:r>
      <w:r w:rsidRPr="00BC3F45">
        <w:rPr>
          <w:rStyle w:val="Emphasis"/>
        </w:rPr>
        <w:t xml:space="preserve"> now </w:t>
      </w:r>
      <w:r w:rsidRPr="004B1FBE">
        <w:rPr>
          <w:rStyle w:val="Emphasis"/>
          <w:highlight w:val="green"/>
        </w:rPr>
        <w:t>inextricably linked to satellite data and would be devastated should that flow</w:t>
      </w:r>
      <w:r w:rsidRPr="00BC3F45">
        <w:rPr>
          <w:rStyle w:val="Emphasis"/>
        </w:rPr>
        <w:t xml:space="preserve"> of data </w:t>
      </w:r>
      <w:r w:rsidRPr="004B1FBE">
        <w:rPr>
          <w:rStyle w:val="Emphasis"/>
          <w:highlight w:val="green"/>
        </w:rPr>
        <w:t>stop</w:t>
      </w:r>
      <w:r w:rsidRPr="00BC3F45">
        <w:t xml:space="preserve">. </w:t>
      </w:r>
      <w:r w:rsidRPr="00BC3F45">
        <w:rPr>
          <w:sz w:val="12"/>
          <w:szCs w:val="18"/>
        </w:rPr>
        <w:t xml:space="preserve">Environmental Monitoring Oh how complacent we've become. We take for granted that we will have instant images from space showing a volcanic eruption somewhere in the South Pacific within hours of learning that it happened. When the BP </w:t>
      </w:r>
      <w:proofErr w:type="spellStart"/>
      <w:r w:rsidRPr="00BC3F45">
        <w:rPr>
          <w:sz w:val="12"/>
          <w:szCs w:val="18"/>
        </w:rPr>
        <w:t>oll</w:t>
      </w:r>
      <w:proofErr w:type="spellEnd"/>
      <w:r w:rsidRPr="00BC3F45">
        <w:rPr>
          <w:sz w:val="12"/>
          <w:szCs w:val="18"/>
        </w:rPr>
        <w:t xml:space="preserve"> spill happened in the Gulf of Mexico in 2010, satellite images were used in conjunction with aircraft and ships to monitor the extent and evolving nature of the spill (Figures 10.1 and 10.2). 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 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 We use satellites, like the venerable Landsat series, to study the Earth m unprecedented detail. Since 1972, Landsat satellites have taken millions of </w:t>
      </w:r>
      <w:proofErr w:type="gramStart"/>
      <w:r w:rsidRPr="00BC3F45">
        <w:rPr>
          <w:sz w:val="12"/>
          <w:szCs w:val="18"/>
        </w:rPr>
        <w:t>high resolution</w:t>
      </w:r>
      <w:proofErr w:type="gramEnd"/>
      <w:r w:rsidRPr="00BC3F45">
        <w:rPr>
          <w:sz w:val="12"/>
          <w:szCs w:val="18"/>
        </w:rPr>
        <w:t xml:space="preserve"> images of the Earth's surface, allowing comprehensive studies of how the land has changed due to human intervention (deforestation, agriculture, settlement, etc.) and natural processes (desertification, floods, etc.). The best way to understand how useful Landsat and similar data can be to governments at all levels is best illustrated by looking at 14then and now" photographs. For example, Africa's Lake Chad has been shrinking for 40 years, as the desert has encroached on this once plentiful </w:t>
      </w:r>
      <w:r w:rsidRPr="00BC3F45">
        <w:rPr>
          <w:sz w:val="12"/>
          <w:szCs w:val="18"/>
        </w:rPr>
        <w:lastRenderedPageBreak/>
        <w:t xml:space="preserve">inland freshwater lake. Forty years ago, there were about 15,000 square miles of water within the lake. Now, it is less than 500 square miles (Figure 10.3) [1]. And what is the practical side of this </w:t>
      </w:r>
      <w:proofErr w:type="gramStart"/>
      <w:r w:rsidRPr="00BC3F45">
        <w:rPr>
          <w:sz w:val="12"/>
          <w:szCs w:val="18"/>
        </w:rPr>
        <w:t>particular bit</w:t>
      </w:r>
      <w:proofErr w:type="gramEnd"/>
      <w:r w:rsidRPr="00BC3F45">
        <w:rPr>
          <w:sz w:val="12"/>
          <w:szCs w:val="18"/>
        </w:rPr>
        <w:t xml:space="preserve"> of information? 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 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 Desertification is but one example of changing climates affecting people's everyday lives. What about more direct observations of our impact on the planet? Figures 10.4 and 10.5 show the scarring of the Earth's surface </w:t>
      </w:r>
      <w:proofErr w:type="gramStart"/>
      <w:r w:rsidRPr="00BC3F45">
        <w:rPr>
          <w:sz w:val="12"/>
          <w:szCs w:val="18"/>
        </w:rPr>
        <w:t>as a result of</w:t>
      </w:r>
      <w:proofErr w:type="gramEnd"/>
      <w:r w:rsidRPr="00BC3F45">
        <w:rPr>
          <w:sz w:val="12"/>
          <w:szCs w:val="18"/>
        </w:rPr>
        <w:t xml:space="preserve"> surface mining in West Virginia. This is not a polemic against mining; rather, it is an observation that we can use satellite imagery to monitor such mining and be mindful of its impact on the environment. Other than taking pictures of surface features, like lakes and open pit mines, how are satellites monitoring the Earth's changing climate? In just about every way, </w:t>
      </w:r>
      <w:proofErr w:type="gramStart"/>
      <w:r w:rsidRPr="00BC3F45">
        <w:rPr>
          <w:sz w:val="12"/>
          <w:szCs w:val="18"/>
        </w:rPr>
        <w:t>by:</w:t>
      </w:r>
      <w:proofErr w:type="gramEnd"/>
      <w:r w:rsidRPr="00BC3F45">
        <w:rPr>
          <w:sz w:val="12"/>
          <w:szCs w:val="18"/>
        </w:rPr>
        <w:t xml:space="preserve">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 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w:t>
      </w:r>
      <w:proofErr w:type="gramStart"/>
      <w:r w:rsidRPr="00BC3F45">
        <w:rPr>
          <w:sz w:val="12"/>
          <w:szCs w:val="18"/>
        </w:rPr>
        <w:t>morning;</w:t>
      </w:r>
      <w:proofErr w:type="gramEnd"/>
      <w:r w:rsidRPr="00BC3F45">
        <w:rPr>
          <w:sz w:val="12"/>
          <w:szCs w:val="18"/>
        </w:rPr>
        <w:t xml:space="preserve"> Aqua passes south to north over the equator in the afternoon. Taken together, they observe the Earth's surface in its entirety every two days. Data sets such as this exist for just about any day of the year and can show either night-time lows or daytime highs. By looking in different parts of the spectrum, like the infrared light discussed above, we can make observations as described in Table 10.1. Pollution Monitoring 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 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 </w:t>
      </w:r>
      <w:r w:rsidRPr="00BC3F45">
        <w:rPr>
          <w:rStyle w:val="Emphasis"/>
        </w:rPr>
        <w:t xml:space="preserve">Energy Production </w:t>
      </w:r>
      <w:r w:rsidRPr="004B1FBE">
        <w:rPr>
          <w:rStyle w:val="StyleUnderline"/>
          <w:highlight w:val="green"/>
        </w:rPr>
        <w:t>The</w:t>
      </w:r>
      <w:r w:rsidRPr="00BC3F45">
        <w:rPr>
          <w:rStyle w:val="StyleUnderline"/>
        </w:rPr>
        <w:t xml:space="preserve"> recent </w:t>
      </w:r>
      <w:r w:rsidRPr="004B1FBE">
        <w:rPr>
          <w:rStyle w:val="StyleUnderline"/>
          <w:highlight w:val="green"/>
        </w:rPr>
        <w:t>boom in</w:t>
      </w:r>
      <w:r w:rsidRPr="00BC3F45">
        <w:rPr>
          <w:rStyle w:val="StyleUnderline"/>
        </w:rPr>
        <w:t xml:space="preserve"> the production of </w:t>
      </w:r>
      <w:r w:rsidRPr="004B1FBE">
        <w:rPr>
          <w:rStyle w:val="StyleUnderline"/>
          <w:highlight w:val="green"/>
        </w:rPr>
        <w:t>shale oil</w:t>
      </w:r>
      <w:r w:rsidRPr="00BC3F45">
        <w:rPr>
          <w:rStyle w:val="StyleUnderline"/>
        </w:rPr>
        <w:t xml:space="preserve"> in the </w:t>
      </w:r>
      <w:r w:rsidRPr="00BC3F45">
        <w:rPr>
          <w:rStyle w:val="Emphasis"/>
        </w:rPr>
        <w:t>U</w:t>
      </w:r>
      <w:r w:rsidRPr="00BC3F45">
        <w:t xml:space="preserve">nited </w:t>
      </w:r>
      <w:r w:rsidRPr="00BC3F45">
        <w:rPr>
          <w:rStyle w:val="Emphasis"/>
        </w:rPr>
        <w:t>S</w:t>
      </w:r>
      <w:r w:rsidRPr="00BC3F45">
        <w:t xml:space="preserve">tates </w:t>
      </w:r>
      <w:r w:rsidRPr="00BC3F45">
        <w:rPr>
          <w:rStyle w:val="StyleUnderline"/>
        </w:rPr>
        <w:t xml:space="preserve">and elsewhere </w:t>
      </w:r>
      <w:r w:rsidRPr="004B1FBE">
        <w:rPr>
          <w:rStyle w:val="StyleUnderline"/>
          <w:highlight w:val="green"/>
        </w:rPr>
        <w:t>is due</w:t>
      </w:r>
      <w:r w:rsidRPr="00BC3F45">
        <w:rPr>
          <w:rStyle w:val="StyleUnderline"/>
        </w:rPr>
        <w:t xml:space="preserve"> in large part </w:t>
      </w:r>
      <w:r w:rsidRPr="004B1FBE">
        <w:rPr>
          <w:rStyle w:val="StyleUnderline"/>
          <w:highlight w:val="green"/>
        </w:rPr>
        <w:t>to</w:t>
      </w:r>
      <w:r w:rsidRPr="00BC3F45">
        <w:rPr>
          <w:rStyle w:val="StyleUnderline"/>
        </w:rPr>
        <w:t xml:space="preserve"> the </w:t>
      </w:r>
      <w:r w:rsidRPr="004B1FBE">
        <w:rPr>
          <w:rStyle w:val="Emphasis"/>
          <w:highlight w:val="green"/>
        </w:rPr>
        <w:t>identification</w:t>
      </w:r>
      <w:r w:rsidRPr="004B1FBE">
        <w:rPr>
          <w:rStyle w:val="StyleUnderline"/>
          <w:highlight w:val="green"/>
        </w:rPr>
        <w:t xml:space="preserve"> and </w:t>
      </w:r>
      <w:r w:rsidRPr="004B1FBE">
        <w:rPr>
          <w:rStyle w:val="Emphasis"/>
          <w:highlight w:val="green"/>
        </w:rPr>
        <w:t>geolocation</w:t>
      </w:r>
      <w:r w:rsidRPr="004B1FBE">
        <w:rPr>
          <w:rStyle w:val="StyleUnderline"/>
          <w:highlight w:val="green"/>
        </w:rPr>
        <w:t xml:space="preserve"> of</w:t>
      </w:r>
      <w:r w:rsidRPr="00BC3F45">
        <w:rPr>
          <w:rStyle w:val="StyleUnderline"/>
        </w:rPr>
        <w:t xml:space="preserve"> promising geologic </w:t>
      </w:r>
      <w:r w:rsidRPr="004B1FBE">
        <w:rPr>
          <w:rStyle w:val="StyleUnderline"/>
          <w:highlight w:val="green"/>
        </w:rPr>
        <w:t>formations for test</w:t>
      </w:r>
      <w:r w:rsidRPr="00BC3F45">
        <w:rPr>
          <w:rStyle w:val="StyleUnderline"/>
        </w:rPr>
        <w:t xml:space="preserve"> drilling and </w:t>
      </w:r>
      <w:r w:rsidRPr="004B1FBE">
        <w:rPr>
          <w:rStyle w:val="StyleUnderline"/>
          <w:highlight w:val="green"/>
        </w:rPr>
        <w:t>fracking</w:t>
      </w:r>
      <w:r w:rsidRPr="00BC3F45">
        <w:rPr>
          <w:rStyle w:val="StyleUnderline"/>
        </w:rPr>
        <w:t>. "Fracking" is a</w:t>
      </w:r>
      <w:r w:rsidRPr="00BC3F45">
        <w:t xml:space="preserve"> somewhat </w:t>
      </w:r>
      <w:r w:rsidRPr="00BC3F45">
        <w:rPr>
          <w:rStyle w:val="StyleUnderline"/>
        </w:rPr>
        <w:t>new term</w:t>
      </w:r>
      <w:r w:rsidRPr="00BC3F45">
        <w:t xml:space="preserve"> that comes from the phrase "hydraulic fracturing". </w:t>
      </w:r>
      <w:r w:rsidRPr="00BC3F45">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BC3F45">
        <w:rPr>
          <w:rStyle w:val="Emphasis"/>
        </w:rPr>
        <w:t>U</w:t>
      </w:r>
      <w:r w:rsidRPr="00BC3F45">
        <w:t xml:space="preserve">nited </w:t>
      </w:r>
      <w:r w:rsidRPr="00BC3F45">
        <w:rPr>
          <w:rStyle w:val="Emphasis"/>
        </w:rPr>
        <w:t>S</w:t>
      </w:r>
      <w:r w:rsidRPr="00BC3F45">
        <w:t xml:space="preserve">tates </w:t>
      </w:r>
      <w:r w:rsidRPr="00BC3F45">
        <w:rPr>
          <w:rStyle w:val="StyleUnderline"/>
        </w:rPr>
        <w:t>alone, there may be as much as 750 trillion cubic feet of natural gas within shale deposits releasable by fracking</w:t>
      </w:r>
      <w:r w:rsidRPr="00BC3F45">
        <w:t xml:space="preserve"> [3]. </w:t>
      </w:r>
      <w:r w:rsidRPr="004B1FBE">
        <w:rPr>
          <w:rStyle w:val="StyleUnderline"/>
          <w:highlight w:val="green"/>
        </w:rPr>
        <w:t>How do</w:t>
      </w:r>
      <w:r w:rsidRPr="00BC3F45">
        <w:rPr>
          <w:rStyle w:val="StyleUnderline"/>
        </w:rPr>
        <w:t xml:space="preserve"> energy </w:t>
      </w:r>
      <w:r w:rsidRPr="004B1FBE">
        <w:rPr>
          <w:rStyle w:val="StyleUnderline"/>
          <w:highlight w:val="green"/>
        </w:rPr>
        <w:t>companies know where to look for</w:t>
      </w:r>
      <w:r w:rsidRPr="00BC3F45">
        <w:rPr>
          <w:rStyle w:val="StyleUnderline"/>
        </w:rPr>
        <w:t xml:space="preserve"> these </w:t>
      </w:r>
      <w:r w:rsidRPr="004B1FBE">
        <w:rPr>
          <w:rStyle w:val="StyleUnderline"/>
          <w:highlight w:val="green"/>
        </w:rPr>
        <w:t>deposits?</w:t>
      </w:r>
      <w:r w:rsidRPr="00BC3F45">
        <w:rPr>
          <w:rStyle w:val="StyleUnderline"/>
        </w:rPr>
        <w:t xml:space="preserve"> In large part, by analyzing </w:t>
      </w:r>
      <w:r w:rsidRPr="004B1FBE">
        <w:rPr>
          <w:rStyle w:val="Emphasis"/>
          <w:highlight w:val="green"/>
        </w:rPr>
        <w:t>satellite imagery</w:t>
      </w:r>
      <w:r w:rsidRPr="00BC3F45">
        <w:rPr>
          <w:rStyle w:val="StyleUnderline"/>
        </w:rPr>
        <w:t>. A</w:t>
      </w:r>
      <w:r w:rsidRPr="00BC3F45">
        <w:t xml:space="preserve">ccording to Science Daily (26 February 2009), </w:t>
      </w:r>
      <w:r w:rsidRPr="004B1FBE">
        <w:rPr>
          <w:rStyle w:val="StyleUnderline"/>
          <w:highlight w:val="green"/>
        </w:rPr>
        <w:t>a new map</w:t>
      </w:r>
      <w:r w:rsidRPr="00BC3F45">
        <w:rPr>
          <w:rStyle w:val="StyleUnderline"/>
        </w:rPr>
        <w:t xml:space="preserve"> of the Earth's gravitational field </w:t>
      </w:r>
      <w:r w:rsidRPr="004B1FBE">
        <w:rPr>
          <w:rStyle w:val="StyleUnderline"/>
          <w:highlight w:val="green"/>
        </w:rPr>
        <w:t>based on sat</w:t>
      </w:r>
      <w:r w:rsidRPr="00BC3F45">
        <w:rPr>
          <w:rStyle w:val="StyleUnderline"/>
        </w:rPr>
        <w:t xml:space="preserve">ellite </w:t>
      </w:r>
      <w:r w:rsidRPr="004B1FBE">
        <w:rPr>
          <w:rStyle w:val="StyleUnderline"/>
          <w:highlight w:val="green"/>
        </w:rPr>
        <w:t xml:space="preserve">measurements makes it </w:t>
      </w:r>
      <w:r w:rsidRPr="004B1FBE">
        <w:rPr>
          <w:rStyle w:val="Emphasis"/>
          <w:highlight w:val="green"/>
        </w:rPr>
        <w:t>much less resource intensive</w:t>
      </w:r>
      <w:r w:rsidRPr="004B1FBE">
        <w:rPr>
          <w:rStyle w:val="StyleUnderline"/>
          <w:highlight w:val="green"/>
        </w:rPr>
        <w:t xml:space="preserve"> to find</w:t>
      </w:r>
      <w:r w:rsidRPr="00BC3F45">
        <w:rPr>
          <w:rStyle w:val="StyleUnderline"/>
        </w:rPr>
        <w:t xml:space="preserve"> new oil </w:t>
      </w:r>
      <w:r w:rsidRPr="004B1FBE">
        <w:rPr>
          <w:rStyle w:val="StyleUnderline"/>
          <w:highlight w:val="green"/>
        </w:rPr>
        <w:t>deposits</w:t>
      </w:r>
      <w:r w:rsidRPr="00BC3F45">
        <w:t xml:space="preserve">. The map will be particularly useful as the ice melts in the oil-rich Arctic regions. The easy-to-find oilfields have already been found. To fuel the growing world economy, those harder-to-find deposits must be located and tapped - which is why </w:t>
      </w:r>
      <w:r w:rsidRPr="004B1FBE">
        <w:rPr>
          <w:rStyle w:val="StyleUnderline"/>
          <w:highlight w:val="green"/>
        </w:rPr>
        <w:t>sat</w:t>
      </w:r>
      <w:r w:rsidRPr="00BC3F45">
        <w:rPr>
          <w:rStyle w:val="StyleUnderline"/>
        </w:rPr>
        <w:t xml:space="preserve">ellite </w:t>
      </w:r>
      <w:r w:rsidRPr="004B1FBE">
        <w:rPr>
          <w:rStyle w:val="StyleUnderline"/>
          <w:highlight w:val="green"/>
        </w:rPr>
        <w:t xml:space="preserve">imagery is </w:t>
      </w:r>
      <w:r w:rsidRPr="004B1FBE">
        <w:rPr>
          <w:rStyle w:val="Emphasis"/>
          <w:highlight w:val="green"/>
        </w:rPr>
        <w:t>so important</w:t>
      </w:r>
      <w:r w:rsidRPr="004B1FBE">
        <w:rPr>
          <w:rStyle w:val="StyleUnderline"/>
          <w:highlight w:val="green"/>
        </w:rPr>
        <w:t>. Take away this and</w:t>
      </w:r>
      <w:r w:rsidRPr="00BC3F45">
        <w:rPr>
          <w:rStyle w:val="StyleUnderline"/>
        </w:rPr>
        <w:t xml:space="preserve"> other satellite-dependent techniques of </w:t>
      </w:r>
      <w:r w:rsidRPr="004B1FBE">
        <w:rPr>
          <w:rStyle w:val="StyleUnderline"/>
          <w:highlight w:val="green"/>
        </w:rPr>
        <w:t>oil and gas exploration</w:t>
      </w:r>
      <w:r w:rsidRPr="00BC3F45">
        <w:rPr>
          <w:rStyle w:val="StyleUnderline"/>
        </w:rPr>
        <w:t xml:space="preserve"> and the </w:t>
      </w:r>
      <w:r w:rsidRPr="00BC3F45">
        <w:rPr>
          <w:rStyle w:val="Emphasis"/>
        </w:rPr>
        <w:t xml:space="preserve">world economy </w:t>
      </w:r>
      <w:r w:rsidRPr="004B1FBE">
        <w:rPr>
          <w:rStyle w:val="Emphasis"/>
          <w:highlight w:val="green"/>
        </w:rPr>
        <w:t>will feel the impact</w:t>
      </w:r>
      <w:r w:rsidRPr="00BC3F45">
        <w:rPr>
          <w:rStyle w:val="StyleUnderline"/>
        </w:rPr>
        <w:t xml:space="preserve"> through higher oil and natural gas prices</w:t>
      </w:r>
      <w:r w:rsidRPr="00BC3F45">
        <w:t>.</w:t>
      </w:r>
    </w:p>
    <w:p w14:paraId="13916055" w14:textId="77777777" w:rsidR="00434969" w:rsidRPr="00BC3F45" w:rsidRDefault="00434969" w:rsidP="00434969">
      <w:pPr>
        <w:rPr>
          <w:b/>
          <w:sz w:val="26"/>
          <w:u w:val="single"/>
        </w:rPr>
      </w:pPr>
    </w:p>
    <w:p w14:paraId="4B2964E2" w14:textId="77777777" w:rsidR="00434969" w:rsidRPr="00BC3F45" w:rsidRDefault="00434969" w:rsidP="00434969">
      <w:pPr>
        <w:pStyle w:val="Heading4"/>
        <w:rPr>
          <w:rFonts w:cs="Calibri"/>
        </w:rPr>
      </w:pPr>
      <w:r w:rsidRPr="00BC3F45">
        <w:rPr>
          <w:rFonts w:cs="Calibri"/>
        </w:rPr>
        <w:t xml:space="preserve">Fracking makes </w:t>
      </w:r>
      <w:r w:rsidRPr="00BC3F45">
        <w:rPr>
          <w:rFonts w:cs="Calibri"/>
          <w:u w:val="single"/>
        </w:rPr>
        <w:t>extinction inevitable</w:t>
      </w:r>
      <w:r w:rsidRPr="00BC3F45">
        <w:rPr>
          <w:rFonts w:cs="Calibri"/>
        </w:rPr>
        <w:t>---</w:t>
      </w:r>
      <w:r w:rsidRPr="00BC3F45">
        <w:rPr>
          <w:rFonts w:cs="Calibri"/>
          <w:u w:val="single"/>
        </w:rPr>
        <w:t>try-or die</w:t>
      </w:r>
      <w:r w:rsidRPr="00BC3F45">
        <w:rPr>
          <w:rFonts w:cs="Calibri"/>
        </w:rPr>
        <w:t xml:space="preserve"> to shut it off</w:t>
      </w:r>
    </w:p>
    <w:p w14:paraId="0E10214C" w14:textId="77777777" w:rsidR="00434969" w:rsidRPr="00BC3F45" w:rsidRDefault="00434969" w:rsidP="00434969">
      <w:r w:rsidRPr="00BC3F45">
        <w:t xml:space="preserve">Rev. Mac </w:t>
      </w:r>
      <w:proofErr w:type="spellStart"/>
      <w:r w:rsidRPr="00BC3F45">
        <w:rPr>
          <w:rStyle w:val="Style13ptBold"/>
        </w:rPr>
        <w:t>Legerton</w:t>
      </w:r>
      <w:proofErr w:type="spellEnd"/>
      <w:r w:rsidRPr="00BC3F45">
        <w:rPr>
          <w:rStyle w:val="Style13ptBold"/>
        </w:rPr>
        <w:t xml:space="preserve"> 18</w:t>
      </w:r>
      <w:r w:rsidRPr="00BC3F45">
        <w:t xml:space="preserve">, Co-Founder and Executive Director of the Center for Community Action, Member of the Board of Directors of the NC Climate Solutions Coalition, Member of the Board of Directors of the </w:t>
      </w:r>
      <w:proofErr w:type="spellStart"/>
      <w:r w:rsidRPr="00BC3F45">
        <w:t>Windcall</w:t>
      </w:r>
      <w:proofErr w:type="spellEnd"/>
      <w:r w:rsidRPr="00BC3F45">
        <w:t xml:space="preserve"> Institute, “Will </w:t>
      </w:r>
      <w:proofErr w:type="gramStart"/>
      <w:r w:rsidRPr="00BC3F45">
        <w:t>The</w:t>
      </w:r>
      <w:proofErr w:type="gramEnd"/>
      <w:r w:rsidRPr="00BC3F45">
        <w:t xml:space="preserve"> U.S. Blaze A Trail To Mass Extinction?”, APPPL News, 1/15/2018, https://www.apppl.org/news/will-the-u-s-blaze-a-trail-to-mass-extinction/</w:t>
      </w:r>
    </w:p>
    <w:p w14:paraId="1BDA295E" w14:textId="77777777" w:rsidR="00434969" w:rsidRPr="00BC3F45" w:rsidRDefault="00434969" w:rsidP="00434969">
      <w:r w:rsidRPr="00BC3F45">
        <w:t xml:space="preserve">As an elder, I now realize that </w:t>
      </w:r>
      <w:r w:rsidRPr="004B1FBE">
        <w:rPr>
          <w:rStyle w:val="StyleUnderline"/>
          <w:highlight w:val="green"/>
        </w:rPr>
        <w:t>there is</w:t>
      </w:r>
      <w:r w:rsidRPr="00BC3F45">
        <w:rPr>
          <w:rStyle w:val="StyleUnderline"/>
        </w:rPr>
        <w:t xml:space="preserve"> even </w:t>
      </w:r>
      <w:r w:rsidRPr="004B1FBE">
        <w:rPr>
          <w:rStyle w:val="StyleUnderline"/>
          <w:highlight w:val="green"/>
        </w:rPr>
        <w:t xml:space="preserve">a </w:t>
      </w:r>
      <w:r w:rsidRPr="004B1FBE">
        <w:rPr>
          <w:rStyle w:val="Emphasis"/>
          <w:highlight w:val="green"/>
        </w:rPr>
        <w:t>greater threat</w:t>
      </w:r>
      <w:r w:rsidRPr="004B1FBE">
        <w:rPr>
          <w:rStyle w:val="StyleUnderline"/>
          <w:highlight w:val="green"/>
        </w:rPr>
        <w:t xml:space="preserve"> to</w:t>
      </w:r>
      <w:r w:rsidRPr="00BC3F45">
        <w:rPr>
          <w:rStyle w:val="StyleUnderline"/>
        </w:rPr>
        <w:t xml:space="preserve"> humanity and </w:t>
      </w:r>
      <w:r w:rsidRPr="004B1FBE">
        <w:rPr>
          <w:rStyle w:val="Emphasis"/>
          <w:highlight w:val="green"/>
        </w:rPr>
        <w:t>life on Earth</w:t>
      </w:r>
      <w:r w:rsidRPr="004B1FBE">
        <w:rPr>
          <w:rStyle w:val="StyleUnderline"/>
          <w:highlight w:val="green"/>
        </w:rPr>
        <w:t xml:space="preserve"> than </w:t>
      </w:r>
      <w:r w:rsidRPr="004B1FBE">
        <w:rPr>
          <w:rStyle w:val="Emphasis"/>
          <w:highlight w:val="green"/>
        </w:rPr>
        <w:t>nuclear war</w:t>
      </w:r>
      <w:r w:rsidRPr="00BC3F45">
        <w:t xml:space="preserve">—though, unlike a nuclear exchange, this threat is a slow-motion catastrophe. Can you guess what it is? Here’s a clue: it is something with which </w:t>
      </w:r>
      <w:proofErr w:type="gramStart"/>
      <w:r w:rsidRPr="00BC3F45">
        <w:t>most  people</w:t>
      </w:r>
      <w:proofErr w:type="gramEnd"/>
      <w:r w:rsidRPr="00BC3F45">
        <w:t xml:space="preserve"> don’t have a personal relationship. Tragically, some persons remain in total denial of its validity, much less its present danger. And that’s the problem – that’s why </w:t>
      </w:r>
      <w:r w:rsidRPr="00BC3F45">
        <w:lastRenderedPageBreak/>
        <w:t>this threat needs to be more seriously addressed on the local, state, national, and international level.</w:t>
      </w:r>
    </w:p>
    <w:p w14:paraId="1B71BCF0" w14:textId="77777777" w:rsidR="00434969" w:rsidRPr="00BC3F45" w:rsidRDefault="00434969" w:rsidP="00434969">
      <w:pPr>
        <w:rPr>
          <w:u w:val="single"/>
        </w:rPr>
      </w:pPr>
      <w:r w:rsidRPr="00BC3F45">
        <w:t xml:space="preserve">What is it? </w:t>
      </w:r>
      <w:r w:rsidRPr="00BC3F45">
        <w:rPr>
          <w:rStyle w:val="StyleUnderline"/>
        </w:rPr>
        <w:t>It’s the</w:t>
      </w:r>
      <w:r w:rsidRPr="00BC3F45">
        <w:t xml:space="preserve"> slow-motion but </w:t>
      </w:r>
      <w:r w:rsidRPr="00BC3F45">
        <w:rPr>
          <w:rStyle w:val="Emphasis"/>
        </w:rPr>
        <w:t>rapidly growing</w:t>
      </w:r>
      <w:r w:rsidRPr="00BC3F45">
        <w:rPr>
          <w:rStyle w:val="StyleUnderline"/>
        </w:rPr>
        <w:t xml:space="preserve"> catastrophe of climate change</w:t>
      </w:r>
      <w:r w:rsidRPr="00BC3F45">
        <w:t xml:space="preserve">. There’s now good news amidst this seemingly overwhelming challenge. But the answer may surprise you. Today we know what </w:t>
      </w:r>
      <w:proofErr w:type="gramStart"/>
      <w:r w:rsidRPr="00BC3F45">
        <w:t xml:space="preserve">is </w:t>
      </w:r>
      <w:r w:rsidRPr="00BC3F45">
        <w:rPr>
          <w:rStyle w:val="StyleUnderline"/>
        </w:rPr>
        <w:t>the #1 preventable cause of climate change</w:t>
      </w:r>
      <w:proofErr w:type="gramEnd"/>
      <w:r w:rsidRPr="00BC3F45">
        <w:rPr>
          <w:rStyle w:val="StyleUnderline"/>
        </w:rPr>
        <w:t>. It’s not coal, it’s not nuclear, and it’s not oil and gasoline. It’s</w:t>
      </w:r>
      <w:r w:rsidRPr="00BC3F45">
        <w:t xml:space="preserve"> </w:t>
      </w:r>
      <w:proofErr w:type="gramStart"/>
      <w:r w:rsidRPr="00BC3F45">
        <w:t>actually the</w:t>
      </w:r>
      <w:proofErr w:type="gramEnd"/>
      <w:r w:rsidRPr="00BC3F45">
        <w:t xml:space="preserve"> use of the very fuel that is touted as being cleaner, greener, and cheaper than all the rest. This fuel is called </w:t>
      </w:r>
      <w:r w:rsidRPr="00BC3F45">
        <w:rPr>
          <w:rStyle w:val="StyleUnderline"/>
        </w:rPr>
        <w:t>“Natural Gas”.</w:t>
      </w:r>
    </w:p>
    <w:p w14:paraId="756A0918" w14:textId="77777777" w:rsidR="00434969" w:rsidRPr="00BC3F45" w:rsidRDefault="00434969" w:rsidP="00434969">
      <w:r w:rsidRPr="00BC3F45">
        <w:t xml:space="preserve">Let’s start with its name – “Natural Gas”. What is “natural gas”? There’s </w:t>
      </w:r>
      <w:proofErr w:type="gramStart"/>
      <w:r w:rsidRPr="00BC3F45">
        <w:t>actually nothing</w:t>
      </w:r>
      <w:proofErr w:type="gramEnd"/>
      <w:r w:rsidRPr="00BC3F45">
        <w:t xml:space="preserve"> “natural” about it when it is forcibly </w:t>
      </w:r>
      <w:r w:rsidRPr="00BC3F45">
        <w:rPr>
          <w:rStyle w:val="StyleUnderline"/>
        </w:rPr>
        <w:t>extracted from the ground through</w:t>
      </w:r>
      <w:r w:rsidRPr="00BC3F45">
        <w:t xml:space="preserve"> hydraulic fracturing, commonly known as </w:t>
      </w:r>
      <w:r w:rsidRPr="00BC3F45">
        <w:rPr>
          <w:rStyle w:val="StyleUnderline"/>
        </w:rPr>
        <w:t>“fracking”.</w:t>
      </w:r>
      <w:r w:rsidRPr="00BC3F45">
        <w:t xml:space="preserve"> When something is forcibly ruptured from deep within the earth with the use of toxic chemicals, the last name you would use for it is “natural”.</w:t>
      </w:r>
    </w:p>
    <w:p w14:paraId="7FEBC99D" w14:textId="77777777" w:rsidR="00434969" w:rsidRPr="00BC3F45" w:rsidRDefault="00434969" w:rsidP="00434969">
      <w:r w:rsidRPr="004B1FBE">
        <w:rPr>
          <w:rStyle w:val="StyleUnderline"/>
          <w:highlight w:val="green"/>
        </w:rPr>
        <w:t>Fracking disrupts</w:t>
      </w:r>
      <w:r w:rsidRPr="00BC3F45">
        <w:rPr>
          <w:rStyle w:val="StyleUnderline"/>
        </w:rPr>
        <w:t xml:space="preserve"> the geologic </w:t>
      </w:r>
      <w:r w:rsidRPr="004B1FBE">
        <w:rPr>
          <w:rStyle w:val="StyleUnderline"/>
          <w:highlight w:val="green"/>
        </w:rPr>
        <w:t xml:space="preserve">fault lines causing </w:t>
      </w:r>
      <w:r w:rsidRPr="004B1FBE">
        <w:rPr>
          <w:rStyle w:val="Emphasis"/>
          <w:highlight w:val="green"/>
        </w:rPr>
        <w:t>earthquakes</w:t>
      </w:r>
      <w:r w:rsidRPr="004B1FBE">
        <w:rPr>
          <w:rStyle w:val="StyleUnderline"/>
          <w:highlight w:val="green"/>
        </w:rPr>
        <w:t>, uses</w:t>
      </w:r>
      <w:r w:rsidRPr="00BC3F45">
        <w:rPr>
          <w:rStyle w:val="StyleUnderline"/>
        </w:rPr>
        <w:t xml:space="preserve"> millions of gallons of </w:t>
      </w:r>
      <w:r w:rsidRPr="004B1FBE">
        <w:rPr>
          <w:rStyle w:val="Emphasis"/>
          <w:highlight w:val="green"/>
        </w:rPr>
        <w:t>fresh water</w:t>
      </w:r>
      <w:r w:rsidRPr="00BC3F45">
        <w:rPr>
          <w:rStyle w:val="StyleUnderline"/>
        </w:rPr>
        <w:t xml:space="preserve"> that becomes permanently </w:t>
      </w:r>
      <w:r w:rsidRPr="004B1FBE">
        <w:rPr>
          <w:rStyle w:val="StyleUnderline"/>
          <w:highlight w:val="green"/>
        </w:rPr>
        <w:t>poisoned by</w:t>
      </w:r>
      <w:r w:rsidRPr="00BC3F45">
        <w:rPr>
          <w:rStyle w:val="StyleUnderline"/>
        </w:rPr>
        <w:t xml:space="preserve"> unknown, </w:t>
      </w:r>
      <w:r w:rsidRPr="00BC3F45">
        <w:rPr>
          <w:rStyle w:val="Emphasis"/>
        </w:rPr>
        <w:t xml:space="preserve">cancer-producing </w:t>
      </w:r>
      <w:r w:rsidRPr="004B1FBE">
        <w:rPr>
          <w:rStyle w:val="Emphasis"/>
          <w:highlight w:val="green"/>
        </w:rPr>
        <w:t>chemicals</w:t>
      </w:r>
      <w:r w:rsidRPr="00BC3F45">
        <w:rPr>
          <w:rStyle w:val="StyleUnderline"/>
        </w:rPr>
        <w:t xml:space="preserve"> added to it, </w:t>
      </w:r>
      <w:r w:rsidRPr="004B1FBE">
        <w:rPr>
          <w:rStyle w:val="StyleUnderline"/>
          <w:highlight w:val="green"/>
        </w:rPr>
        <w:t xml:space="preserve">creates </w:t>
      </w:r>
      <w:r w:rsidRPr="004B1FBE">
        <w:rPr>
          <w:rStyle w:val="Emphasis"/>
          <w:highlight w:val="green"/>
        </w:rPr>
        <w:t>air pollution</w:t>
      </w:r>
      <w:r w:rsidRPr="00BC3F45">
        <w:rPr>
          <w:rStyle w:val="StyleUnderline"/>
        </w:rPr>
        <w:t xml:space="preserve"> during the drilling process, increases the risk of injury </w:t>
      </w:r>
      <w:r w:rsidRPr="004B1FBE">
        <w:rPr>
          <w:rStyle w:val="StyleUnderline"/>
          <w:highlight w:val="green"/>
        </w:rPr>
        <w:t>and</w:t>
      </w:r>
      <w:r w:rsidRPr="00BC3F45">
        <w:rPr>
          <w:rStyle w:val="StyleUnderline"/>
        </w:rPr>
        <w:t xml:space="preserve"> explosions, raises major health risks to both people and place </w:t>
      </w:r>
      <w:proofErr w:type="gramStart"/>
      <w:r w:rsidRPr="00BC3F45">
        <w:rPr>
          <w:rStyle w:val="StyleUnderline"/>
        </w:rPr>
        <w:t>in close proximity to</w:t>
      </w:r>
      <w:proofErr w:type="gramEnd"/>
      <w:r w:rsidRPr="00BC3F45">
        <w:rPr>
          <w:rStyle w:val="StyleUnderline"/>
        </w:rPr>
        <w:t xml:space="preserve"> it, and changes the nature of both neighborhoods and landscapes. Fracking also </w:t>
      </w:r>
      <w:r w:rsidRPr="004B1FBE">
        <w:rPr>
          <w:rStyle w:val="StyleUnderline"/>
          <w:highlight w:val="green"/>
        </w:rPr>
        <w:t xml:space="preserve">leaves a </w:t>
      </w:r>
      <w:r w:rsidRPr="004B1FBE">
        <w:rPr>
          <w:rStyle w:val="Emphasis"/>
          <w:highlight w:val="green"/>
        </w:rPr>
        <w:t>massive carbon footprint</w:t>
      </w:r>
      <w:r w:rsidRPr="00BC3F45">
        <w:rPr>
          <w:rStyle w:val="StyleUnderline"/>
        </w:rPr>
        <w:t xml:space="preserve"> of drilling wells as deep as 8,000 feet and then drilling horizontally over 10,000 feet; </w:t>
      </w:r>
      <w:proofErr w:type="gramStart"/>
      <w:r w:rsidRPr="00BC3F45">
        <w:rPr>
          <w:rStyle w:val="StyleUnderline"/>
        </w:rPr>
        <w:t>On top of all this</w:t>
      </w:r>
      <w:proofErr w:type="gramEnd"/>
      <w:r w:rsidRPr="00BC3F45">
        <w:rPr>
          <w:rStyle w:val="StyleUnderline"/>
        </w:rPr>
        <w:t xml:space="preserve">, it </w:t>
      </w:r>
      <w:r w:rsidRPr="00BC3F45">
        <w:rPr>
          <w:rStyle w:val="Emphasis"/>
        </w:rPr>
        <w:t>leaks</w:t>
      </w:r>
      <w:r w:rsidRPr="00BC3F45">
        <w:rPr>
          <w:rStyle w:val="StyleUnderline"/>
        </w:rPr>
        <w:t xml:space="preserve"> major amounts of gas into the </w:t>
      </w:r>
      <w:r w:rsidRPr="00BC3F45">
        <w:rPr>
          <w:rStyle w:val="Emphasis"/>
        </w:rPr>
        <w:t>environment</w:t>
      </w:r>
      <w:r w:rsidRPr="00BC3F45">
        <w:t>.</w:t>
      </w:r>
    </w:p>
    <w:p w14:paraId="13A27B75" w14:textId="77777777" w:rsidR="00434969" w:rsidRPr="00BC3F45" w:rsidRDefault="00434969" w:rsidP="00434969">
      <w:r w:rsidRPr="00BC3F45">
        <w:t xml:space="preserve">So, what is this gas? It is 90-95% </w:t>
      </w:r>
      <w:r w:rsidRPr="004B1FBE">
        <w:rPr>
          <w:rStyle w:val="StyleUnderline"/>
          <w:highlight w:val="green"/>
        </w:rPr>
        <w:t>methane</w:t>
      </w:r>
      <w:r w:rsidRPr="00BC3F45">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w:t>
      </w:r>
      <w:proofErr w:type="gramStart"/>
      <w:r w:rsidRPr="00BC3F45">
        <w:t>if  you</w:t>
      </w:r>
      <w:proofErr w:type="gramEnd"/>
      <w:r w:rsidRPr="00BC3F45">
        <w:t xml:space="preserve"> want people to believe and think that it is something that it is not. It is un-natural methane gas produced under massive and highly toxic pressure and hazardous conditions.</w:t>
      </w:r>
    </w:p>
    <w:p w14:paraId="5B66EEE0" w14:textId="77777777" w:rsidR="00434969" w:rsidRPr="00BC3F45" w:rsidRDefault="00434969" w:rsidP="00434969">
      <w:r w:rsidRPr="00BC3F45">
        <w:t xml:space="preserve">Now that we know what this gas is, what does it do to the atmosphere and climate that is so dangerous? </w:t>
      </w:r>
      <w:r w:rsidRPr="00BC3F45">
        <w:rPr>
          <w:rStyle w:val="StyleUnderline"/>
        </w:rPr>
        <w:t>This</w:t>
      </w:r>
      <w:r w:rsidRPr="00BC3F45">
        <w:t xml:space="preserve"> hydrocarbon has properties that </w:t>
      </w:r>
      <w:r w:rsidRPr="004B1FBE">
        <w:rPr>
          <w:rStyle w:val="StyleUnderline"/>
          <w:highlight w:val="green"/>
        </w:rPr>
        <w:t>block</w:t>
      </w:r>
      <w:r w:rsidRPr="00BC3F45">
        <w:t xml:space="preserve"> the </w:t>
      </w:r>
      <w:r w:rsidRPr="004B1FBE">
        <w:rPr>
          <w:rStyle w:val="StyleUnderline"/>
          <w:highlight w:val="green"/>
        </w:rPr>
        <w:t>radiation</w:t>
      </w:r>
      <w:r w:rsidRPr="00BC3F45">
        <w:rPr>
          <w:rStyle w:val="StyleUnderline"/>
        </w:rPr>
        <w:t xml:space="preserve"> of heat</w:t>
      </w:r>
      <w:r w:rsidRPr="00BC3F45">
        <w:t xml:space="preserve"> from Earth’s surface </w:t>
      </w:r>
      <w:r w:rsidRPr="004B1FBE">
        <w:rPr>
          <w:rStyle w:val="StyleUnderline"/>
          <w:highlight w:val="green"/>
        </w:rPr>
        <w:t>100 times more</w:t>
      </w:r>
      <w:r w:rsidRPr="00BC3F45">
        <w:rPr>
          <w:rStyle w:val="StyleUnderline"/>
        </w:rPr>
        <w:t xml:space="preserve"> effectively than </w:t>
      </w:r>
      <w:r w:rsidRPr="004B1FBE">
        <w:rPr>
          <w:rStyle w:val="StyleUnderline"/>
          <w:highlight w:val="green"/>
        </w:rPr>
        <w:t>CO2</w:t>
      </w:r>
      <w:r w:rsidRPr="00BC3F45">
        <w:t xml:space="preserve"> (released from burning coal) during its first 10 years of release and 86 times more effectively in its first 20 years. Because of the climate emergency underway, the first 10 or 20 years matter most.</w:t>
      </w:r>
    </w:p>
    <w:p w14:paraId="16E6EA22" w14:textId="77777777" w:rsidR="00434969" w:rsidRPr="00BC3F45" w:rsidRDefault="00434969" w:rsidP="00434969">
      <w:r w:rsidRPr="00BC3F45">
        <w:t xml:space="preserve">When utility companies and the </w:t>
      </w:r>
      <w:r w:rsidRPr="00BC3F45">
        <w:rPr>
          <w:rStyle w:val="StyleUnderline"/>
        </w:rPr>
        <w:t>larger fossil fuel companies</w:t>
      </w:r>
      <w:r w:rsidRPr="00BC3F45">
        <w:t xml:space="preserve"> state that they are committed to lowering carbon emissions, this just isn’t true. They </w:t>
      </w:r>
      <w:r w:rsidRPr="00BC3F45">
        <w:rPr>
          <w:rStyle w:val="StyleUnderline"/>
        </w:rPr>
        <w:t xml:space="preserve">are </w:t>
      </w:r>
      <w:r w:rsidRPr="00BC3F45">
        <w:rPr>
          <w:rStyle w:val="Emphasis"/>
        </w:rPr>
        <w:t xml:space="preserve">radically </w:t>
      </w:r>
      <w:r w:rsidRPr="004B1FBE">
        <w:rPr>
          <w:rStyle w:val="Emphasis"/>
          <w:highlight w:val="green"/>
        </w:rPr>
        <w:t>escalating</w:t>
      </w:r>
      <w:r w:rsidRPr="004B1FBE">
        <w:rPr>
          <w:rStyle w:val="StyleUnderline"/>
          <w:highlight w:val="green"/>
        </w:rPr>
        <w:t xml:space="preserve"> the </w:t>
      </w:r>
      <w:r w:rsidRPr="004B1FBE">
        <w:rPr>
          <w:rStyle w:val="Emphasis"/>
          <w:highlight w:val="green"/>
        </w:rPr>
        <w:t>most dangerous</w:t>
      </w:r>
      <w:r w:rsidRPr="00BC3F45">
        <w:rPr>
          <w:rStyle w:val="Emphasis"/>
        </w:rPr>
        <w:t xml:space="preserve"> and worst of all</w:t>
      </w:r>
      <w:r w:rsidRPr="00BC3F45">
        <w:rPr>
          <w:rStyle w:val="StyleUnderline"/>
        </w:rPr>
        <w:t xml:space="preserve"> </w:t>
      </w:r>
      <w:r w:rsidRPr="004B1FBE">
        <w:rPr>
          <w:rStyle w:val="StyleUnderline"/>
          <w:highlight w:val="green"/>
        </w:rPr>
        <w:t>fossil fuels</w:t>
      </w:r>
      <w:r w:rsidRPr="00BC3F45">
        <w:rPr>
          <w:rStyle w:val="StyleUnderline"/>
        </w:rPr>
        <w:t xml:space="preserve"> in relation to its impact on the climate</w:t>
      </w:r>
      <w:r w:rsidRPr="00BC3F45">
        <w:t xml:space="preserve">. Now the industry wants to expand production of methane gas all over the world by calling it “the most environmentally friendly fossil </w:t>
      </w:r>
      <w:proofErr w:type="spellStart"/>
      <w:r w:rsidRPr="00BC3F45">
        <w:t>fuel”and</w:t>
      </w:r>
      <w:proofErr w:type="spellEnd"/>
      <w:r w:rsidRPr="00BC3F45">
        <w:t xml:space="preserve"> a “bridge fuel” that we can safely use until we transition to 100% renewable energy sources.</w:t>
      </w:r>
    </w:p>
    <w:p w14:paraId="33B0DD43" w14:textId="77777777" w:rsidR="00434969" w:rsidRPr="00BC3F45" w:rsidRDefault="00434969" w:rsidP="00434969">
      <w:r w:rsidRPr="00BC3F45">
        <w:t xml:space="preserve">Why would a major business industry want to call its product by another name? Perhaps for the same reason that the tobacco industry did not like the term “coffin nails” or “cancer sticks” for cigarettes. Honestly, there’s a striking similarity between what are </w:t>
      </w:r>
      <w:r w:rsidRPr="00BC3F45">
        <w:lastRenderedPageBreak/>
        <w:t>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2325350C" w14:textId="77777777" w:rsidR="00434969" w:rsidRPr="00BC3F45" w:rsidRDefault="00434969" w:rsidP="00434969">
      <w:r w:rsidRPr="00BC3F45">
        <w:t xml:space="preserve">This same scenario that occurred with the tobacco industry needs to occur with methane gas and the fossil fuel industry. The major difference in these two scenarios is that that </w:t>
      </w:r>
      <w:r w:rsidRPr="004B1FBE">
        <w:rPr>
          <w:rStyle w:val="StyleUnderline"/>
          <w:highlight w:val="green"/>
        </w:rPr>
        <w:t>this</w:t>
      </w:r>
      <w:r w:rsidRPr="00BC3F45">
        <w:rPr>
          <w:rStyle w:val="StyleUnderline"/>
        </w:rPr>
        <w:t xml:space="preserve"> fossil fuel product</w:t>
      </w:r>
      <w:r w:rsidRPr="00BC3F45">
        <w:t xml:space="preserve"> doesn’t just threaten the lives of individuals who voluntarily breathe it in – it </w:t>
      </w:r>
      <w:r w:rsidRPr="004B1FBE">
        <w:rPr>
          <w:rStyle w:val="StyleUnderline"/>
          <w:highlight w:val="green"/>
        </w:rPr>
        <w:t>threatens</w:t>
      </w:r>
      <w:r w:rsidRPr="00BC3F45">
        <w:rPr>
          <w:rStyle w:val="StyleUnderline"/>
        </w:rPr>
        <w:t xml:space="preserve"> the lives of not only every human being, but also </w:t>
      </w:r>
      <w:r w:rsidRPr="004B1FBE">
        <w:rPr>
          <w:rStyle w:val="Emphasis"/>
          <w:highlight w:val="green"/>
        </w:rPr>
        <w:t>all life on the planet</w:t>
      </w:r>
      <w:r w:rsidRPr="004B1FBE">
        <w:rPr>
          <w:rStyle w:val="StyleUnderline"/>
          <w:highlight w:val="green"/>
        </w:rPr>
        <w:t>. The outcome</w:t>
      </w:r>
      <w:r w:rsidRPr="00BC3F45">
        <w:t xml:space="preserve"> of this scenario </w:t>
      </w:r>
      <w:r w:rsidRPr="004B1FBE">
        <w:rPr>
          <w:rStyle w:val="StyleUnderline"/>
          <w:highlight w:val="green"/>
        </w:rPr>
        <w:t>needs to be a</w:t>
      </w:r>
      <w:r w:rsidRPr="00BC3F45">
        <w:t xml:space="preserve"> moratorium and eventual </w:t>
      </w:r>
      <w:r w:rsidRPr="004B1FBE">
        <w:rPr>
          <w:rStyle w:val="Emphasis"/>
          <w:highlight w:val="green"/>
        </w:rPr>
        <w:t>end</w:t>
      </w:r>
      <w:r w:rsidRPr="004B1FBE">
        <w:rPr>
          <w:rStyle w:val="StyleUnderline"/>
          <w:highlight w:val="green"/>
        </w:rPr>
        <w:t xml:space="preserve"> to all use of</w:t>
      </w:r>
      <w:r w:rsidRPr="00BC3F45">
        <w:rPr>
          <w:rStyle w:val="StyleUnderline"/>
        </w:rPr>
        <w:t xml:space="preserve"> methane </w:t>
      </w:r>
      <w:r w:rsidRPr="004B1FBE">
        <w:rPr>
          <w:rStyle w:val="StyleUnderline"/>
          <w:highlight w:val="green"/>
        </w:rPr>
        <w:t>gas as</w:t>
      </w:r>
      <w:r w:rsidRPr="00BC3F45">
        <w:rPr>
          <w:rStyle w:val="StyleUnderline"/>
        </w:rPr>
        <w:t xml:space="preserve"> an </w:t>
      </w:r>
      <w:r w:rsidRPr="004B1FBE">
        <w:rPr>
          <w:rStyle w:val="StyleUnderline"/>
          <w:highlight w:val="green"/>
        </w:rPr>
        <w:t>energy</w:t>
      </w:r>
      <w:r w:rsidRPr="00BC3F45">
        <w:rPr>
          <w:rStyle w:val="StyleUnderline"/>
        </w:rPr>
        <w:t xml:space="preserve"> source. For the sake of</w:t>
      </w:r>
      <w:r w:rsidRPr="00BC3F45">
        <w:t xml:space="preserve"> all of us, </w:t>
      </w:r>
      <w:r w:rsidRPr="00BC3F45">
        <w:rPr>
          <w:rStyle w:val="StyleUnderline"/>
        </w:rPr>
        <w:t>our</w:t>
      </w:r>
      <w:r w:rsidRPr="00BC3F45">
        <w:t xml:space="preserve"> communities, and </w:t>
      </w:r>
      <w:r w:rsidRPr="00BC3F45">
        <w:rPr>
          <w:rStyle w:val="Emphasis"/>
        </w:rPr>
        <w:t>world</w:t>
      </w:r>
      <w:r w:rsidRPr="00BC3F45">
        <w:rPr>
          <w:rStyle w:val="StyleUnderline"/>
        </w:rPr>
        <w:t>, the sooner the better</w:t>
      </w:r>
      <w:r w:rsidRPr="00BC3F45">
        <w:t>. This abomination is different. There is no time to waste.</w:t>
      </w:r>
    </w:p>
    <w:p w14:paraId="022D2551" w14:textId="2DBAADCC" w:rsidR="00434969" w:rsidRDefault="00434969" w:rsidP="00434969"/>
    <w:p w14:paraId="6DAA42FF" w14:textId="4AD36D8B" w:rsidR="00690B93" w:rsidRDefault="00690B93" w:rsidP="00690B93">
      <w:pPr>
        <w:pStyle w:val="Heading3"/>
      </w:pPr>
      <w:r>
        <w:lastRenderedPageBreak/>
        <w:t>1NC – Ozone</w:t>
      </w:r>
    </w:p>
    <w:p w14:paraId="2115EED7" w14:textId="77777777" w:rsidR="00690B93" w:rsidRDefault="00690B93" w:rsidP="00690B93">
      <w:pPr>
        <w:pStyle w:val="Heading4"/>
      </w:pPr>
      <w:r>
        <w:t xml:space="preserve">Ozone Layer is </w:t>
      </w:r>
      <w:r>
        <w:rPr>
          <w:u w:val="single"/>
        </w:rPr>
        <w:t>increasing</w:t>
      </w:r>
      <w:r>
        <w:t xml:space="preserve"> – flips U/Q.</w:t>
      </w:r>
    </w:p>
    <w:p w14:paraId="61787BF4" w14:textId="77777777" w:rsidR="00690B93" w:rsidRPr="00C830B9" w:rsidRDefault="00690B93" w:rsidP="00690B93">
      <w:r w:rsidRPr="00C830B9">
        <w:rPr>
          <w:rStyle w:val="Style13ptBold"/>
        </w:rPr>
        <w:t>Horton 21</w:t>
      </w:r>
      <w:r>
        <w:t xml:space="preserve"> </w:t>
      </w:r>
      <w:r w:rsidRPr="00C830B9">
        <w:t>Helena Horton 9-15-2021 "‘Larger than usual’: this year’s ozone layer hole bigger than Antarctica"</w:t>
      </w:r>
      <w:r>
        <w:t xml:space="preserve"> </w:t>
      </w:r>
      <w:hyperlink r:id="rId11" w:history="1">
        <w:r w:rsidRPr="005C484B">
          <w:rPr>
            <w:rStyle w:val="Hyperlink"/>
          </w:rPr>
          <w:t>https://www.theguardian.com/environment/2021/sep/16/larger-than-usual-ozone-layer-hole-bigger-than-antarctica</w:t>
        </w:r>
      </w:hyperlink>
      <w:r>
        <w:t xml:space="preserve"> (Environmental Journalist for the Guardian)//Elmer </w:t>
      </w:r>
    </w:p>
    <w:p w14:paraId="66383547" w14:textId="77777777" w:rsidR="00690B93" w:rsidRPr="0077033B" w:rsidRDefault="00690B93" w:rsidP="00690B93">
      <w:r w:rsidRPr="0077033B">
        <w:rPr>
          <w:u w:val="single"/>
        </w:rPr>
        <w:t xml:space="preserve">The </w:t>
      </w:r>
      <w:r w:rsidRPr="00970852">
        <w:rPr>
          <w:rStyle w:val="Emphasis"/>
          <w:highlight w:val="green"/>
        </w:rPr>
        <w:t>hole in the ozone layer</w:t>
      </w:r>
      <w:r w:rsidRPr="00970852">
        <w:rPr>
          <w:highlight w:val="green"/>
          <w:u w:val="single"/>
        </w:rPr>
        <w:t xml:space="preserve"> </w:t>
      </w:r>
      <w:r w:rsidRPr="0077033B">
        <w:rPr>
          <w:u w:val="single"/>
        </w:rPr>
        <w:t xml:space="preserve">that develops annually </w:t>
      </w:r>
      <w:r w:rsidRPr="00970852">
        <w:rPr>
          <w:rStyle w:val="Emphasis"/>
          <w:highlight w:val="green"/>
        </w:rPr>
        <w:t>is</w:t>
      </w:r>
      <w:r w:rsidRPr="00970852">
        <w:rPr>
          <w:highlight w:val="green"/>
          <w:u w:val="single"/>
        </w:rPr>
        <w:t xml:space="preserve"> </w:t>
      </w:r>
      <w:r w:rsidRPr="0077033B">
        <w:rPr>
          <w:u w:val="single"/>
        </w:rPr>
        <w:t xml:space="preserve">“rather </w:t>
      </w:r>
      <w:r w:rsidRPr="00970852">
        <w:rPr>
          <w:rStyle w:val="Emphasis"/>
          <w:highlight w:val="green"/>
          <w:bdr w:val="single" w:sz="18" w:space="0" w:color="auto"/>
        </w:rPr>
        <w:t>larger than usual</w:t>
      </w:r>
      <w:r w:rsidRPr="0077033B">
        <w:rPr>
          <w:u w:val="single"/>
        </w:rPr>
        <w:t xml:space="preserve">” and is </w:t>
      </w:r>
      <w:r w:rsidRPr="00970852">
        <w:rPr>
          <w:rStyle w:val="Emphasis"/>
          <w:highlight w:val="green"/>
        </w:rPr>
        <w:t xml:space="preserve">currently bigger than </w:t>
      </w:r>
      <w:proofErr w:type="spellStart"/>
      <w:r w:rsidRPr="00970852">
        <w:rPr>
          <w:rStyle w:val="Emphasis"/>
          <w:highlight w:val="green"/>
        </w:rPr>
        <w:t>Antartica</w:t>
      </w:r>
      <w:proofErr w:type="spellEnd"/>
      <w:r w:rsidRPr="0077033B">
        <w:rPr>
          <w:u w:val="single"/>
        </w:rPr>
        <w:t>, say the scientists responsible for monitoring it.</w:t>
      </w:r>
      <w:r w:rsidRPr="0077033B">
        <w:t xml:space="preserve"> Researchers from the Copernicus Atmosphere Monitoring Service</w:t>
      </w:r>
      <w:r w:rsidRPr="0077033B">
        <w:rPr>
          <w:u w:val="single"/>
        </w:rPr>
        <w:t xml:space="preserve"> say that </w:t>
      </w:r>
      <w:r w:rsidRPr="00970852">
        <w:rPr>
          <w:rStyle w:val="Emphasis"/>
          <w:highlight w:val="green"/>
        </w:rPr>
        <w:t>this year’s hole is growing quickly</w:t>
      </w:r>
      <w:r w:rsidRPr="00970852">
        <w:rPr>
          <w:highlight w:val="green"/>
          <w:u w:val="single"/>
        </w:rPr>
        <w:t xml:space="preserve"> </w:t>
      </w:r>
      <w:r w:rsidRPr="0077033B">
        <w:rPr>
          <w:u w:val="single"/>
        </w:rPr>
        <w:t xml:space="preserve">and is </w:t>
      </w:r>
      <w:r w:rsidRPr="00970852">
        <w:rPr>
          <w:rStyle w:val="Emphasis"/>
          <w:highlight w:val="green"/>
          <w:bdr w:val="single" w:sz="18" w:space="0" w:color="auto"/>
        </w:rPr>
        <w:t>larger than 75% of ozone holes</w:t>
      </w:r>
      <w:r w:rsidRPr="00970852">
        <w:rPr>
          <w:highlight w:val="green"/>
          <w:u w:val="single"/>
        </w:rPr>
        <w:t xml:space="preserve"> </w:t>
      </w:r>
      <w:r w:rsidRPr="0077033B">
        <w:rPr>
          <w:u w:val="single"/>
        </w:rPr>
        <w:t xml:space="preserve">at this stage in the season </w:t>
      </w:r>
      <w:r w:rsidRPr="00970852">
        <w:rPr>
          <w:rStyle w:val="Emphasis"/>
          <w:highlight w:val="green"/>
        </w:rPr>
        <w:t>since 1979</w:t>
      </w:r>
      <w:r w:rsidRPr="0077033B">
        <w:rPr>
          <w:u w:val="single"/>
        </w:rPr>
        <w:t>. Ozone exists about seven to 25 miles (11-40km) above the Earth’s surface, in the stratosphere, and acts like a sunscreen for the planet, shielding it from ultraviolet radiation</w:t>
      </w:r>
      <w:r w:rsidRPr="0077033B">
        <w:t xml:space="preserve">. Every year, a hole forms during the late winter of </w:t>
      </w:r>
      <w:proofErr w:type="spellStart"/>
      <w:r w:rsidRPr="0077033B">
        <w:t>thesouthern</w:t>
      </w:r>
      <w:proofErr w:type="spellEnd"/>
      <w:r w:rsidRPr="0077033B">
        <w:t xml:space="preserve"> hemisphere as the sun causes ozone-depleting reactions, which involve chemically active forms of chlorine and bromine derived from human-made compounds. In a statement Copernicus said that this year’s hole “has evolved into a rather larger than usual one”. Vincent-Henri </w:t>
      </w:r>
      <w:proofErr w:type="spellStart"/>
      <w:r w:rsidRPr="0077033B">
        <w:t>Peuch</w:t>
      </w:r>
      <w:proofErr w:type="spellEnd"/>
      <w:r w:rsidRPr="0077033B">
        <w:t xml:space="preserve">, the service’s director, told the Guardian: “We cannot really say at this stage how the ozone hole will evolve. </w:t>
      </w:r>
      <w:r w:rsidRPr="0077033B">
        <w:rPr>
          <w:u w:val="single"/>
        </w:rPr>
        <w:t xml:space="preserve">However, the hole of this year is remarkably </w:t>
      </w:r>
      <w:proofErr w:type="gramStart"/>
      <w:r w:rsidRPr="0077033B">
        <w:rPr>
          <w:u w:val="single"/>
        </w:rPr>
        <w:t>similar to</w:t>
      </w:r>
      <w:proofErr w:type="gramEnd"/>
      <w:r w:rsidRPr="0077033B">
        <w:rPr>
          <w:u w:val="single"/>
        </w:rPr>
        <w:t xml:space="preserve"> the one of 2020, which was </w:t>
      </w:r>
      <w:r w:rsidRPr="00970852">
        <w:rPr>
          <w:rStyle w:val="Emphasis"/>
          <w:highlight w:val="green"/>
        </w:rPr>
        <w:t>among the deepest and the longest-lasting</w:t>
      </w:r>
      <w:r w:rsidRPr="00970852">
        <w:rPr>
          <w:highlight w:val="green"/>
          <w:u w:val="single"/>
        </w:rPr>
        <w:t xml:space="preserve"> </w:t>
      </w:r>
      <w:r w:rsidRPr="0077033B">
        <w:rPr>
          <w:u w:val="single"/>
        </w:rPr>
        <w:t>– it closed around Christmas – in our records since 1979.</w:t>
      </w:r>
    </w:p>
    <w:p w14:paraId="1560C561" w14:textId="77777777" w:rsidR="00690B93" w:rsidRPr="00834DCF" w:rsidRDefault="00690B93" w:rsidP="00690B93">
      <w:pPr>
        <w:pStyle w:val="Heading4"/>
      </w:pPr>
      <w:r>
        <w:t>Two Thumpers to Ozone:</w:t>
      </w:r>
    </w:p>
    <w:p w14:paraId="3C80D2E2" w14:textId="77777777" w:rsidR="00690B93" w:rsidRPr="00C830B9" w:rsidRDefault="00690B93" w:rsidP="00690B93">
      <w:pPr>
        <w:pStyle w:val="Heading4"/>
      </w:pPr>
      <w:r w:rsidRPr="00C830B9">
        <w:t xml:space="preserve">1] </w:t>
      </w:r>
      <w:r w:rsidRPr="00C830B9">
        <w:rPr>
          <w:u w:val="single"/>
        </w:rPr>
        <w:t>Space Tourism</w:t>
      </w:r>
    </w:p>
    <w:p w14:paraId="35270E3B" w14:textId="77777777" w:rsidR="00690B93" w:rsidRPr="00C93278" w:rsidRDefault="00690B93" w:rsidP="00690B93">
      <w:r w:rsidRPr="00380BBD">
        <w:rPr>
          <w:rStyle w:val="Style13ptBold"/>
        </w:rPr>
        <w:t>Marais 21</w:t>
      </w:r>
      <w:r>
        <w:t xml:space="preserve"> </w:t>
      </w:r>
      <w:r w:rsidRPr="00C93278">
        <w:t>Eloise Marais 7-19-2021 "Space tourism: rockets emit 100 times more CO</w:t>
      </w:r>
      <w:r w:rsidRPr="00C93278">
        <w:rPr>
          <w:rFonts w:ascii="Cambria Math" w:hAnsi="Cambria Math" w:cs="Cambria Math"/>
        </w:rPr>
        <w:t>₂</w:t>
      </w:r>
      <w:r w:rsidRPr="00C93278">
        <w:t xml:space="preserve"> per passenger than flights – imagine a whole industry"</w:t>
      </w:r>
      <w:r>
        <w:t xml:space="preserve"> </w:t>
      </w:r>
      <w:hyperlink r:id="rId12" w:history="1">
        <w:r w:rsidRPr="00303412">
          <w:rPr>
            <w:rStyle w:val="Hyperlink"/>
          </w:rPr>
          <w:t>https://theconversation.com/space-tourism-rockets-emit-100-times-more-co-per-passenger-than-flights-imagine-a-whole-industry-164601</w:t>
        </w:r>
      </w:hyperlink>
      <w:r>
        <w:t xml:space="preserve"> (</w:t>
      </w:r>
      <w:r w:rsidRPr="00380BBD">
        <w:t>Associate Professor in Physical Geography, UCL</w:t>
      </w:r>
      <w:r>
        <w:t xml:space="preserve">)//Elmer </w:t>
      </w:r>
    </w:p>
    <w:p w14:paraId="3659B704" w14:textId="77777777" w:rsidR="00690B93" w:rsidRPr="00623EDB" w:rsidRDefault="00690B93" w:rsidP="00690B93">
      <w:r w:rsidRPr="00834DCF">
        <w:t xml:space="preserve">The </w:t>
      </w:r>
      <w:r w:rsidRPr="00834DCF">
        <w:rPr>
          <w:rStyle w:val="Emphasis"/>
        </w:rPr>
        <w:t>commercial race</w:t>
      </w:r>
      <w:r w:rsidRPr="00834DCF">
        <w:t xml:space="preserve"> to get tourists </w:t>
      </w:r>
      <w:r w:rsidRPr="00834DCF">
        <w:rPr>
          <w:rStyle w:val="Emphasis"/>
        </w:rPr>
        <w:t>to space</w:t>
      </w:r>
      <w:r w:rsidRPr="00834DCF">
        <w:t xml:space="preserve"> is </w:t>
      </w:r>
      <w:r w:rsidRPr="00834DCF">
        <w:rPr>
          <w:rStyle w:val="Emphasis"/>
        </w:rPr>
        <w:t>heating up</w:t>
      </w:r>
      <w:r w:rsidRPr="00834DCF">
        <w:rPr>
          <w:rStyle w:val="StyleUnderline"/>
        </w:rPr>
        <w:t xml:space="preserve"> </w:t>
      </w:r>
      <w:r w:rsidRPr="00834DCF">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w:t>
      </w:r>
      <w:r w:rsidRPr="00970852">
        <w:rPr>
          <w:rStyle w:val="Emphasis"/>
          <w:highlight w:val="green"/>
        </w:rPr>
        <w:t>SpaceX Falcon series of reusable rockets</w:t>
      </w:r>
      <w:r w:rsidRPr="00970852">
        <w:rPr>
          <w:highlight w:val="green"/>
        </w:rPr>
        <w:t xml:space="preserve"> </w:t>
      </w:r>
      <w:r w:rsidRPr="00834DCF">
        <w:lastRenderedPageBreak/>
        <w:t xml:space="preserve">will propel the Crew Dragon into orbit </w:t>
      </w:r>
      <w:r w:rsidRPr="00970852">
        <w:rPr>
          <w:rStyle w:val="Emphasis"/>
          <w:highlight w:val="green"/>
        </w:rPr>
        <w:t>using</w:t>
      </w:r>
      <w:r w:rsidRPr="00970852">
        <w:rPr>
          <w:highlight w:val="green"/>
        </w:rPr>
        <w:t xml:space="preserve"> </w:t>
      </w:r>
      <w:r w:rsidRPr="00970852">
        <w:rPr>
          <w:rStyle w:val="Emphasis"/>
          <w:highlight w:val="green"/>
        </w:rPr>
        <w:t>liquid kerosene and liquid oxygen</w:t>
      </w:r>
      <w:r w:rsidRPr="00623EDB">
        <w:t xml:space="preserve">. </w:t>
      </w:r>
      <w:r w:rsidRPr="00970852">
        <w:rPr>
          <w:rStyle w:val="Emphasis"/>
          <w:highlight w:val="green"/>
        </w:rPr>
        <w:t>Burning</w:t>
      </w:r>
      <w:r w:rsidRPr="001F4A28">
        <w:rPr>
          <w:rStyle w:val="StyleUnderline"/>
        </w:rPr>
        <w:t xml:space="preserve"> these </w:t>
      </w:r>
      <w:r w:rsidRPr="00970852">
        <w:rPr>
          <w:rStyle w:val="Emphasis"/>
          <w:highlight w:val="green"/>
        </w:rPr>
        <w:t>propellants</w:t>
      </w:r>
      <w:r w:rsidRPr="001F4A28">
        <w:rPr>
          <w:rStyle w:val="StyleUnderline"/>
        </w:rPr>
        <w:t xml:space="preserve"> provides the energy needed to launch rockets into space while also </w:t>
      </w:r>
      <w:r w:rsidRPr="00970852">
        <w:rPr>
          <w:rStyle w:val="Emphasis"/>
          <w:highlight w:val="green"/>
          <w:bdr w:val="single" w:sz="18" w:space="0" w:color="auto"/>
        </w:rPr>
        <w:t>generating greenhouse gases and air pollutants</w:t>
      </w:r>
      <w:r w:rsidRPr="001F4A28">
        <w:rPr>
          <w:rStyle w:val="StyleUnderline"/>
        </w:rPr>
        <w:t xml:space="preserve">. </w:t>
      </w:r>
      <w:r w:rsidRPr="00834DCF">
        <w:rPr>
          <w:rStyle w:val="Emphasis"/>
        </w:rPr>
        <w:t xml:space="preserve">Large quantities of water </w:t>
      </w:r>
      <w:proofErr w:type="spellStart"/>
      <w:r w:rsidRPr="00834DCF">
        <w:rPr>
          <w:rStyle w:val="Emphasis"/>
        </w:rPr>
        <w:t>vapour</w:t>
      </w:r>
      <w:proofErr w:type="spellEnd"/>
      <w:r w:rsidRPr="00834DCF">
        <w:rPr>
          <w:rStyle w:val="StyleUnderline"/>
        </w:rPr>
        <w:t xml:space="preserve"> are </w:t>
      </w:r>
      <w:r w:rsidRPr="00834DCF">
        <w:rPr>
          <w:rStyle w:val="Emphasis"/>
        </w:rPr>
        <w:t>produced</w:t>
      </w:r>
      <w:r w:rsidRPr="00834DCF">
        <w:rPr>
          <w:rStyle w:val="StyleUnderline"/>
        </w:rPr>
        <w:t xml:space="preserve"> by burning the BE-3 propellant, while combustion of both the VSS Unity and Falcon fuels </w:t>
      </w:r>
      <w:r w:rsidRPr="00834DCF">
        <w:rPr>
          <w:rStyle w:val="Emphasis"/>
        </w:rPr>
        <w:t>produces</w:t>
      </w:r>
      <w:r w:rsidRPr="00834DCF">
        <w:rPr>
          <w:rStyle w:val="StyleUnderline"/>
        </w:rPr>
        <w:t xml:space="preserve"> CO</w:t>
      </w:r>
      <w:r w:rsidRPr="00834DCF">
        <w:rPr>
          <w:rStyle w:val="StyleUnderline"/>
          <w:rFonts w:ascii="Cambria Math" w:hAnsi="Cambria Math" w:cs="Cambria Math"/>
        </w:rPr>
        <w:t>₂</w:t>
      </w:r>
      <w:r w:rsidRPr="00834DCF">
        <w:rPr>
          <w:rStyle w:val="StyleUnderline"/>
        </w:rPr>
        <w:t xml:space="preserve">, </w:t>
      </w:r>
      <w:r w:rsidRPr="00834DCF">
        <w:rPr>
          <w:rStyle w:val="Emphasis"/>
        </w:rPr>
        <w:t>soot</w:t>
      </w:r>
      <w:r w:rsidRPr="00834DCF">
        <w:rPr>
          <w:rStyle w:val="StyleUnderline"/>
        </w:rPr>
        <w:t xml:space="preserve"> and some water </w:t>
      </w:r>
      <w:proofErr w:type="spellStart"/>
      <w:r w:rsidRPr="00834DCF">
        <w:rPr>
          <w:rStyle w:val="StyleUnderline"/>
        </w:rPr>
        <w:t>vapour</w:t>
      </w:r>
      <w:proofErr w:type="spellEnd"/>
      <w:r w:rsidRPr="00834DCF">
        <w:rPr>
          <w:rStyle w:val="StyleUnderline"/>
        </w:rPr>
        <w:t xml:space="preserve">. The nitrogen-based oxidant used by VSS Unity also </w:t>
      </w:r>
      <w:r w:rsidRPr="00834DCF">
        <w:rPr>
          <w:rStyle w:val="Emphasis"/>
        </w:rPr>
        <w:t>generates nitrogen oxides</w:t>
      </w:r>
      <w:r w:rsidRPr="00834DCF">
        <w:rPr>
          <w:rStyle w:val="StyleUnderline"/>
        </w:rPr>
        <w:t xml:space="preserve">, compounds </w:t>
      </w:r>
      <w:r w:rsidRPr="00834DCF">
        <w:rPr>
          <w:rStyle w:val="Emphasis"/>
        </w:rPr>
        <w:t>that contribute to air pollution</w:t>
      </w:r>
      <w:r w:rsidRPr="00834DCF">
        <w:rPr>
          <w:rStyle w:val="StyleUnderline"/>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w:t>
      </w:r>
      <w:r w:rsidRPr="00834DCF">
        <w:rPr>
          <w:rStyle w:val="Emphasis"/>
        </w:rPr>
        <w:t xml:space="preserve">These gases and particles have many </w:t>
      </w:r>
      <w:r w:rsidRPr="00834DCF">
        <w:rPr>
          <w:rStyle w:val="Emphasis"/>
          <w:bdr w:val="single" w:sz="18" w:space="0" w:color="auto"/>
        </w:rPr>
        <w:t>negative effects on the atmosphere</w:t>
      </w:r>
      <w:r w:rsidRPr="00834DCF">
        <w:t xml:space="preserve">. </w:t>
      </w:r>
      <w:r w:rsidRPr="00834DCF">
        <w:rPr>
          <w:rStyle w:val="StyleUnderline"/>
        </w:rPr>
        <w:t>In the stratosphere</w:t>
      </w:r>
      <w:r w:rsidRPr="001F4A28">
        <w:rPr>
          <w:rStyle w:val="StyleUnderline"/>
        </w:rPr>
        <w:t xml:space="preserve">, nitrogen oxides and chemicals formed from the breakdown of water </w:t>
      </w:r>
      <w:proofErr w:type="spellStart"/>
      <w:r w:rsidRPr="001F4A28">
        <w:rPr>
          <w:rStyle w:val="StyleUnderline"/>
        </w:rPr>
        <w:t>vapour</w:t>
      </w:r>
      <w:proofErr w:type="spellEnd"/>
      <w:r w:rsidRPr="001F4A28">
        <w:rPr>
          <w:rStyle w:val="StyleUnderline"/>
        </w:rPr>
        <w:t xml:space="preserve"> convert ozone into oxygen, </w:t>
      </w:r>
      <w:r w:rsidRPr="00970852">
        <w:rPr>
          <w:rStyle w:val="Emphasis"/>
          <w:highlight w:val="green"/>
        </w:rPr>
        <w:t xml:space="preserve">depleting the ozone layer </w:t>
      </w:r>
      <w:r w:rsidRPr="00834DCF">
        <w:rPr>
          <w:rStyle w:val="Emphasis"/>
        </w:rPr>
        <w:t>which guards life on Earth against harmful UV radiation</w:t>
      </w:r>
      <w:r w:rsidRPr="00834DCF">
        <w:rPr>
          <w:rStyle w:val="StyleUnderline"/>
        </w:rPr>
        <w:t xml:space="preserve">. </w:t>
      </w:r>
      <w:r w:rsidRPr="00834DCF">
        <w:rPr>
          <w:rStyle w:val="Emphasis"/>
        </w:rPr>
        <w:t xml:space="preserve">Water </w:t>
      </w:r>
      <w:proofErr w:type="spellStart"/>
      <w:r w:rsidRPr="00834DCF">
        <w:rPr>
          <w:rStyle w:val="Emphasis"/>
        </w:rPr>
        <w:t>vapour</w:t>
      </w:r>
      <w:proofErr w:type="spellEnd"/>
      <w:r w:rsidRPr="00834DCF">
        <w:rPr>
          <w:rStyle w:val="StyleUnderline"/>
        </w:rPr>
        <w:t xml:space="preserve"> also </w:t>
      </w:r>
      <w:r w:rsidRPr="00834DCF">
        <w:rPr>
          <w:rStyle w:val="Emphasis"/>
        </w:rPr>
        <w:t>produces</w:t>
      </w:r>
      <w:r w:rsidRPr="00834DCF">
        <w:rPr>
          <w:rStyle w:val="StyleUnderline"/>
        </w:rPr>
        <w:t xml:space="preserve"> </w:t>
      </w:r>
      <w:r w:rsidRPr="00834DCF">
        <w:rPr>
          <w:rStyle w:val="Emphasis"/>
        </w:rPr>
        <w:t>stratospheric clouds</w:t>
      </w:r>
      <w:r w:rsidRPr="00834DCF">
        <w:rPr>
          <w:rStyle w:val="StyleUnderline"/>
        </w:rPr>
        <w:t xml:space="preserve"> </w:t>
      </w:r>
      <w:r w:rsidRPr="00834DCF">
        <w:rPr>
          <w:rStyle w:val="Emphasis"/>
        </w:rPr>
        <w:t>that</w:t>
      </w:r>
      <w:r w:rsidRPr="00834DCF">
        <w:rPr>
          <w:rStyle w:val="StyleUnderline"/>
        </w:rPr>
        <w:t xml:space="preserve"> </w:t>
      </w:r>
      <w:r w:rsidRPr="00834DCF">
        <w:rPr>
          <w:rStyle w:val="Emphasis"/>
        </w:rPr>
        <w:t>provide</w:t>
      </w:r>
      <w:r w:rsidRPr="00834DCF">
        <w:rPr>
          <w:rStyle w:val="StyleUnderline"/>
        </w:rPr>
        <w:t xml:space="preserve"> a surface for this </w:t>
      </w:r>
      <w:r w:rsidRPr="00834DCF">
        <w:rPr>
          <w:rStyle w:val="Emphasis"/>
        </w:rPr>
        <w:t>reaction</w:t>
      </w:r>
      <w:r w:rsidRPr="00834DCF">
        <w:rPr>
          <w:rStyle w:val="StyleUnderline"/>
        </w:rPr>
        <w:t xml:space="preserve"> </w:t>
      </w:r>
      <w:r w:rsidRPr="00834DCF">
        <w:rPr>
          <w:rStyle w:val="Emphasis"/>
          <w:bdr w:val="single" w:sz="18" w:space="0" w:color="auto"/>
        </w:rPr>
        <w:t>to occur at a faster pace</w:t>
      </w:r>
      <w:r w:rsidRPr="00834DCF">
        <w:rPr>
          <w:rStyle w:val="StyleUnderline"/>
        </w:rPr>
        <w:t xml:space="preserve"> than it otherwise would. Space tourism and climate change</w:t>
      </w:r>
      <w:r w:rsidRPr="001F4A28">
        <w:rPr>
          <w:rStyle w:val="StyleUnderline"/>
        </w:rPr>
        <w:t xml:space="preserve"> </w:t>
      </w:r>
      <w:r w:rsidRPr="00970852">
        <w:rPr>
          <w:rStyle w:val="Emphasis"/>
          <w:highlight w:val="green"/>
        </w:rPr>
        <w:t>Exhaust emissions</w:t>
      </w:r>
      <w:r w:rsidRPr="001F4A28">
        <w:rPr>
          <w:rStyle w:val="StyleUnderline"/>
        </w:rPr>
        <w:t xml:space="preserve"> of CO</w:t>
      </w:r>
      <w:r w:rsidRPr="001F4A28">
        <w:rPr>
          <w:rStyle w:val="StyleUnderline"/>
          <w:rFonts w:ascii="Cambria Math" w:hAnsi="Cambria Math" w:cs="Cambria Math"/>
        </w:rPr>
        <w:t>₂</w:t>
      </w:r>
      <w:r w:rsidRPr="001F4A28">
        <w:rPr>
          <w:rStyle w:val="StyleUnderline"/>
        </w:rPr>
        <w:t xml:space="preserve"> and soot </w:t>
      </w:r>
      <w:r w:rsidRPr="00970852">
        <w:rPr>
          <w:rStyle w:val="Emphasis"/>
          <w:highlight w:val="green"/>
        </w:rPr>
        <w:t>trap heat</w:t>
      </w:r>
      <w:r w:rsidRPr="001F4A28">
        <w:rPr>
          <w:rStyle w:val="StyleUnderline"/>
        </w:rPr>
        <w:t xml:space="preserve"> in the atmosphere, </w:t>
      </w:r>
      <w:r w:rsidRPr="00970852">
        <w:rPr>
          <w:rStyle w:val="Emphasis"/>
          <w:highlight w:val="green"/>
          <w:bdr w:val="single" w:sz="18" w:space="0" w:color="auto"/>
        </w:rPr>
        <w:t>contributing to global warming.</w:t>
      </w:r>
      <w:r w:rsidRPr="001F4A28">
        <w:rPr>
          <w:rStyle w:val="StyleUnderline"/>
        </w:rPr>
        <w:t xml:space="preserve"> Cooling of the atmosphere can also occur, as clouds formed from the emitted water </w:t>
      </w:r>
      <w:proofErr w:type="spellStart"/>
      <w:r w:rsidRPr="001F4A28">
        <w:rPr>
          <w:rStyle w:val="StyleUnderline"/>
        </w:rPr>
        <w:t>vapour</w:t>
      </w:r>
      <w:proofErr w:type="spellEnd"/>
      <w:r w:rsidRPr="001F4A28">
        <w:rPr>
          <w:rStyle w:val="StyleUnderline"/>
        </w:rPr>
        <w:t xml:space="preserve"> reflect incoming sunlight back </w:t>
      </w:r>
      <w:r w:rsidRPr="00834DCF">
        <w:rPr>
          <w:rStyle w:val="StyleUnderline"/>
        </w:rPr>
        <w:t xml:space="preserve">to space. </w:t>
      </w:r>
      <w:r w:rsidRPr="00834DCF">
        <w:rPr>
          <w:rStyle w:val="Emphasis"/>
        </w:rPr>
        <w:t>A depleted ozone layer would also absorb less incoming sunlight</w:t>
      </w:r>
      <w:r w:rsidRPr="00834DCF">
        <w:rPr>
          <w:rStyle w:val="StyleUnderline"/>
        </w:rPr>
        <w:t>, and so heat the stratosphere less</w:t>
      </w:r>
      <w:r w:rsidRPr="00834DCF">
        <w:t xml:space="preserve">. Figuring out the overall effect of rocket launches on the atmosphere will require detailed modelling, </w:t>
      </w:r>
      <w:proofErr w:type="gramStart"/>
      <w:r w:rsidRPr="00834DCF">
        <w:t>in order to</w:t>
      </w:r>
      <w:proofErr w:type="gramEnd"/>
      <w:r w:rsidRPr="00834DCF">
        <w:t xml:space="preserve"> account for these complex processes and the persistence of these pollutants in the upper atmosphere. Equally important is a clear understanding of how the space tourism industry will develop. </w:t>
      </w:r>
      <w:r w:rsidRPr="00834DCF">
        <w:rPr>
          <w:rStyle w:val="StyleUnderline"/>
        </w:rPr>
        <w:t>Virgin Galactic anticipates it will offer 400 spaceflights each year to</w:t>
      </w:r>
      <w:r w:rsidRPr="001F4A28">
        <w:rPr>
          <w:rStyle w:val="StyleUnderline"/>
        </w:rPr>
        <w:t xml:space="preserve"> the privileged few who can afford them. Blue Origin and SpaceX have yet to announce their plans. But globally, </w:t>
      </w:r>
      <w:r w:rsidRPr="00970852">
        <w:rPr>
          <w:rStyle w:val="Emphasis"/>
          <w:highlight w:val="green"/>
        </w:rPr>
        <w:t>rocket launches wouldn’t need to increase by much from the current 100</w:t>
      </w:r>
      <w:r w:rsidRPr="001F4A28">
        <w:rPr>
          <w:rStyle w:val="StyleUnderline"/>
        </w:rPr>
        <w:t xml:space="preserve"> or so performed each year </w:t>
      </w:r>
      <w:r w:rsidRPr="00970852">
        <w:rPr>
          <w:rStyle w:val="Emphasis"/>
          <w:highlight w:val="green"/>
          <w:bdr w:val="single" w:sz="18" w:space="0" w:color="auto"/>
        </w:rPr>
        <w:t>to induce harmful effects that are competitive with other sources, l</w:t>
      </w:r>
      <w:r w:rsidRPr="001F4A28">
        <w:rPr>
          <w:rStyle w:val="StyleUnderline"/>
        </w:rPr>
        <w:t>ike ozone-depleting chlorofluorocarbons (CFCs), and CO</w:t>
      </w:r>
      <w:r w:rsidRPr="001F4A28">
        <w:rPr>
          <w:rStyle w:val="StyleUnderline"/>
          <w:rFonts w:ascii="Cambria Math" w:hAnsi="Cambria Math" w:cs="Cambria Math"/>
        </w:rPr>
        <w:t>₂</w:t>
      </w:r>
      <w:r w:rsidRPr="001F4A28">
        <w:rPr>
          <w:rStyle w:val="StyleUnderline"/>
        </w:rPr>
        <w:t xml:space="preserve"> from aircraft. During launch, rockets can emit between four and ten times more nitrogen oxides than Drax, the largest thermal power plant in the UK, over the same period. CO</w:t>
      </w:r>
      <w:r w:rsidRPr="001F4A28">
        <w:rPr>
          <w:rStyle w:val="StyleUnderline"/>
          <w:rFonts w:ascii="Cambria Math" w:hAnsi="Cambria Math" w:cs="Cambria Math"/>
        </w:rPr>
        <w:t>₂</w:t>
      </w:r>
      <w:r w:rsidRPr="001F4A28">
        <w:rPr>
          <w:rStyle w:val="StyleUnderline"/>
        </w:rPr>
        <w:t xml:space="preserve"> emissions for the four or so tourists on a space flight will be between 50 and 100 times more than the one to three </w:t>
      </w:r>
      <w:proofErr w:type="spellStart"/>
      <w:r w:rsidRPr="001F4A28">
        <w:rPr>
          <w:rStyle w:val="StyleUnderline"/>
        </w:rPr>
        <w:t>tonnes</w:t>
      </w:r>
      <w:proofErr w:type="spellEnd"/>
      <w:r w:rsidRPr="001F4A28">
        <w:rPr>
          <w:rStyle w:val="StyleUnderline"/>
        </w:rPr>
        <w:t xml:space="preserve"> per passenger on a long-haul flight</w:t>
      </w:r>
      <w:r w:rsidRPr="00623EDB">
        <w:t xml:space="preserve">. </w:t>
      </w:r>
      <w:proofErr w:type="gramStart"/>
      <w:r w:rsidRPr="00623EDB">
        <w:t>In order for</w:t>
      </w:r>
      <w:proofErr w:type="gramEnd"/>
      <w:r w:rsidRPr="00623EDB">
        <w:t xml:space="preserve"> international regulators to keep up with this nascent industry and control its pollution properly, scientists need a better understanding of the effect these billionaire astronauts will have on our planet’s atmosphere.</w:t>
      </w:r>
    </w:p>
    <w:p w14:paraId="2ACED62B" w14:textId="77777777" w:rsidR="00690B93" w:rsidRDefault="00690B93" w:rsidP="00690B93">
      <w:pPr>
        <w:pStyle w:val="Heading4"/>
        <w:rPr>
          <w:u w:val="single"/>
        </w:rPr>
      </w:pPr>
      <w:r>
        <w:t xml:space="preserve">2] </w:t>
      </w:r>
      <w:r w:rsidRPr="00834DCF">
        <w:rPr>
          <w:u w:val="single"/>
        </w:rPr>
        <w:t>Dichloromethane</w:t>
      </w:r>
    </w:p>
    <w:p w14:paraId="5BFAEE8F" w14:textId="77777777" w:rsidR="00690B93" w:rsidRPr="00834DCF" w:rsidRDefault="00690B93" w:rsidP="00690B93">
      <w:r w:rsidRPr="00834DCF">
        <w:rPr>
          <w:rStyle w:val="Style13ptBold"/>
        </w:rPr>
        <w:t>Perkins 17</w:t>
      </w:r>
      <w:r>
        <w:t xml:space="preserve"> </w:t>
      </w:r>
      <w:r w:rsidRPr="00834DCF">
        <w:t>Sid Perkins 6-27-2017 "New threat to ozone layer found"</w:t>
      </w:r>
      <w:r>
        <w:t xml:space="preserve"> </w:t>
      </w:r>
      <w:hyperlink r:id="rId13" w:history="1">
        <w:r w:rsidRPr="005C484B">
          <w:rPr>
            <w:rStyle w:val="Hyperlink"/>
          </w:rPr>
          <w:t>https://www.science.org/content/article/new-threat-ozone-layer-found</w:t>
        </w:r>
      </w:hyperlink>
      <w:r>
        <w:t xml:space="preserve"> (</w:t>
      </w:r>
      <w:r w:rsidRPr="00834DCF">
        <w:t xml:space="preserve">Sid is a freelance science journalist based in Crossville, Tennessee. He specializes in earth sciences and paleontology but often tackles topics such as astronomy, planetary sciences, materials sciences, and engineering. Sid has a bachelor’s degree in natural science from Christian Brothers College in Memphis, Tennessee; bachelor’s and master’s degrees in </w:t>
      </w:r>
      <w:r w:rsidRPr="00834DCF">
        <w:lastRenderedPageBreak/>
        <w:t>aeronautical engineering from the Air Force Institute of Technology in Ohio; and a master’s degree in journalism from the University of Missouri in Columbia</w:t>
      </w:r>
      <w:r>
        <w:t xml:space="preserve">)//Elmer </w:t>
      </w:r>
    </w:p>
    <w:p w14:paraId="449ED3F8" w14:textId="77777777" w:rsidR="00690B93" w:rsidRPr="0077033B" w:rsidRDefault="00690B93" w:rsidP="00690B93">
      <w:r w:rsidRPr="0077033B">
        <w:t xml:space="preserve">The ozone layer—a high-altitude expanse of oxygen molecules that protects us from the sun's ultraviolet rays—has been on the mend for the past decade or so. But a </w:t>
      </w:r>
      <w:r w:rsidRPr="00970852">
        <w:rPr>
          <w:rStyle w:val="Emphasis"/>
          <w:highlight w:val="green"/>
        </w:rPr>
        <w:t>newly</w:t>
      </w:r>
      <w:r w:rsidRPr="00970852">
        <w:rPr>
          <w:highlight w:val="green"/>
        </w:rPr>
        <w:t xml:space="preserve"> </w:t>
      </w:r>
      <w:r w:rsidRPr="00970852">
        <w:rPr>
          <w:rStyle w:val="Emphasis"/>
          <w:highlight w:val="green"/>
        </w:rPr>
        <w:t>discovered threat</w:t>
      </w:r>
      <w:r w:rsidRPr="00970852">
        <w:rPr>
          <w:highlight w:val="green"/>
        </w:rPr>
        <w:t xml:space="preserve"> </w:t>
      </w:r>
      <w:r w:rsidRPr="00970852">
        <w:rPr>
          <w:rStyle w:val="Emphasis"/>
          <w:highlight w:val="green"/>
          <w:bdr w:val="single" w:sz="18" w:space="0" w:color="auto"/>
        </w:rPr>
        <w:t>could delay its recovery</w:t>
      </w:r>
      <w:r w:rsidRPr="0077033B">
        <w:t xml:space="preserve">. </w:t>
      </w:r>
      <w:r w:rsidRPr="00970852">
        <w:rPr>
          <w:rStyle w:val="Emphasis"/>
          <w:highlight w:val="green"/>
        </w:rPr>
        <w:t>Industrial emissions of</w:t>
      </w:r>
      <w:r w:rsidRPr="00970852">
        <w:rPr>
          <w:highlight w:val="green"/>
        </w:rPr>
        <w:t xml:space="preserve"> </w:t>
      </w:r>
      <w:r w:rsidRPr="0077033B">
        <w:t xml:space="preserve">a </w:t>
      </w:r>
      <w:r w:rsidRPr="00970852">
        <w:rPr>
          <w:rStyle w:val="Emphasis"/>
          <w:highlight w:val="green"/>
        </w:rPr>
        <w:t>chemical</w:t>
      </w:r>
      <w:r w:rsidRPr="00970852">
        <w:rPr>
          <w:highlight w:val="green"/>
        </w:rPr>
        <w:t xml:space="preserve"> </w:t>
      </w:r>
      <w:r w:rsidRPr="00970852">
        <w:rPr>
          <w:rStyle w:val="Emphasis"/>
          <w:highlight w:val="green"/>
        </w:rPr>
        <w:t>commonly used</w:t>
      </w:r>
      <w:r w:rsidRPr="00970852">
        <w:rPr>
          <w:highlight w:val="green"/>
        </w:rPr>
        <w:t xml:space="preserve"> </w:t>
      </w:r>
      <w:r w:rsidRPr="0077033B">
        <w:t xml:space="preserve">in solvents, paint removers, and the production of pharmaceuticals </w:t>
      </w:r>
      <w:r w:rsidRPr="00970852">
        <w:rPr>
          <w:rStyle w:val="Emphasis"/>
          <w:highlight w:val="green"/>
          <w:bdr w:val="single" w:sz="18" w:space="0" w:color="auto"/>
        </w:rPr>
        <w:t>have doubled</w:t>
      </w:r>
      <w:r w:rsidRPr="00970852">
        <w:rPr>
          <w:highlight w:val="green"/>
        </w:rPr>
        <w:t xml:space="preserve"> </w:t>
      </w:r>
      <w:r w:rsidRPr="0077033B">
        <w:t>in the past few years</w:t>
      </w:r>
      <w:r w:rsidRPr="0077033B">
        <w:rPr>
          <w:u w:val="single"/>
        </w:rPr>
        <w:t xml:space="preserve">, researchers have found, </w:t>
      </w:r>
      <w:r w:rsidRPr="00970852">
        <w:rPr>
          <w:rStyle w:val="Emphasis"/>
          <w:highlight w:val="green"/>
        </w:rPr>
        <w:t>which could slow</w:t>
      </w:r>
      <w:r w:rsidRPr="00970852">
        <w:rPr>
          <w:highlight w:val="green"/>
          <w:u w:val="single"/>
        </w:rPr>
        <w:t xml:space="preserve"> </w:t>
      </w:r>
      <w:r w:rsidRPr="0077033B">
        <w:rPr>
          <w:u w:val="single"/>
        </w:rPr>
        <w:t xml:space="preserve">the </w:t>
      </w:r>
      <w:r w:rsidRPr="00970852">
        <w:rPr>
          <w:rStyle w:val="Emphasis"/>
          <w:highlight w:val="green"/>
        </w:rPr>
        <w:t>healing</w:t>
      </w:r>
      <w:r w:rsidRPr="00970852">
        <w:rPr>
          <w:highlight w:val="green"/>
          <w:u w:val="single"/>
        </w:rPr>
        <w:t xml:space="preserve"> </w:t>
      </w:r>
      <w:r w:rsidRPr="0077033B">
        <w:rPr>
          <w:u w:val="single"/>
        </w:rPr>
        <w:t xml:space="preserve">of the ozone layer over Antarctica anywhere </w:t>
      </w:r>
      <w:r w:rsidRPr="0077033B">
        <w:rPr>
          <w:rStyle w:val="Emphasis"/>
        </w:rPr>
        <w:t>between 5 and 30 years</w:t>
      </w:r>
      <w:r w:rsidRPr="0077033B">
        <w:rPr>
          <w:u w:val="single"/>
        </w:rPr>
        <w:t xml:space="preserve">—or even </w:t>
      </w:r>
      <w:r w:rsidRPr="00970852">
        <w:rPr>
          <w:rStyle w:val="Emphasis"/>
          <w:highlight w:val="green"/>
          <w:bdr w:val="single" w:sz="18" w:space="0" w:color="auto"/>
        </w:rPr>
        <w:t>longer if levels continue to rise</w:t>
      </w:r>
      <w:r w:rsidRPr="0077033B">
        <w:t xml:space="preserve">. The findings are "frightening" and "a big deal," says Robyn Schofield, an environmental scientist at the University of Melbourne in Australia who was not involved with the work. </w:t>
      </w:r>
      <w:r w:rsidRPr="0077033B">
        <w:rPr>
          <w:u w:val="single"/>
        </w:rPr>
        <w:t xml:space="preserve">The chemical in question is called </w:t>
      </w:r>
      <w:r w:rsidRPr="00970852">
        <w:rPr>
          <w:rStyle w:val="Emphasis"/>
          <w:highlight w:val="green"/>
        </w:rPr>
        <w:t>dichloromethane</w:t>
      </w:r>
      <w:r w:rsidRPr="00970852">
        <w:rPr>
          <w:highlight w:val="green"/>
          <w:u w:val="single"/>
        </w:rPr>
        <w:t xml:space="preserve"> </w:t>
      </w:r>
      <w:r w:rsidRPr="0077033B">
        <w:rPr>
          <w:u w:val="single"/>
        </w:rPr>
        <w:t xml:space="preserve">(CH2Cl2). Natural sources of this substance are small, says Ryan </w:t>
      </w:r>
      <w:proofErr w:type="spellStart"/>
      <w:r w:rsidRPr="0077033B">
        <w:rPr>
          <w:u w:val="single"/>
        </w:rPr>
        <w:t>Hossaini</w:t>
      </w:r>
      <w:proofErr w:type="spellEnd"/>
      <w:r w:rsidRPr="0077033B">
        <w:rPr>
          <w:u w:val="single"/>
        </w:rPr>
        <w:t>, an atmospheric chemist at Lancaster University in the United Kingdom.</w:t>
      </w:r>
      <w:r w:rsidRPr="0077033B">
        <w:t xml:space="preserve"> Thus, he notes, the increase in emissions seen in recent years likely stems from human sources. Between 2000 and 2012, low-altitude concentrations of CH2Cl2 vapor rose, on average, about 8% per year, he adds. Globally, concentrations of CH2Cl2 approximately doubled between 2004 and 2014. Current CH2Cl2 emissions are about 1 million metric tons per year, </w:t>
      </w:r>
      <w:proofErr w:type="spellStart"/>
      <w:r w:rsidRPr="0077033B">
        <w:t>Hossaini</w:t>
      </w:r>
      <w:proofErr w:type="spellEnd"/>
      <w:r w:rsidRPr="0077033B">
        <w:t xml:space="preserve"> and his team estimate. Like chlorofluorocarbons (CFCs) and several other ozone-destroying chemicals you may have heard of, CH2Cl2 breaks apart when struck by sunlight. The chlorine atoms that are released then dismantle any ozone molecules they interact with. In 1987, an international agreement known as the Montreal Protocol led to a ban on the production and use of CFCs and many related compounds in industrial nations, but it ignored CH2Cl2 because researchers thought it didn't stay intact in the atmosphere long enough to rise into the stratosphere. Recent evidence now suggests, however, that the molecules can reach the lower edge of the stratosphere, which includes the ozone layer, despite its height 8 kilometers above the poles. To gauge the current and future threat to high-altitude ozone from CH2Cl2, </w:t>
      </w:r>
      <w:proofErr w:type="spellStart"/>
      <w:r w:rsidRPr="0077033B">
        <w:t>Hossaini</w:t>
      </w:r>
      <w:proofErr w:type="spellEnd"/>
      <w:r w:rsidRPr="0077033B">
        <w:t xml:space="preserve"> and his colleagues used computer simulations. In 2016, their analyses suggest, about 3% of the summer ozone loss in the Antarctic could be traced to CH2Cl2. That seems small, but in 2010 the substance was responsible for only 1.5% of the region's summer ozone loss, </w:t>
      </w:r>
      <w:proofErr w:type="spellStart"/>
      <w:r w:rsidRPr="0077033B">
        <w:t>Hossaini</w:t>
      </w:r>
      <w:proofErr w:type="spellEnd"/>
      <w:r w:rsidRPr="0077033B">
        <w:t xml:space="preserve"> says. </w:t>
      </w:r>
      <w:r w:rsidRPr="00970852">
        <w:rPr>
          <w:rStyle w:val="Emphasis"/>
          <w:highlight w:val="green"/>
        </w:rPr>
        <w:t>If CH2Cl2 emissions continue to rise</w:t>
      </w:r>
      <w:r w:rsidRPr="00970852">
        <w:rPr>
          <w:highlight w:val="green"/>
        </w:rPr>
        <w:t xml:space="preserve"> </w:t>
      </w:r>
      <w:r w:rsidRPr="0077033B">
        <w:t xml:space="preserve">at the rate seen in the last decade, </w:t>
      </w:r>
      <w:r w:rsidRPr="00970852">
        <w:rPr>
          <w:rStyle w:val="Emphasis"/>
          <w:highlight w:val="green"/>
        </w:rPr>
        <w:t>recovery</w:t>
      </w:r>
      <w:r w:rsidRPr="00970852">
        <w:rPr>
          <w:highlight w:val="green"/>
        </w:rPr>
        <w:t xml:space="preserve"> </w:t>
      </w:r>
      <w:r w:rsidRPr="0077033B">
        <w:t xml:space="preserve">of the ozone hole would be </w:t>
      </w:r>
      <w:r w:rsidRPr="00970852">
        <w:rPr>
          <w:rStyle w:val="Emphasis"/>
          <w:highlight w:val="green"/>
          <w:bdr w:val="single" w:sz="18" w:space="0" w:color="auto"/>
        </w:rPr>
        <w:t>delayed about 30 years</w:t>
      </w:r>
      <w:r w:rsidRPr="0077033B">
        <w:t xml:space="preserve">, the researchers estimate in Nature Communications. But if emissions of CH2Cl2 are held to current levels, healing of the ozone hole would be delayed only 5 years or so, the team finds. Simulations that don't include the effect of CH2Cl2 suggest that high-altitude ozone in the Antarctic will return to pre-1980 levels, the concentration measured before CFCs and other ozone-destroying chemicals were recognized as a problem, in 2065. The team's analyses "are quite important," says Björn-Martin </w:t>
      </w:r>
      <w:proofErr w:type="spellStart"/>
      <w:r w:rsidRPr="0077033B">
        <w:t>Sinnhuber</w:t>
      </w:r>
      <w:proofErr w:type="spellEnd"/>
      <w:r w:rsidRPr="0077033B">
        <w:t>, an atmospheric scientist at Karlsruhe Institute of Technology in Germany. "</w:t>
      </w:r>
      <w:r w:rsidRPr="0077033B">
        <w:rPr>
          <w:u w:val="single"/>
        </w:rPr>
        <w:t xml:space="preserve">It's clear that </w:t>
      </w:r>
      <w:r w:rsidRPr="00970852">
        <w:rPr>
          <w:rStyle w:val="Emphasis"/>
          <w:highlight w:val="green"/>
        </w:rPr>
        <w:t>concentrations</w:t>
      </w:r>
      <w:r w:rsidRPr="00970852">
        <w:rPr>
          <w:highlight w:val="green"/>
          <w:u w:val="single"/>
        </w:rPr>
        <w:t xml:space="preserve"> </w:t>
      </w:r>
      <w:r w:rsidRPr="0077033B">
        <w:rPr>
          <w:u w:val="single"/>
        </w:rPr>
        <w:t xml:space="preserve">[of CH2Cl2] have </w:t>
      </w:r>
      <w:r w:rsidRPr="00970852">
        <w:rPr>
          <w:rStyle w:val="Emphasis"/>
          <w:highlight w:val="green"/>
        </w:rPr>
        <w:t>increased quite a lot</w:t>
      </w:r>
      <w:r w:rsidRPr="0077033B">
        <w:rPr>
          <w:u w:val="single"/>
        </w:rPr>
        <w:t xml:space="preserve">," he notes. But one critical question, he contends, is what will happen to emissions over the long term: "They've been quite variable in recent years, and it's difficult to say how they might evolve." Although the rapid rise in CH2Cl2 emissions may one day level off, it's also </w:t>
      </w:r>
      <w:r w:rsidRPr="00970852">
        <w:rPr>
          <w:rStyle w:val="Emphasis"/>
          <w:highlight w:val="green"/>
        </w:rPr>
        <w:t>possible</w:t>
      </w:r>
      <w:r w:rsidRPr="00970852">
        <w:rPr>
          <w:highlight w:val="green"/>
          <w:u w:val="single"/>
        </w:rPr>
        <w:t xml:space="preserve"> </w:t>
      </w:r>
      <w:r w:rsidRPr="0077033B">
        <w:rPr>
          <w:u w:val="single"/>
        </w:rPr>
        <w:t xml:space="preserve">that </w:t>
      </w:r>
      <w:r w:rsidRPr="00970852">
        <w:rPr>
          <w:rStyle w:val="Emphasis"/>
          <w:highlight w:val="green"/>
        </w:rPr>
        <w:t>emissions</w:t>
      </w:r>
      <w:r w:rsidRPr="00970852">
        <w:rPr>
          <w:highlight w:val="green"/>
          <w:u w:val="single"/>
        </w:rPr>
        <w:t xml:space="preserve"> </w:t>
      </w:r>
      <w:r w:rsidRPr="0077033B">
        <w:rPr>
          <w:u w:val="single"/>
        </w:rPr>
        <w:t xml:space="preserve">of this multipurpose chemical </w:t>
      </w:r>
      <w:r w:rsidRPr="00970852">
        <w:rPr>
          <w:rStyle w:val="Emphasis"/>
          <w:highlight w:val="green"/>
          <w:bdr w:val="single" w:sz="18" w:space="0" w:color="auto"/>
        </w:rPr>
        <w:t>may accelerate even further</w:t>
      </w:r>
      <w:r w:rsidRPr="0077033B">
        <w:rPr>
          <w:u w:val="single"/>
        </w:rPr>
        <w:t xml:space="preserve">. </w:t>
      </w:r>
      <w:proofErr w:type="spellStart"/>
      <w:r w:rsidRPr="0077033B">
        <w:rPr>
          <w:u w:val="single"/>
        </w:rPr>
        <w:t>Hossaini</w:t>
      </w:r>
      <w:proofErr w:type="spellEnd"/>
      <w:r w:rsidRPr="0077033B">
        <w:rPr>
          <w:u w:val="single"/>
        </w:rPr>
        <w:t xml:space="preserve"> and his team also assessed what would happen to high-altitude ozone if CH2Cl2 emissions rose at </w:t>
      </w:r>
      <w:r w:rsidRPr="0077033B">
        <w:rPr>
          <w:u w:val="single"/>
        </w:rPr>
        <w:lastRenderedPageBreak/>
        <w:t xml:space="preserve">twice the rate seen in the past decade. The answer? Not good. Antarctic ozone </w:t>
      </w:r>
      <w:r w:rsidRPr="00970852">
        <w:rPr>
          <w:rStyle w:val="Emphasis"/>
          <w:highlight w:val="green"/>
        </w:rPr>
        <w:t>wouldn't recover</w:t>
      </w:r>
      <w:r w:rsidRPr="00970852">
        <w:rPr>
          <w:highlight w:val="green"/>
          <w:u w:val="single"/>
        </w:rPr>
        <w:t xml:space="preserve"> </w:t>
      </w:r>
      <w:r w:rsidRPr="0077033B">
        <w:rPr>
          <w:u w:val="single"/>
        </w:rPr>
        <w:t xml:space="preserve">to pre-1980 levels </w:t>
      </w:r>
      <w:r w:rsidRPr="00970852">
        <w:rPr>
          <w:rStyle w:val="Emphasis"/>
          <w:highlight w:val="green"/>
        </w:rPr>
        <w:t>until</w:t>
      </w:r>
      <w:r w:rsidRPr="00970852">
        <w:rPr>
          <w:highlight w:val="green"/>
          <w:u w:val="single"/>
        </w:rPr>
        <w:t xml:space="preserve"> </w:t>
      </w:r>
      <w:r w:rsidRPr="0077033B">
        <w:rPr>
          <w:u w:val="single"/>
        </w:rPr>
        <w:t xml:space="preserve">well after the year </w:t>
      </w:r>
      <w:r w:rsidRPr="00970852">
        <w:rPr>
          <w:rStyle w:val="Emphasis"/>
          <w:highlight w:val="green"/>
        </w:rPr>
        <w:t>2100</w:t>
      </w:r>
      <w:r w:rsidRPr="0077033B">
        <w:rPr>
          <w:u w:val="single"/>
        </w:rPr>
        <w:t xml:space="preserve">, the analyses suggest. </w:t>
      </w:r>
      <w:r w:rsidRPr="0077033B">
        <w:t xml:space="preserve">All this means that scientists now reviewing the Montreal Protocol should consider expanding the agreement to also regulate substances like CH2Cl2 that have atmospheric lifetimes of less than 6 months, Schofield says. Possibly as important, however, the team's results might also help other researchers identify which sources of CH2Cl2 are contributing most to the recent rise in emissions. That sort of information, </w:t>
      </w:r>
      <w:proofErr w:type="spellStart"/>
      <w:r w:rsidRPr="0077033B">
        <w:t>Hossaini</w:t>
      </w:r>
      <w:proofErr w:type="spellEnd"/>
      <w:r w:rsidRPr="0077033B">
        <w:t xml:space="preserve"> admits, is sadly lacking as of now.</w:t>
      </w:r>
    </w:p>
    <w:p w14:paraId="1C3699C7" w14:textId="77777777" w:rsidR="00690B93" w:rsidRPr="007D0CE1" w:rsidRDefault="00690B93" w:rsidP="00690B93">
      <w:pPr>
        <w:pStyle w:val="Heading4"/>
      </w:pPr>
      <w:r w:rsidRPr="007D0CE1">
        <w:t xml:space="preserve">No </w:t>
      </w:r>
      <w:r>
        <w:t>Ozone Impact</w:t>
      </w:r>
      <w:r w:rsidRPr="007D0CE1">
        <w:t>.</w:t>
      </w:r>
    </w:p>
    <w:p w14:paraId="75B6221C" w14:textId="77777777" w:rsidR="00690B93" w:rsidRPr="007D0CE1" w:rsidRDefault="00690B93" w:rsidP="00690B93">
      <w:r w:rsidRPr="007D0CE1">
        <w:rPr>
          <w:rStyle w:val="Style13ptBold"/>
        </w:rPr>
        <w:t xml:space="preserve">Ridley 14 </w:t>
      </w:r>
      <w:r w:rsidRPr="007D0CE1">
        <w:t xml:space="preserve">(Matthew White Ridley, </w:t>
      </w:r>
      <w:proofErr w:type="gramStart"/>
      <w:r>
        <w:t>BA</w:t>
      </w:r>
      <w:proofErr w:type="gramEnd"/>
      <w:r>
        <w:t xml:space="preserve"> and PhD in Zoology from Oxford</w:t>
      </w:r>
      <w:r w:rsidRPr="007D0CE1">
        <w:t xml:space="preserve">. “THE OZONE HOLE WAS EXAGGERATED AS A PROBLEM,” </w:t>
      </w:r>
      <w:r w:rsidRPr="007D0CE1">
        <w:rPr>
          <w:i/>
          <w:iCs/>
        </w:rPr>
        <w:t>Rational Optimist</w:t>
      </w:r>
      <w:r w:rsidRPr="007D0CE1">
        <w:t xml:space="preserve">, 9/25/14, </w:t>
      </w:r>
      <w:hyperlink r:id="rId14" w:history="1">
        <w:r w:rsidRPr="007D0CE1">
          <w:rPr>
            <w:rStyle w:val="Hyperlink"/>
          </w:rPr>
          <w:t>http://www.rationaloptimist.com/blog/the-ozone-hole-was-exaggerated-as-a-problem.aspx</w:t>
        </w:r>
      </w:hyperlink>
      <w:r w:rsidRPr="007D0CE1">
        <w:t xml:space="preserve">) </w:t>
      </w:r>
      <w:proofErr w:type="spellStart"/>
      <w:r w:rsidRPr="007D0CE1">
        <w:t>dwc</w:t>
      </w:r>
      <w:proofErr w:type="spellEnd"/>
      <w:r w:rsidRPr="007D0CE1">
        <w:t xml:space="preserve"> 19</w:t>
      </w:r>
    </w:p>
    <w:p w14:paraId="67477C90" w14:textId="77777777" w:rsidR="00690B93" w:rsidRDefault="00690B93" w:rsidP="00690B93">
      <w:r w:rsidRPr="007D0CE1">
        <w:rPr>
          <w:rStyle w:val="StyleUnderline"/>
        </w:rPr>
        <w:t xml:space="preserve">Serial hyperbole does the environmental movement no </w:t>
      </w:r>
      <w:proofErr w:type="spellStart"/>
      <w:r w:rsidRPr="007D0CE1">
        <w:rPr>
          <w:rStyle w:val="StyleUnderline"/>
        </w:rPr>
        <w:t>favours</w:t>
      </w:r>
      <w:proofErr w:type="spellEnd"/>
      <w:r w:rsidRPr="007D0CE1">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970852">
        <w:rPr>
          <w:rStyle w:val="Emphasis"/>
          <w:highlight w:val="green"/>
        </w:rPr>
        <w:t>ozone</w:t>
      </w:r>
      <w:r w:rsidRPr="007D0CE1">
        <w:rPr>
          <w:rStyle w:val="StyleUnderline"/>
        </w:rPr>
        <w:t xml:space="preserve"> hole </w:t>
      </w:r>
      <w:r w:rsidRPr="00970852">
        <w:rPr>
          <w:rStyle w:val="Emphasis"/>
          <w:highlight w:val="green"/>
        </w:rPr>
        <w:t>was never</w:t>
      </w:r>
      <w:r w:rsidRPr="007D0CE1">
        <w:rPr>
          <w:rStyle w:val="StyleUnderline"/>
        </w:rPr>
        <w:t xml:space="preserve"> nearly </w:t>
      </w:r>
      <w:r w:rsidRPr="00970852">
        <w:rPr>
          <w:rStyle w:val="Emphasis"/>
          <w:highlight w:val="green"/>
        </w:rPr>
        <w:t>as dangerous as</w:t>
      </w:r>
      <w:r w:rsidRPr="007D0CE1">
        <w:rPr>
          <w:rStyle w:val="StyleUnderline"/>
        </w:rPr>
        <w:t xml:space="preserve"> some </w:t>
      </w:r>
      <w:r w:rsidRPr="00970852">
        <w:rPr>
          <w:rStyle w:val="Emphasis"/>
          <w:highlight w:val="green"/>
        </w:rPr>
        <w:t>people said</w:t>
      </w:r>
      <w:r w:rsidRPr="007D0CE1">
        <w:rPr>
          <w:rStyle w:val="StyleUnderline"/>
        </w:rPr>
        <w:t xml:space="preserve">, that it is not necessarily healing yet </w:t>
      </w:r>
      <w:r w:rsidRPr="00970852">
        <w:rPr>
          <w:rStyle w:val="Emphasis"/>
          <w:highlight w:val="green"/>
        </w:rPr>
        <w:t>and</w:t>
      </w:r>
      <w:r w:rsidRPr="007D0CE1">
        <w:rPr>
          <w:rStyle w:val="StyleUnderline"/>
        </w:rPr>
        <w:t xml:space="preserve"> that it </w:t>
      </w:r>
      <w:r w:rsidRPr="00970852">
        <w:rPr>
          <w:rStyle w:val="Emphasis"/>
          <w:highlight w:val="green"/>
        </w:rPr>
        <w:t>might not have been caused</w:t>
      </w:r>
      <w:r w:rsidRPr="007D0CE1">
        <w:rPr>
          <w:rStyle w:val="StyleUnderline"/>
        </w:rPr>
        <w:t xml:space="preserve"> mainly </w:t>
      </w:r>
      <w:r w:rsidRPr="00970852">
        <w:rPr>
          <w:rStyle w:val="Emphasis"/>
          <w:highlight w:val="green"/>
        </w:rPr>
        <w:t>by CFCs anyway</w:t>
      </w:r>
      <w:r w:rsidRPr="007D0CE1">
        <w:rPr>
          <w:rStyle w:val="StyleUnderline"/>
        </w:rPr>
        <w:t>.</w:t>
      </w:r>
      <w:r w:rsidRPr="007D0CE1">
        <w:t xml:space="preserve">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7D0CE1">
        <w:t>actually announced</w:t>
      </w:r>
      <w:proofErr w:type="gramEnd"/>
      <w:r w:rsidRPr="007D0CE1">
        <w:t xml:space="preserve"> last week, </w:t>
      </w:r>
      <w:r w:rsidRPr="007D0CE1">
        <w:rPr>
          <w:rStyle w:val="StyleUnderline"/>
        </w:rPr>
        <w:t>in the words of a Nasa scientist, Paul Newman: “From 2000 to 2013, ozone levels climbed 4 per cent in the key mid-northern latitudes</w:t>
      </w:r>
      <w:r w:rsidRPr="007D0CE1">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w:t>
      </w:r>
      <w:proofErr w:type="gramStart"/>
      <w:r w:rsidRPr="007D0CE1">
        <w:t>So</w:t>
      </w:r>
      <w:proofErr w:type="gramEnd"/>
      <w:r w:rsidRPr="007D0CE1">
        <w:t xml:space="preserve"> what’s happening to the Antarctic ozone hole? Thanks to a diligent blogger named Anthony Watts, I came across a press release also from </w:t>
      </w:r>
      <w:r w:rsidRPr="00970852">
        <w:rPr>
          <w:rStyle w:val="Emphasis"/>
          <w:highlight w:val="green"/>
        </w:rPr>
        <w:t>Nasa</w:t>
      </w:r>
      <w:r w:rsidRPr="007D0CE1">
        <w:rPr>
          <w:rStyle w:val="StyleUnderline"/>
        </w:rPr>
        <w:t xml:space="preserve"> about nine months ago, which </w:t>
      </w:r>
      <w:r w:rsidRPr="00970852">
        <w:rPr>
          <w:rStyle w:val="Emphasis"/>
          <w:highlight w:val="green"/>
        </w:rPr>
        <w:t>said</w:t>
      </w:r>
      <w:r w:rsidRPr="007D0CE1">
        <w:rPr>
          <w:rStyle w:val="StyleUnderline"/>
        </w:rPr>
        <w:t xml:space="preserve">: </w:t>
      </w:r>
      <w:proofErr w:type="gramStart"/>
      <w:r w:rsidRPr="007D0CE1">
        <w:rPr>
          <w:rStyle w:val="StyleUnderline"/>
        </w:rPr>
        <w:t>“ Two</w:t>
      </w:r>
      <w:proofErr w:type="gramEnd"/>
      <w:r w:rsidRPr="007D0CE1">
        <w:rPr>
          <w:rStyle w:val="StyleUnderline"/>
        </w:rPr>
        <w:t xml:space="preserve"> </w:t>
      </w:r>
      <w:r w:rsidRPr="00970852">
        <w:rPr>
          <w:rStyle w:val="Emphasis"/>
          <w:highlight w:val="green"/>
        </w:rPr>
        <w:t>new studies show</w:t>
      </w:r>
      <w:r w:rsidRPr="007D0CE1">
        <w:rPr>
          <w:rStyle w:val="StyleUnderline"/>
        </w:rPr>
        <w:t xml:space="preserve"> that signs of recovery are not yet present, and that </w:t>
      </w:r>
      <w:r w:rsidRPr="00970852">
        <w:rPr>
          <w:rStyle w:val="Emphasis"/>
          <w:highlight w:val="green"/>
        </w:rPr>
        <w:t>temperature and winds are</w:t>
      </w:r>
      <w:r w:rsidRPr="007D0CE1">
        <w:rPr>
          <w:rStyle w:val="StyleUnderline"/>
        </w:rPr>
        <w:t xml:space="preserve"> still </w:t>
      </w:r>
      <w:r w:rsidRPr="00970852">
        <w:rPr>
          <w:rStyle w:val="Emphasis"/>
          <w:highlight w:val="green"/>
        </w:rPr>
        <w:t>driving</w:t>
      </w:r>
      <w:r w:rsidRPr="007D0CE1">
        <w:rPr>
          <w:rStyle w:val="StyleUnderline"/>
        </w:rPr>
        <w:t xml:space="preserve"> any annual </w:t>
      </w:r>
      <w:r w:rsidRPr="00970852">
        <w:rPr>
          <w:rStyle w:val="Emphasis"/>
          <w:highlight w:val="green"/>
        </w:rPr>
        <w:t>changes in ozone</w:t>
      </w:r>
      <w:r w:rsidRPr="007D0CE1">
        <w:rPr>
          <w:rStyle w:val="StyleUnderline"/>
        </w:rPr>
        <w:t xml:space="preserve"> hole size</w:t>
      </w:r>
      <w:r w:rsidRPr="007D0CE1">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7D0CE1">
        <w:t xml:space="preserve"> It is fascinating to go back and read what the usual hyperventilating eco-exaggerators said about ozone thinning in the 1980s. As a result of the extra ultraviolet light coming through the Antarctic ozone hole, southernmost parts of Patagonia and New </w:t>
      </w:r>
      <w:r w:rsidRPr="007D0CE1">
        <w:lastRenderedPageBreak/>
        <w:t xml:space="preserve">Zealand see about 12 per cent more UV light than expected. </w:t>
      </w:r>
      <w:r w:rsidRPr="007D0CE1">
        <w:rPr>
          <w:rStyle w:val="StyleUnderline"/>
        </w:rPr>
        <w:t xml:space="preserve">This means that the </w:t>
      </w:r>
      <w:r w:rsidRPr="00970852">
        <w:rPr>
          <w:rStyle w:val="Emphasis"/>
          <w:highlight w:val="green"/>
        </w:rPr>
        <w:t>weak September sunshine</w:t>
      </w:r>
      <w:r w:rsidRPr="007D0CE1">
        <w:rPr>
          <w:rStyle w:val="StyleUnderline"/>
        </w:rPr>
        <w:t xml:space="preserve">, though it feels much the same, </w:t>
      </w:r>
      <w:r w:rsidRPr="00970852">
        <w:rPr>
          <w:rStyle w:val="Emphasis"/>
          <w:highlight w:val="green"/>
        </w:rPr>
        <w:t>has the power to cause sunburn</w:t>
      </w:r>
      <w:r w:rsidRPr="007D0CE1">
        <w:rPr>
          <w:rStyle w:val="StyleUnderline"/>
        </w:rPr>
        <w:t xml:space="preserve"> more like that of latitudes a few hundred miles north. </w:t>
      </w:r>
      <w:r w:rsidRPr="00970852">
        <w:rPr>
          <w:rStyle w:val="Emphasis"/>
          <w:highlight w:val="green"/>
        </w:rPr>
        <w:t>Hardly Armageddon</w:t>
      </w:r>
      <w:r w:rsidRPr="007D0CE1">
        <w:t xml:space="preserve">.  </w:t>
      </w:r>
      <w:r w:rsidRPr="007D0CE1">
        <w:rPr>
          <w:rStyle w:val="StyleUnderline"/>
        </w:rPr>
        <w:t>The New York Times reported “an increase in Twilight Zone-type reports of sheep and rabbits with cataracts” in southern Chile</w:t>
      </w:r>
      <w:r w:rsidRPr="007D0CE1">
        <w:t xml:space="preserve">. Not to be outdone, Al Gore wrote that “hunters now report finding blind rabbits; fisherman catch blind salmon”. Zoologists briefly blamed the </w:t>
      </w:r>
      <w:r w:rsidRPr="00970852">
        <w:rPr>
          <w:rStyle w:val="Emphasis"/>
          <w:highlight w:val="green"/>
        </w:rPr>
        <w:t>near extinction</w:t>
      </w:r>
      <w:r w:rsidRPr="007D0CE1">
        <w:rPr>
          <w:rStyle w:val="StyleUnderline"/>
        </w:rPr>
        <w:t xml:space="preserve"> of many amphibian species on thin ozone</w:t>
      </w:r>
      <w:r w:rsidRPr="007D0CE1">
        <w:t xml:space="preserve">. </w:t>
      </w:r>
      <w:r w:rsidRPr="00970852">
        <w:rPr>
          <w:rStyle w:val="Emphasis"/>
          <w:highlight w:val="green"/>
        </w:rPr>
        <w:t>Melanoma</w:t>
      </w:r>
      <w:r w:rsidRPr="007D0CE1">
        <w:t xml:space="preserve"> in people was also said to be on the rise as a result.  </w:t>
      </w:r>
      <w:r w:rsidRPr="007D0CE1">
        <w:rPr>
          <w:rStyle w:val="StyleUnderline"/>
        </w:rPr>
        <w:t xml:space="preserve">This </w:t>
      </w:r>
      <w:r w:rsidRPr="00970852">
        <w:rPr>
          <w:rStyle w:val="Emphasis"/>
          <w:highlight w:val="green"/>
        </w:rPr>
        <w:t>was nonsense.</w:t>
      </w:r>
      <w:r w:rsidRPr="007D0CE1">
        <w:rPr>
          <w:rStyle w:val="StyleUnderline"/>
        </w:rPr>
        <w:t xml:space="preserve"> Frogs were dying out because of a fungal disease spread from Africa — nothing to do with ozone.</w:t>
      </w:r>
      <w:r w:rsidRPr="007D0CE1">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970852">
        <w:rPr>
          <w:rStyle w:val="Emphasis"/>
          <w:highlight w:val="green"/>
        </w:rPr>
        <w:t>melanoma</w:t>
      </w:r>
      <w:r w:rsidRPr="007D0CE1">
        <w:rPr>
          <w:rStyle w:val="StyleUnderline"/>
        </w:rPr>
        <w:t xml:space="preserve"> incidence in people </w:t>
      </w:r>
      <w:proofErr w:type="gramStart"/>
      <w:r w:rsidRPr="007D0CE1">
        <w:rPr>
          <w:rStyle w:val="StyleUnderline"/>
        </w:rPr>
        <w:t xml:space="preserve">actually </w:t>
      </w:r>
      <w:r w:rsidRPr="00970852">
        <w:rPr>
          <w:rStyle w:val="Emphasis"/>
          <w:highlight w:val="green"/>
        </w:rPr>
        <w:t>levelled</w:t>
      </w:r>
      <w:proofErr w:type="gramEnd"/>
      <w:r w:rsidRPr="00970852">
        <w:rPr>
          <w:rStyle w:val="Emphasis"/>
          <w:highlight w:val="green"/>
        </w:rPr>
        <w:t xml:space="preserve"> out</w:t>
      </w:r>
      <w:r w:rsidRPr="007D0CE1">
        <w:rPr>
          <w:rStyle w:val="StyleUnderline"/>
        </w:rPr>
        <w:t xml:space="preserve"> during the period </w:t>
      </w:r>
      <w:r w:rsidRPr="00970852">
        <w:rPr>
          <w:rStyle w:val="Emphasis"/>
          <w:highlight w:val="green"/>
        </w:rPr>
        <w:t>when</w:t>
      </w:r>
      <w:r w:rsidRPr="007D0CE1">
        <w:rPr>
          <w:rStyle w:val="StyleUnderline"/>
        </w:rPr>
        <w:t xml:space="preserve"> the </w:t>
      </w:r>
      <w:r w:rsidRPr="00970852">
        <w:rPr>
          <w:rStyle w:val="Emphasis"/>
          <w:highlight w:val="green"/>
        </w:rPr>
        <w:t>ozone got thinner</w:t>
      </w:r>
      <w:r w:rsidRPr="007D0CE1">
        <w:t xml:space="preserve">. </w:t>
      </w:r>
    </w:p>
    <w:p w14:paraId="3A1E0208" w14:textId="3C828BD6" w:rsidR="00690B93" w:rsidRDefault="00690B93" w:rsidP="00690B93"/>
    <w:p w14:paraId="773B5D51" w14:textId="2F2AD8EC" w:rsidR="00690B93" w:rsidRDefault="00690B93" w:rsidP="00690B93">
      <w:pPr>
        <w:pStyle w:val="Heading3"/>
      </w:pPr>
      <w:r>
        <w:lastRenderedPageBreak/>
        <w:t>1NC – Agriculture</w:t>
      </w:r>
    </w:p>
    <w:p w14:paraId="0AF642CF" w14:textId="77777777" w:rsidR="00CE7E37" w:rsidRDefault="00CE7E37" w:rsidP="00CE7E37">
      <w:pPr>
        <w:pStyle w:val="Heading4"/>
      </w:pPr>
      <w:r w:rsidRPr="00574355">
        <w:t xml:space="preserve">Food price increases won’t cause war – empirics </w:t>
      </w:r>
    </w:p>
    <w:p w14:paraId="246DC449" w14:textId="77777777" w:rsidR="00CE7E37" w:rsidRPr="00461593" w:rsidRDefault="00CE7E37" w:rsidP="00CE7E37">
      <w:r w:rsidRPr="00461593">
        <w:rPr>
          <w:rStyle w:val="Style13ptBold"/>
        </w:rPr>
        <w:t>Pinker ’11</w:t>
      </w:r>
      <w:r>
        <w:t xml:space="preserve"> </w:t>
      </w:r>
      <w:r w:rsidRPr="00461593">
        <w:rPr>
          <w:sz w:val="16"/>
          <w:szCs w:val="16"/>
        </w:rPr>
        <w:t xml:space="preserve">(Steven 2011; professor of psychology at Harvard; “Steven Pinker: Resource Scarcity Doesn’t Cause Wars,” </w:t>
      </w:r>
      <w:hyperlink r:id="rId15" w:history="1">
        <w:r w:rsidRPr="00461593">
          <w:rPr>
            <w:rStyle w:val="Hyperlink"/>
            <w:sz w:val="16"/>
            <w:szCs w:val="16"/>
          </w:rPr>
          <w:t>http://www.globalwarming.org/2011/11/28/steven-pinker-resource-scarcity-doesnt-cause-wars/</w:t>
        </w:r>
      </w:hyperlink>
      <w:r w:rsidRPr="00461593">
        <w:rPr>
          <w:rStyle w:val="Hyperlink"/>
          <w:sz w:val="16"/>
          <w:szCs w:val="16"/>
        </w:rPr>
        <w:t>; Date Accessed: 3/25/2018)</w:t>
      </w:r>
    </w:p>
    <w:p w14:paraId="220FEA21" w14:textId="77777777" w:rsidR="00CE7E37" w:rsidRPr="00461593" w:rsidRDefault="00CE7E37" w:rsidP="00CE7E37">
      <w:pPr>
        <w:rPr>
          <w:rStyle w:val="Emphasis"/>
          <w:szCs w:val="22"/>
        </w:rPr>
      </w:pPr>
      <w:r w:rsidRPr="00461593">
        <w:rPr>
          <w:sz w:val="16"/>
          <w:szCs w:val="22"/>
        </w:rPr>
        <w:t xml:space="preserve">Once again it seems to me that the appropriate response is “maybe, but maybe not.” </w:t>
      </w:r>
      <w:r w:rsidRPr="00461593">
        <w:rPr>
          <w:rStyle w:val="StyleUnderline"/>
          <w:szCs w:val="22"/>
        </w:rPr>
        <w:t>Though climate change can cause plenty of misery</w:t>
      </w:r>
      <w:r w:rsidRPr="00461593">
        <w:rPr>
          <w:sz w:val="16"/>
          <w:szCs w:val="22"/>
        </w:rPr>
        <w:t xml:space="preserve">… </w:t>
      </w:r>
      <w:r w:rsidRPr="00461593">
        <w:rPr>
          <w:rStyle w:val="StyleUnderline"/>
          <w:szCs w:val="22"/>
        </w:rPr>
        <w:t xml:space="preserve">it will not necessarily </w:t>
      </w:r>
      <w:r w:rsidRPr="00461593">
        <w:rPr>
          <w:rStyle w:val="Emphasis"/>
          <w:szCs w:val="22"/>
        </w:rPr>
        <w:t>lead to armed conflict</w:t>
      </w:r>
      <w:r w:rsidRPr="00461593">
        <w:rPr>
          <w:rStyle w:val="StyleUnderline"/>
          <w:szCs w:val="22"/>
        </w:rPr>
        <w:t>.</w:t>
      </w:r>
      <w:r w:rsidRPr="00461593">
        <w:rPr>
          <w:sz w:val="16"/>
          <w:szCs w:val="22"/>
        </w:rPr>
        <w:t xml:space="preserve"> The </w:t>
      </w:r>
      <w:r w:rsidRPr="00461593">
        <w:rPr>
          <w:rStyle w:val="Emphasis"/>
          <w:szCs w:val="22"/>
        </w:rPr>
        <w:t>political scientists</w:t>
      </w:r>
      <w:r w:rsidRPr="00461593">
        <w:rPr>
          <w:sz w:val="16"/>
          <w:szCs w:val="22"/>
        </w:rPr>
        <w:t xml:space="preserve"> who track war and peace, </w:t>
      </w:r>
      <w:r w:rsidRPr="00461593">
        <w:rPr>
          <w:rStyle w:val="StyleUnderline"/>
          <w:szCs w:val="22"/>
        </w:rPr>
        <w:t>such as</w:t>
      </w:r>
      <w:r w:rsidRPr="00461593">
        <w:rPr>
          <w:sz w:val="16"/>
          <w:szCs w:val="22"/>
        </w:rPr>
        <w:t xml:space="preserve"> </w:t>
      </w:r>
      <w:proofErr w:type="spellStart"/>
      <w:r w:rsidRPr="00461593">
        <w:rPr>
          <w:sz w:val="16"/>
          <w:szCs w:val="22"/>
        </w:rPr>
        <w:t>Halvard</w:t>
      </w:r>
      <w:proofErr w:type="spellEnd"/>
      <w:r w:rsidRPr="00461593">
        <w:rPr>
          <w:sz w:val="16"/>
          <w:szCs w:val="22"/>
        </w:rPr>
        <w:t xml:space="preserve"> </w:t>
      </w:r>
      <w:proofErr w:type="spellStart"/>
      <w:r w:rsidRPr="00461593">
        <w:rPr>
          <w:rStyle w:val="Emphasis"/>
          <w:szCs w:val="22"/>
        </w:rPr>
        <w:t>Buhaug</w:t>
      </w:r>
      <w:proofErr w:type="spellEnd"/>
      <w:r w:rsidRPr="00461593">
        <w:rPr>
          <w:sz w:val="16"/>
          <w:szCs w:val="22"/>
        </w:rPr>
        <w:t xml:space="preserve">, </w:t>
      </w:r>
      <w:proofErr w:type="spellStart"/>
      <w:r w:rsidRPr="00461593">
        <w:rPr>
          <w:sz w:val="16"/>
          <w:szCs w:val="22"/>
        </w:rPr>
        <w:t>Idean</w:t>
      </w:r>
      <w:proofErr w:type="spellEnd"/>
      <w:r w:rsidRPr="00461593">
        <w:rPr>
          <w:sz w:val="16"/>
          <w:szCs w:val="22"/>
        </w:rPr>
        <w:t xml:space="preserve"> </w:t>
      </w:r>
      <w:proofErr w:type="spellStart"/>
      <w:r w:rsidRPr="00461593">
        <w:rPr>
          <w:rStyle w:val="Emphasis"/>
          <w:szCs w:val="22"/>
        </w:rPr>
        <w:t>Salehyan</w:t>
      </w:r>
      <w:proofErr w:type="spellEnd"/>
      <w:r w:rsidRPr="00461593">
        <w:rPr>
          <w:sz w:val="16"/>
          <w:szCs w:val="22"/>
        </w:rPr>
        <w:t xml:space="preserve">, Ole </w:t>
      </w:r>
      <w:r w:rsidRPr="00461593">
        <w:rPr>
          <w:rStyle w:val="Emphasis"/>
          <w:szCs w:val="22"/>
        </w:rPr>
        <w:t>Theisen</w:t>
      </w:r>
      <w:r w:rsidRPr="00461593">
        <w:rPr>
          <w:sz w:val="16"/>
          <w:szCs w:val="22"/>
        </w:rPr>
        <w:t xml:space="preserve">, and Nils </w:t>
      </w:r>
      <w:proofErr w:type="spellStart"/>
      <w:r w:rsidRPr="00461593">
        <w:rPr>
          <w:rStyle w:val="Emphasis"/>
          <w:szCs w:val="22"/>
        </w:rPr>
        <w:t>Gleditsch</w:t>
      </w:r>
      <w:proofErr w:type="spellEnd"/>
      <w:r w:rsidRPr="00461593">
        <w:rPr>
          <w:sz w:val="16"/>
          <w:szCs w:val="22"/>
        </w:rPr>
        <w:t xml:space="preserve">, </w:t>
      </w:r>
      <w:r w:rsidRPr="00461593">
        <w:rPr>
          <w:rStyle w:val="StyleUnderline"/>
          <w:szCs w:val="22"/>
        </w:rPr>
        <w:t xml:space="preserve">are skeptical of the popular idea that people </w:t>
      </w:r>
      <w:r w:rsidRPr="00461593">
        <w:rPr>
          <w:rStyle w:val="Emphasis"/>
          <w:szCs w:val="22"/>
        </w:rPr>
        <w:t>fight wars</w:t>
      </w:r>
      <w:r w:rsidRPr="00461593">
        <w:rPr>
          <w:rStyle w:val="StyleUnderline"/>
          <w:szCs w:val="22"/>
        </w:rPr>
        <w:t xml:space="preserve"> over </w:t>
      </w:r>
      <w:r w:rsidRPr="00461593">
        <w:rPr>
          <w:rStyle w:val="Emphasis"/>
          <w:szCs w:val="22"/>
        </w:rPr>
        <w:t>scarce resources</w:t>
      </w:r>
      <w:r w:rsidRPr="00461593">
        <w:rPr>
          <w:sz w:val="16"/>
          <w:szCs w:val="22"/>
        </w:rPr>
        <w:t xml:space="preserve">. </w:t>
      </w:r>
      <w:r w:rsidRPr="00461593">
        <w:rPr>
          <w:rStyle w:val="Emphasis"/>
          <w:szCs w:val="22"/>
          <w:highlight w:val="green"/>
        </w:rPr>
        <w:t>Hunger and</w:t>
      </w:r>
      <w:r w:rsidRPr="00461593">
        <w:rPr>
          <w:rStyle w:val="Emphasis"/>
          <w:szCs w:val="22"/>
        </w:rPr>
        <w:t xml:space="preserve"> resource </w:t>
      </w:r>
      <w:r w:rsidRPr="00461593">
        <w:rPr>
          <w:rStyle w:val="Emphasis"/>
          <w:szCs w:val="22"/>
          <w:highlight w:val="green"/>
        </w:rPr>
        <w:t>shortages</w:t>
      </w:r>
      <w:r w:rsidRPr="00461593">
        <w:rPr>
          <w:sz w:val="16"/>
          <w:szCs w:val="22"/>
          <w:highlight w:val="green"/>
        </w:rPr>
        <w:t xml:space="preserve"> </w:t>
      </w:r>
      <w:r w:rsidRPr="00461593">
        <w:rPr>
          <w:rStyle w:val="StyleUnderline"/>
          <w:szCs w:val="22"/>
          <w:highlight w:val="green"/>
        </w:rPr>
        <w:t>are</w:t>
      </w:r>
      <w:r w:rsidRPr="00461593">
        <w:rPr>
          <w:rStyle w:val="StyleUnderline"/>
          <w:szCs w:val="22"/>
        </w:rPr>
        <w:t xml:space="preserve"> tragically </w:t>
      </w:r>
      <w:r w:rsidRPr="00461593">
        <w:rPr>
          <w:rStyle w:val="StyleUnderline"/>
          <w:szCs w:val="22"/>
          <w:highlight w:val="green"/>
        </w:rPr>
        <w:t>common in sub-Saharan countries such as</w:t>
      </w:r>
      <w:r w:rsidRPr="00461593">
        <w:rPr>
          <w:sz w:val="16"/>
          <w:szCs w:val="22"/>
          <w:highlight w:val="green"/>
        </w:rPr>
        <w:t xml:space="preserve"> </w:t>
      </w:r>
      <w:r w:rsidRPr="00461593">
        <w:rPr>
          <w:rStyle w:val="Emphasis"/>
          <w:szCs w:val="22"/>
          <w:highlight w:val="green"/>
        </w:rPr>
        <w:t>Malawi</w:t>
      </w:r>
      <w:r w:rsidRPr="00461593">
        <w:rPr>
          <w:sz w:val="16"/>
          <w:szCs w:val="22"/>
          <w:highlight w:val="green"/>
        </w:rPr>
        <w:t xml:space="preserve">, </w:t>
      </w:r>
      <w:r w:rsidRPr="00461593">
        <w:rPr>
          <w:rStyle w:val="Emphasis"/>
          <w:szCs w:val="22"/>
          <w:highlight w:val="green"/>
        </w:rPr>
        <w:t>Zambia</w:t>
      </w:r>
      <w:r w:rsidRPr="00461593">
        <w:rPr>
          <w:sz w:val="16"/>
          <w:szCs w:val="22"/>
          <w:highlight w:val="green"/>
        </w:rPr>
        <w:t xml:space="preserve">, </w:t>
      </w:r>
      <w:r w:rsidRPr="00461593">
        <w:rPr>
          <w:rStyle w:val="StyleUnderline"/>
          <w:szCs w:val="22"/>
          <w:highlight w:val="green"/>
        </w:rPr>
        <w:t>and</w:t>
      </w:r>
      <w:r w:rsidRPr="00461593">
        <w:rPr>
          <w:sz w:val="16"/>
          <w:szCs w:val="22"/>
          <w:highlight w:val="green"/>
        </w:rPr>
        <w:t xml:space="preserve"> </w:t>
      </w:r>
      <w:r w:rsidRPr="00461593">
        <w:rPr>
          <w:rStyle w:val="Emphasis"/>
          <w:szCs w:val="22"/>
          <w:highlight w:val="green"/>
        </w:rPr>
        <w:t>Tanzania</w:t>
      </w:r>
      <w:r w:rsidRPr="00461593">
        <w:rPr>
          <w:sz w:val="16"/>
          <w:szCs w:val="22"/>
          <w:highlight w:val="green"/>
        </w:rPr>
        <w:t xml:space="preserve">, </w:t>
      </w:r>
      <w:r w:rsidRPr="00461593">
        <w:rPr>
          <w:rStyle w:val="Emphasis"/>
          <w:szCs w:val="22"/>
          <w:highlight w:val="green"/>
        </w:rPr>
        <w:t>but wars involving them are not.</w:t>
      </w:r>
      <w:r w:rsidRPr="00461593">
        <w:rPr>
          <w:rStyle w:val="Emphasis"/>
          <w:szCs w:val="22"/>
        </w:rPr>
        <w:t xml:space="preserve"> Hurricanes, floods, droughts, and tsunamis</w:t>
      </w:r>
      <w:r w:rsidRPr="00461593">
        <w:rPr>
          <w:sz w:val="16"/>
          <w:szCs w:val="22"/>
        </w:rPr>
        <w:t xml:space="preserve"> (such as the disastrous one in the Indian Ocean in 2004) </w:t>
      </w:r>
      <w:r w:rsidRPr="00461593">
        <w:rPr>
          <w:rStyle w:val="StyleUnderline"/>
          <w:szCs w:val="22"/>
        </w:rPr>
        <w:t>do not generally lead to conflict.</w:t>
      </w:r>
      <w:r w:rsidRPr="00461593">
        <w:rPr>
          <w:sz w:val="16"/>
          <w:szCs w:val="22"/>
        </w:rPr>
        <w:t xml:space="preserve"> </w:t>
      </w:r>
      <w:r w:rsidRPr="00461593">
        <w:rPr>
          <w:rStyle w:val="StyleUnderline"/>
          <w:szCs w:val="22"/>
          <w:highlight w:val="green"/>
        </w:rPr>
        <w:t>The</w:t>
      </w:r>
      <w:r w:rsidRPr="00461593">
        <w:rPr>
          <w:sz w:val="16"/>
          <w:szCs w:val="22"/>
        </w:rPr>
        <w:t xml:space="preserve"> American </w:t>
      </w:r>
      <w:r w:rsidRPr="00461593">
        <w:rPr>
          <w:rStyle w:val="StyleUnderline"/>
          <w:szCs w:val="22"/>
          <w:highlight w:val="green"/>
        </w:rPr>
        <w:t>dust bowl</w:t>
      </w:r>
      <w:r w:rsidRPr="00461593">
        <w:rPr>
          <w:rStyle w:val="StyleUnderline"/>
          <w:szCs w:val="22"/>
        </w:rPr>
        <w:t xml:space="preserve"> in</w:t>
      </w:r>
      <w:r w:rsidRPr="00461593">
        <w:rPr>
          <w:sz w:val="16"/>
          <w:szCs w:val="22"/>
        </w:rPr>
        <w:t xml:space="preserve"> the 1930s, to take another example, </w:t>
      </w:r>
      <w:r w:rsidRPr="00461593">
        <w:rPr>
          <w:rStyle w:val="StyleUnderline"/>
          <w:szCs w:val="22"/>
          <w:highlight w:val="green"/>
        </w:rPr>
        <w:t xml:space="preserve">caused plenty of deprivation </w:t>
      </w:r>
      <w:r w:rsidRPr="00461593">
        <w:rPr>
          <w:rStyle w:val="Emphasis"/>
          <w:szCs w:val="22"/>
          <w:highlight w:val="green"/>
        </w:rPr>
        <w:t>but no civil war</w:t>
      </w:r>
      <w:r w:rsidRPr="00461593">
        <w:rPr>
          <w:sz w:val="16"/>
          <w:szCs w:val="22"/>
        </w:rPr>
        <w:t xml:space="preserve">. And </w:t>
      </w:r>
      <w:r w:rsidRPr="00461593">
        <w:rPr>
          <w:rStyle w:val="StyleUnderline"/>
          <w:szCs w:val="22"/>
          <w:highlight w:val="green"/>
        </w:rPr>
        <w:t>while temperatures have been rising</w:t>
      </w:r>
      <w:r w:rsidRPr="00461593">
        <w:rPr>
          <w:rStyle w:val="StyleUnderline"/>
          <w:szCs w:val="22"/>
        </w:rPr>
        <w:t xml:space="preserve"> steadily </w:t>
      </w:r>
      <w:r w:rsidRPr="00461593">
        <w:rPr>
          <w:rStyle w:val="StyleUnderline"/>
          <w:szCs w:val="22"/>
          <w:highlight w:val="green"/>
        </w:rPr>
        <w:t>in Africa</w:t>
      </w:r>
      <w:r w:rsidRPr="00461593">
        <w:rPr>
          <w:rStyle w:val="StyleUnderline"/>
          <w:szCs w:val="22"/>
        </w:rPr>
        <w:t xml:space="preserve"> during </w:t>
      </w:r>
      <w:r w:rsidRPr="00461593">
        <w:rPr>
          <w:rStyle w:val="Emphasis"/>
          <w:szCs w:val="22"/>
          <w:highlight w:val="green"/>
        </w:rPr>
        <w:t>the past fifteen years</w:t>
      </w:r>
      <w:r w:rsidRPr="00461593">
        <w:rPr>
          <w:sz w:val="16"/>
          <w:szCs w:val="22"/>
          <w:highlight w:val="green"/>
        </w:rPr>
        <w:t xml:space="preserve">, </w:t>
      </w:r>
      <w:r w:rsidRPr="00461593">
        <w:rPr>
          <w:rStyle w:val="Emphasis"/>
          <w:szCs w:val="22"/>
          <w:highlight w:val="green"/>
        </w:rPr>
        <w:t xml:space="preserve">civil wars and war deaths have been falling. </w:t>
      </w:r>
      <w:r w:rsidRPr="00461593">
        <w:rPr>
          <w:rStyle w:val="StyleUnderline"/>
          <w:szCs w:val="22"/>
          <w:highlight w:val="green"/>
        </w:rPr>
        <w:t>Pressures on access to land</w:t>
      </w:r>
      <w:r w:rsidRPr="00461593">
        <w:rPr>
          <w:sz w:val="16"/>
          <w:szCs w:val="22"/>
        </w:rPr>
        <w:t xml:space="preserve"> and water </w:t>
      </w:r>
      <w:r w:rsidRPr="00461593">
        <w:rPr>
          <w:rStyle w:val="StyleUnderline"/>
          <w:szCs w:val="22"/>
          <w:highlight w:val="green"/>
        </w:rPr>
        <w:t>can</w:t>
      </w:r>
      <w:r w:rsidRPr="00461593">
        <w:rPr>
          <w:rStyle w:val="StyleUnderline"/>
          <w:szCs w:val="22"/>
        </w:rPr>
        <w:t xml:space="preserve"> certainly </w:t>
      </w:r>
      <w:r w:rsidRPr="00461593">
        <w:rPr>
          <w:rStyle w:val="StyleUnderline"/>
          <w:szCs w:val="22"/>
          <w:highlight w:val="green"/>
        </w:rPr>
        <w:t>cause</w:t>
      </w:r>
      <w:r w:rsidRPr="00461593">
        <w:rPr>
          <w:rStyle w:val="StyleUnderline"/>
          <w:szCs w:val="22"/>
        </w:rPr>
        <w:t xml:space="preserve"> local </w:t>
      </w:r>
      <w:r w:rsidRPr="00461593">
        <w:rPr>
          <w:rStyle w:val="StyleUnderline"/>
          <w:szCs w:val="22"/>
          <w:highlight w:val="green"/>
        </w:rPr>
        <w:t>skirmishes</w:t>
      </w:r>
      <w:r w:rsidRPr="00461593">
        <w:rPr>
          <w:sz w:val="16"/>
          <w:szCs w:val="22"/>
          <w:highlight w:val="green"/>
        </w:rPr>
        <w:t xml:space="preserve">, </w:t>
      </w:r>
      <w:r w:rsidRPr="00461593">
        <w:rPr>
          <w:rStyle w:val="StyleUnderline"/>
          <w:szCs w:val="22"/>
          <w:highlight w:val="green"/>
        </w:rPr>
        <w:t>but</w:t>
      </w:r>
      <w:r w:rsidRPr="00461593">
        <w:rPr>
          <w:rStyle w:val="StyleUnderline"/>
          <w:szCs w:val="22"/>
        </w:rPr>
        <w:t xml:space="preserve"> a genuine </w:t>
      </w:r>
      <w:r w:rsidRPr="00461593">
        <w:rPr>
          <w:rStyle w:val="StyleUnderline"/>
          <w:szCs w:val="22"/>
          <w:highlight w:val="green"/>
        </w:rPr>
        <w:t>war requires</w:t>
      </w:r>
      <w:r w:rsidRPr="00461593">
        <w:rPr>
          <w:rStyle w:val="StyleUnderline"/>
          <w:szCs w:val="22"/>
        </w:rPr>
        <w:t xml:space="preserve"> that </w:t>
      </w:r>
      <w:r w:rsidRPr="00461593">
        <w:rPr>
          <w:rStyle w:val="StyleUnderline"/>
          <w:szCs w:val="22"/>
          <w:highlight w:val="green"/>
        </w:rPr>
        <w:t xml:space="preserve">hostile forces be </w:t>
      </w:r>
      <w:r w:rsidRPr="00461593">
        <w:rPr>
          <w:rStyle w:val="Emphasis"/>
          <w:szCs w:val="22"/>
          <w:highlight w:val="green"/>
        </w:rPr>
        <w:t>organized</w:t>
      </w:r>
      <w:r w:rsidRPr="00461593">
        <w:rPr>
          <w:rStyle w:val="StyleUnderline"/>
          <w:szCs w:val="22"/>
          <w:highlight w:val="green"/>
        </w:rPr>
        <w:t xml:space="preserve"> and </w:t>
      </w:r>
      <w:r w:rsidRPr="00461593">
        <w:rPr>
          <w:rStyle w:val="Emphasis"/>
          <w:szCs w:val="22"/>
          <w:highlight w:val="green"/>
        </w:rPr>
        <w:t>armed</w:t>
      </w:r>
      <w:r w:rsidRPr="00461593">
        <w:rPr>
          <w:sz w:val="16"/>
          <w:szCs w:val="22"/>
        </w:rPr>
        <w:t xml:space="preserve">, </w:t>
      </w:r>
      <w:r w:rsidRPr="00461593">
        <w:rPr>
          <w:rStyle w:val="StyleUnderline"/>
          <w:szCs w:val="22"/>
        </w:rPr>
        <w:t xml:space="preserve">and </w:t>
      </w:r>
      <w:r w:rsidRPr="00461593">
        <w:rPr>
          <w:rStyle w:val="StyleUnderline"/>
          <w:szCs w:val="22"/>
          <w:highlight w:val="green"/>
        </w:rPr>
        <w:t>that depends</w:t>
      </w:r>
      <w:r w:rsidRPr="00461593">
        <w:rPr>
          <w:rStyle w:val="StyleUnderline"/>
          <w:szCs w:val="22"/>
        </w:rPr>
        <w:t xml:space="preserve"> more </w:t>
      </w:r>
      <w:r w:rsidRPr="00461593">
        <w:rPr>
          <w:rStyle w:val="StyleUnderline"/>
          <w:szCs w:val="22"/>
          <w:highlight w:val="green"/>
        </w:rPr>
        <w:t xml:space="preserve">on the influence of </w:t>
      </w:r>
      <w:r w:rsidRPr="00461593">
        <w:rPr>
          <w:rStyle w:val="Emphasis"/>
          <w:szCs w:val="22"/>
          <w:highlight w:val="green"/>
        </w:rPr>
        <w:t>bad governments</w:t>
      </w:r>
      <w:r w:rsidRPr="00461593">
        <w:rPr>
          <w:rStyle w:val="StyleUnderline"/>
          <w:szCs w:val="22"/>
          <w:highlight w:val="green"/>
        </w:rPr>
        <w:t>,</w:t>
      </w:r>
      <w:r w:rsidRPr="00461593">
        <w:rPr>
          <w:sz w:val="16"/>
          <w:szCs w:val="22"/>
          <w:highlight w:val="green"/>
        </w:rPr>
        <w:t xml:space="preserve"> </w:t>
      </w:r>
      <w:r w:rsidRPr="00461593">
        <w:rPr>
          <w:rStyle w:val="Emphasis"/>
          <w:szCs w:val="22"/>
          <w:highlight w:val="green"/>
        </w:rPr>
        <w:t>closed economies</w:t>
      </w:r>
      <w:r w:rsidRPr="00461593">
        <w:rPr>
          <w:sz w:val="16"/>
          <w:szCs w:val="22"/>
        </w:rPr>
        <w:t xml:space="preserve">, </w:t>
      </w:r>
      <w:r w:rsidRPr="00461593">
        <w:rPr>
          <w:rStyle w:val="StyleUnderline"/>
          <w:szCs w:val="22"/>
        </w:rPr>
        <w:t>and</w:t>
      </w:r>
      <w:r w:rsidRPr="00461593">
        <w:rPr>
          <w:sz w:val="16"/>
          <w:szCs w:val="22"/>
        </w:rPr>
        <w:t xml:space="preserve"> </w:t>
      </w:r>
      <w:r w:rsidRPr="00461593">
        <w:rPr>
          <w:rStyle w:val="Emphasis"/>
          <w:szCs w:val="22"/>
          <w:highlight w:val="green"/>
        </w:rPr>
        <w:t>militant ideologies</w:t>
      </w:r>
      <w:r w:rsidRPr="00461593">
        <w:rPr>
          <w:sz w:val="16"/>
          <w:szCs w:val="22"/>
          <w:highlight w:val="green"/>
        </w:rPr>
        <w:t xml:space="preserve"> </w:t>
      </w:r>
      <w:r w:rsidRPr="00461593">
        <w:rPr>
          <w:rStyle w:val="StyleUnderline"/>
          <w:szCs w:val="22"/>
          <w:highlight w:val="green"/>
        </w:rPr>
        <w:t>than</w:t>
      </w:r>
      <w:r w:rsidRPr="00461593">
        <w:rPr>
          <w:rStyle w:val="StyleUnderline"/>
          <w:szCs w:val="22"/>
        </w:rPr>
        <w:t xml:space="preserve"> on the sheer </w:t>
      </w:r>
      <w:r w:rsidRPr="00461593">
        <w:rPr>
          <w:rStyle w:val="Emphasis"/>
          <w:szCs w:val="22"/>
          <w:highlight w:val="green"/>
        </w:rPr>
        <w:t>availability</w:t>
      </w:r>
      <w:r w:rsidRPr="00461593">
        <w:rPr>
          <w:sz w:val="16"/>
          <w:szCs w:val="22"/>
        </w:rPr>
        <w:t xml:space="preserve"> of land and water. </w:t>
      </w:r>
      <w:proofErr w:type="gramStart"/>
      <w:r w:rsidRPr="00461593">
        <w:rPr>
          <w:sz w:val="16"/>
          <w:szCs w:val="22"/>
        </w:rPr>
        <w:t>Certainly</w:t>
      </w:r>
      <w:proofErr w:type="gramEnd"/>
      <w:r w:rsidRPr="00461593">
        <w:rPr>
          <w:sz w:val="16"/>
          <w:szCs w:val="22"/>
        </w:rPr>
        <w:t xml:space="preserve"> any connection to terrorism is in the imagination of the terror warriors: terrorists tend to be underemployed lower-middle-class men, not subsistence farmers. As for genocide, the Sudanese government finds it convenient to blame violence in Darfur on desertification, distracting the world from its own role in tolerating or encouraging the ethnic cleansing. </w:t>
      </w:r>
      <w:r w:rsidRPr="00461593">
        <w:rPr>
          <w:rStyle w:val="StyleUnderline"/>
          <w:szCs w:val="22"/>
          <w:highlight w:val="green"/>
        </w:rPr>
        <w:t>In a regression</w:t>
      </w:r>
      <w:r w:rsidRPr="00461593">
        <w:rPr>
          <w:rStyle w:val="StyleUnderline"/>
          <w:szCs w:val="22"/>
        </w:rPr>
        <w:t xml:space="preserve"> analysis </w:t>
      </w:r>
      <w:r w:rsidRPr="00461593">
        <w:rPr>
          <w:rStyle w:val="StyleUnderline"/>
          <w:szCs w:val="22"/>
          <w:highlight w:val="green"/>
        </w:rPr>
        <w:t>on armed conflicts</w:t>
      </w:r>
      <w:r w:rsidRPr="00461593">
        <w:rPr>
          <w:rStyle w:val="StyleUnderline"/>
          <w:szCs w:val="22"/>
        </w:rPr>
        <w:t xml:space="preserve"> from 1980 to 1992</w:t>
      </w:r>
      <w:r w:rsidRPr="00461593">
        <w:rPr>
          <w:sz w:val="16"/>
          <w:szCs w:val="22"/>
        </w:rPr>
        <w:t xml:space="preserve">, </w:t>
      </w:r>
      <w:r w:rsidRPr="00461593">
        <w:rPr>
          <w:rStyle w:val="StyleUnderline"/>
          <w:szCs w:val="22"/>
          <w:highlight w:val="green"/>
        </w:rPr>
        <w:t xml:space="preserve">Theisen found that conflict was more likely if a country was </w:t>
      </w:r>
      <w:r w:rsidRPr="00461593">
        <w:rPr>
          <w:rStyle w:val="Emphasis"/>
          <w:szCs w:val="22"/>
          <w:highlight w:val="green"/>
        </w:rPr>
        <w:t>poor</w:t>
      </w:r>
      <w:r w:rsidRPr="00461593">
        <w:rPr>
          <w:sz w:val="16"/>
          <w:szCs w:val="22"/>
        </w:rPr>
        <w:t xml:space="preserve">, </w:t>
      </w:r>
      <w:r w:rsidRPr="00461593">
        <w:rPr>
          <w:rStyle w:val="Emphasis"/>
          <w:szCs w:val="22"/>
        </w:rPr>
        <w:t>populous</w:t>
      </w:r>
      <w:r w:rsidRPr="00461593">
        <w:rPr>
          <w:sz w:val="16"/>
          <w:szCs w:val="22"/>
        </w:rPr>
        <w:t xml:space="preserve">, politically unstable, </w:t>
      </w:r>
      <w:r w:rsidRPr="00461593">
        <w:rPr>
          <w:rStyle w:val="Emphasis"/>
          <w:szCs w:val="22"/>
        </w:rPr>
        <w:t>and abundant in oil</w:t>
      </w:r>
      <w:r w:rsidRPr="00461593">
        <w:rPr>
          <w:sz w:val="16"/>
          <w:szCs w:val="22"/>
        </w:rPr>
        <w:t xml:space="preserve">, </w:t>
      </w:r>
      <w:r w:rsidRPr="00461593">
        <w:rPr>
          <w:rStyle w:val="StyleUnderline"/>
          <w:szCs w:val="22"/>
          <w:highlight w:val="green"/>
        </w:rPr>
        <w:t xml:space="preserve">but not if it had suffered </w:t>
      </w:r>
      <w:r w:rsidRPr="00461593">
        <w:rPr>
          <w:rStyle w:val="Emphasis"/>
          <w:szCs w:val="22"/>
          <w:highlight w:val="green"/>
        </w:rPr>
        <w:t>from droughts</w:t>
      </w:r>
      <w:r w:rsidRPr="00461593">
        <w:rPr>
          <w:sz w:val="16"/>
          <w:szCs w:val="22"/>
        </w:rPr>
        <w:t xml:space="preserve">, </w:t>
      </w:r>
      <w:r w:rsidRPr="00461593">
        <w:rPr>
          <w:rStyle w:val="Emphasis"/>
          <w:szCs w:val="22"/>
        </w:rPr>
        <w:t xml:space="preserve">water </w:t>
      </w:r>
      <w:r w:rsidRPr="00461593">
        <w:rPr>
          <w:rStyle w:val="Emphasis"/>
          <w:szCs w:val="22"/>
          <w:highlight w:val="green"/>
        </w:rPr>
        <w:t>shortages</w:t>
      </w:r>
      <w:r w:rsidRPr="00461593">
        <w:rPr>
          <w:sz w:val="16"/>
          <w:szCs w:val="22"/>
          <w:highlight w:val="green"/>
        </w:rPr>
        <w:t xml:space="preserve">, </w:t>
      </w:r>
      <w:r w:rsidRPr="00461593">
        <w:rPr>
          <w:rStyle w:val="StyleUnderline"/>
          <w:szCs w:val="22"/>
          <w:highlight w:val="green"/>
        </w:rPr>
        <w:t>or</w:t>
      </w:r>
      <w:r w:rsidRPr="00461593">
        <w:rPr>
          <w:sz w:val="16"/>
          <w:szCs w:val="22"/>
        </w:rPr>
        <w:t xml:space="preserve"> mild </w:t>
      </w:r>
      <w:r w:rsidRPr="00461593">
        <w:rPr>
          <w:rStyle w:val="Emphasis"/>
          <w:szCs w:val="22"/>
        </w:rPr>
        <w:t xml:space="preserve">land </w:t>
      </w:r>
      <w:r w:rsidRPr="00461593">
        <w:rPr>
          <w:rStyle w:val="Emphasis"/>
          <w:szCs w:val="22"/>
          <w:highlight w:val="green"/>
        </w:rPr>
        <w:t>degradation</w:t>
      </w:r>
      <w:r w:rsidRPr="00461593">
        <w:rPr>
          <w:sz w:val="16"/>
          <w:szCs w:val="22"/>
        </w:rPr>
        <w:t xml:space="preserve">. (Severe land degradation did have a small effect.) </w:t>
      </w:r>
      <w:r w:rsidRPr="00461593">
        <w:rPr>
          <w:rStyle w:val="StyleUnderline"/>
          <w:szCs w:val="22"/>
          <w:highlight w:val="green"/>
        </w:rPr>
        <w:t>Reviewing analyses that examined a large number</w:t>
      </w:r>
      <w:r w:rsidRPr="00461593">
        <w:rPr>
          <w:sz w:val="16"/>
          <w:szCs w:val="22"/>
        </w:rPr>
        <w:t xml:space="preserve"> (N) </w:t>
      </w:r>
      <w:r w:rsidRPr="00461593">
        <w:rPr>
          <w:rStyle w:val="Emphasis"/>
          <w:szCs w:val="22"/>
          <w:highlight w:val="green"/>
        </w:rPr>
        <w:t xml:space="preserve">of countries rather than cherry-picking </w:t>
      </w:r>
      <w:r w:rsidRPr="00461593">
        <w:rPr>
          <w:sz w:val="16"/>
          <w:szCs w:val="22"/>
        </w:rPr>
        <w:t xml:space="preserve">one or toe, </w:t>
      </w:r>
      <w:r w:rsidRPr="00461593">
        <w:rPr>
          <w:rStyle w:val="StyleUnderline"/>
          <w:szCs w:val="22"/>
          <w:highlight w:val="green"/>
        </w:rPr>
        <w:t>he concluded</w:t>
      </w:r>
      <w:r w:rsidRPr="00461593">
        <w:rPr>
          <w:sz w:val="16"/>
          <w:szCs w:val="22"/>
          <w:highlight w:val="green"/>
        </w:rPr>
        <w:t xml:space="preserve">, </w:t>
      </w:r>
      <w:r w:rsidRPr="00461593">
        <w:rPr>
          <w:rStyle w:val="StyleUnderline"/>
          <w:szCs w:val="22"/>
          <w:highlight w:val="green"/>
        </w:rPr>
        <w:t>“Those who foresee doom, because o</w:t>
      </w:r>
      <w:r w:rsidRPr="00461593">
        <w:rPr>
          <w:rStyle w:val="StyleUnderline"/>
          <w:szCs w:val="22"/>
        </w:rPr>
        <w:t xml:space="preserve">f the relationship between resource </w:t>
      </w:r>
      <w:r w:rsidRPr="00461593">
        <w:rPr>
          <w:rStyle w:val="StyleUnderline"/>
          <w:szCs w:val="22"/>
          <w:highlight w:val="green"/>
        </w:rPr>
        <w:t>scarcity and</w:t>
      </w:r>
      <w:r w:rsidRPr="00461593">
        <w:rPr>
          <w:rStyle w:val="StyleUnderline"/>
          <w:szCs w:val="22"/>
        </w:rPr>
        <w:t xml:space="preserve"> violent internal </w:t>
      </w:r>
      <w:r w:rsidRPr="00461593">
        <w:rPr>
          <w:rStyle w:val="StyleUnderline"/>
          <w:szCs w:val="22"/>
          <w:highlight w:val="green"/>
        </w:rPr>
        <w:t xml:space="preserve">conflict, </w:t>
      </w:r>
      <w:r w:rsidRPr="00461593">
        <w:rPr>
          <w:rStyle w:val="Emphasis"/>
          <w:szCs w:val="22"/>
          <w:highlight w:val="green"/>
        </w:rPr>
        <w:t>have very little support</w:t>
      </w:r>
      <w:r w:rsidRPr="00461593">
        <w:rPr>
          <w:rStyle w:val="Emphasis"/>
          <w:szCs w:val="22"/>
        </w:rPr>
        <w:t xml:space="preserve"> from the large-N literature.”</w:t>
      </w:r>
    </w:p>
    <w:p w14:paraId="2B23D257" w14:textId="7A96D62D" w:rsidR="00222C71" w:rsidRDefault="00222C71" w:rsidP="00222C71">
      <w:pPr>
        <w:rPr>
          <w:rFonts w:eastAsia="Cambria"/>
          <w:szCs w:val="26"/>
        </w:rPr>
      </w:pPr>
    </w:p>
    <w:p w14:paraId="23F9D579" w14:textId="77777777" w:rsidR="00CE7E37" w:rsidRDefault="00CE7E37" w:rsidP="00CE7E37">
      <w:pPr>
        <w:pStyle w:val="Heading4"/>
      </w:pPr>
      <w:r w:rsidRPr="00574355">
        <w:t>The</w:t>
      </w:r>
      <w:r w:rsidRPr="00574355">
        <w:rPr>
          <w:u w:val="single"/>
        </w:rPr>
        <w:t xml:space="preserve"> </w:t>
      </w:r>
      <w:r w:rsidRPr="00574355">
        <w:t xml:space="preserve">countries that </w:t>
      </w:r>
      <w:r w:rsidRPr="00574355">
        <w:rPr>
          <w:u w:val="single"/>
        </w:rPr>
        <w:t>matter</w:t>
      </w:r>
      <w:r w:rsidRPr="00574355">
        <w:t xml:space="preserve"> for their impact are </w:t>
      </w:r>
      <w:r w:rsidRPr="00574355">
        <w:rPr>
          <w:u w:val="single"/>
        </w:rPr>
        <w:t>resilient</w:t>
      </w:r>
      <w:r w:rsidRPr="00574355">
        <w:t xml:space="preserve"> and </w:t>
      </w:r>
      <w:r w:rsidRPr="00574355">
        <w:rPr>
          <w:u w:val="single"/>
        </w:rPr>
        <w:t>institutional responses</w:t>
      </w:r>
      <w:r>
        <w:t xml:space="preserve"> prevent escalation. </w:t>
      </w:r>
    </w:p>
    <w:p w14:paraId="427F577A" w14:textId="77777777" w:rsidR="00CE7E37" w:rsidRPr="001C1F21" w:rsidRDefault="00CE7E37" w:rsidP="00CE7E37">
      <w:r w:rsidRPr="001C1F21">
        <w:rPr>
          <w:rStyle w:val="Style13ptBold"/>
        </w:rPr>
        <w:t>Cliffe ’16</w:t>
      </w:r>
      <w:r>
        <w:t xml:space="preserve"> </w:t>
      </w:r>
      <w:r w:rsidRPr="001C1F21">
        <w:rPr>
          <w:sz w:val="16"/>
          <w:szCs w:val="16"/>
        </w:rPr>
        <w:t xml:space="preserve">(Sarah; 3/29/16; Director of the Center on International Cooperation at New York University; “Food Security, Nutrition, and Peace,” </w:t>
      </w:r>
      <w:hyperlink r:id="rId16" w:history="1">
        <w:r w:rsidRPr="001C1F21">
          <w:rPr>
            <w:rStyle w:val="Hyperlink"/>
            <w:sz w:val="16"/>
            <w:szCs w:val="16"/>
          </w:rPr>
          <w:t>http://cic.nyu.edu/news_commentary/food-security-nutrition-and-peace</w:t>
        </w:r>
      </w:hyperlink>
      <w:r w:rsidRPr="001C1F21">
        <w:rPr>
          <w:sz w:val="16"/>
          <w:szCs w:val="16"/>
        </w:rPr>
        <w:t>; Date Accessed: 3/25/2018)</w:t>
      </w:r>
    </w:p>
    <w:p w14:paraId="2A4BB8F7" w14:textId="77777777" w:rsidR="00CE7E37" w:rsidRPr="001C1F21" w:rsidRDefault="00CE7E37" w:rsidP="00CE7E37">
      <w:pPr>
        <w:rPr>
          <w:sz w:val="16"/>
          <w:szCs w:val="22"/>
        </w:rPr>
      </w:pPr>
      <w:r w:rsidRPr="001C1F21">
        <w:rPr>
          <w:sz w:val="16"/>
          <w:szCs w:val="22"/>
        </w:rPr>
        <w:t xml:space="preserve">However, </w:t>
      </w:r>
      <w:r w:rsidRPr="001C1F21">
        <w:rPr>
          <w:szCs w:val="22"/>
          <w:highlight w:val="green"/>
          <w:u w:val="single"/>
        </w:rPr>
        <w:t xml:space="preserve">current research </w:t>
      </w:r>
      <w:r w:rsidRPr="001C1F21">
        <w:rPr>
          <w:b/>
          <w:iCs/>
          <w:szCs w:val="22"/>
          <w:highlight w:val="green"/>
          <w:u w:val="single"/>
          <w:bdr w:val="single" w:sz="8" w:space="0" w:color="auto"/>
        </w:rPr>
        <w:t>does not</w:t>
      </w:r>
      <w:r w:rsidRPr="001C1F21">
        <w:rPr>
          <w:sz w:val="16"/>
          <w:szCs w:val="22"/>
        </w:rPr>
        <w:t xml:space="preserve"> yet </w:t>
      </w:r>
      <w:r w:rsidRPr="001C1F21">
        <w:rPr>
          <w:szCs w:val="22"/>
          <w:highlight w:val="green"/>
          <w:u w:val="single"/>
        </w:rPr>
        <w:t>indicate a</w:t>
      </w:r>
      <w:r w:rsidRPr="001C1F21">
        <w:rPr>
          <w:szCs w:val="22"/>
          <w:u w:val="single"/>
        </w:rPr>
        <w:t xml:space="preserve"> clear </w:t>
      </w:r>
      <w:r w:rsidRPr="001C1F21">
        <w:rPr>
          <w:szCs w:val="22"/>
          <w:highlight w:val="green"/>
          <w:u w:val="single"/>
        </w:rPr>
        <w:t>link between</w:t>
      </w:r>
      <w:r w:rsidRPr="001C1F21">
        <w:rPr>
          <w:sz w:val="16"/>
          <w:szCs w:val="22"/>
        </w:rPr>
        <w:t xml:space="preserve"> climate change, </w:t>
      </w:r>
      <w:r w:rsidRPr="001C1F21">
        <w:rPr>
          <w:szCs w:val="22"/>
          <w:highlight w:val="green"/>
          <w:u w:val="single"/>
        </w:rPr>
        <w:t>food insecurity and conflict</w:t>
      </w:r>
      <w:r w:rsidRPr="001C1F21">
        <w:rPr>
          <w:sz w:val="16"/>
          <w:szCs w:val="22"/>
        </w:rPr>
        <w:t xml:space="preserve">, except perhaps </w:t>
      </w:r>
      <w:proofErr w:type="gramStart"/>
      <w:r w:rsidRPr="001C1F21">
        <w:rPr>
          <w:sz w:val="16"/>
          <w:szCs w:val="22"/>
        </w:rPr>
        <w:t>where</w:t>
      </w:r>
      <w:proofErr w:type="gramEnd"/>
      <w:r w:rsidRPr="001C1F21">
        <w:rPr>
          <w:sz w:val="16"/>
          <w:szCs w:val="22"/>
        </w:rPr>
        <w:t xml:space="preserve"> rapidly deteriorating water availability cuts across existing tensions and weak institutions. But a series of interlinked problems – changing global patterns of consumption of energy and scarce resources, increasing demands for food imports (which draw on land, water, and energy inputs) can create pressure on fragile situations. </w:t>
      </w:r>
      <w:r w:rsidRPr="001C1F21">
        <w:rPr>
          <w:szCs w:val="22"/>
          <w:u w:val="single"/>
        </w:rPr>
        <w:t>Food security – and food prices – are a highly political issue</w:t>
      </w:r>
      <w:r w:rsidRPr="001C1F21">
        <w:rPr>
          <w:sz w:val="16"/>
          <w:szCs w:val="22"/>
        </w:rPr>
        <w:t xml:space="preserve">, being a very immediate and visible source of popular welfare or popular uncertainty. </w:t>
      </w:r>
      <w:r w:rsidRPr="001C1F21">
        <w:rPr>
          <w:szCs w:val="22"/>
          <w:u w:val="single"/>
        </w:rPr>
        <w:t xml:space="preserve">But their </w:t>
      </w:r>
      <w:r w:rsidRPr="001C1F21">
        <w:rPr>
          <w:b/>
          <w:iCs/>
          <w:szCs w:val="22"/>
          <w:u w:val="single"/>
          <w:bdr w:val="single" w:sz="8" w:space="0" w:color="auto"/>
        </w:rPr>
        <w:t>link to conflict</w:t>
      </w:r>
      <w:r w:rsidRPr="001C1F21">
        <w:rPr>
          <w:sz w:val="16"/>
          <w:szCs w:val="22"/>
        </w:rPr>
        <w:t xml:space="preserve"> (and the wider links between climate change and conflict) </w:t>
      </w:r>
      <w:r w:rsidRPr="001C1F21">
        <w:rPr>
          <w:szCs w:val="22"/>
          <w:u w:val="single"/>
        </w:rPr>
        <w:t>is indirect</w:t>
      </w:r>
      <w:r w:rsidRPr="001C1F21">
        <w:rPr>
          <w:sz w:val="16"/>
          <w:szCs w:val="22"/>
        </w:rPr>
        <w:t xml:space="preserve"> rather than direct. What makes some countries more resilient than others? </w:t>
      </w:r>
      <w:r w:rsidRPr="001C1F21">
        <w:rPr>
          <w:b/>
          <w:iCs/>
          <w:szCs w:val="22"/>
          <w:highlight w:val="green"/>
          <w:u w:val="single"/>
          <w:bdr w:val="single" w:sz="8" w:space="0" w:color="auto"/>
        </w:rPr>
        <w:t>Many</w:t>
      </w:r>
      <w:r w:rsidRPr="001C1F21">
        <w:rPr>
          <w:szCs w:val="22"/>
          <w:highlight w:val="green"/>
          <w:u w:val="single"/>
        </w:rPr>
        <w:t xml:space="preserve"> countries face food price or</w:t>
      </w:r>
      <w:r w:rsidRPr="001C1F21">
        <w:rPr>
          <w:szCs w:val="22"/>
          <w:u w:val="single"/>
        </w:rPr>
        <w:t xml:space="preserve"> natural </w:t>
      </w:r>
      <w:r w:rsidRPr="001C1F21">
        <w:rPr>
          <w:szCs w:val="22"/>
          <w:highlight w:val="green"/>
          <w:u w:val="single"/>
        </w:rPr>
        <w:t xml:space="preserve">resource shocks </w:t>
      </w:r>
      <w:r w:rsidRPr="001C1F21">
        <w:rPr>
          <w:b/>
          <w:iCs/>
          <w:szCs w:val="22"/>
          <w:highlight w:val="green"/>
          <w:u w:val="single"/>
          <w:bdr w:val="single" w:sz="8" w:space="0" w:color="auto"/>
        </w:rPr>
        <w:t>without</w:t>
      </w:r>
      <w:r w:rsidRPr="001C1F21">
        <w:rPr>
          <w:b/>
          <w:iCs/>
          <w:szCs w:val="22"/>
          <w:u w:val="single"/>
          <w:bdr w:val="single" w:sz="8" w:space="0" w:color="auto"/>
        </w:rPr>
        <w:t xml:space="preserve"> falling into </w:t>
      </w:r>
      <w:r w:rsidRPr="001C1F21">
        <w:rPr>
          <w:b/>
          <w:iCs/>
          <w:szCs w:val="22"/>
          <w:highlight w:val="green"/>
          <w:u w:val="single"/>
          <w:bdr w:val="single" w:sz="8" w:space="0" w:color="auto"/>
        </w:rPr>
        <w:t>conflict</w:t>
      </w:r>
      <w:r w:rsidRPr="001C1F21">
        <w:rPr>
          <w:sz w:val="16"/>
          <w:szCs w:val="22"/>
        </w:rPr>
        <w:t xml:space="preserve">. Essentially, the two important </w:t>
      </w:r>
      <w:r w:rsidRPr="001C1F21">
        <w:rPr>
          <w:szCs w:val="22"/>
          <w:highlight w:val="green"/>
          <w:u w:val="single"/>
        </w:rPr>
        <w:t>factors</w:t>
      </w:r>
      <w:r w:rsidRPr="001C1F21">
        <w:rPr>
          <w:sz w:val="16"/>
          <w:szCs w:val="22"/>
        </w:rPr>
        <w:t xml:space="preserve"> in </w:t>
      </w:r>
      <w:r w:rsidRPr="001C1F21">
        <w:rPr>
          <w:szCs w:val="22"/>
          <w:highlight w:val="green"/>
          <w:u w:val="single"/>
        </w:rPr>
        <w:t>determining</w:t>
      </w:r>
      <w:r w:rsidRPr="001C1F21">
        <w:rPr>
          <w:szCs w:val="22"/>
          <w:u w:val="single"/>
        </w:rPr>
        <w:t xml:space="preserve"> their </w:t>
      </w:r>
      <w:r w:rsidRPr="001C1F21">
        <w:rPr>
          <w:szCs w:val="22"/>
          <w:highlight w:val="green"/>
          <w:u w:val="single"/>
        </w:rPr>
        <w:t>resilience are</w:t>
      </w:r>
      <w:r w:rsidRPr="001C1F21">
        <w:rPr>
          <w:sz w:val="16"/>
          <w:szCs w:val="22"/>
        </w:rPr>
        <w:t xml:space="preserve">: First, </w:t>
      </w:r>
      <w:r w:rsidRPr="001C1F21">
        <w:rPr>
          <w:szCs w:val="22"/>
          <w:highlight w:val="green"/>
          <w:u w:val="single"/>
        </w:rPr>
        <w:lastRenderedPageBreak/>
        <w:t xml:space="preserve">whether food insecurity is combined with </w:t>
      </w:r>
      <w:r w:rsidRPr="001C1F21">
        <w:rPr>
          <w:b/>
          <w:iCs/>
          <w:szCs w:val="22"/>
          <w:highlight w:val="green"/>
          <w:u w:val="single"/>
          <w:bdr w:val="single" w:sz="8" w:space="0" w:color="auto"/>
        </w:rPr>
        <w:t>other stresses</w:t>
      </w:r>
      <w:r w:rsidRPr="001C1F21">
        <w:rPr>
          <w:sz w:val="16"/>
          <w:szCs w:val="22"/>
        </w:rPr>
        <w:t xml:space="preserve"> – issues such as unemployment, but most fundamentally issues such as political exclusion or human rights abuses. </w:t>
      </w:r>
      <w:r w:rsidRPr="001C1F21">
        <w:rPr>
          <w:szCs w:val="22"/>
          <w:u w:val="single"/>
        </w:rPr>
        <w:t>We sometimes read</w:t>
      </w:r>
      <w:r w:rsidRPr="001C1F21">
        <w:rPr>
          <w:sz w:val="16"/>
          <w:szCs w:val="22"/>
        </w:rPr>
        <w:t xml:space="preserve"> nowadays that the 2006-2009 </w:t>
      </w:r>
      <w:r w:rsidRPr="001C1F21">
        <w:rPr>
          <w:szCs w:val="22"/>
          <w:u w:val="single"/>
        </w:rPr>
        <w:t>drought was a factor in the Syrian conflict,</w:t>
      </w:r>
      <w:r w:rsidRPr="001C1F21">
        <w:rPr>
          <w:sz w:val="16"/>
          <w:szCs w:val="22"/>
        </w:rPr>
        <w:t xml:space="preserve"> by driving rural-urban migration that caused societal stresses. It may of course have been one factor amongst </w:t>
      </w:r>
      <w:proofErr w:type="gramStart"/>
      <w:r w:rsidRPr="001C1F21">
        <w:rPr>
          <w:sz w:val="16"/>
          <w:szCs w:val="22"/>
        </w:rPr>
        <w:t>many</w:t>
      </w:r>
      <w:proofErr w:type="gramEnd"/>
      <w:r w:rsidRPr="001C1F21">
        <w:rPr>
          <w:sz w:val="16"/>
          <w:szCs w:val="22"/>
        </w:rPr>
        <w:t xml:space="preserve"> but </w:t>
      </w:r>
      <w:r w:rsidRPr="001C1F21">
        <w:rPr>
          <w:szCs w:val="22"/>
          <w:highlight w:val="green"/>
          <w:u w:val="single"/>
        </w:rPr>
        <w:t xml:space="preserve">it would be </w:t>
      </w:r>
      <w:r w:rsidRPr="001C1F21">
        <w:rPr>
          <w:b/>
          <w:iCs/>
          <w:szCs w:val="22"/>
          <w:highlight w:val="green"/>
          <w:u w:val="single"/>
          <w:bdr w:val="single" w:sz="8" w:space="0" w:color="auto"/>
        </w:rPr>
        <w:t>too simplistic</w:t>
      </w:r>
      <w:r w:rsidRPr="001C1F21">
        <w:rPr>
          <w:szCs w:val="22"/>
          <w:highlight w:val="green"/>
          <w:u w:val="single"/>
        </w:rPr>
        <w:t xml:space="preserve"> to suggest</w:t>
      </w:r>
      <w:r w:rsidRPr="001C1F21">
        <w:rPr>
          <w:sz w:val="16"/>
          <w:szCs w:val="22"/>
        </w:rPr>
        <w:t xml:space="preserve"> that </w:t>
      </w:r>
      <w:r w:rsidRPr="001C1F21">
        <w:rPr>
          <w:szCs w:val="22"/>
          <w:highlight w:val="green"/>
          <w:u w:val="single"/>
        </w:rPr>
        <w:t>it was the primary driver</w:t>
      </w:r>
      <w:r w:rsidRPr="001C1F21">
        <w:rPr>
          <w:sz w:val="16"/>
          <w:szCs w:val="22"/>
        </w:rPr>
        <w:t xml:space="preserve"> of the Syrian conflict. Second, </w:t>
      </w:r>
      <w:r w:rsidRPr="001C1F21">
        <w:rPr>
          <w:szCs w:val="22"/>
          <w:highlight w:val="green"/>
          <w:u w:val="single"/>
        </w:rPr>
        <w:t>whether countries have</w:t>
      </w:r>
      <w:r w:rsidRPr="001C1F21">
        <w:rPr>
          <w:szCs w:val="22"/>
          <w:u w:val="single"/>
        </w:rPr>
        <w:t xml:space="preserve"> strong enough </w:t>
      </w:r>
      <w:r w:rsidRPr="001C1F21">
        <w:rPr>
          <w:szCs w:val="22"/>
          <w:highlight w:val="green"/>
          <w:u w:val="single"/>
        </w:rPr>
        <w:t>institutions</w:t>
      </w:r>
      <w:r w:rsidRPr="001C1F21">
        <w:rPr>
          <w:sz w:val="16"/>
          <w:szCs w:val="22"/>
        </w:rPr>
        <w:t xml:space="preserve"> to fulfill a social compact with their citizens, </w:t>
      </w:r>
      <w:r w:rsidRPr="001C1F21">
        <w:rPr>
          <w:szCs w:val="22"/>
          <w:highlight w:val="green"/>
          <w:u w:val="single"/>
        </w:rPr>
        <w:t>providing help</w:t>
      </w:r>
      <w:r w:rsidRPr="001C1F21">
        <w:rPr>
          <w:szCs w:val="22"/>
          <w:u w:val="single"/>
        </w:rPr>
        <w:t xml:space="preserve"> quickly </w:t>
      </w:r>
      <w:r w:rsidRPr="001C1F21">
        <w:rPr>
          <w:szCs w:val="22"/>
          <w:highlight w:val="green"/>
          <w:u w:val="single"/>
        </w:rPr>
        <w:t>to citizens affected</w:t>
      </w:r>
      <w:r w:rsidRPr="001C1F21">
        <w:rPr>
          <w:szCs w:val="22"/>
          <w:u w:val="single"/>
        </w:rPr>
        <w:t xml:space="preserve"> by food insecurity</w:t>
      </w:r>
      <w:r w:rsidRPr="001C1F21">
        <w:rPr>
          <w:sz w:val="16"/>
          <w:szCs w:val="22"/>
        </w:rPr>
        <w:t xml:space="preserve">, with or without international assistance. </w:t>
      </w:r>
      <w:r w:rsidRPr="001C1F21">
        <w:rPr>
          <w:szCs w:val="22"/>
          <w:highlight w:val="green"/>
          <w:u w:val="single"/>
        </w:rPr>
        <w:t>During the</w:t>
      </w:r>
      <w:r w:rsidRPr="001C1F21">
        <w:rPr>
          <w:sz w:val="16"/>
          <w:szCs w:val="22"/>
        </w:rPr>
        <w:t xml:space="preserve"> 2007-20</w:t>
      </w:r>
      <w:r w:rsidRPr="001C1F21">
        <w:rPr>
          <w:szCs w:val="22"/>
          <w:highlight w:val="green"/>
          <w:u w:val="single"/>
        </w:rPr>
        <w:t>08</w:t>
      </w:r>
      <w:r w:rsidRPr="001C1F21">
        <w:rPr>
          <w:szCs w:val="22"/>
          <w:u w:val="single"/>
        </w:rPr>
        <w:t xml:space="preserve"> food </w:t>
      </w:r>
      <w:r w:rsidRPr="001C1F21">
        <w:rPr>
          <w:szCs w:val="22"/>
          <w:highlight w:val="green"/>
          <w:u w:val="single"/>
        </w:rPr>
        <w:t>crisis, developing countries</w:t>
      </w:r>
      <w:r w:rsidRPr="001C1F21">
        <w:rPr>
          <w:szCs w:val="22"/>
          <w:u w:val="single"/>
        </w:rPr>
        <w:t xml:space="preserve"> with low institutional strength </w:t>
      </w:r>
      <w:r w:rsidRPr="001C1F21">
        <w:rPr>
          <w:szCs w:val="22"/>
          <w:highlight w:val="green"/>
          <w:u w:val="single"/>
        </w:rPr>
        <w:t>experienced more</w:t>
      </w:r>
      <w:r w:rsidRPr="001C1F21">
        <w:rPr>
          <w:szCs w:val="22"/>
          <w:u w:val="single"/>
        </w:rPr>
        <w:t xml:space="preserve"> food price </w:t>
      </w:r>
      <w:r w:rsidRPr="001C1F21">
        <w:rPr>
          <w:szCs w:val="22"/>
          <w:highlight w:val="green"/>
          <w:u w:val="single"/>
        </w:rPr>
        <w:t>protests</w:t>
      </w:r>
      <w:r w:rsidRPr="001C1F21">
        <w:rPr>
          <w:sz w:val="16"/>
          <w:szCs w:val="22"/>
        </w:rPr>
        <w:t xml:space="preserve"> than those with higher institutional strengths, and more than half these protests turned violent. </w:t>
      </w:r>
      <w:r w:rsidRPr="001C1F21">
        <w:rPr>
          <w:szCs w:val="22"/>
          <w:highlight w:val="green"/>
          <w:u w:val="single"/>
        </w:rPr>
        <w:t>This</w:t>
      </w:r>
      <w:r w:rsidRPr="001C1F21">
        <w:rPr>
          <w:sz w:val="16"/>
          <w:szCs w:val="22"/>
        </w:rPr>
        <w:t xml:space="preserve"> for example, </w:t>
      </w:r>
      <w:r w:rsidRPr="001C1F21">
        <w:rPr>
          <w:szCs w:val="22"/>
          <w:highlight w:val="green"/>
          <w:u w:val="single"/>
        </w:rPr>
        <w:t>is the difference</w:t>
      </w:r>
      <w:r w:rsidRPr="001C1F21">
        <w:rPr>
          <w:szCs w:val="22"/>
          <w:u w:val="single"/>
        </w:rPr>
        <w:t xml:space="preserve"> in the events </w:t>
      </w:r>
      <w:r w:rsidRPr="001C1F21">
        <w:rPr>
          <w:szCs w:val="22"/>
          <w:highlight w:val="green"/>
          <w:u w:val="single"/>
        </w:rPr>
        <w:t>in Haiti versus</w:t>
      </w:r>
      <w:r w:rsidRPr="001C1F21">
        <w:rPr>
          <w:sz w:val="16"/>
          <w:szCs w:val="22"/>
        </w:rPr>
        <w:t xml:space="preserve"> those in </w:t>
      </w:r>
      <w:r w:rsidRPr="001C1F21">
        <w:rPr>
          <w:b/>
          <w:iCs/>
          <w:szCs w:val="22"/>
          <w:highlight w:val="green"/>
          <w:u w:val="single"/>
          <w:bdr w:val="single" w:sz="8" w:space="0" w:color="auto"/>
        </w:rPr>
        <w:t>Mexico or the Philippines</w:t>
      </w:r>
      <w:r w:rsidRPr="001C1F21">
        <w:rPr>
          <w:szCs w:val="22"/>
          <w:u w:val="single"/>
        </w:rPr>
        <w:t xml:space="preserve"> where far greater </w:t>
      </w:r>
      <w:r w:rsidRPr="001C1F21">
        <w:rPr>
          <w:szCs w:val="22"/>
          <w:highlight w:val="green"/>
          <w:u w:val="single"/>
        </w:rPr>
        <w:t>institutional strength existed</w:t>
      </w:r>
      <w:r w:rsidRPr="001C1F21">
        <w:rPr>
          <w:szCs w:val="22"/>
          <w:u w:val="single"/>
        </w:rPr>
        <w:t xml:space="preserve"> to deal with the </w:t>
      </w:r>
      <w:r w:rsidRPr="001C1F21">
        <w:rPr>
          <w:szCs w:val="22"/>
          <w:highlight w:val="green"/>
          <w:u w:val="single"/>
        </w:rPr>
        <w:t>food</w:t>
      </w:r>
      <w:r w:rsidRPr="001C1F21">
        <w:rPr>
          <w:szCs w:val="22"/>
          <w:u w:val="single"/>
        </w:rPr>
        <w:t xml:space="preserve"> price </w:t>
      </w:r>
      <w:r w:rsidRPr="001C1F21">
        <w:rPr>
          <w:szCs w:val="22"/>
          <w:highlight w:val="green"/>
          <w:u w:val="single"/>
        </w:rPr>
        <w:t>shocks</w:t>
      </w:r>
      <w:r w:rsidRPr="001C1F21">
        <w:rPr>
          <w:szCs w:val="22"/>
          <w:u w:val="single"/>
        </w:rPr>
        <w:t xml:space="preserve"> and </w:t>
      </w:r>
      <w:r w:rsidRPr="001C1F21">
        <w:rPr>
          <w:b/>
          <w:iCs/>
          <w:szCs w:val="22"/>
          <w:u w:val="single"/>
          <w:bdr w:val="single" w:sz="8" w:space="0" w:color="auto"/>
        </w:rPr>
        <w:t xml:space="preserve">protests </w:t>
      </w:r>
      <w:r w:rsidRPr="001C1F21">
        <w:rPr>
          <w:b/>
          <w:iCs/>
          <w:szCs w:val="22"/>
          <w:highlight w:val="green"/>
          <w:u w:val="single"/>
          <w:bdr w:val="single" w:sz="8" w:space="0" w:color="auto"/>
        </w:rPr>
        <w:t>did not spur deteriorating national security</w:t>
      </w:r>
      <w:r w:rsidRPr="001C1F21">
        <w:rPr>
          <w:szCs w:val="22"/>
          <w:u w:val="single"/>
        </w:rPr>
        <w:t xml:space="preserve"> or widespread violence</w:t>
      </w:r>
      <w:r w:rsidRPr="001C1F21">
        <w:rPr>
          <w:sz w:val="16"/>
          <w:szCs w:val="22"/>
        </w:rPr>
        <w:t>.</w:t>
      </w:r>
    </w:p>
    <w:p w14:paraId="07A36F84" w14:textId="77777777" w:rsidR="00CE7E37" w:rsidRDefault="00CE7E37" w:rsidP="00222C71">
      <w:pPr>
        <w:rPr>
          <w:rFonts w:eastAsia="Cambria"/>
          <w:szCs w:val="26"/>
        </w:rPr>
      </w:pPr>
    </w:p>
    <w:p w14:paraId="761F87C0" w14:textId="47F855EE" w:rsidR="00222C71" w:rsidRDefault="00222C71" w:rsidP="00222C71">
      <w:pPr>
        <w:pStyle w:val="Heading4"/>
        <w:rPr>
          <w:rFonts w:cstheme="minorHAnsi"/>
        </w:rPr>
      </w:pPr>
      <w:r w:rsidRPr="00574355">
        <w:rPr>
          <w:rFonts w:cstheme="minorHAnsi"/>
        </w:rPr>
        <w:t>High food prices reduce poverty</w:t>
      </w:r>
      <w:r>
        <w:rPr>
          <w:rFonts w:cstheme="minorHAnsi"/>
        </w:rPr>
        <w:t xml:space="preserve"> which turns the root cause of their impacts</w:t>
      </w:r>
      <w:r w:rsidRPr="00574355">
        <w:rPr>
          <w:rFonts w:cstheme="minorHAnsi"/>
        </w:rPr>
        <w:t xml:space="preserve"> – best</w:t>
      </w:r>
      <w:r>
        <w:rPr>
          <w:rFonts w:cstheme="minorHAnsi"/>
        </w:rPr>
        <w:t xml:space="preserve"> </w:t>
      </w:r>
      <w:r w:rsidRPr="00574355">
        <w:rPr>
          <w:rFonts w:cstheme="minorHAnsi"/>
        </w:rPr>
        <w:t>sta</w:t>
      </w:r>
      <w:r>
        <w:rPr>
          <w:rFonts w:cstheme="minorHAnsi"/>
        </w:rPr>
        <w:t>ts.</w:t>
      </w:r>
      <w:r w:rsidRPr="00574355">
        <w:rPr>
          <w:rFonts w:cstheme="minorHAnsi"/>
        </w:rPr>
        <w:t xml:space="preserve"> </w:t>
      </w:r>
    </w:p>
    <w:p w14:paraId="32A7BFF2" w14:textId="77777777" w:rsidR="00222C71" w:rsidRPr="006F2C4F" w:rsidRDefault="00222C71" w:rsidP="00222C71">
      <w:r w:rsidRPr="006F2C4F">
        <w:rPr>
          <w:rStyle w:val="Style13ptBold"/>
        </w:rPr>
        <w:t>Heady ’14</w:t>
      </w:r>
      <w:r>
        <w:t xml:space="preserve"> </w:t>
      </w:r>
      <w:r w:rsidRPr="006F2C4F">
        <w:rPr>
          <w:sz w:val="16"/>
          <w:szCs w:val="16"/>
        </w:rPr>
        <w:t xml:space="preserve">(Derek; 2014; </w:t>
      </w:r>
      <w:r w:rsidRPr="006F2C4F">
        <w:rPr>
          <w:rFonts w:cstheme="minorHAnsi"/>
          <w:sz w:val="16"/>
          <w:szCs w:val="16"/>
        </w:rPr>
        <w:t xml:space="preserve">Research Fellow @ International Food Policy Research Institute; “Higher food prices are better for the poor in the long run,” </w:t>
      </w:r>
      <w:hyperlink r:id="rId17" w:anchor=".WIa_U_krJOp" w:history="1">
        <w:r w:rsidRPr="006F2C4F">
          <w:rPr>
            <w:rStyle w:val="Hyperlink"/>
            <w:rFonts w:cstheme="minorHAnsi"/>
            <w:sz w:val="16"/>
            <w:szCs w:val="16"/>
          </w:rPr>
          <w:t>http://europesworld.org/2014/05/28/higher-food-prices-are-better-for-the-poor-in-the-long-run/#.WIa_U_krJOp</w:t>
        </w:r>
      </w:hyperlink>
      <w:r w:rsidRPr="006F2C4F">
        <w:rPr>
          <w:rStyle w:val="Hyperlink"/>
          <w:rFonts w:cstheme="minorHAnsi"/>
          <w:sz w:val="16"/>
          <w:szCs w:val="16"/>
        </w:rPr>
        <w:t>; Date Accessed: 3/13/2018)</w:t>
      </w:r>
    </w:p>
    <w:p w14:paraId="687B6FAB" w14:textId="77777777" w:rsidR="00222C71" w:rsidRPr="006F2C4F" w:rsidRDefault="00222C71" w:rsidP="00222C71">
      <w:pPr>
        <w:rPr>
          <w:rStyle w:val="Emphasis"/>
          <w:rFonts w:cstheme="minorHAnsi"/>
          <w:szCs w:val="22"/>
        </w:rPr>
      </w:pPr>
      <w:r w:rsidRPr="006F2C4F">
        <w:rPr>
          <w:rFonts w:cstheme="minorHAnsi"/>
          <w:sz w:val="16"/>
          <w:szCs w:val="22"/>
        </w:rPr>
        <w:t>The mid-2000s saw some fundamental shifts in the global economy, not least the many global imbalances and policy mistakes that contributed to the financial crisis. Less well known, however, is the dramatic reversal in international food price trends. After a long-term secular decline over the 1980s and 1990s, food prices surged upwards from 2006 to 2008</w:t>
      </w:r>
      <w:r w:rsidRPr="006F2C4F">
        <w:rPr>
          <w:rStyle w:val="StyleUnderline"/>
          <w:rFonts w:cstheme="minorHAnsi"/>
          <w:szCs w:val="22"/>
        </w:rPr>
        <w:t>. The international prices of wheat and maize approximately doubled over this period and the price of rice spectacularly tripled i</w:t>
      </w:r>
      <w:r w:rsidRPr="006F2C4F">
        <w:rPr>
          <w:rFonts w:cstheme="minorHAnsi"/>
          <w:sz w:val="16"/>
          <w:szCs w:val="22"/>
        </w:rPr>
        <w:t xml:space="preserve">n the space of a few months between late 2007 and mid-2008. </w:t>
      </w:r>
      <w:r w:rsidRPr="006F2C4F">
        <w:rPr>
          <w:rStyle w:val="StyleUnderline"/>
          <w:rFonts w:cstheme="minorHAnsi"/>
          <w:szCs w:val="22"/>
        </w:rPr>
        <w:t>These rapid changes in the prices</w:t>
      </w:r>
      <w:r w:rsidRPr="006F2C4F">
        <w:rPr>
          <w:rFonts w:cstheme="minorHAnsi"/>
          <w:sz w:val="16"/>
          <w:szCs w:val="22"/>
        </w:rPr>
        <w:t xml:space="preserve"> of mankind’s most essential commodity </w:t>
      </w:r>
      <w:r w:rsidRPr="006F2C4F">
        <w:rPr>
          <w:rStyle w:val="StyleUnderline"/>
          <w:rFonts w:cstheme="minorHAnsi"/>
          <w:szCs w:val="22"/>
        </w:rPr>
        <w:t xml:space="preserve">became </w:t>
      </w:r>
      <w:r w:rsidRPr="006C4AE2">
        <w:rPr>
          <w:rStyle w:val="StyleUnderline"/>
          <w:rFonts w:cstheme="minorHAnsi"/>
          <w:szCs w:val="22"/>
          <w:highlight w:val="green"/>
        </w:rPr>
        <w:t>known as the</w:t>
      </w:r>
      <w:r w:rsidRPr="006F2C4F">
        <w:rPr>
          <w:rStyle w:val="StyleUnderline"/>
          <w:rFonts w:cstheme="minorHAnsi"/>
          <w:szCs w:val="22"/>
        </w:rPr>
        <w:t xml:space="preserve"> </w:t>
      </w:r>
      <w:r w:rsidRPr="006F2C4F">
        <w:rPr>
          <w:rStyle w:val="Emphasis"/>
          <w:rFonts w:cstheme="minorHAnsi"/>
          <w:szCs w:val="22"/>
        </w:rPr>
        <w:t xml:space="preserve">“global </w:t>
      </w:r>
      <w:r w:rsidRPr="006C4AE2">
        <w:rPr>
          <w:rStyle w:val="Emphasis"/>
          <w:rFonts w:cstheme="minorHAnsi"/>
          <w:szCs w:val="22"/>
          <w:highlight w:val="green"/>
        </w:rPr>
        <w:t>food crisis”,</w:t>
      </w:r>
      <w:r w:rsidRPr="006F2C4F">
        <w:rPr>
          <w:rFonts w:cstheme="minorHAnsi"/>
          <w:sz w:val="16"/>
          <w:szCs w:val="22"/>
        </w:rPr>
        <w:t xml:space="preserve"> </w:t>
      </w:r>
      <w:r w:rsidRPr="006F2C4F">
        <w:rPr>
          <w:rStyle w:val="StyleUnderline"/>
          <w:rFonts w:cstheme="minorHAnsi"/>
          <w:szCs w:val="22"/>
        </w:rPr>
        <w:t>but</w:t>
      </w:r>
      <w:r w:rsidRPr="006F2C4F">
        <w:rPr>
          <w:rFonts w:cstheme="minorHAnsi"/>
          <w:sz w:val="16"/>
          <w:szCs w:val="22"/>
        </w:rPr>
        <w:t xml:space="preserve"> </w:t>
      </w:r>
      <w:r w:rsidRPr="006C4AE2">
        <w:rPr>
          <w:rStyle w:val="StyleUnderline"/>
          <w:rFonts w:cstheme="minorHAnsi"/>
          <w:szCs w:val="22"/>
          <w:highlight w:val="green"/>
        </w:rPr>
        <w:t>many researchers are</w:t>
      </w:r>
      <w:r w:rsidRPr="006F2C4F">
        <w:rPr>
          <w:rStyle w:val="StyleUnderline"/>
          <w:rFonts w:cstheme="minorHAnsi"/>
          <w:szCs w:val="22"/>
        </w:rPr>
        <w:t xml:space="preserve"> now </w:t>
      </w:r>
      <w:r w:rsidRPr="006C4AE2">
        <w:rPr>
          <w:rStyle w:val="StyleUnderline"/>
          <w:rFonts w:cstheme="minorHAnsi"/>
          <w:szCs w:val="22"/>
          <w:highlight w:val="green"/>
        </w:rPr>
        <w:t>questioning whether it should</w:t>
      </w:r>
      <w:r w:rsidRPr="006F2C4F">
        <w:rPr>
          <w:rStyle w:val="StyleUnderline"/>
          <w:rFonts w:cstheme="minorHAnsi"/>
          <w:szCs w:val="22"/>
        </w:rPr>
        <w:t xml:space="preserve"> </w:t>
      </w:r>
      <w:r w:rsidRPr="006F2C4F">
        <w:rPr>
          <w:rStyle w:val="Emphasis"/>
          <w:rFonts w:cstheme="minorHAnsi"/>
          <w:szCs w:val="22"/>
        </w:rPr>
        <w:t xml:space="preserve">ever have </w:t>
      </w:r>
      <w:r w:rsidRPr="006C4AE2">
        <w:rPr>
          <w:rStyle w:val="Emphasis"/>
          <w:rFonts w:cstheme="minorHAnsi"/>
          <w:szCs w:val="22"/>
          <w:highlight w:val="green"/>
        </w:rPr>
        <w:t>be</w:t>
      </w:r>
      <w:r w:rsidRPr="006F2C4F">
        <w:rPr>
          <w:rStyle w:val="Emphasis"/>
          <w:rFonts w:cstheme="minorHAnsi"/>
          <w:szCs w:val="22"/>
        </w:rPr>
        <w:t xml:space="preserve">en </w:t>
      </w:r>
      <w:r w:rsidRPr="006C4AE2">
        <w:rPr>
          <w:rStyle w:val="Emphasis"/>
          <w:rFonts w:cstheme="minorHAnsi"/>
          <w:szCs w:val="22"/>
          <w:highlight w:val="green"/>
        </w:rPr>
        <w:t>labelled as such,</w:t>
      </w:r>
      <w:r w:rsidRPr="006F2C4F">
        <w:rPr>
          <w:rStyle w:val="Emphasis"/>
          <w:rFonts w:cstheme="minorHAnsi"/>
          <w:szCs w:val="22"/>
        </w:rPr>
        <w:t xml:space="preserve"> </w:t>
      </w:r>
      <w:r w:rsidRPr="006F2C4F">
        <w:rPr>
          <w:rFonts w:cstheme="minorHAnsi"/>
          <w:sz w:val="16"/>
          <w:szCs w:val="22"/>
        </w:rPr>
        <w:t xml:space="preserve">as it has </w:t>
      </w:r>
      <w:r w:rsidRPr="006C4AE2">
        <w:rPr>
          <w:rStyle w:val="StyleUnderline"/>
          <w:rFonts w:cstheme="minorHAnsi"/>
          <w:szCs w:val="22"/>
          <w:highlight w:val="green"/>
        </w:rPr>
        <w:t>since</w:t>
      </w:r>
      <w:r w:rsidRPr="006F2C4F">
        <w:rPr>
          <w:rFonts w:cstheme="minorHAnsi"/>
          <w:sz w:val="16"/>
          <w:szCs w:val="22"/>
        </w:rPr>
        <w:t xml:space="preserve"> been shown that </w:t>
      </w:r>
      <w:r w:rsidRPr="006C4AE2">
        <w:rPr>
          <w:rStyle w:val="Emphasis"/>
          <w:rFonts w:cstheme="minorHAnsi"/>
          <w:szCs w:val="22"/>
          <w:highlight w:val="green"/>
        </w:rPr>
        <w:t>higher food prices</w:t>
      </w:r>
      <w:r w:rsidRPr="006F2C4F">
        <w:rPr>
          <w:rFonts w:cstheme="minorHAnsi"/>
          <w:sz w:val="16"/>
          <w:szCs w:val="22"/>
        </w:rPr>
        <w:t xml:space="preserve"> can </w:t>
      </w:r>
      <w:r w:rsidRPr="006C4AE2">
        <w:rPr>
          <w:rStyle w:val="Emphasis"/>
          <w:rFonts w:cstheme="minorHAnsi"/>
          <w:szCs w:val="22"/>
          <w:highlight w:val="green"/>
        </w:rPr>
        <w:t>greatly contribute</w:t>
      </w:r>
      <w:r w:rsidRPr="006C4AE2">
        <w:rPr>
          <w:rStyle w:val="StyleUnderline"/>
          <w:rFonts w:cstheme="minorHAnsi"/>
          <w:szCs w:val="22"/>
          <w:highlight w:val="green"/>
        </w:rPr>
        <w:t xml:space="preserve"> to </w:t>
      </w:r>
      <w:r w:rsidRPr="006C4AE2">
        <w:rPr>
          <w:rStyle w:val="Emphasis"/>
          <w:rFonts w:cstheme="minorHAnsi"/>
          <w:szCs w:val="22"/>
          <w:highlight w:val="green"/>
        </w:rPr>
        <w:t>poverty reduction</w:t>
      </w:r>
      <w:r w:rsidRPr="006F2C4F">
        <w:rPr>
          <w:rFonts w:cstheme="minorHAnsi"/>
          <w:sz w:val="16"/>
          <w:szCs w:val="22"/>
        </w:rPr>
        <w:t xml:space="preserve"> in rural communities. </w:t>
      </w:r>
      <w:proofErr w:type="gramStart"/>
      <w:r w:rsidRPr="006F2C4F">
        <w:rPr>
          <w:rFonts w:cstheme="minorHAnsi"/>
          <w:sz w:val="16"/>
          <w:szCs w:val="22"/>
        </w:rPr>
        <w:t>Of course</w:t>
      </w:r>
      <w:proofErr w:type="gramEnd"/>
      <w:r w:rsidRPr="006F2C4F">
        <w:rPr>
          <w:rFonts w:cstheme="minorHAnsi"/>
          <w:sz w:val="16"/>
          <w:szCs w:val="22"/>
        </w:rPr>
        <w:t xml:space="preserve"> this surge in food prices was not labelled a crisis without some justification. Few experts predicted the surge in food prices, and few knew when it would end. Major players in the international grain trade panicked in response to this uncertainty and withheld supply through export </w:t>
      </w:r>
      <w:proofErr w:type="gramStart"/>
      <w:r w:rsidRPr="006F2C4F">
        <w:rPr>
          <w:rFonts w:cstheme="minorHAnsi"/>
          <w:sz w:val="16"/>
          <w:szCs w:val="22"/>
        </w:rPr>
        <w:t>restrictions, or</w:t>
      </w:r>
      <w:proofErr w:type="gramEnd"/>
      <w:r w:rsidRPr="006F2C4F">
        <w:rPr>
          <w:rFonts w:cstheme="minorHAnsi"/>
          <w:sz w:val="16"/>
          <w:szCs w:val="22"/>
        </w:rPr>
        <w:t xml:space="preserve"> imported far more than they normally would in order to sure up stocks. The UN’s World Food Program faced tremendous difficulties in obtaining the grains it needed to distribute to the world’s most vulnerable people. </w:t>
      </w:r>
      <w:r w:rsidRPr="006F2C4F">
        <w:rPr>
          <w:rStyle w:val="StyleUnderline"/>
          <w:rFonts w:cstheme="minorHAnsi"/>
          <w:szCs w:val="22"/>
        </w:rPr>
        <w:t>Preliminary evidence</w:t>
      </w:r>
      <w:r w:rsidRPr="006F2C4F">
        <w:rPr>
          <w:rFonts w:cstheme="minorHAnsi"/>
          <w:sz w:val="16"/>
          <w:szCs w:val="22"/>
        </w:rPr>
        <w:t xml:space="preserve"> and logic also </w:t>
      </w:r>
      <w:r w:rsidRPr="006F2C4F">
        <w:rPr>
          <w:rStyle w:val="StyleUnderline"/>
          <w:rFonts w:cstheme="minorHAnsi"/>
          <w:szCs w:val="22"/>
        </w:rPr>
        <w:t>suggested</w:t>
      </w:r>
      <w:r w:rsidRPr="006F2C4F">
        <w:rPr>
          <w:rFonts w:cstheme="minorHAnsi"/>
          <w:sz w:val="16"/>
          <w:szCs w:val="22"/>
        </w:rPr>
        <w:t xml:space="preserve"> that </w:t>
      </w:r>
      <w:r w:rsidRPr="006F2C4F">
        <w:rPr>
          <w:rStyle w:val="StyleUnderline"/>
          <w:rFonts w:cstheme="minorHAnsi"/>
          <w:szCs w:val="22"/>
        </w:rPr>
        <w:t xml:space="preserve">the bulk of </w:t>
      </w:r>
      <w:r w:rsidRPr="006C4AE2">
        <w:rPr>
          <w:rStyle w:val="StyleUnderline"/>
          <w:rFonts w:cstheme="minorHAnsi"/>
          <w:szCs w:val="22"/>
          <w:highlight w:val="green"/>
        </w:rPr>
        <w:t>the world’s poor buy more food than they produce</w:t>
      </w:r>
      <w:r w:rsidRPr="006F2C4F">
        <w:rPr>
          <w:rFonts w:cstheme="minorHAnsi"/>
          <w:sz w:val="16"/>
          <w:szCs w:val="22"/>
        </w:rPr>
        <w:t xml:space="preserve">, meaning higher food prices would reduce their disposable incomes (at least in the short term). The urban poor were particularly hard hit – since they earn little or no income from farming – and the peak of the 2008 crisis saw food riots across many developing countries, and even the overthrow of the government in Haiti. </w:t>
      </w:r>
      <w:r w:rsidRPr="006F2C4F">
        <w:rPr>
          <w:rStyle w:val="Emphasis"/>
          <w:rFonts w:cstheme="minorHAnsi"/>
          <w:szCs w:val="22"/>
        </w:rPr>
        <w:t>But</w:t>
      </w:r>
      <w:r w:rsidRPr="006F2C4F">
        <w:rPr>
          <w:rFonts w:cstheme="minorHAnsi"/>
          <w:sz w:val="16"/>
          <w:szCs w:val="22"/>
        </w:rPr>
        <w:t xml:space="preserve"> although the surge in global food prices was a crisis in some ways, it is also possible that </w:t>
      </w:r>
      <w:r w:rsidRPr="006C4AE2">
        <w:rPr>
          <w:rStyle w:val="StyleUnderline"/>
          <w:rFonts w:cstheme="minorHAnsi"/>
          <w:szCs w:val="22"/>
          <w:highlight w:val="green"/>
        </w:rPr>
        <w:t>higher</w:t>
      </w:r>
      <w:r w:rsidRPr="006F2C4F">
        <w:rPr>
          <w:rStyle w:val="StyleUnderline"/>
          <w:rFonts w:cstheme="minorHAnsi"/>
          <w:szCs w:val="22"/>
        </w:rPr>
        <w:t xml:space="preserve"> food</w:t>
      </w:r>
      <w:r w:rsidRPr="006F2C4F">
        <w:rPr>
          <w:rFonts w:cstheme="minorHAnsi"/>
          <w:sz w:val="16"/>
          <w:szCs w:val="22"/>
        </w:rPr>
        <w:t xml:space="preserve"> </w:t>
      </w:r>
      <w:r w:rsidRPr="006C4AE2">
        <w:rPr>
          <w:rStyle w:val="StyleUnderline"/>
          <w:szCs w:val="22"/>
          <w:highlight w:val="green"/>
        </w:rPr>
        <w:t>prices</w:t>
      </w:r>
      <w:r w:rsidRPr="006F2C4F">
        <w:rPr>
          <w:rFonts w:cstheme="minorHAnsi"/>
          <w:sz w:val="16"/>
          <w:szCs w:val="22"/>
        </w:rPr>
        <w:t xml:space="preserve"> have </w:t>
      </w:r>
      <w:r w:rsidRPr="006F2C4F">
        <w:rPr>
          <w:rStyle w:val="Emphasis"/>
          <w:rFonts w:cstheme="minorHAnsi"/>
          <w:szCs w:val="22"/>
        </w:rPr>
        <w:t xml:space="preserve">helped </w:t>
      </w:r>
      <w:r w:rsidRPr="006C4AE2">
        <w:rPr>
          <w:rStyle w:val="Emphasis"/>
          <w:rFonts w:cstheme="minorHAnsi"/>
          <w:szCs w:val="22"/>
          <w:highlight w:val="green"/>
        </w:rPr>
        <w:t>reduce</w:t>
      </w:r>
      <w:r w:rsidRPr="006F2C4F">
        <w:rPr>
          <w:rStyle w:val="Emphasis"/>
          <w:rFonts w:cstheme="minorHAnsi"/>
          <w:szCs w:val="22"/>
        </w:rPr>
        <w:t xml:space="preserve"> global </w:t>
      </w:r>
      <w:r w:rsidRPr="006C4AE2">
        <w:rPr>
          <w:rStyle w:val="Emphasis"/>
          <w:rFonts w:cstheme="minorHAnsi"/>
          <w:szCs w:val="22"/>
          <w:highlight w:val="green"/>
        </w:rPr>
        <w:t>poverty</w:t>
      </w:r>
      <w:r w:rsidRPr="006F2C4F">
        <w:rPr>
          <w:rFonts w:cstheme="minorHAnsi"/>
          <w:sz w:val="16"/>
          <w:szCs w:val="22"/>
        </w:rPr>
        <w:t xml:space="preserve"> in the long term. </w:t>
      </w:r>
      <w:r w:rsidRPr="006F2C4F">
        <w:rPr>
          <w:rStyle w:val="StyleUnderline"/>
          <w:rFonts w:cstheme="minorHAnsi"/>
          <w:szCs w:val="22"/>
        </w:rPr>
        <w:t>The reason</w:t>
      </w:r>
      <w:r w:rsidRPr="006F2C4F">
        <w:rPr>
          <w:rFonts w:cstheme="minorHAnsi"/>
          <w:sz w:val="16"/>
          <w:szCs w:val="22"/>
        </w:rPr>
        <w:t xml:space="preserve"> is this: </w:t>
      </w:r>
      <w:r w:rsidRPr="006C4AE2">
        <w:rPr>
          <w:rStyle w:val="StyleUnderline"/>
          <w:rFonts w:cstheme="minorHAnsi"/>
          <w:szCs w:val="22"/>
          <w:highlight w:val="green"/>
        </w:rPr>
        <w:t>While the poor</w:t>
      </w:r>
      <w:r w:rsidRPr="006F2C4F">
        <w:rPr>
          <w:rStyle w:val="StyleUnderline"/>
          <w:rFonts w:cstheme="minorHAnsi"/>
          <w:szCs w:val="22"/>
        </w:rPr>
        <w:t xml:space="preserve"> invariably </w:t>
      </w:r>
      <w:r w:rsidRPr="006C4AE2">
        <w:rPr>
          <w:rStyle w:val="StyleUnderline"/>
          <w:rFonts w:cstheme="minorHAnsi"/>
          <w:szCs w:val="22"/>
          <w:highlight w:val="green"/>
        </w:rPr>
        <w:t>spend</w:t>
      </w:r>
      <w:r w:rsidRPr="006F2C4F">
        <w:rPr>
          <w:rStyle w:val="StyleUnderline"/>
          <w:rFonts w:cstheme="minorHAnsi"/>
          <w:szCs w:val="22"/>
        </w:rPr>
        <w:t xml:space="preserve"> much of their </w:t>
      </w:r>
      <w:r w:rsidRPr="006C4AE2">
        <w:rPr>
          <w:rStyle w:val="StyleUnderline"/>
          <w:rFonts w:cstheme="minorHAnsi"/>
          <w:szCs w:val="22"/>
          <w:highlight w:val="green"/>
        </w:rPr>
        <w:t>income on food</w:t>
      </w:r>
      <w:r w:rsidRPr="006C4AE2">
        <w:rPr>
          <w:rFonts w:cstheme="minorHAnsi"/>
          <w:sz w:val="16"/>
          <w:szCs w:val="22"/>
          <w:highlight w:val="green"/>
        </w:rPr>
        <w:t xml:space="preserve">, </w:t>
      </w:r>
      <w:r w:rsidRPr="006C4AE2">
        <w:rPr>
          <w:rStyle w:val="StyleUnderline"/>
          <w:rFonts w:cstheme="minorHAnsi"/>
          <w:szCs w:val="22"/>
          <w:highlight w:val="green"/>
        </w:rPr>
        <w:t>many</w:t>
      </w:r>
      <w:r w:rsidRPr="006F2C4F">
        <w:rPr>
          <w:rStyle w:val="StyleUnderline"/>
          <w:rFonts w:cstheme="minorHAnsi"/>
          <w:szCs w:val="22"/>
        </w:rPr>
        <w:t xml:space="preserve"> of them </w:t>
      </w:r>
      <w:r w:rsidRPr="006F2C4F">
        <w:rPr>
          <w:rFonts w:cstheme="minorHAnsi"/>
          <w:sz w:val="16"/>
          <w:szCs w:val="22"/>
        </w:rPr>
        <w:t xml:space="preserve">also </w:t>
      </w:r>
      <w:r w:rsidRPr="006C4AE2">
        <w:rPr>
          <w:rStyle w:val="Emphasis"/>
          <w:rFonts w:cstheme="minorHAnsi"/>
          <w:szCs w:val="22"/>
          <w:highlight w:val="green"/>
        </w:rPr>
        <w:t>derive that income</w:t>
      </w:r>
      <w:r w:rsidRPr="006C4AE2">
        <w:rPr>
          <w:rFonts w:cstheme="minorHAnsi"/>
          <w:sz w:val="16"/>
          <w:szCs w:val="22"/>
          <w:highlight w:val="green"/>
        </w:rPr>
        <w:t xml:space="preserve"> </w:t>
      </w:r>
      <w:r w:rsidRPr="006C4AE2">
        <w:rPr>
          <w:rStyle w:val="Emphasis"/>
          <w:rFonts w:cstheme="minorHAnsi"/>
          <w:szCs w:val="22"/>
          <w:highlight w:val="green"/>
        </w:rPr>
        <w:t xml:space="preserve">from growing food </w:t>
      </w:r>
      <w:r w:rsidRPr="006C4AE2">
        <w:rPr>
          <w:rStyle w:val="StyleUnderline"/>
          <w:rFonts w:cstheme="minorHAnsi"/>
          <w:szCs w:val="22"/>
          <w:highlight w:val="green"/>
        </w:rPr>
        <w:t>or</w:t>
      </w:r>
      <w:r w:rsidRPr="006F2C4F">
        <w:rPr>
          <w:rFonts w:cstheme="minorHAnsi"/>
          <w:sz w:val="16"/>
          <w:szCs w:val="22"/>
        </w:rPr>
        <w:t xml:space="preserve"> other </w:t>
      </w:r>
      <w:r w:rsidRPr="006C4AE2">
        <w:rPr>
          <w:rStyle w:val="Emphasis"/>
          <w:rFonts w:cstheme="minorHAnsi"/>
          <w:szCs w:val="22"/>
          <w:highlight w:val="green"/>
        </w:rPr>
        <w:t>ag</w:t>
      </w:r>
      <w:r w:rsidRPr="006F2C4F">
        <w:rPr>
          <w:rStyle w:val="Emphasis"/>
          <w:rFonts w:cstheme="minorHAnsi"/>
          <w:szCs w:val="22"/>
        </w:rPr>
        <w:t xml:space="preserve">ricultural </w:t>
      </w:r>
      <w:r w:rsidRPr="006C4AE2">
        <w:rPr>
          <w:rStyle w:val="Emphasis"/>
          <w:rFonts w:cstheme="minorHAnsi"/>
          <w:szCs w:val="22"/>
          <w:highlight w:val="green"/>
        </w:rPr>
        <w:t>commodities</w:t>
      </w:r>
      <w:r w:rsidRPr="006F2C4F">
        <w:rPr>
          <w:rFonts w:cstheme="minorHAnsi"/>
          <w:sz w:val="16"/>
          <w:szCs w:val="22"/>
        </w:rPr>
        <w:t>. Indeed</w:t>
      </w:r>
      <w:r w:rsidRPr="006F2C4F">
        <w:rPr>
          <w:rStyle w:val="StyleUnderline"/>
          <w:rFonts w:cstheme="minorHAnsi"/>
          <w:szCs w:val="22"/>
        </w:rPr>
        <w:t xml:space="preserve">, the vast majority of </w:t>
      </w:r>
      <w:r w:rsidRPr="006C4AE2">
        <w:rPr>
          <w:rStyle w:val="StyleUnderline"/>
          <w:rFonts w:cstheme="minorHAnsi"/>
          <w:szCs w:val="22"/>
          <w:highlight w:val="green"/>
        </w:rPr>
        <w:t>the world’s poor</w:t>
      </w:r>
      <w:r w:rsidRPr="006F2C4F">
        <w:rPr>
          <w:rFonts w:cstheme="minorHAnsi"/>
          <w:sz w:val="16"/>
          <w:szCs w:val="22"/>
        </w:rPr>
        <w:t xml:space="preserve"> (defined by the World Bank as those living on less than $1.25 per day) </w:t>
      </w:r>
      <w:r w:rsidRPr="006C4AE2">
        <w:rPr>
          <w:rStyle w:val="Emphasis"/>
          <w:rFonts w:cstheme="minorHAnsi"/>
          <w:szCs w:val="22"/>
          <w:highlight w:val="green"/>
        </w:rPr>
        <w:t>live in rural areas</w:t>
      </w:r>
      <w:r w:rsidRPr="006F2C4F">
        <w:rPr>
          <w:rFonts w:cstheme="minorHAnsi"/>
          <w:sz w:val="16"/>
          <w:szCs w:val="22"/>
        </w:rPr>
        <w:t xml:space="preserve">; perhaps </w:t>
      </w:r>
      <w:r w:rsidRPr="006C4AE2">
        <w:rPr>
          <w:rStyle w:val="Emphasis"/>
          <w:rFonts w:cstheme="minorHAnsi"/>
          <w:szCs w:val="22"/>
          <w:highlight w:val="green"/>
        </w:rPr>
        <w:t>as much as 75%.</w:t>
      </w:r>
      <w:r w:rsidRPr="006F2C4F">
        <w:rPr>
          <w:rFonts w:cstheme="minorHAnsi"/>
          <w:sz w:val="16"/>
          <w:szCs w:val="22"/>
        </w:rPr>
        <w:t xml:space="preserve"> </w:t>
      </w:r>
      <w:r w:rsidRPr="006C4AE2">
        <w:rPr>
          <w:rStyle w:val="StyleUnderline"/>
          <w:rFonts w:cstheme="minorHAnsi"/>
          <w:szCs w:val="22"/>
          <w:highlight w:val="green"/>
        </w:rPr>
        <w:t>Most</w:t>
      </w:r>
      <w:r w:rsidRPr="006F2C4F">
        <w:rPr>
          <w:rStyle w:val="StyleUnderline"/>
          <w:rFonts w:cstheme="minorHAnsi"/>
          <w:szCs w:val="22"/>
        </w:rPr>
        <w:t xml:space="preserve"> of these </w:t>
      </w:r>
      <w:r w:rsidRPr="006C4AE2">
        <w:rPr>
          <w:rStyle w:val="StyleUnderline"/>
          <w:rFonts w:cstheme="minorHAnsi"/>
          <w:szCs w:val="22"/>
          <w:highlight w:val="green"/>
        </w:rPr>
        <w:t>depend</w:t>
      </w:r>
      <w:r w:rsidRPr="006F2C4F">
        <w:rPr>
          <w:rStyle w:val="StyleUnderline"/>
          <w:rFonts w:cstheme="minorHAnsi"/>
          <w:szCs w:val="22"/>
        </w:rPr>
        <w:t xml:space="preserve"> primarily </w:t>
      </w:r>
      <w:r w:rsidRPr="006C4AE2">
        <w:rPr>
          <w:rStyle w:val="StyleUnderline"/>
          <w:rFonts w:cstheme="minorHAnsi"/>
          <w:szCs w:val="22"/>
          <w:highlight w:val="green"/>
        </w:rPr>
        <w:t>on</w:t>
      </w:r>
      <w:r w:rsidRPr="006F2C4F">
        <w:rPr>
          <w:rStyle w:val="StyleUnderline"/>
          <w:rFonts w:cstheme="minorHAnsi"/>
          <w:szCs w:val="22"/>
        </w:rPr>
        <w:t xml:space="preserve"> family </w:t>
      </w:r>
      <w:r w:rsidRPr="006C4AE2">
        <w:rPr>
          <w:rStyle w:val="StyleUnderline"/>
          <w:rFonts w:cstheme="minorHAnsi"/>
          <w:szCs w:val="22"/>
          <w:highlight w:val="green"/>
        </w:rPr>
        <w:t>farming</w:t>
      </w:r>
      <w:r w:rsidRPr="006F2C4F">
        <w:rPr>
          <w:rStyle w:val="StyleUnderline"/>
          <w:rFonts w:cstheme="minorHAnsi"/>
          <w:szCs w:val="22"/>
        </w:rPr>
        <w:t xml:space="preserve"> for their livelihoods, or on hiring themselves</w:t>
      </w:r>
      <w:r w:rsidRPr="006F2C4F">
        <w:rPr>
          <w:rFonts w:cstheme="minorHAnsi"/>
          <w:sz w:val="16"/>
          <w:szCs w:val="22"/>
        </w:rPr>
        <w:t xml:space="preserve"> out </w:t>
      </w:r>
      <w:r w:rsidRPr="006F2C4F">
        <w:rPr>
          <w:rStyle w:val="StyleUnderline"/>
          <w:rFonts w:cstheme="minorHAnsi"/>
          <w:szCs w:val="22"/>
        </w:rPr>
        <w:t>as ag</w:t>
      </w:r>
      <w:r w:rsidRPr="006F2C4F">
        <w:rPr>
          <w:rFonts w:cstheme="minorHAnsi"/>
          <w:sz w:val="16"/>
          <w:szCs w:val="22"/>
        </w:rPr>
        <w:t xml:space="preserve">ricultural </w:t>
      </w:r>
      <w:r w:rsidRPr="006F2C4F">
        <w:rPr>
          <w:rStyle w:val="StyleUnderline"/>
          <w:rFonts w:cstheme="minorHAnsi"/>
          <w:szCs w:val="22"/>
        </w:rPr>
        <w:t>workers</w:t>
      </w:r>
      <w:r w:rsidRPr="006F2C4F">
        <w:rPr>
          <w:rFonts w:cstheme="minorHAnsi"/>
          <w:sz w:val="16"/>
          <w:szCs w:val="22"/>
        </w:rPr>
        <w:t xml:space="preserve">. In the short term, it is true that many of the rural poor will not produce enough food to feed </w:t>
      </w:r>
      <w:proofErr w:type="gramStart"/>
      <w:r w:rsidRPr="006F2C4F">
        <w:rPr>
          <w:rFonts w:cstheme="minorHAnsi"/>
          <w:sz w:val="16"/>
          <w:szCs w:val="22"/>
        </w:rPr>
        <w:t>themselves, and</w:t>
      </w:r>
      <w:proofErr w:type="gramEnd"/>
      <w:r w:rsidRPr="006F2C4F">
        <w:rPr>
          <w:rFonts w:cstheme="minorHAnsi"/>
          <w:sz w:val="16"/>
          <w:szCs w:val="22"/>
        </w:rPr>
        <w:t xml:space="preserve"> could therefore be hurt by higher food prices. But </w:t>
      </w:r>
      <w:r w:rsidRPr="006C4AE2">
        <w:rPr>
          <w:rStyle w:val="StyleUnderline"/>
          <w:rFonts w:cstheme="minorHAnsi"/>
          <w:szCs w:val="22"/>
          <w:highlight w:val="green"/>
        </w:rPr>
        <w:t>higher</w:t>
      </w:r>
      <w:r w:rsidRPr="006F2C4F">
        <w:rPr>
          <w:rStyle w:val="StyleUnderline"/>
          <w:rFonts w:cstheme="minorHAnsi"/>
          <w:szCs w:val="22"/>
        </w:rPr>
        <w:t xml:space="preserve"> food </w:t>
      </w:r>
      <w:r w:rsidRPr="006C4AE2">
        <w:rPr>
          <w:rStyle w:val="StyleUnderline"/>
          <w:rFonts w:cstheme="minorHAnsi"/>
          <w:szCs w:val="22"/>
          <w:highlight w:val="green"/>
        </w:rPr>
        <w:t>prices</w:t>
      </w:r>
      <w:r w:rsidRPr="006F2C4F">
        <w:rPr>
          <w:rFonts w:cstheme="minorHAnsi"/>
          <w:sz w:val="16"/>
          <w:szCs w:val="22"/>
        </w:rPr>
        <w:t xml:space="preserve"> also </w:t>
      </w:r>
      <w:r w:rsidRPr="006C4AE2">
        <w:rPr>
          <w:rStyle w:val="StyleUnderline"/>
          <w:rFonts w:cstheme="minorHAnsi"/>
          <w:szCs w:val="22"/>
          <w:highlight w:val="green"/>
        </w:rPr>
        <w:t>lead farmers to invest</w:t>
      </w:r>
      <w:r w:rsidRPr="006F2C4F">
        <w:rPr>
          <w:rStyle w:val="StyleUnderline"/>
          <w:rFonts w:cstheme="minorHAnsi"/>
          <w:szCs w:val="22"/>
        </w:rPr>
        <w:t xml:space="preserve"> more in agriculture </w:t>
      </w:r>
      <w:proofErr w:type="gramStart"/>
      <w:r w:rsidRPr="006F2C4F">
        <w:rPr>
          <w:rStyle w:val="StyleUnderline"/>
          <w:rFonts w:cstheme="minorHAnsi"/>
          <w:szCs w:val="22"/>
        </w:rPr>
        <w:t>in an effort</w:t>
      </w:r>
      <w:r w:rsidRPr="006F2C4F">
        <w:rPr>
          <w:rFonts w:cstheme="minorHAnsi"/>
          <w:sz w:val="16"/>
          <w:szCs w:val="22"/>
        </w:rPr>
        <w:t xml:space="preserve"> </w:t>
      </w:r>
      <w:r w:rsidRPr="006C4AE2">
        <w:rPr>
          <w:rStyle w:val="StyleUnderline"/>
          <w:rFonts w:cstheme="minorHAnsi"/>
          <w:szCs w:val="22"/>
          <w:highlight w:val="green"/>
        </w:rPr>
        <w:t>to</w:t>
      </w:r>
      <w:proofErr w:type="gramEnd"/>
      <w:r w:rsidRPr="006C4AE2">
        <w:rPr>
          <w:rStyle w:val="StyleUnderline"/>
          <w:rFonts w:cstheme="minorHAnsi"/>
          <w:szCs w:val="22"/>
          <w:highlight w:val="green"/>
        </w:rPr>
        <w:t xml:space="preserve"> </w:t>
      </w:r>
      <w:r w:rsidRPr="006C4AE2">
        <w:rPr>
          <w:rStyle w:val="Emphasis"/>
          <w:rFonts w:cstheme="minorHAnsi"/>
          <w:szCs w:val="22"/>
          <w:highlight w:val="green"/>
        </w:rPr>
        <w:t>increase</w:t>
      </w:r>
      <w:r w:rsidRPr="006F2C4F">
        <w:rPr>
          <w:rStyle w:val="Emphasis"/>
          <w:rFonts w:cstheme="minorHAnsi"/>
          <w:szCs w:val="22"/>
        </w:rPr>
        <w:t xml:space="preserve"> their </w:t>
      </w:r>
      <w:r w:rsidRPr="006C4AE2">
        <w:rPr>
          <w:rStyle w:val="Emphasis"/>
          <w:rFonts w:cstheme="minorHAnsi"/>
          <w:szCs w:val="22"/>
          <w:highlight w:val="green"/>
        </w:rPr>
        <w:t>profits</w:t>
      </w:r>
      <w:r w:rsidRPr="006C4AE2">
        <w:rPr>
          <w:rStyle w:val="StyleUnderline"/>
          <w:rFonts w:cstheme="minorHAnsi"/>
          <w:szCs w:val="22"/>
          <w:highlight w:val="green"/>
        </w:rPr>
        <w:t>.</w:t>
      </w:r>
      <w:r w:rsidRPr="006C4AE2">
        <w:rPr>
          <w:rFonts w:cstheme="minorHAnsi"/>
          <w:sz w:val="16"/>
          <w:szCs w:val="22"/>
          <w:highlight w:val="green"/>
        </w:rPr>
        <w:t xml:space="preserve"> </w:t>
      </w:r>
      <w:r w:rsidRPr="006C4AE2">
        <w:rPr>
          <w:rStyle w:val="StyleUnderline"/>
          <w:rFonts w:cstheme="minorHAnsi"/>
          <w:szCs w:val="22"/>
          <w:highlight w:val="green"/>
        </w:rPr>
        <w:t>One</w:t>
      </w:r>
      <w:r w:rsidRPr="006F2C4F">
        <w:rPr>
          <w:rStyle w:val="StyleUnderline"/>
          <w:rFonts w:cstheme="minorHAnsi"/>
          <w:szCs w:val="22"/>
        </w:rPr>
        <w:t xml:space="preserve"> of these investments </w:t>
      </w:r>
      <w:r w:rsidRPr="006C4AE2">
        <w:rPr>
          <w:rStyle w:val="StyleUnderline"/>
          <w:rFonts w:cstheme="minorHAnsi"/>
          <w:szCs w:val="22"/>
          <w:highlight w:val="green"/>
        </w:rPr>
        <w:t xml:space="preserve">is </w:t>
      </w:r>
      <w:r w:rsidRPr="006C4AE2">
        <w:rPr>
          <w:rStyle w:val="Emphasis"/>
          <w:rFonts w:cstheme="minorHAnsi"/>
          <w:szCs w:val="22"/>
          <w:highlight w:val="green"/>
        </w:rPr>
        <w:t>hiring</w:t>
      </w:r>
      <w:r w:rsidRPr="006F2C4F">
        <w:rPr>
          <w:rStyle w:val="Emphasis"/>
          <w:rFonts w:cstheme="minorHAnsi"/>
          <w:szCs w:val="22"/>
        </w:rPr>
        <w:t xml:space="preserve"> more </w:t>
      </w:r>
      <w:proofErr w:type="spellStart"/>
      <w:r w:rsidRPr="006C4AE2">
        <w:rPr>
          <w:rStyle w:val="Emphasis"/>
          <w:rFonts w:cstheme="minorHAnsi"/>
          <w:szCs w:val="22"/>
          <w:highlight w:val="green"/>
        </w:rPr>
        <w:t>labour</w:t>
      </w:r>
      <w:proofErr w:type="spellEnd"/>
      <w:r w:rsidRPr="006F2C4F">
        <w:rPr>
          <w:rFonts w:cstheme="minorHAnsi"/>
          <w:sz w:val="16"/>
          <w:szCs w:val="22"/>
        </w:rPr>
        <w:t xml:space="preserve">, </w:t>
      </w:r>
      <w:r w:rsidRPr="006F2C4F">
        <w:rPr>
          <w:rStyle w:val="StyleUnderline"/>
          <w:rFonts w:cstheme="minorHAnsi"/>
          <w:szCs w:val="22"/>
        </w:rPr>
        <w:t xml:space="preserve">and agriculture in developing countries is </w:t>
      </w:r>
      <w:r w:rsidRPr="006F2C4F">
        <w:rPr>
          <w:rStyle w:val="Emphasis"/>
          <w:rFonts w:cstheme="minorHAnsi"/>
          <w:szCs w:val="22"/>
        </w:rPr>
        <w:t xml:space="preserve">highly </w:t>
      </w:r>
      <w:proofErr w:type="spellStart"/>
      <w:r w:rsidRPr="006F2C4F">
        <w:rPr>
          <w:rStyle w:val="Emphasis"/>
          <w:rFonts w:cstheme="minorHAnsi"/>
          <w:szCs w:val="22"/>
        </w:rPr>
        <w:t>labour-intensive</w:t>
      </w:r>
      <w:proofErr w:type="spellEnd"/>
      <w:r w:rsidRPr="006F2C4F">
        <w:rPr>
          <w:rFonts w:cstheme="minorHAnsi"/>
          <w:sz w:val="16"/>
          <w:szCs w:val="22"/>
        </w:rPr>
        <w:t xml:space="preserve">. </w:t>
      </w:r>
      <w:r w:rsidRPr="006C4AE2">
        <w:rPr>
          <w:rStyle w:val="StyleUnderline"/>
          <w:rFonts w:cstheme="minorHAnsi"/>
          <w:szCs w:val="22"/>
          <w:highlight w:val="green"/>
        </w:rPr>
        <w:t>This</w:t>
      </w:r>
      <w:r w:rsidRPr="006F2C4F">
        <w:rPr>
          <w:rFonts w:cstheme="minorHAnsi"/>
          <w:sz w:val="16"/>
          <w:szCs w:val="22"/>
        </w:rPr>
        <w:t xml:space="preserve"> </w:t>
      </w:r>
      <w:r w:rsidRPr="006F2C4F">
        <w:rPr>
          <w:rStyle w:val="StyleUnderline"/>
          <w:rFonts w:cstheme="minorHAnsi"/>
          <w:szCs w:val="22"/>
        </w:rPr>
        <w:t xml:space="preserve">increased demand for </w:t>
      </w:r>
      <w:proofErr w:type="spellStart"/>
      <w:r w:rsidRPr="006F2C4F">
        <w:rPr>
          <w:rStyle w:val="StyleUnderline"/>
          <w:rFonts w:cstheme="minorHAnsi"/>
          <w:szCs w:val="22"/>
        </w:rPr>
        <w:t>labour</w:t>
      </w:r>
      <w:proofErr w:type="spellEnd"/>
      <w:r w:rsidRPr="006F2C4F">
        <w:rPr>
          <w:rFonts w:cstheme="minorHAnsi"/>
          <w:sz w:val="16"/>
          <w:szCs w:val="22"/>
        </w:rPr>
        <w:t xml:space="preserve"> </w:t>
      </w:r>
      <w:r w:rsidRPr="006C4AE2">
        <w:rPr>
          <w:rStyle w:val="StyleUnderline"/>
          <w:rFonts w:cstheme="minorHAnsi"/>
          <w:szCs w:val="22"/>
          <w:highlight w:val="green"/>
        </w:rPr>
        <w:t>will</w:t>
      </w:r>
      <w:r w:rsidRPr="006F2C4F">
        <w:rPr>
          <w:rStyle w:val="StyleUnderline"/>
          <w:rFonts w:cstheme="minorHAnsi"/>
          <w:szCs w:val="22"/>
        </w:rPr>
        <w:t xml:space="preserve"> have a large </w:t>
      </w:r>
      <w:r w:rsidRPr="006C4AE2">
        <w:rPr>
          <w:rStyle w:val="StyleUnderline"/>
          <w:rFonts w:cstheme="minorHAnsi"/>
          <w:szCs w:val="22"/>
          <w:highlight w:val="green"/>
        </w:rPr>
        <w:t>impact</w:t>
      </w:r>
      <w:r w:rsidRPr="006F2C4F">
        <w:rPr>
          <w:rStyle w:val="StyleUnderline"/>
          <w:rFonts w:cstheme="minorHAnsi"/>
          <w:szCs w:val="22"/>
        </w:rPr>
        <w:t xml:space="preserve"> on the </w:t>
      </w:r>
      <w:r w:rsidRPr="006C4AE2">
        <w:rPr>
          <w:rStyle w:val="Emphasis"/>
          <w:rFonts w:cstheme="minorHAnsi"/>
          <w:szCs w:val="22"/>
          <w:highlight w:val="green"/>
        </w:rPr>
        <w:t>wages</w:t>
      </w:r>
      <w:r w:rsidRPr="006F2C4F">
        <w:rPr>
          <w:rStyle w:val="Emphasis"/>
          <w:rFonts w:cstheme="minorHAnsi"/>
          <w:szCs w:val="22"/>
        </w:rPr>
        <w:t xml:space="preserve"> of the </w:t>
      </w:r>
      <w:r w:rsidRPr="006F2C4F">
        <w:rPr>
          <w:rStyle w:val="Emphasis"/>
          <w:rFonts w:cstheme="minorHAnsi"/>
          <w:szCs w:val="22"/>
        </w:rPr>
        <w:lastRenderedPageBreak/>
        <w:t>poor</w:t>
      </w:r>
      <w:r w:rsidRPr="006F2C4F">
        <w:rPr>
          <w:rFonts w:cstheme="minorHAnsi"/>
          <w:sz w:val="16"/>
          <w:szCs w:val="22"/>
        </w:rPr>
        <w:t xml:space="preserve">, especially in economies with large agricultural sectors, especially since </w:t>
      </w:r>
      <w:proofErr w:type="spellStart"/>
      <w:r w:rsidRPr="006F2C4F">
        <w:rPr>
          <w:rFonts w:cstheme="minorHAnsi"/>
          <w:sz w:val="16"/>
          <w:szCs w:val="22"/>
        </w:rPr>
        <w:t>labour</w:t>
      </w:r>
      <w:proofErr w:type="spellEnd"/>
      <w:r w:rsidRPr="006F2C4F">
        <w:rPr>
          <w:rFonts w:cstheme="minorHAnsi"/>
          <w:sz w:val="16"/>
          <w:szCs w:val="22"/>
        </w:rPr>
        <w:t xml:space="preserve"> is effectively a non-tradable commodity with no international substitutes. For these reasons, </w:t>
      </w:r>
      <w:r w:rsidRPr="006F2C4F">
        <w:rPr>
          <w:rStyle w:val="StyleUnderline"/>
          <w:rFonts w:cstheme="minorHAnsi"/>
          <w:szCs w:val="22"/>
        </w:rPr>
        <w:t xml:space="preserve">several economists are beginning to find it quite conceivable that </w:t>
      </w:r>
      <w:r w:rsidRPr="006F2C4F">
        <w:rPr>
          <w:rStyle w:val="Emphasis"/>
          <w:rFonts w:cstheme="minorHAnsi"/>
          <w:szCs w:val="22"/>
        </w:rPr>
        <w:t>higher food prices could ultimately benefit the poor</w:t>
      </w:r>
      <w:r w:rsidRPr="006F2C4F">
        <w:rPr>
          <w:rStyle w:val="StyleUnderline"/>
          <w:rFonts w:cstheme="minorHAnsi"/>
          <w:szCs w:val="22"/>
        </w:rPr>
        <w:t xml:space="preserve">. Recent research at the </w:t>
      </w:r>
      <w:r w:rsidRPr="006F2C4F">
        <w:rPr>
          <w:rStyle w:val="Emphasis"/>
          <w:rFonts w:cstheme="minorHAnsi"/>
          <w:szCs w:val="22"/>
        </w:rPr>
        <w:t>International Food Policy Research Institute</w:t>
      </w:r>
      <w:r w:rsidRPr="006F2C4F">
        <w:rPr>
          <w:rFonts w:cstheme="minorHAnsi"/>
          <w:sz w:val="16"/>
          <w:szCs w:val="22"/>
        </w:rPr>
        <w:t xml:space="preserve"> </w:t>
      </w:r>
      <w:r w:rsidRPr="006F2C4F">
        <w:rPr>
          <w:rStyle w:val="StyleUnderline"/>
          <w:rFonts w:cstheme="minorHAnsi"/>
          <w:szCs w:val="22"/>
        </w:rPr>
        <w:t>examined the impact of higher food prices on poverty rates</w:t>
      </w:r>
      <w:r w:rsidRPr="006F2C4F">
        <w:rPr>
          <w:rFonts w:cstheme="minorHAnsi"/>
          <w:sz w:val="16"/>
          <w:szCs w:val="22"/>
        </w:rPr>
        <w:t xml:space="preserve">, in a sample that covers some 68 developing countries and over three decades of data. Our </w:t>
      </w:r>
      <w:r w:rsidRPr="006F2C4F">
        <w:rPr>
          <w:rStyle w:val="StyleUnderline"/>
          <w:rFonts w:cstheme="minorHAnsi"/>
          <w:szCs w:val="22"/>
        </w:rPr>
        <w:t xml:space="preserve">results </w:t>
      </w:r>
      <w:r w:rsidRPr="006F2C4F">
        <w:rPr>
          <w:rStyle w:val="Emphasis"/>
          <w:rFonts w:cstheme="minorHAnsi"/>
          <w:szCs w:val="22"/>
        </w:rPr>
        <w:t>overwhelmingly suggest</w:t>
      </w:r>
      <w:r w:rsidRPr="006F2C4F">
        <w:rPr>
          <w:rStyle w:val="StyleUnderline"/>
          <w:rFonts w:cstheme="minorHAnsi"/>
          <w:szCs w:val="22"/>
        </w:rPr>
        <w:t xml:space="preserve"> </w:t>
      </w:r>
      <w:r w:rsidRPr="006F2C4F">
        <w:rPr>
          <w:rFonts w:cstheme="minorHAnsi"/>
          <w:sz w:val="16"/>
          <w:szCs w:val="22"/>
        </w:rPr>
        <w:t xml:space="preserve">that </w:t>
      </w:r>
      <w:r w:rsidRPr="006F2C4F">
        <w:rPr>
          <w:rStyle w:val="StyleUnderline"/>
          <w:rFonts w:cstheme="minorHAnsi"/>
          <w:szCs w:val="22"/>
        </w:rPr>
        <w:t xml:space="preserve">increases in food prices predict </w:t>
      </w:r>
      <w:r w:rsidRPr="006F2C4F">
        <w:rPr>
          <w:rStyle w:val="Emphasis"/>
          <w:rFonts w:cstheme="minorHAnsi"/>
          <w:szCs w:val="22"/>
        </w:rPr>
        <w:t>reductions in poverty,</w:t>
      </w:r>
      <w:r w:rsidRPr="006F2C4F">
        <w:rPr>
          <w:rStyle w:val="StyleUnderline"/>
          <w:rFonts w:cstheme="minorHAnsi"/>
          <w:szCs w:val="22"/>
        </w:rPr>
        <w:t xml:space="preserve"> </w:t>
      </w:r>
      <w:r w:rsidRPr="006F2C4F">
        <w:rPr>
          <w:rFonts w:cstheme="minorHAnsi"/>
          <w:sz w:val="16"/>
          <w:szCs w:val="22"/>
        </w:rPr>
        <w:t>rather than increases. Moreover</w:t>
      </w:r>
      <w:r w:rsidRPr="006F2C4F">
        <w:rPr>
          <w:rStyle w:val="StyleUnderline"/>
          <w:rFonts w:cstheme="minorHAnsi"/>
          <w:szCs w:val="22"/>
        </w:rPr>
        <w:t xml:space="preserve">, </w:t>
      </w:r>
      <w:r w:rsidRPr="006C4AE2">
        <w:rPr>
          <w:rStyle w:val="StyleUnderline"/>
          <w:rFonts w:cstheme="minorHAnsi"/>
          <w:szCs w:val="22"/>
          <w:highlight w:val="green"/>
        </w:rPr>
        <w:t>the</w:t>
      </w:r>
      <w:r w:rsidRPr="006F2C4F">
        <w:rPr>
          <w:rStyle w:val="StyleUnderline"/>
          <w:rFonts w:cstheme="minorHAnsi"/>
          <w:szCs w:val="22"/>
        </w:rPr>
        <w:t xml:space="preserve"> predicted </w:t>
      </w:r>
      <w:r w:rsidRPr="006C4AE2">
        <w:rPr>
          <w:rStyle w:val="StyleUnderline"/>
          <w:rFonts w:cstheme="minorHAnsi"/>
          <w:szCs w:val="22"/>
          <w:highlight w:val="green"/>
        </w:rPr>
        <w:t>effects are</w:t>
      </w:r>
      <w:r w:rsidRPr="006F2C4F">
        <w:rPr>
          <w:rStyle w:val="StyleUnderline"/>
          <w:rFonts w:cstheme="minorHAnsi"/>
          <w:szCs w:val="22"/>
        </w:rPr>
        <w:t xml:space="preserve"> relatively </w:t>
      </w:r>
      <w:r w:rsidRPr="006C4AE2">
        <w:rPr>
          <w:rStyle w:val="StyleUnderline"/>
          <w:rFonts w:cstheme="minorHAnsi"/>
          <w:szCs w:val="22"/>
          <w:highlight w:val="green"/>
        </w:rPr>
        <w:t xml:space="preserve">large: </w:t>
      </w:r>
      <w:r w:rsidRPr="006C4AE2">
        <w:rPr>
          <w:rStyle w:val="Emphasis"/>
          <w:rFonts w:cstheme="minorHAnsi"/>
          <w:szCs w:val="22"/>
          <w:highlight w:val="green"/>
        </w:rPr>
        <w:t>A 1% increase</w:t>
      </w:r>
      <w:r w:rsidRPr="006C4AE2">
        <w:rPr>
          <w:rStyle w:val="StyleUnderline"/>
          <w:rFonts w:cstheme="minorHAnsi"/>
          <w:szCs w:val="22"/>
          <w:highlight w:val="green"/>
        </w:rPr>
        <w:t xml:space="preserve"> in</w:t>
      </w:r>
      <w:r w:rsidRPr="006F2C4F">
        <w:rPr>
          <w:rStyle w:val="StyleUnderline"/>
          <w:rFonts w:cstheme="minorHAnsi"/>
          <w:szCs w:val="22"/>
        </w:rPr>
        <w:t xml:space="preserve"> real </w:t>
      </w:r>
      <w:r w:rsidRPr="006C4AE2">
        <w:rPr>
          <w:rStyle w:val="StyleUnderline"/>
          <w:rFonts w:cstheme="minorHAnsi"/>
          <w:szCs w:val="22"/>
          <w:highlight w:val="green"/>
        </w:rPr>
        <w:t>food prices is expected to reduce the</w:t>
      </w:r>
      <w:r w:rsidRPr="006F2C4F">
        <w:rPr>
          <w:rStyle w:val="StyleUnderline"/>
          <w:rFonts w:cstheme="minorHAnsi"/>
          <w:szCs w:val="22"/>
        </w:rPr>
        <w:t xml:space="preserve"> $1.25 per day </w:t>
      </w:r>
      <w:r w:rsidRPr="006C4AE2">
        <w:rPr>
          <w:rStyle w:val="StyleUnderline"/>
          <w:rFonts w:cstheme="minorHAnsi"/>
          <w:szCs w:val="22"/>
          <w:highlight w:val="green"/>
        </w:rPr>
        <w:t>poverty rate</w:t>
      </w:r>
      <w:r w:rsidRPr="006F2C4F">
        <w:rPr>
          <w:rStyle w:val="StyleUnderline"/>
          <w:rFonts w:cstheme="minorHAnsi"/>
          <w:szCs w:val="22"/>
        </w:rPr>
        <w:t xml:space="preserve"> anywhere </w:t>
      </w:r>
      <w:r w:rsidRPr="006F2C4F">
        <w:rPr>
          <w:rStyle w:val="Emphasis"/>
          <w:rFonts w:cstheme="minorHAnsi"/>
          <w:szCs w:val="22"/>
        </w:rPr>
        <w:t xml:space="preserve">between 0.35 and </w:t>
      </w:r>
      <w:r w:rsidRPr="006C4AE2">
        <w:rPr>
          <w:rStyle w:val="Emphasis"/>
          <w:rFonts w:cstheme="minorHAnsi"/>
          <w:szCs w:val="22"/>
          <w:highlight w:val="green"/>
        </w:rPr>
        <w:t>0.64 percentage points</w:t>
      </w:r>
      <w:r w:rsidRPr="006F2C4F">
        <w:rPr>
          <w:rFonts w:cstheme="minorHAnsi"/>
          <w:sz w:val="16"/>
          <w:szCs w:val="22"/>
        </w:rPr>
        <w:t xml:space="preserve">. </w:t>
      </w:r>
      <w:r w:rsidRPr="006C4AE2">
        <w:rPr>
          <w:rStyle w:val="StyleUnderline"/>
          <w:rFonts w:cstheme="minorHAnsi"/>
          <w:szCs w:val="22"/>
          <w:highlight w:val="green"/>
        </w:rPr>
        <w:t>The evidence</w:t>
      </w:r>
      <w:r w:rsidRPr="006F2C4F">
        <w:rPr>
          <w:rFonts w:cstheme="minorHAnsi"/>
          <w:sz w:val="16"/>
          <w:szCs w:val="22"/>
        </w:rPr>
        <w:t xml:space="preserve"> also </w:t>
      </w:r>
      <w:r w:rsidRPr="006C4AE2">
        <w:rPr>
          <w:rStyle w:val="StyleUnderline"/>
          <w:rFonts w:cstheme="minorHAnsi"/>
          <w:szCs w:val="22"/>
          <w:highlight w:val="green"/>
        </w:rPr>
        <w:t>points to these benefits emerging</w:t>
      </w:r>
      <w:r w:rsidRPr="006F2C4F">
        <w:rPr>
          <w:rStyle w:val="StyleUnderline"/>
          <w:rFonts w:cstheme="minorHAnsi"/>
          <w:szCs w:val="22"/>
        </w:rPr>
        <w:t xml:space="preserve"> </w:t>
      </w:r>
      <w:r w:rsidRPr="006F2C4F">
        <w:rPr>
          <w:rStyle w:val="Emphasis"/>
          <w:rFonts w:cstheme="minorHAnsi"/>
          <w:szCs w:val="22"/>
        </w:rPr>
        <w:t>relatively quickly</w:t>
      </w:r>
      <w:r w:rsidRPr="006F2C4F">
        <w:rPr>
          <w:rStyle w:val="StyleUnderline"/>
          <w:rFonts w:cstheme="minorHAnsi"/>
          <w:szCs w:val="22"/>
        </w:rPr>
        <w:t xml:space="preserve"> – </w:t>
      </w:r>
      <w:r w:rsidRPr="006C4AE2">
        <w:rPr>
          <w:rStyle w:val="StyleUnderline"/>
          <w:rFonts w:cstheme="minorHAnsi"/>
          <w:szCs w:val="22"/>
          <w:highlight w:val="green"/>
        </w:rPr>
        <w:t xml:space="preserve">in the space of </w:t>
      </w:r>
      <w:r w:rsidRPr="006C4AE2">
        <w:rPr>
          <w:rStyle w:val="Emphasis"/>
          <w:rFonts w:cstheme="minorHAnsi"/>
          <w:szCs w:val="22"/>
          <w:highlight w:val="green"/>
        </w:rPr>
        <w:t>one to two years.</w:t>
      </w:r>
      <w:r w:rsidRPr="006F2C4F">
        <w:rPr>
          <w:rStyle w:val="Emphasis"/>
          <w:rFonts w:cstheme="minorHAnsi"/>
          <w:szCs w:val="22"/>
        </w:rPr>
        <w:t xml:space="preserve"> </w:t>
      </w:r>
      <w:r w:rsidRPr="006F2C4F">
        <w:rPr>
          <w:rFonts w:cstheme="minorHAnsi"/>
          <w:sz w:val="16"/>
          <w:szCs w:val="22"/>
        </w:rPr>
        <w:t xml:space="preserve">Two </w:t>
      </w:r>
      <w:r w:rsidRPr="006F2C4F">
        <w:rPr>
          <w:rStyle w:val="Emphasis"/>
          <w:rFonts w:cstheme="minorHAnsi"/>
          <w:szCs w:val="22"/>
        </w:rPr>
        <w:t>other recent studies</w:t>
      </w:r>
      <w:r w:rsidRPr="006F2C4F">
        <w:rPr>
          <w:rFonts w:cstheme="minorHAnsi"/>
          <w:sz w:val="16"/>
          <w:szCs w:val="22"/>
        </w:rPr>
        <w:t xml:space="preserve"> have also </w:t>
      </w:r>
      <w:r w:rsidRPr="006F2C4F">
        <w:rPr>
          <w:rStyle w:val="StyleUnderline"/>
          <w:rFonts w:cstheme="minorHAnsi"/>
          <w:szCs w:val="22"/>
        </w:rPr>
        <w:t>suggested</w:t>
      </w:r>
      <w:r w:rsidRPr="006F2C4F">
        <w:rPr>
          <w:rFonts w:cstheme="minorHAnsi"/>
          <w:sz w:val="16"/>
          <w:szCs w:val="22"/>
        </w:rPr>
        <w:t xml:space="preserve"> that </w:t>
      </w:r>
      <w:r w:rsidRPr="006F2C4F">
        <w:rPr>
          <w:rStyle w:val="StyleUnderline"/>
          <w:rFonts w:cstheme="minorHAnsi"/>
          <w:szCs w:val="22"/>
        </w:rPr>
        <w:t>wage responses to higher food prices are large enough to overturn the idea that higher food prices hurt the poor</w:t>
      </w:r>
      <w:r w:rsidRPr="006F2C4F">
        <w:rPr>
          <w:rFonts w:cstheme="minorHAnsi"/>
          <w:sz w:val="16"/>
          <w:szCs w:val="22"/>
        </w:rPr>
        <w:t xml:space="preserve">. </w:t>
      </w:r>
      <w:r w:rsidRPr="006F2C4F">
        <w:rPr>
          <w:rStyle w:val="StyleUnderline"/>
          <w:rFonts w:cstheme="minorHAnsi"/>
          <w:szCs w:val="22"/>
        </w:rPr>
        <w:t xml:space="preserve">World Bank research on </w:t>
      </w:r>
      <w:r w:rsidRPr="006F2C4F">
        <w:rPr>
          <w:rStyle w:val="Emphasis"/>
          <w:rFonts w:cstheme="minorHAnsi"/>
          <w:szCs w:val="22"/>
        </w:rPr>
        <w:t>rural India</w:t>
      </w:r>
      <w:r w:rsidRPr="006F2C4F">
        <w:rPr>
          <w:rFonts w:cstheme="minorHAnsi"/>
          <w:sz w:val="16"/>
          <w:szCs w:val="22"/>
        </w:rPr>
        <w:t xml:space="preserve">, the country with the single largest concentration of the world’s poor, </w:t>
      </w:r>
      <w:r w:rsidRPr="006F2C4F">
        <w:rPr>
          <w:rStyle w:val="StyleUnderline"/>
          <w:rFonts w:cstheme="minorHAnsi"/>
          <w:szCs w:val="22"/>
        </w:rPr>
        <w:t>found</w:t>
      </w:r>
      <w:r w:rsidRPr="006F2C4F">
        <w:rPr>
          <w:rFonts w:cstheme="minorHAnsi"/>
          <w:sz w:val="16"/>
          <w:szCs w:val="22"/>
        </w:rPr>
        <w:t xml:space="preserve"> that </w:t>
      </w:r>
      <w:r w:rsidRPr="006C4AE2">
        <w:rPr>
          <w:rStyle w:val="StyleUnderline"/>
          <w:rFonts w:cstheme="minorHAnsi"/>
          <w:szCs w:val="22"/>
          <w:highlight w:val="green"/>
        </w:rPr>
        <w:t>wage responses</w:t>
      </w:r>
      <w:r w:rsidRPr="006F2C4F">
        <w:rPr>
          <w:rStyle w:val="StyleUnderline"/>
          <w:rFonts w:cstheme="minorHAnsi"/>
          <w:szCs w:val="22"/>
        </w:rPr>
        <w:t xml:space="preserve"> are </w:t>
      </w:r>
      <w:r w:rsidRPr="006F2C4F">
        <w:rPr>
          <w:rStyle w:val="Emphasis"/>
          <w:rFonts w:cstheme="minorHAnsi"/>
          <w:szCs w:val="22"/>
        </w:rPr>
        <w:t xml:space="preserve">large enough to </w:t>
      </w:r>
      <w:r w:rsidRPr="006C4AE2">
        <w:rPr>
          <w:rStyle w:val="Emphasis"/>
          <w:rFonts w:cstheme="minorHAnsi"/>
          <w:szCs w:val="22"/>
          <w:highlight w:val="green"/>
        </w:rPr>
        <w:t>overturn the initially adverse effect</w:t>
      </w:r>
      <w:r w:rsidRPr="006C4AE2">
        <w:rPr>
          <w:rFonts w:cstheme="minorHAnsi"/>
          <w:sz w:val="16"/>
          <w:szCs w:val="22"/>
          <w:highlight w:val="green"/>
        </w:rPr>
        <w:t xml:space="preserve"> </w:t>
      </w:r>
      <w:r w:rsidRPr="006C4AE2">
        <w:rPr>
          <w:rStyle w:val="StyleUnderline"/>
          <w:rFonts w:cstheme="minorHAnsi"/>
          <w:szCs w:val="22"/>
          <w:highlight w:val="green"/>
        </w:rPr>
        <w:t xml:space="preserve">of </w:t>
      </w:r>
      <w:r w:rsidRPr="006C4AE2">
        <w:rPr>
          <w:rStyle w:val="Emphasis"/>
          <w:rFonts w:cstheme="minorHAnsi"/>
          <w:szCs w:val="22"/>
          <w:highlight w:val="green"/>
        </w:rPr>
        <w:t>higher food prices</w:t>
      </w:r>
      <w:r w:rsidRPr="006C4AE2">
        <w:rPr>
          <w:rStyle w:val="StyleUnderline"/>
          <w:rFonts w:cstheme="minorHAnsi"/>
          <w:szCs w:val="22"/>
          <w:highlight w:val="green"/>
        </w:rPr>
        <w:t xml:space="preserve"> on </w:t>
      </w:r>
      <w:r w:rsidRPr="006C4AE2">
        <w:rPr>
          <w:rStyle w:val="Emphasis"/>
          <w:rFonts w:cstheme="minorHAnsi"/>
          <w:szCs w:val="22"/>
          <w:highlight w:val="green"/>
        </w:rPr>
        <w:t>disposable incomes</w:t>
      </w:r>
      <w:r w:rsidRPr="006F2C4F">
        <w:rPr>
          <w:rFonts w:cstheme="minorHAnsi"/>
          <w:sz w:val="16"/>
          <w:szCs w:val="22"/>
        </w:rPr>
        <w:t xml:space="preserve">. Furthermore, </w:t>
      </w:r>
      <w:r w:rsidRPr="006F2C4F">
        <w:rPr>
          <w:rStyle w:val="StyleUnderline"/>
          <w:rFonts w:cstheme="minorHAnsi"/>
          <w:szCs w:val="22"/>
        </w:rPr>
        <w:t>IFPRI researchers have used an economy-wide simulation model to separate the short and long-term effects of higher food prices on Uganda’s poor</w:t>
      </w:r>
      <w:r w:rsidRPr="006F2C4F">
        <w:rPr>
          <w:rFonts w:cstheme="minorHAnsi"/>
          <w:sz w:val="16"/>
          <w:szCs w:val="22"/>
        </w:rPr>
        <w:t xml:space="preserve">. </w:t>
      </w:r>
      <w:r w:rsidRPr="006F2C4F">
        <w:rPr>
          <w:rStyle w:val="StyleUnderline"/>
          <w:rFonts w:cstheme="minorHAnsi"/>
          <w:szCs w:val="22"/>
        </w:rPr>
        <w:t xml:space="preserve">As in rural India, wage responses </w:t>
      </w:r>
      <w:r w:rsidRPr="006F2C4F">
        <w:rPr>
          <w:rStyle w:val="Emphasis"/>
          <w:rFonts w:cstheme="minorHAnsi"/>
          <w:szCs w:val="22"/>
        </w:rPr>
        <w:t>in Uganda</w:t>
      </w:r>
      <w:r w:rsidRPr="006F2C4F">
        <w:rPr>
          <w:rStyle w:val="StyleUnderline"/>
          <w:rFonts w:cstheme="minorHAnsi"/>
          <w:szCs w:val="22"/>
        </w:rPr>
        <w:t xml:space="preserve"> overturn the </w:t>
      </w:r>
      <w:r w:rsidRPr="006F2C4F">
        <w:rPr>
          <w:rStyle w:val="Emphasis"/>
          <w:rFonts w:cstheme="minorHAnsi"/>
          <w:szCs w:val="22"/>
        </w:rPr>
        <w:t>initial conclusion</w:t>
      </w:r>
      <w:r w:rsidRPr="006F2C4F">
        <w:rPr>
          <w:rFonts w:cstheme="minorHAnsi"/>
          <w:sz w:val="16"/>
          <w:szCs w:val="22"/>
        </w:rPr>
        <w:t xml:space="preserve"> </w:t>
      </w:r>
      <w:r w:rsidRPr="006F2C4F">
        <w:rPr>
          <w:rStyle w:val="StyleUnderline"/>
          <w:rFonts w:cstheme="minorHAnsi"/>
          <w:szCs w:val="22"/>
        </w:rPr>
        <w:t>that higher food prices increase poverty</w:t>
      </w:r>
      <w:r w:rsidRPr="006F2C4F">
        <w:rPr>
          <w:rFonts w:cstheme="minorHAnsi"/>
          <w:sz w:val="16"/>
          <w:szCs w:val="22"/>
        </w:rPr>
        <w:t xml:space="preserve">. In the long run, </w:t>
      </w:r>
      <w:r w:rsidRPr="006F2C4F">
        <w:rPr>
          <w:rStyle w:val="Emphasis"/>
          <w:rFonts w:cstheme="minorHAnsi"/>
          <w:szCs w:val="22"/>
        </w:rPr>
        <w:t xml:space="preserve">higher prices are </w:t>
      </w:r>
      <w:proofErr w:type="gramStart"/>
      <w:r w:rsidRPr="006F2C4F">
        <w:rPr>
          <w:rStyle w:val="Emphasis"/>
          <w:rFonts w:cstheme="minorHAnsi"/>
          <w:szCs w:val="22"/>
        </w:rPr>
        <w:t>actually a</w:t>
      </w:r>
      <w:proofErr w:type="gramEnd"/>
      <w:r w:rsidRPr="006F2C4F">
        <w:rPr>
          <w:rStyle w:val="Emphasis"/>
          <w:rFonts w:cstheme="minorHAnsi"/>
          <w:szCs w:val="22"/>
        </w:rPr>
        <w:t xml:space="preserve"> boon for poverty reduction.</w:t>
      </w:r>
    </w:p>
    <w:p w14:paraId="4C5864CA" w14:textId="77777777" w:rsidR="00222C71" w:rsidRPr="00CA771C" w:rsidRDefault="00222C71" w:rsidP="00222C71">
      <w:pPr>
        <w:rPr>
          <w:rFonts w:eastAsia="Cambria"/>
          <w:szCs w:val="26"/>
        </w:rPr>
      </w:pPr>
    </w:p>
    <w:p w14:paraId="01BB011F" w14:textId="0E51B8DE" w:rsidR="00690B93" w:rsidRDefault="00690B93" w:rsidP="00690B93"/>
    <w:p w14:paraId="2AC993F3" w14:textId="77777777" w:rsidR="00222C71" w:rsidRPr="00574355" w:rsidRDefault="00222C71" w:rsidP="00222C71">
      <w:pPr>
        <w:pStyle w:val="Heading4"/>
      </w:pPr>
      <w:r w:rsidRPr="00574355">
        <w:t xml:space="preserve">Poverty in India drives the Naxal insurgency – causes nuclear war </w:t>
      </w:r>
    </w:p>
    <w:p w14:paraId="123DA8B9" w14:textId="77777777" w:rsidR="00222C71" w:rsidRPr="00574355" w:rsidRDefault="00222C71" w:rsidP="00222C71">
      <w:r w:rsidRPr="00574355">
        <w:rPr>
          <w:rStyle w:val="Style13ptBold"/>
        </w:rPr>
        <w:t>Ehtisham</w:t>
      </w:r>
      <w:r w:rsidRPr="00574355">
        <w:t xml:space="preserve">, MSc in </w:t>
      </w:r>
      <w:proofErr w:type="spellStart"/>
      <w:r w:rsidRPr="00574355">
        <w:t>Defence</w:t>
      </w:r>
      <w:proofErr w:type="spellEnd"/>
      <w:r w:rsidRPr="00574355">
        <w:t xml:space="preserve"> and Strategic studies, </w:t>
      </w:r>
      <w:r w:rsidRPr="00574355">
        <w:rPr>
          <w:rStyle w:val="Style13ptBold"/>
        </w:rPr>
        <w:t>13</w:t>
      </w:r>
    </w:p>
    <w:p w14:paraId="627E73B5" w14:textId="77777777" w:rsidR="00222C71" w:rsidRPr="00574355" w:rsidRDefault="00222C71" w:rsidP="00222C71">
      <w:r w:rsidRPr="00574355">
        <w:t xml:space="preserve">(Hasan, Is India’s nuclear arsenal </w:t>
      </w:r>
      <w:proofErr w:type="gramStart"/>
      <w:r w:rsidRPr="00574355">
        <w:t>safe?,</w:t>
      </w:r>
      <w:proofErr w:type="gramEnd"/>
      <w:r w:rsidRPr="00574355">
        <w:t xml:space="preserve"> http://blogs.tribune.com.pk/story/18875/is-indian-nuclear-arsenal-safe/)</w:t>
      </w:r>
    </w:p>
    <w:p w14:paraId="14595A6E" w14:textId="77777777" w:rsidR="00A1344C" w:rsidRDefault="00222C71" w:rsidP="00222C71">
      <w:pPr>
        <w:rPr>
          <w:rStyle w:val="Emphasis"/>
        </w:rPr>
      </w:pPr>
      <w:r w:rsidRPr="00E84F21">
        <w:rPr>
          <w:rStyle w:val="StyleUnderline"/>
          <w:highlight w:val="green"/>
        </w:rPr>
        <w:t xml:space="preserve">There are huge nuclear security issues in India because it is prone to </w:t>
      </w:r>
      <w:r w:rsidRPr="00E84F21">
        <w:rPr>
          <w:rStyle w:val="Emphasis"/>
          <w:highlight w:val="green"/>
        </w:rPr>
        <w:t>insurgent groups</w:t>
      </w:r>
      <w:r w:rsidRPr="00574355">
        <w:rPr>
          <w:sz w:val="14"/>
        </w:rPr>
        <w:t xml:space="preserve"> and separatist rebels. According to the Daily Mail’s reports, </w:t>
      </w:r>
      <w:r w:rsidRPr="00574355">
        <w:rPr>
          <w:rStyle w:val="StyleUnderline"/>
        </w:rPr>
        <w:t xml:space="preserve">most of </w:t>
      </w:r>
      <w:r w:rsidRPr="00E84F21">
        <w:rPr>
          <w:rStyle w:val="StyleUnderline"/>
          <w:highlight w:val="green"/>
        </w:rPr>
        <w:t>India’s</w:t>
      </w:r>
      <w:r w:rsidRPr="00574355">
        <w:rPr>
          <w:rStyle w:val="StyleUnderline"/>
        </w:rPr>
        <w:t xml:space="preserve"> </w:t>
      </w:r>
      <w:r w:rsidRPr="00574355">
        <w:rPr>
          <w:rStyle w:val="Emphasis"/>
        </w:rPr>
        <w:t xml:space="preserve">top </w:t>
      </w:r>
      <w:r w:rsidRPr="00E84F21">
        <w:rPr>
          <w:rStyle w:val="Emphasis"/>
          <w:highlight w:val="green"/>
        </w:rPr>
        <w:t>nuclear facilities</w:t>
      </w:r>
      <w:r w:rsidRPr="00E84F21">
        <w:rPr>
          <w:sz w:val="14"/>
          <w:highlight w:val="green"/>
        </w:rPr>
        <w:t xml:space="preserve"> </w:t>
      </w:r>
      <w:proofErr w:type="gramStart"/>
      <w:r w:rsidRPr="00E84F21">
        <w:rPr>
          <w:rStyle w:val="StyleUnderline"/>
          <w:highlight w:val="green"/>
        </w:rPr>
        <w:t>are located in</w:t>
      </w:r>
      <w:proofErr w:type="gramEnd"/>
      <w:r w:rsidRPr="00574355">
        <w:rPr>
          <w:rStyle w:val="StyleUnderline"/>
        </w:rPr>
        <w:t xml:space="preserve"> exceedingly </w:t>
      </w:r>
      <w:r w:rsidRPr="00E84F21">
        <w:rPr>
          <w:rStyle w:val="Emphasis"/>
          <w:highlight w:val="green"/>
        </w:rPr>
        <w:t>Naxal terrorist struck districts</w:t>
      </w:r>
      <w:r w:rsidRPr="00574355">
        <w:rPr>
          <w:sz w:val="14"/>
        </w:rPr>
        <w:t xml:space="preserve"> of India or </w:t>
      </w:r>
      <w:r w:rsidRPr="00574355">
        <w:rPr>
          <w:rStyle w:val="StyleUnderline"/>
        </w:rPr>
        <w:t>in the “Red Corridor</w:t>
      </w:r>
      <w:r w:rsidRPr="00574355">
        <w:rPr>
          <w:sz w:val="14"/>
        </w:rPr>
        <w:t xml:space="preserve">”. Some of the sensitive nuclear installations situated in this “Red Corridor” are, Uranium Corporation </w:t>
      </w:r>
      <w:proofErr w:type="gramStart"/>
      <w:r w:rsidRPr="00574355">
        <w:rPr>
          <w:sz w:val="14"/>
        </w:rPr>
        <w:t>Of</w:t>
      </w:r>
      <w:proofErr w:type="gramEnd"/>
      <w:r w:rsidRPr="00574355">
        <w:rPr>
          <w:sz w:val="14"/>
        </w:rPr>
        <w:t xml:space="preserve"> India Limited, Talcher Heavy Water Plant, Institute of Physics, </w:t>
      </w:r>
      <w:proofErr w:type="spellStart"/>
      <w:r w:rsidRPr="00574355">
        <w:rPr>
          <w:sz w:val="14"/>
        </w:rPr>
        <w:t>Ceramatic</w:t>
      </w:r>
      <w:proofErr w:type="spellEnd"/>
      <w:r w:rsidRPr="00574355">
        <w:rPr>
          <w:sz w:val="14"/>
        </w:rPr>
        <w:t xml:space="preserve"> Fuel Fabrication Facility, Nuclear Fuel Complex, </w:t>
      </w:r>
      <w:proofErr w:type="spellStart"/>
      <w:r w:rsidRPr="00574355">
        <w:rPr>
          <w:sz w:val="14"/>
        </w:rPr>
        <w:t>Seha</w:t>
      </w:r>
      <w:proofErr w:type="spellEnd"/>
      <w:r w:rsidRPr="00574355">
        <w:rPr>
          <w:sz w:val="14"/>
        </w:rPr>
        <w:t xml:space="preserve"> Institute of Nuclear Physics, Atomic Minerals Directorate and many more. Around 90% of the Red Corridor areas are a ‘No Go Zones’ for the Indian troops and Air Force. </w:t>
      </w:r>
      <w:r w:rsidRPr="00574355">
        <w:rPr>
          <w:rStyle w:val="StyleUnderline"/>
        </w:rPr>
        <w:t>The Naxal rebels are in full control and there is no writ of the Indian government in these areas.</w:t>
      </w:r>
      <w:r w:rsidRPr="00574355">
        <w:rPr>
          <w:sz w:val="14"/>
        </w:rPr>
        <w:t xml:space="preserve"> The shocking aspect of Daily Mail’s report is that </w:t>
      </w:r>
      <w:r w:rsidRPr="00574355">
        <w:rPr>
          <w:rStyle w:val="Emphasis"/>
        </w:rPr>
        <w:t xml:space="preserve">some </w:t>
      </w:r>
      <w:r w:rsidRPr="00E84F21">
        <w:rPr>
          <w:rStyle w:val="Emphasis"/>
          <w:highlight w:val="green"/>
        </w:rPr>
        <w:t>Indian nuclear scientists are</w:t>
      </w:r>
      <w:r w:rsidRPr="00574355">
        <w:rPr>
          <w:rStyle w:val="Emphasis"/>
        </w:rPr>
        <w:t xml:space="preserve"> reportedly </w:t>
      </w:r>
      <w:r w:rsidRPr="00E84F21">
        <w:rPr>
          <w:rStyle w:val="Emphasis"/>
          <w:highlight w:val="green"/>
        </w:rPr>
        <w:t>assisting Naxal rebels to</w:t>
      </w:r>
      <w:r w:rsidRPr="00574355">
        <w:rPr>
          <w:rStyle w:val="Emphasis"/>
        </w:rPr>
        <w:t xml:space="preserve"> learn to </w:t>
      </w:r>
      <w:proofErr w:type="spellStart"/>
      <w:r w:rsidRPr="00E84F21">
        <w:rPr>
          <w:rStyle w:val="Emphasis"/>
          <w:highlight w:val="green"/>
        </w:rPr>
        <w:t>utilise</w:t>
      </w:r>
      <w:proofErr w:type="spellEnd"/>
      <w:r w:rsidRPr="00E84F21">
        <w:rPr>
          <w:rStyle w:val="Emphasis"/>
          <w:highlight w:val="green"/>
        </w:rPr>
        <w:t xml:space="preserve"> and transport uranium</w:t>
      </w:r>
      <w:r w:rsidRPr="00574355">
        <w:rPr>
          <w:sz w:val="14"/>
        </w:rPr>
        <w:t xml:space="preserve">. On the other hand, </w:t>
      </w:r>
      <w:r w:rsidRPr="00574355">
        <w:rPr>
          <w:rStyle w:val="StyleUnderline"/>
        </w:rPr>
        <w:t xml:space="preserve">many of India’s missile facilities </w:t>
      </w:r>
      <w:proofErr w:type="gramStart"/>
      <w:r w:rsidRPr="00574355">
        <w:rPr>
          <w:rStyle w:val="StyleUnderline"/>
        </w:rPr>
        <w:t>are located in</w:t>
      </w:r>
      <w:proofErr w:type="gramEnd"/>
      <w:r w:rsidRPr="00574355">
        <w:rPr>
          <w:rStyle w:val="StyleUnderline"/>
        </w:rPr>
        <w:t xml:space="preserve"> either the Red Corridor or in the areas controlled by Hindu radicals</w:t>
      </w:r>
      <w:r w:rsidRPr="00574355">
        <w:rPr>
          <w:sz w:val="14"/>
        </w:rPr>
        <w:t xml:space="preserve"> and militant </w:t>
      </w:r>
      <w:proofErr w:type="spellStart"/>
      <w:r w:rsidRPr="00574355">
        <w:rPr>
          <w:sz w:val="14"/>
        </w:rPr>
        <w:t>organisations</w:t>
      </w:r>
      <w:proofErr w:type="spellEnd"/>
      <w:r w:rsidRPr="00574355">
        <w:rPr>
          <w:sz w:val="14"/>
        </w:rPr>
        <w:t xml:space="preserve">. There are reported cases of the abduction of nuclear scientists from these areas, which is a very disturbing situation with respect to the safety and security of nuclear weapons. </w:t>
      </w:r>
      <w:r w:rsidRPr="00E84F21">
        <w:rPr>
          <w:rStyle w:val="Emphasis"/>
          <w:highlight w:val="green"/>
        </w:rPr>
        <w:t>Any nuclear accident</w:t>
      </w:r>
      <w:r w:rsidRPr="00E84F21">
        <w:rPr>
          <w:sz w:val="14"/>
          <w:highlight w:val="green"/>
        </w:rPr>
        <w:t xml:space="preserve"> </w:t>
      </w:r>
      <w:r w:rsidRPr="00E84F21">
        <w:rPr>
          <w:rStyle w:val="StyleUnderline"/>
          <w:highlight w:val="green"/>
        </w:rPr>
        <w:t>in India could have a serious impact on</w:t>
      </w:r>
      <w:r w:rsidRPr="00574355">
        <w:rPr>
          <w:rStyle w:val="StyleUnderline"/>
        </w:rPr>
        <w:t xml:space="preserve"> its </w:t>
      </w:r>
      <w:proofErr w:type="spellStart"/>
      <w:r w:rsidRPr="00E84F21">
        <w:rPr>
          <w:rStyle w:val="StyleUnderline"/>
          <w:highlight w:val="green"/>
        </w:rPr>
        <w:t>neighbouring</w:t>
      </w:r>
      <w:proofErr w:type="spellEnd"/>
      <w:r w:rsidRPr="00E84F21">
        <w:rPr>
          <w:rStyle w:val="StyleUnderline"/>
          <w:highlight w:val="green"/>
        </w:rPr>
        <w:t xml:space="preserve"> countries and</w:t>
      </w:r>
      <w:r w:rsidRPr="00574355">
        <w:rPr>
          <w:rStyle w:val="StyleUnderline"/>
        </w:rPr>
        <w:t xml:space="preserve"> hence</w:t>
      </w:r>
      <w:r w:rsidRPr="00574355">
        <w:rPr>
          <w:sz w:val="14"/>
        </w:rPr>
        <w:t xml:space="preserve">, </w:t>
      </w:r>
      <w:r w:rsidRPr="00574355">
        <w:rPr>
          <w:rStyle w:val="StyleUnderline"/>
        </w:rPr>
        <w:t xml:space="preserve">the insufficient safety and security measures </w:t>
      </w:r>
      <w:r w:rsidRPr="00E84F21">
        <w:rPr>
          <w:rStyle w:val="StyleUnderline"/>
          <w:highlight w:val="green"/>
        </w:rPr>
        <w:t xml:space="preserve">are of </w:t>
      </w:r>
      <w:r w:rsidRPr="00E84F21">
        <w:rPr>
          <w:rStyle w:val="Emphasis"/>
          <w:highlight w:val="green"/>
        </w:rPr>
        <w:t>great concern to Pakistan.</w:t>
      </w:r>
    </w:p>
    <w:p w14:paraId="620ECE90" w14:textId="77777777" w:rsidR="00A1344C" w:rsidRDefault="00A1344C" w:rsidP="00222C71">
      <w:pPr>
        <w:rPr>
          <w:rStyle w:val="Emphasis"/>
        </w:rPr>
      </w:pPr>
    </w:p>
    <w:p w14:paraId="348C7094" w14:textId="77777777" w:rsidR="00A1344C" w:rsidRDefault="00A1344C" w:rsidP="00222C71">
      <w:pPr>
        <w:rPr>
          <w:rStyle w:val="Emphasis"/>
        </w:rPr>
      </w:pPr>
    </w:p>
    <w:p w14:paraId="275AAF55" w14:textId="77777777" w:rsidR="00A1344C" w:rsidRDefault="00A1344C" w:rsidP="00222C71">
      <w:pPr>
        <w:rPr>
          <w:rStyle w:val="Emphasis"/>
        </w:rPr>
      </w:pPr>
    </w:p>
    <w:p w14:paraId="27442A5E" w14:textId="77777777" w:rsidR="00A1344C" w:rsidRDefault="00A1344C" w:rsidP="00222C71">
      <w:pPr>
        <w:rPr>
          <w:rStyle w:val="Emphasis"/>
        </w:rPr>
      </w:pPr>
    </w:p>
    <w:p w14:paraId="6CCF38B0" w14:textId="77777777" w:rsidR="00A1344C" w:rsidRDefault="00A1344C" w:rsidP="00222C71">
      <w:pPr>
        <w:rPr>
          <w:rStyle w:val="Emphasis"/>
        </w:rPr>
      </w:pPr>
    </w:p>
    <w:p w14:paraId="036611EF" w14:textId="77777777" w:rsidR="00A1344C" w:rsidRDefault="00A1344C" w:rsidP="00222C71">
      <w:pPr>
        <w:rPr>
          <w:rStyle w:val="Emphasis"/>
        </w:rPr>
      </w:pPr>
    </w:p>
    <w:p w14:paraId="628DD953" w14:textId="77777777" w:rsidR="00A1344C" w:rsidRDefault="00A1344C" w:rsidP="00222C71">
      <w:pPr>
        <w:rPr>
          <w:rStyle w:val="Emphasis"/>
        </w:rPr>
      </w:pPr>
    </w:p>
    <w:p w14:paraId="2829D0EE" w14:textId="7DCAA7A1" w:rsidR="00222C71" w:rsidRPr="00574355" w:rsidRDefault="00222C71" w:rsidP="00222C71">
      <w:pPr>
        <w:rPr>
          <w:sz w:val="14"/>
        </w:rPr>
      </w:pPr>
      <w:r w:rsidRPr="00574355">
        <w:rPr>
          <w:rStyle w:val="Emphasis"/>
        </w:rPr>
        <w:t xml:space="preserve"> </w:t>
      </w:r>
      <w:r w:rsidRPr="00574355">
        <w:rPr>
          <w:sz w:val="14"/>
        </w:rPr>
        <w:t xml:space="preserve">Just </w:t>
      </w:r>
      <w:r w:rsidRPr="00574355">
        <w:rPr>
          <w:rStyle w:val="Emphasis"/>
        </w:rPr>
        <w:t>imagine</w:t>
      </w:r>
      <w:r w:rsidRPr="00574355">
        <w:rPr>
          <w:sz w:val="14"/>
        </w:rPr>
        <w:t xml:space="preserve"> </w:t>
      </w:r>
      <w:r w:rsidRPr="00E84F21">
        <w:rPr>
          <w:rStyle w:val="StyleUnderline"/>
          <w:highlight w:val="green"/>
        </w:rPr>
        <w:t xml:space="preserve">if a nuclear weapon fell in the hands of </w:t>
      </w:r>
      <w:r w:rsidRPr="00E84F21">
        <w:rPr>
          <w:rStyle w:val="Emphasis"/>
          <w:highlight w:val="green"/>
        </w:rPr>
        <w:t>Indian terrorists</w:t>
      </w:r>
      <w:r w:rsidRPr="00E84F21">
        <w:rPr>
          <w:sz w:val="14"/>
          <w:highlight w:val="green"/>
        </w:rPr>
        <w:t xml:space="preserve">; </w:t>
      </w:r>
      <w:r w:rsidRPr="00E84F21">
        <w:rPr>
          <w:rStyle w:val="Emphasis"/>
          <w:highlight w:val="green"/>
        </w:rPr>
        <w:t>this could lead to</w:t>
      </w:r>
      <w:r w:rsidRPr="00574355">
        <w:rPr>
          <w:rStyle w:val="Emphasis"/>
        </w:rPr>
        <w:t xml:space="preserve"> an </w:t>
      </w:r>
      <w:r w:rsidRPr="00E84F21">
        <w:rPr>
          <w:rStyle w:val="Emphasis"/>
          <w:highlight w:val="green"/>
        </w:rPr>
        <w:t>accidental nuclear war</w:t>
      </w:r>
      <w:r w:rsidRPr="00574355">
        <w:rPr>
          <w:sz w:val="14"/>
        </w:rPr>
        <w:t xml:space="preserve"> between Pakistan and India. Likewise, an accident at a nuclear power plant could release radiation that may not respect any borders.</w:t>
      </w:r>
    </w:p>
    <w:p w14:paraId="702DDECF" w14:textId="5EFFD4D1" w:rsidR="00222C71" w:rsidRDefault="00222C71" w:rsidP="00690B93"/>
    <w:p w14:paraId="17942CEC" w14:textId="77777777" w:rsidR="00222C71" w:rsidRPr="00690B93" w:rsidRDefault="00222C71" w:rsidP="00690B93"/>
    <w:sectPr w:rsidR="00222C71" w:rsidRPr="00690B9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3496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2C71"/>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34969"/>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0B93"/>
    <w:rsid w:val="00696A16"/>
    <w:rsid w:val="006A4840"/>
    <w:rsid w:val="006A52A0"/>
    <w:rsid w:val="006A7E1D"/>
    <w:rsid w:val="006C34D4"/>
    <w:rsid w:val="006C3A56"/>
    <w:rsid w:val="006D13F4"/>
    <w:rsid w:val="006D6AED"/>
    <w:rsid w:val="006E6D0B"/>
    <w:rsid w:val="006F126E"/>
    <w:rsid w:val="006F27F1"/>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1344C"/>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7E37"/>
    <w:rsid w:val="00D01EDC"/>
    <w:rsid w:val="00D01FDA"/>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C1596B"/>
  <w14:defaultImageDpi w14:val="300"/>
  <w15:docId w15:val="{D756D94D-5A25-FC40-BB8E-6F6CA4433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34969"/>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4349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3496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3496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43496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349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4969"/>
  </w:style>
  <w:style w:type="character" w:customStyle="1" w:styleId="Heading1Char">
    <w:name w:val="Heading 1 Char"/>
    <w:aliases w:val="Pocket Char"/>
    <w:basedOn w:val="DefaultParagraphFont"/>
    <w:link w:val="Heading1"/>
    <w:uiPriority w:val="9"/>
    <w:rsid w:val="00434969"/>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434969"/>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434969"/>
    <w:rPr>
      <w:rFonts w:ascii="Arial" w:eastAsiaTheme="majorEastAsia" w:hAnsi="Arial"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434969"/>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34969"/>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434969"/>
    <w:rPr>
      <w:b/>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s"/>
    <w:basedOn w:val="DefaultParagraphFont"/>
    <w:link w:val="textbold"/>
    <w:uiPriority w:val="20"/>
    <w:qFormat/>
    <w:rsid w:val="00434969"/>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434969"/>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434969"/>
    <w:rPr>
      <w:color w:val="auto"/>
      <w:u w:val="none"/>
    </w:rPr>
  </w:style>
  <w:style w:type="paragraph" w:styleId="DocumentMap">
    <w:name w:val="Document Map"/>
    <w:basedOn w:val="Normal"/>
    <w:link w:val="DocumentMapChar"/>
    <w:uiPriority w:val="99"/>
    <w:semiHidden/>
    <w:unhideWhenUsed/>
    <w:rsid w:val="0043496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34969"/>
    <w:rPr>
      <w:rFonts w:ascii="Lucida Grande" w:hAnsi="Lucida Grande" w:cs="Lucida Grande"/>
    </w:rPr>
  </w:style>
  <w:style w:type="paragraph" w:customStyle="1" w:styleId="textbold">
    <w:name w:val="text bold"/>
    <w:basedOn w:val="Normal"/>
    <w:link w:val="Emphasis"/>
    <w:uiPriority w:val="20"/>
    <w:qFormat/>
    <w:rsid w:val="00434969"/>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43496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BoldUnderlineChar">
    <w:name w:val="Bold Underline Char"/>
    <w:locked/>
    <w:rsid w:val="00222C71"/>
    <w:rPr>
      <w:rFonts w:ascii="Times New Roman" w:eastAsia="Times New Roman" w:hAnsi="Times New Roman" w:cs="Times New Roman"/>
      <w:b/>
      <w:bCs/>
      <w:sz w:val="20"/>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org/content/article/new-threat-ozone-layer-found"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conversation.com/space-tourism-rockets-emit-100-times-more-co-per-passenger-than-flights-imagine-a-whole-industry-164601" TargetMode="External"/><Relationship Id="rId17" Type="http://schemas.openxmlformats.org/officeDocument/2006/relationships/hyperlink" Target="http://europesworld.org/2014/05/28/higher-food-prices-are-better-for-the-poor-in-the-long-run/" TargetMode="External"/><Relationship Id="rId2" Type="http://schemas.openxmlformats.org/officeDocument/2006/relationships/customXml" Target="../customXml/item2.xml"/><Relationship Id="rId16" Type="http://schemas.openxmlformats.org/officeDocument/2006/relationships/hyperlink" Target="http://cic.nyu.edu/news_commentary/food-security-nutrition-and-pea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environment/2021/sep/16/larger-than-usual-ozone-layer-hole-bigger-than-antarctica" TargetMode="External"/><Relationship Id="rId5" Type="http://schemas.openxmlformats.org/officeDocument/2006/relationships/numbering" Target="numbering.xml"/><Relationship Id="rId15" Type="http://schemas.openxmlformats.org/officeDocument/2006/relationships/hyperlink" Target="http://www.globalwarming.org/2011/11/28/steven-pinker-resource-scarcity-doesnt-cause-wars/" TargetMode="External"/><Relationship Id="rId10" Type="http://schemas.openxmlformats.org/officeDocument/2006/relationships/hyperlink" Target="https://www.europeanleadershipnetwork.org/commentary/the-art-of-space-deterrenc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www.rationaloptimist.com/blog/the-ozone-hole-was-exaggerated-as-a-problem.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24</Pages>
  <Words>12930</Words>
  <Characters>73704</Characters>
  <Application>Microsoft Office Word</Application>
  <DocSecurity>0</DocSecurity>
  <Lines>614</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86462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2</cp:revision>
  <dcterms:created xsi:type="dcterms:W3CDTF">2022-01-23T15:43:00Z</dcterms:created>
  <dcterms:modified xsi:type="dcterms:W3CDTF">2022-01-23T16:22:00Z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