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E7CC" w14:textId="77777777" w:rsidR="00C15ACC" w:rsidRPr="00C15ACC" w:rsidRDefault="00C15ACC" w:rsidP="00C15ACC"/>
    <w:p w14:paraId="71060F33" w14:textId="6BD94AC7" w:rsidR="00C15ACC" w:rsidRDefault="00C15ACC" w:rsidP="00C15ACC">
      <w:pPr>
        <w:pStyle w:val="Heading1"/>
      </w:pPr>
      <w:r>
        <w:lastRenderedPageBreak/>
        <w:t>1NC</w:t>
      </w:r>
    </w:p>
    <w:p w14:paraId="48B39A6C" w14:textId="6BBDF251" w:rsidR="00E42E4C" w:rsidRDefault="00120102" w:rsidP="00C15ACC">
      <w:pPr>
        <w:pStyle w:val="Heading3"/>
      </w:pPr>
      <w:r>
        <w:lastRenderedPageBreak/>
        <w:t>1NC – K</w:t>
      </w:r>
    </w:p>
    <w:p w14:paraId="34ECB3B1" w14:textId="77777777" w:rsidR="00120102" w:rsidRPr="00120102" w:rsidRDefault="00120102" w:rsidP="00120102">
      <w:pPr>
        <w:pStyle w:val="Heading4"/>
      </w:pPr>
      <w:r w:rsidRPr="00120102">
        <w:t xml:space="preserve">Academic philosophy is 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77B66CFB" w14:textId="77777777" w:rsidR="00120102" w:rsidRPr="003D6C6A" w:rsidRDefault="00120102" w:rsidP="00120102">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2C7FD7AA" w14:textId="77777777" w:rsidR="00120102" w:rsidRPr="003D6C6A" w:rsidRDefault="00120102" w:rsidP="00120102">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w:t>
      </w:r>
      <w:r w:rsidRPr="003D6C6A">
        <w:rPr>
          <w:rStyle w:val="StyleUnderline"/>
        </w:rPr>
        <w:lastRenderedPageBreak/>
        <w:t>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B0A0586" w14:textId="1766ED66" w:rsidR="00120102" w:rsidRDefault="00120102" w:rsidP="00120102"/>
    <w:p w14:paraId="6F8B5B0B" w14:textId="77777777" w:rsidR="00120102" w:rsidRPr="003D6C6A" w:rsidRDefault="00120102" w:rsidP="00120102">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5030AA8F" w14:textId="77777777" w:rsidR="00120102" w:rsidRPr="003D6C6A" w:rsidRDefault="00120102" w:rsidP="00120102">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760C09A3" w14:textId="77777777" w:rsidR="00120102" w:rsidRPr="003D6C6A" w:rsidRDefault="00120102" w:rsidP="00120102">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 xml:space="preserve">Discourse on race normally focuses on the material and the visual, but the video of Anna Brown’s death points us less to the images and more to the centrality of aurality to black </w:t>
      </w:r>
      <w:r w:rsidRPr="003D6C6A">
        <w:rPr>
          <w:rStyle w:val="StyleUnderline"/>
        </w:rPr>
        <w:lastRenderedPageBreak/>
        <w:t>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xml:space="preserve">: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w:t>
      </w:r>
      <w:r w:rsidRPr="003D6C6A">
        <w:rPr>
          <w:sz w:val="16"/>
        </w:rPr>
        <w:lastRenderedPageBreak/>
        <w:t>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62AE196D" w14:textId="77777777" w:rsidR="00120102" w:rsidRPr="003D6C6A" w:rsidRDefault="00120102" w:rsidP="00120102"/>
    <w:p w14:paraId="6BF2AEDF" w14:textId="77777777" w:rsidR="00120102" w:rsidRPr="003D6C6A" w:rsidRDefault="00120102" w:rsidP="00120102">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582B9D77" w14:textId="77777777" w:rsidR="00120102" w:rsidRPr="003D6C6A" w:rsidRDefault="00120102" w:rsidP="00120102">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1C44D332" w14:textId="77777777" w:rsidR="00120102" w:rsidRPr="003D6C6A" w:rsidRDefault="00120102" w:rsidP="00120102">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w:t>
      </w:r>
      <w:r w:rsidRPr="003D6C6A">
        <w:rPr>
          <w:sz w:val="16"/>
        </w:rPr>
        <w:lastRenderedPageBreak/>
        <w:t xml:space="preserve">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shit. But White liberals keep on trying and end up spending a lifetime not knowing shit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1B3F9DDF" w14:textId="4BAB8AB2" w:rsidR="00120102" w:rsidRDefault="00120102" w:rsidP="00120102"/>
    <w:p w14:paraId="68D2F721" w14:textId="4A01AD27" w:rsidR="00120102" w:rsidRPr="003D6C6A" w:rsidRDefault="00120102" w:rsidP="00120102">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James Song </w:t>
      </w:r>
      <w:r w:rsidRPr="003D6C6A">
        <w:rPr>
          <w:rFonts w:cs="Arial"/>
        </w:rPr>
        <w:t>lacks the jurisdiction to tell black people what to do.</w:t>
      </w:r>
    </w:p>
    <w:p w14:paraId="005F90DF" w14:textId="77777777" w:rsidR="00120102" w:rsidRPr="003D6C6A" w:rsidRDefault="00120102" w:rsidP="00120102">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6D45735B" w14:textId="77777777" w:rsidR="00120102" w:rsidRPr="003D6C6A" w:rsidRDefault="00120102" w:rsidP="00120102">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w:t>
      </w:r>
      <w:r w:rsidRPr="003D6C6A">
        <w:rPr>
          <w:rStyle w:val="StyleUnderline"/>
          <w:highlight w:val="green"/>
        </w:rPr>
        <w:lastRenderedPageBreak/>
        <w:t xml:space="preserve">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0EF49C25" w14:textId="3D5C7CC5" w:rsidR="00120102" w:rsidRDefault="00120102" w:rsidP="00120102"/>
    <w:p w14:paraId="17475319" w14:textId="77777777" w:rsidR="00120102" w:rsidRPr="003D6C6A" w:rsidRDefault="00120102" w:rsidP="00120102">
      <w:pPr>
        <w:pStyle w:val="Heading4"/>
        <w:rPr>
          <w:rFonts w:cs="Arial"/>
        </w:rPr>
      </w:pPr>
      <w:r w:rsidRPr="003D6C6A">
        <w:rPr>
          <w:rFonts w:cs="Arial"/>
        </w:rPr>
        <w:t xml:space="preserve">The </w:t>
      </w:r>
      <w:r w:rsidRPr="003D6C6A">
        <w:rPr>
          <w:rFonts w:cs="Arial"/>
          <w:u w:val="single"/>
        </w:rPr>
        <w:t>abject positionality</w:t>
      </w:r>
      <w:r w:rsidRPr="003D6C6A">
        <w:rPr>
          <w:rFonts w:cs="Arial"/>
        </w:rPr>
        <w:t xml:space="preserve"> of the slave produces a </w:t>
      </w:r>
      <w:r w:rsidRPr="003D6C6A">
        <w:rPr>
          <w:rFonts w:cs="Arial"/>
          <w:u w:val="single"/>
        </w:rPr>
        <w:t>semiotics of meaning</w:t>
      </w:r>
      <w:r w:rsidRPr="003D6C6A">
        <w:rPr>
          <w:rFonts w:cs="Arial"/>
        </w:rPr>
        <w:t xml:space="preserve"> that renders the world and all other positionalities coherent.</w:t>
      </w:r>
    </w:p>
    <w:p w14:paraId="264BA254" w14:textId="77777777" w:rsidR="00120102" w:rsidRPr="003D6C6A" w:rsidRDefault="00120102" w:rsidP="00120102">
      <w:pPr>
        <w:rPr>
          <w:sz w:val="16"/>
        </w:rPr>
      </w:pPr>
      <w:proofErr w:type="spellStart"/>
      <w:r w:rsidRPr="003D6C6A">
        <w:rPr>
          <w:rStyle w:val="Style13ptBold"/>
        </w:rPr>
        <w:t>Wilderson</w:t>
      </w:r>
      <w:proofErr w:type="spellEnd"/>
      <w:r w:rsidRPr="003D6C6A">
        <w:rPr>
          <w:rStyle w:val="Style13ptBold"/>
        </w:rPr>
        <w:t xml:space="preserve"> 18</w:t>
      </w:r>
      <w:r w:rsidRPr="003D6C6A">
        <w:rPr>
          <w:sz w:val="16"/>
        </w:rPr>
        <w:t xml:space="preserve"> Frank B. </w:t>
      </w:r>
      <w:proofErr w:type="spellStart"/>
      <w:r w:rsidRPr="003D6C6A">
        <w:rPr>
          <w:sz w:val="16"/>
        </w:rPr>
        <w:t>Wilderson</w:t>
      </w:r>
      <w:proofErr w:type="spellEnd"/>
      <w:r w:rsidRPr="003D6C6A">
        <w:rPr>
          <w:sz w:val="16"/>
        </w:rPr>
        <w:t xml:space="preserve"> III, The </w:t>
      </w:r>
      <w:proofErr w:type="spellStart"/>
      <w:r w:rsidRPr="003D6C6A">
        <w:rPr>
          <w:sz w:val="16"/>
        </w:rPr>
        <w:t>Brotherwise</w:t>
      </w:r>
      <w:proofErr w:type="spellEnd"/>
      <w:r w:rsidRPr="003D6C6A">
        <w:rPr>
          <w:sz w:val="16"/>
        </w:rPr>
        <w:t xml:space="preserve"> Dispatch, Vol.3, Issue #3, June-August 2018, </w:t>
      </w:r>
      <w:proofErr w:type="spellStart"/>
      <w:r w:rsidRPr="003D6C6A">
        <w:rPr>
          <w:sz w:val="16"/>
        </w:rPr>
        <w:t>Afropessimism</w:t>
      </w:r>
      <w:proofErr w:type="spellEnd"/>
      <w:r w:rsidRPr="003D6C6A">
        <w:rPr>
          <w:sz w:val="16"/>
        </w:rPr>
        <w:t xml:space="preserve"> and the End of Redemption, http://brotherwisedispatch.blogspot.com/2018/06/afropessimism-and-end-of-redemption-by.html WJ</w:t>
      </w:r>
    </w:p>
    <w:p w14:paraId="3E9F257E" w14:textId="77777777" w:rsidR="00120102" w:rsidRPr="003D6C6A" w:rsidRDefault="00120102" w:rsidP="00120102">
      <w:pPr>
        <w:rPr>
          <w:sz w:val="16"/>
        </w:rPr>
      </w:pPr>
      <w:r w:rsidRPr="003D6C6A">
        <w:rPr>
          <w:sz w:val="16"/>
        </w:rPr>
        <w:lastRenderedPageBreak/>
        <w:t xml:space="preserve">Afro-Pessimism is premised on an iconoclastic claim: that </w:t>
      </w:r>
      <w:r w:rsidRPr="003D6C6A">
        <w:rPr>
          <w:rStyle w:val="StyleUnderline"/>
          <w:highlight w:val="green"/>
        </w:rPr>
        <w:t>Blackness is coterminous with</w:t>
      </w:r>
      <w:r w:rsidRPr="003D6C6A">
        <w:rPr>
          <w:rStyle w:val="StyleUnderline"/>
        </w:rPr>
        <w:t xml:space="preserve"> </w:t>
      </w:r>
      <w:proofErr w:type="spellStart"/>
      <w:r w:rsidRPr="003D6C6A">
        <w:rPr>
          <w:rStyle w:val="StyleUnderline"/>
        </w:rPr>
        <w:t>Slaveness</w:t>
      </w:r>
      <w:proofErr w:type="spellEnd"/>
      <w:r w:rsidRPr="003D6C6A">
        <w:rPr>
          <w:rStyle w:val="StyleUnderline"/>
        </w:rPr>
        <w:t xml:space="preserve">. Blackness is </w:t>
      </w:r>
      <w:r w:rsidRPr="003D6C6A">
        <w:rPr>
          <w:rStyle w:val="StyleUnderline"/>
          <w:highlight w:val="green"/>
        </w:rPr>
        <w:t>social death</w:t>
      </w:r>
      <w:r w:rsidRPr="003D6C6A">
        <w:rPr>
          <w:sz w:val="16"/>
        </w:rPr>
        <w:t xml:space="preserve">, which is to say that </w:t>
      </w:r>
      <w:r w:rsidRPr="003D6C6A">
        <w:rPr>
          <w:rStyle w:val="StyleUnderline"/>
          <w:highlight w:val="green"/>
        </w:rPr>
        <w:t>there was never a prior meta-moment of plenitude</w:t>
      </w:r>
      <w:r w:rsidRPr="003D6C6A">
        <w:rPr>
          <w:rStyle w:val="StyleUnderline"/>
        </w:rPr>
        <w:t>, never a moment of equilibrium, never a moment of social life</w:t>
      </w:r>
      <w:r w:rsidRPr="003D6C6A">
        <w:rPr>
          <w:sz w:val="16"/>
        </w:rPr>
        <w:t xml:space="preserve">. </w:t>
      </w:r>
      <w:r w:rsidRPr="003D6C6A">
        <w:rPr>
          <w:rStyle w:val="StyleUnderline"/>
        </w:rPr>
        <w:t>Blackness</w:t>
      </w:r>
      <w:r w:rsidRPr="003D6C6A">
        <w:rPr>
          <w:sz w:val="16"/>
        </w:rPr>
        <w:t xml:space="preserve">, as a paradigmatic position (rather than as an ensemble of identities, cultural practices, or anthropological accoutrement), </w:t>
      </w:r>
      <w:r w:rsidRPr="003D6C6A">
        <w:rPr>
          <w:rStyle w:val="StyleUnderline"/>
        </w:rPr>
        <w:t xml:space="preserve">cannot be </w:t>
      </w:r>
      <w:proofErr w:type="spellStart"/>
      <w:r w:rsidRPr="003D6C6A">
        <w:rPr>
          <w:rStyle w:val="StyleUnderline"/>
        </w:rPr>
        <w:t>disimbricated</w:t>
      </w:r>
      <w:proofErr w:type="spellEnd"/>
      <w:r w:rsidRPr="003D6C6A">
        <w:rPr>
          <w:rStyle w:val="StyleUnderline"/>
        </w:rPr>
        <w:t xml:space="preserve"> from slavery. </w:t>
      </w:r>
      <w:r w:rsidRPr="003D6C6A">
        <w:rPr>
          <w:rStyle w:val="StyleUnderline"/>
          <w:highlight w:val="green"/>
        </w:rPr>
        <w:t>The narrative arc of the slave</w:t>
      </w:r>
      <w:r w:rsidRPr="003D6C6A">
        <w:rPr>
          <w:rStyle w:val="StyleUnderline"/>
        </w:rPr>
        <w:t xml:space="preserve"> who is Black</w:t>
      </w:r>
      <w:r w:rsidRPr="003D6C6A">
        <w:rPr>
          <w:sz w:val="16"/>
        </w:rPr>
        <w:t xml:space="preserve"> (unlike Orlando Patterson’s generic slave who may be of any race) </w:t>
      </w:r>
      <w:r w:rsidRPr="003D6C6A">
        <w:rPr>
          <w:rStyle w:val="StyleUnderline"/>
          <w:highlight w:val="green"/>
        </w:rPr>
        <w:t>is not an arc at all, but a flat line</w:t>
      </w:r>
      <w:r w:rsidRPr="003D6C6A">
        <w:rPr>
          <w:rStyle w:val="StyleUnderline"/>
        </w:rPr>
        <w:t>,</w:t>
      </w:r>
      <w:r w:rsidRPr="003D6C6A">
        <w:rPr>
          <w:sz w:val="16"/>
        </w:rPr>
        <w:t xml:space="preserve"> what Hortense Spillers (2003) calls "historical stillness": a flat line </w:t>
      </w:r>
      <w:r w:rsidRPr="003D6C6A">
        <w:rPr>
          <w:rStyle w:val="StyleUnderline"/>
          <w:highlight w:val="green"/>
        </w:rPr>
        <w:t>that "moves" from disequilibrium to</w:t>
      </w:r>
      <w:r w:rsidRPr="003D6C6A">
        <w:rPr>
          <w:sz w:val="16"/>
        </w:rPr>
        <w:t xml:space="preserve"> a moment in the narrative of </w:t>
      </w:r>
      <w:r w:rsidRPr="003D6C6A">
        <w:rPr>
          <w:rStyle w:val="StyleUnderline"/>
          <w:highlight w:val="green"/>
        </w:rPr>
        <w:t>faux equilibrium, to disequilibrium restored</w:t>
      </w:r>
      <w:r w:rsidRPr="003D6C6A">
        <w:rPr>
          <w:rStyle w:val="StyleUnderline"/>
        </w:rPr>
        <w:t xml:space="preserve"> and/or rearticulated</w:t>
      </w:r>
      <w:r w:rsidRPr="003D6C6A">
        <w:rPr>
          <w:sz w:val="16"/>
        </w:rPr>
        <w:t xml:space="preserve">. To put it differently, </w:t>
      </w:r>
      <w:r w:rsidRPr="003D6C6A">
        <w:rPr>
          <w:rStyle w:val="StyleUnderline"/>
          <w:highlight w:val="green"/>
        </w:rPr>
        <w:t>the violence which</w:t>
      </w:r>
      <w:r w:rsidRPr="003D6C6A">
        <w:rPr>
          <w:rStyle w:val="StyleUnderline"/>
        </w:rPr>
        <w:t xml:space="preserve"> both </w:t>
      </w:r>
      <w:r w:rsidRPr="003D6C6A">
        <w:rPr>
          <w:rStyle w:val="StyleUnderline"/>
          <w:highlight w:val="green"/>
        </w:rPr>
        <w:t xml:space="preserve">elaborates and saturates Black "life" is </w:t>
      </w:r>
      <w:r w:rsidRPr="003D6C6A">
        <w:rPr>
          <w:rStyle w:val="Emphasis"/>
          <w:highlight w:val="green"/>
        </w:rPr>
        <w:t>totalizing</w:t>
      </w:r>
      <w:r w:rsidRPr="003D6C6A">
        <w:rPr>
          <w:sz w:val="16"/>
        </w:rPr>
        <w:t xml:space="preserve">, so much </w:t>
      </w:r>
      <w:proofErr w:type="gramStart"/>
      <w:r w:rsidRPr="003D6C6A">
        <w:rPr>
          <w:rStyle w:val="StyleUnderline"/>
        </w:rPr>
        <w:t>so as to</w:t>
      </w:r>
      <w:proofErr w:type="gramEnd"/>
      <w:r w:rsidRPr="003D6C6A">
        <w:rPr>
          <w:rStyle w:val="StyleUnderline"/>
        </w:rPr>
        <w:t xml:space="preserve"> make narrative inaccessible to Blacks</w:t>
      </w:r>
      <w:r w:rsidRPr="003D6C6A">
        <w:rPr>
          <w:sz w:val="16"/>
        </w:rPr>
        <w:t xml:space="preserve">. This is not simply a problem for Black people. It is a problem for the organizational calculus (Spillers 2003) of the Humanities writ large. </w:t>
      </w:r>
      <w:r w:rsidRPr="003D6C6A">
        <w:rPr>
          <w:rStyle w:val="StyleUnderline"/>
        </w:rPr>
        <w:t xml:space="preserve">Foundational to the labors of disciplines housed within the Humanities is the belief that all sentient beings can be </w:t>
      </w:r>
      <w:proofErr w:type="spellStart"/>
      <w:r w:rsidRPr="003D6C6A">
        <w:rPr>
          <w:rStyle w:val="StyleUnderline"/>
        </w:rPr>
        <w:t>emplotted</w:t>
      </w:r>
      <w:proofErr w:type="spellEnd"/>
      <w:r w:rsidRPr="003D6C6A">
        <w:rPr>
          <w:rStyle w:val="StyleUnderline"/>
        </w:rPr>
        <w:t xml:space="preserve"> as narrative entities</w:t>
      </w:r>
      <w:r w:rsidRPr="003D6C6A">
        <w:rPr>
          <w:sz w:val="16"/>
        </w:rPr>
        <w:t xml:space="preserve">, that </w:t>
      </w:r>
      <w:r w:rsidRPr="003D6C6A">
        <w:rPr>
          <w:rStyle w:val="StyleUnderline"/>
        </w:rPr>
        <w:t>every sentient subject is imbued with historicity</w:t>
      </w:r>
      <w:r w:rsidRPr="003D6C6A">
        <w:rPr>
          <w:sz w:val="16"/>
        </w:rPr>
        <w:t xml:space="preserve">, and this belief is subtended by the idea </w:t>
      </w:r>
      <w:r w:rsidRPr="003D6C6A">
        <w:rPr>
          <w:rStyle w:val="StyleUnderline"/>
        </w:rPr>
        <w:t>that all beings can be redeemed</w:t>
      </w:r>
      <w:r w:rsidRPr="003D6C6A">
        <w:rPr>
          <w:sz w:val="16"/>
        </w:rPr>
        <w:t xml:space="preserve">. </w:t>
      </w:r>
      <w:r w:rsidRPr="003D6C6A">
        <w:rPr>
          <w:rStyle w:val="Emphasis"/>
          <w:highlight w:val="green"/>
        </w:rPr>
        <w:t>Historicity and redemption are inextricably bound</w:t>
      </w:r>
      <w:r w:rsidRPr="003D6C6A">
        <w:rPr>
          <w:sz w:val="16"/>
        </w:rPr>
        <w:t xml:space="preserve">. </w:t>
      </w:r>
      <w:r w:rsidRPr="003D6C6A">
        <w:rPr>
          <w:rStyle w:val="StyleUnderline"/>
          <w:highlight w:val="green"/>
        </w:rPr>
        <w:t>Both are inherently anti-Black</w:t>
      </w:r>
      <w:r w:rsidRPr="003D6C6A">
        <w:rPr>
          <w:rStyle w:val="StyleUnderline"/>
        </w:rPr>
        <w:t xml:space="preserve"> in that </w:t>
      </w:r>
      <w:r w:rsidRPr="003D6C6A">
        <w:rPr>
          <w:rStyle w:val="StyleUnderline"/>
          <w:highlight w:val="green"/>
        </w:rPr>
        <w:t>without the psychic and/or physical presence of a sentient being</w:t>
      </w:r>
      <w:r w:rsidRPr="003D6C6A">
        <w:rPr>
          <w:rStyle w:val="StyleUnderline"/>
        </w:rPr>
        <w:t xml:space="preserve"> that is </w:t>
      </w:r>
      <w:r w:rsidRPr="003D6C6A">
        <w:rPr>
          <w:rStyle w:val="StyleUnderline"/>
          <w:highlight w:val="green"/>
        </w:rPr>
        <w:t>barred</w:t>
      </w:r>
      <w:r w:rsidRPr="003D6C6A">
        <w:rPr>
          <w:sz w:val="16"/>
        </w:rPr>
        <w:t xml:space="preserve">, ab initio, </w:t>
      </w:r>
      <w:r w:rsidRPr="003D6C6A">
        <w:rPr>
          <w:rStyle w:val="StyleUnderline"/>
          <w:highlight w:val="green"/>
        </w:rPr>
        <w:t>from narrative</w:t>
      </w:r>
      <w:r w:rsidRPr="003D6C6A">
        <w:rPr>
          <w:sz w:val="16"/>
        </w:rPr>
        <w:t xml:space="preserve"> and, by extension, barred from redemption, </w:t>
      </w:r>
      <w:r w:rsidRPr="003D6C6A">
        <w:rPr>
          <w:rStyle w:val="StyleUnderline"/>
        </w:rPr>
        <w:t xml:space="preserve">the arc of </w:t>
      </w:r>
      <w:r w:rsidRPr="003D6C6A">
        <w:rPr>
          <w:rStyle w:val="StyleUnderline"/>
          <w:highlight w:val="green"/>
        </w:rPr>
        <w:t xml:space="preserve">redemption would lack any </w:t>
      </w:r>
      <w:r w:rsidRPr="003D6C6A">
        <w:rPr>
          <w:rStyle w:val="StyleUnderline"/>
        </w:rPr>
        <w:t xml:space="preserve">touchstones of </w:t>
      </w:r>
      <w:r w:rsidRPr="003D6C6A">
        <w:rPr>
          <w:rStyle w:val="StyleUnderline"/>
          <w:highlight w:val="green"/>
        </w:rPr>
        <w:t>cohesion</w:t>
      </w:r>
      <w:r w:rsidRPr="003D6C6A">
        <w:rPr>
          <w:sz w:val="16"/>
        </w:rPr>
        <w:t xml:space="preserve">. </w:t>
      </w:r>
      <w:r w:rsidRPr="003D6C6A">
        <w:rPr>
          <w:rStyle w:val="StyleUnderline"/>
          <w:highlight w:val="green"/>
        </w:rPr>
        <w:t>One would not</w:t>
      </w:r>
      <w:r w:rsidRPr="003D6C6A">
        <w:rPr>
          <w:rStyle w:val="StyleUnderline"/>
        </w:rPr>
        <w:t xml:space="preserve"> be able to </w:t>
      </w:r>
      <w:r w:rsidRPr="003D6C6A">
        <w:rPr>
          <w:rStyle w:val="StyleUnderline"/>
          <w:highlight w:val="green"/>
        </w:rPr>
        <w:t xml:space="preserve">know what a world </w:t>
      </w:r>
      <w:r w:rsidRPr="003D6C6A">
        <w:rPr>
          <w:rStyle w:val="Emphasis"/>
          <w:highlight w:val="green"/>
        </w:rPr>
        <w:t>devoid of redemption</w:t>
      </w:r>
      <w:r w:rsidRPr="003D6C6A">
        <w:rPr>
          <w:rStyle w:val="StyleUnderline"/>
          <w:highlight w:val="green"/>
        </w:rPr>
        <w:t xml:space="preserve"> looks like</w:t>
      </w:r>
      <w:r w:rsidRPr="003D6C6A">
        <w:rPr>
          <w:sz w:val="16"/>
        </w:rPr>
        <w:t xml:space="preserve">. </w:t>
      </w:r>
      <w:r w:rsidRPr="003D6C6A">
        <w:rPr>
          <w:rStyle w:val="StyleUnderline"/>
        </w:rPr>
        <w:t>There would, in fact, exist a persona who is adjacent to redemption</w:t>
      </w:r>
      <w:r w:rsidRPr="003D6C6A">
        <w:rPr>
          <w:sz w:val="16"/>
        </w:rPr>
        <w:t xml:space="preserve">, that is, a degraded humanity that struggles to be re-redeemed (i.e., LGBT people, Native Americans, Palestinians). </w:t>
      </w:r>
      <w:r w:rsidRPr="003D6C6A">
        <w:rPr>
          <w:rStyle w:val="StyleUnderline"/>
        </w:rPr>
        <w:t xml:space="preserve">However, redemption’s </w:t>
      </w:r>
      <w:r w:rsidRPr="003D6C6A">
        <w:rPr>
          <w:rStyle w:val="StyleUnderline"/>
          <w:highlight w:val="green"/>
        </w:rPr>
        <w:t>semiotics of meaning would</w:t>
      </w:r>
      <w:r w:rsidRPr="003D6C6A">
        <w:rPr>
          <w:rStyle w:val="StyleUnderline"/>
        </w:rPr>
        <w:t xml:space="preserve"> still </w:t>
      </w:r>
      <w:r w:rsidRPr="003D6C6A">
        <w:rPr>
          <w:rStyle w:val="StyleUnderline"/>
          <w:highlight w:val="green"/>
        </w:rPr>
        <w:t xml:space="preserve">be incoherent because adjacency is </w:t>
      </w:r>
      <w:r w:rsidRPr="003D6C6A">
        <w:rPr>
          <w:rStyle w:val="Emphasis"/>
          <w:highlight w:val="green"/>
        </w:rPr>
        <w:t>supplemental to meaning</w:t>
      </w:r>
      <w:r w:rsidRPr="003D6C6A">
        <w:rPr>
          <w:sz w:val="16"/>
        </w:rPr>
        <w:t xml:space="preserve">; </w:t>
      </w:r>
      <w:r w:rsidRPr="003D6C6A">
        <w:rPr>
          <w:rStyle w:val="StyleUnderline"/>
          <w:highlight w:val="green"/>
        </w:rPr>
        <w:t>contradistinction is essential to</w:t>
      </w:r>
      <w:r w:rsidRPr="003D6C6A">
        <w:rPr>
          <w:rStyle w:val="StyleUnderline"/>
        </w:rPr>
        <w:t xml:space="preserve"> meaning and </w:t>
      </w:r>
      <w:r w:rsidRPr="003D6C6A">
        <w:rPr>
          <w:rStyle w:val="StyleUnderline"/>
          <w:highlight w:val="green"/>
        </w:rPr>
        <w:t>coherence</w:t>
      </w:r>
      <w:r w:rsidRPr="003D6C6A">
        <w:rPr>
          <w:rStyle w:val="StyleUnderline"/>
        </w:rPr>
        <w:t>—</w:t>
      </w:r>
      <w:r w:rsidRPr="003D6C6A">
        <w:rPr>
          <w:rStyle w:val="StyleUnderline"/>
          <w:highlight w:val="green"/>
        </w:rPr>
        <w:t>and for this</w:t>
      </w:r>
      <w:r w:rsidRPr="003D6C6A">
        <w:rPr>
          <w:rStyle w:val="StyleUnderline"/>
        </w:rPr>
        <w:t xml:space="preserve">, redemption </w:t>
      </w:r>
      <w:r w:rsidRPr="003D6C6A">
        <w:rPr>
          <w:rStyle w:val="StyleUnderline"/>
          <w:highlight w:val="green"/>
        </w:rPr>
        <w:t>requires</w:t>
      </w:r>
      <w:r w:rsidRPr="003D6C6A">
        <w:rPr>
          <w:rStyle w:val="StyleUnderline"/>
        </w:rPr>
        <w:t xml:space="preserve"> not degraded humanity but </w:t>
      </w:r>
      <w:r w:rsidRPr="003D6C6A">
        <w:rPr>
          <w:rStyle w:val="StyleUnderline"/>
          <w:highlight w:val="green"/>
        </w:rPr>
        <w:t>abject inhumanity</w:t>
      </w:r>
      <w:r w:rsidRPr="003D6C6A">
        <w:rPr>
          <w:sz w:val="16"/>
        </w:rPr>
        <w:t>. Abject inhumanity stabilizes the redemption of those who do not need it, just as it mobilizes the narrative project of those who strive to be re-redeemed.</w:t>
      </w:r>
    </w:p>
    <w:p w14:paraId="7A6E165B" w14:textId="77777777" w:rsidR="00120102" w:rsidRPr="003D6C6A" w:rsidRDefault="00120102" w:rsidP="00120102">
      <w:pPr>
        <w:rPr>
          <w:sz w:val="16"/>
        </w:rPr>
      </w:pPr>
      <w:r w:rsidRPr="003D6C6A">
        <w:rPr>
          <w:sz w:val="16"/>
        </w:rPr>
        <w:t xml:space="preserve">At the heart of my argument is the assertion that Black </w:t>
      </w:r>
      <w:proofErr w:type="spellStart"/>
      <w:r w:rsidRPr="003D6C6A">
        <w:rPr>
          <w:sz w:val="16"/>
        </w:rPr>
        <w:t>emplotment</w:t>
      </w:r>
      <w:proofErr w:type="spellEnd"/>
      <w:r w:rsidRPr="003D6C6A">
        <w:rPr>
          <w:sz w:val="16"/>
        </w:rPr>
        <w:t xml:space="preserve"> is a catastrophe for narrative at a meta-level rather than a crisis or aporia within a particular narrative. To put it differently, </w:t>
      </w:r>
      <w:r w:rsidRPr="003D6C6A">
        <w:rPr>
          <w:rStyle w:val="StyleUnderline"/>
        </w:rPr>
        <w:t>social death is aporetic with respect to narrative writ large</w:t>
      </w:r>
      <w:r w:rsidRPr="003D6C6A">
        <w:rPr>
          <w:sz w:val="16"/>
        </w:rPr>
        <w:t xml:space="preserve"> (and, by extension, to redemption, writ large).</w:t>
      </w:r>
    </w:p>
    <w:p w14:paraId="6C5C9B1D" w14:textId="77777777" w:rsidR="00120102" w:rsidRPr="003D6C6A" w:rsidRDefault="00120102" w:rsidP="00120102">
      <w:pPr>
        <w:rPr>
          <w:sz w:val="16"/>
        </w:rPr>
      </w:pPr>
      <w:r w:rsidRPr="003D6C6A">
        <w:rPr>
          <w:rStyle w:val="StyleUnderline"/>
        </w:rPr>
        <w:t>If social death is aporetic with respect to narrative, this is a function of both space and time</w:t>
      </w:r>
      <w:r w:rsidRPr="003D6C6A">
        <w:rPr>
          <w:sz w:val="16"/>
        </w:rPr>
        <w:t xml:space="preserve">, or, more precisely, their absence. </w:t>
      </w:r>
      <w:r w:rsidRPr="003D6C6A">
        <w:rPr>
          <w:rStyle w:val="StyleUnderline"/>
          <w:highlight w:val="green"/>
        </w:rPr>
        <w:t>Narrative time is always historical</w:t>
      </w:r>
      <w:r w:rsidRPr="003D6C6A">
        <w:rPr>
          <w:sz w:val="16"/>
        </w:rPr>
        <w:t xml:space="preserve"> (imbued with historicity): "</w:t>
      </w:r>
      <w:r w:rsidRPr="003D6C6A">
        <w:rPr>
          <w:rStyle w:val="StyleUnderline"/>
          <w:highlight w:val="green"/>
        </w:rPr>
        <w:t>It marks stasis and change within a [human] paradigm, [but] it does not mark the time of the [human</w:t>
      </w:r>
      <w:r w:rsidRPr="003D6C6A">
        <w:rPr>
          <w:rStyle w:val="StyleUnderline"/>
        </w:rPr>
        <w:t>] paradigm, the time of time itself, the time by which the slave’s dramatic clock is set</w:t>
      </w:r>
      <w:r w:rsidRPr="003D6C6A">
        <w:rPr>
          <w:sz w:val="16"/>
        </w:rPr>
        <w:t>. For the slave, historical ‘time’ is not possible" (</w:t>
      </w:r>
      <w:proofErr w:type="spellStart"/>
      <w:r w:rsidRPr="003D6C6A">
        <w:rPr>
          <w:sz w:val="16"/>
        </w:rPr>
        <w:t>Wilderson</w:t>
      </w:r>
      <w:proofErr w:type="spellEnd"/>
      <w:r w:rsidRPr="003D6C6A">
        <w:rPr>
          <w:sz w:val="16"/>
        </w:rPr>
        <w:t xml:space="preserve"> 2010, 339). </w:t>
      </w:r>
      <w:r w:rsidRPr="003D6C6A">
        <w:rPr>
          <w:rStyle w:val="StyleUnderline"/>
          <w:highlight w:val="green"/>
        </w:rPr>
        <w:t>Social death bars the slave from access to narrative, at the level of temporality</w:t>
      </w:r>
      <w:r w:rsidRPr="003D6C6A">
        <w:rPr>
          <w:rStyle w:val="StyleUnderline"/>
        </w:rPr>
        <w:t>; but it also does so at the level of spatiality</w:t>
      </w:r>
      <w:r w:rsidRPr="003D6C6A">
        <w:rPr>
          <w:sz w:val="16"/>
        </w:rPr>
        <w:t>. The other element that constitutes narrative is setting, or mise-</w:t>
      </w:r>
      <w:proofErr w:type="spellStart"/>
      <w:r w:rsidRPr="003D6C6A">
        <w:rPr>
          <w:sz w:val="16"/>
        </w:rPr>
        <w:t>en</w:t>
      </w:r>
      <w:proofErr w:type="spellEnd"/>
      <w:r w:rsidRPr="003D6C6A">
        <w:rPr>
          <w:sz w:val="16"/>
        </w:rPr>
        <w:t>-</w:t>
      </w:r>
      <w:proofErr w:type="spellStart"/>
      <w:r w:rsidRPr="003D6C6A">
        <w:rPr>
          <w:sz w:val="16"/>
        </w:rPr>
        <w:t>scène</w:t>
      </w:r>
      <w:proofErr w:type="spellEnd"/>
      <w:r w:rsidRPr="003D6C6A">
        <w:rPr>
          <w:sz w:val="16"/>
        </w:rPr>
        <w:t xml:space="preserve">, or for a larger conceptualization, we might follow H. Porter Abbott (2008) and </w:t>
      </w:r>
      <w:proofErr w:type="gramStart"/>
      <w:r w:rsidRPr="003D6C6A">
        <w:rPr>
          <w:sz w:val="16"/>
        </w:rPr>
        <w:t>say</w:t>
      </w:r>
      <w:proofErr w:type="gramEnd"/>
      <w:r w:rsidRPr="003D6C6A">
        <w:rPr>
          <w:sz w:val="16"/>
        </w:rPr>
        <w:t xml:space="preserve"> "story world." But just as there is no time for the slave, there is also no place of the slave. </w:t>
      </w:r>
      <w:r w:rsidRPr="003D6C6A">
        <w:rPr>
          <w:rStyle w:val="StyleUnderline"/>
        </w:rPr>
        <w:t xml:space="preserve">The slave’s reference to his or her quarters as home does not change the fact that it is a </w:t>
      </w:r>
      <w:r w:rsidRPr="003D6C6A">
        <w:rPr>
          <w:rStyle w:val="Emphasis"/>
        </w:rPr>
        <w:t>spatial extension of the master’s dominion</w:t>
      </w:r>
      <w:r w:rsidRPr="003D6C6A">
        <w:rPr>
          <w:sz w:val="16"/>
        </w:rPr>
        <w:t>.</w:t>
      </w:r>
    </w:p>
    <w:p w14:paraId="37B7A3B1" w14:textId="77777777" w:rsidR="00120102" w:rsidRPr="00F82B7B" w:rsidRDefault="00120102" w:rsidP="00120102">
      <w:pPr>
        <w:rPr>
          <w:sz w:val="16"/>
        </w:rPr>
      </w:pPr>
      <w:r w:rsidRPr="003D6C6A">
        <w:rPr>
          <w:sz w:val="16"/>
        </w:rPr>
        <w:t xml:space="preserve">Patterson’s (1982) three constituent elements of slavery—naked (or </w:t>
      </w:r>
      <w:r w:rsidRPr="003D6C6A">
        <w:rPr>
          <w:rStyle w:val="StyleUnderline"/>
          <w:highlight w:val="green"/>
        </w:rPr>
        <w:t>gratuitous</w:t>
      </w:r>
      <w:r w:rsidRPr="003D6C6A">
        <w:rPr>
          <w:sz w:val="16"/>
        </w:rPr>
        <w:t xml:space="preserve">) </w:t>
      </w:r>
      <w:r w:rsidRPr="003D6C6A">
        <w:rPr>
          <w:rStyle w:val="StyleUnderline"/>
          <w:highlight w:val="green"/>
        </w:rPr>
        <w:t>violence</w:t>
      </w:r>
      <w:r w:rsidRPr="003D6C6A">
        <w:rPr>
          <w:sz w:val="16"/>
        </w:rPr>
        <w:t xml:space="preserve">, </w:t>
      </w:r>
      <w:r w:rsidRPr="003D6C6A">
        <w:rPr>
          <w:rStyle w:val="StyleUnderline"/>
          <w:highlight w:val="green"/>
        </w:rPr>
        <w:t>general dishonor, and natal alienation</w:t>
      </w:r>
      <w:r w:rsidRPr="003D6C6A">
        <w:rPr>
          <w:sz w:val="16"/>
        </w:rPr>
        <w:t>—</w:t>
      </w:r>
      <w:r w:rsidRPr="003D6C6A">
        <w:rPr>
          <w:rStyle w:val="StyleUnderline"/>
        </w:rPr>
        <w:t xml:space="preserve">make the </w:t>
      </w:r>
      <w:r w:rsidRPr="003D6C6A">
        <w:rPr>
          <w:rStyle w:val="StyleUnderline"/>
          <w:highlight w:val="green"/>
        </w:rPr>
        <w:t>temporal and spatial logic</w:t>
      </w:r>
      <w:r w:rsidRPr="003D6C6A">
        <w:rPr>
          <w:rStyle w:val="StyleUnderline"/>
        </w:rPr>
        <w:t xml:space="preserve"> of the entity and of setting untenable, </w:t>
      </w:r>
      <w:r w:rsidRPr="003D6C6A">
        <w:rPr>
          <w:rStyle w:val="StyleUnderline"/>
          <w:highlight w:val="green"/>
        </w:rPr>
        <w:t>impossible to conceive</w:t>
      </w:r>
      <w:r w:rsidRPr="003D6C6A">
        <w:rPr>
          <w:sz w:val="16"/>
        </w:rPr>
        <w:t xml:space="preserve"> (as in birth) and/or conceive of (as in assume any coherence). </w:t>
      </w:r>
      <w:r w:rsidRPr="003D6C6A">
        <w:rPr>
          <w:rStyle w:val="StyleUnderline"/>
          <w:highlight w:val="green"/>
        </w:rPr>
        <w:t>The violence of slavery is not precipitated as a result of any transgression that can be turned into an event</w:t>
      </w:r>
      <w:r w:rsidRPr="003D6C6A">
        <w:rPr>
          <w:sz w:val="16"/>
        </w:rPr>
        <w:t xml:space="preserve"> (which is why I have argued that this violence is gratuitous, not contingent); </w:t>
      </w:r>
      <w:r w:rsidRPr="003D6C6A">
        <w:rPr>
          <w:rStyle w:val="StyleUnderline"/>
        </w:rPr>
        <w:t xml:space="preserve">the </w:t>
      </w:r>
      <w:r w:rsidRPr="003D6C6A">
        <w:rPr>
          <w:rStyle w:val="StyleUnderline"/>
          <w:highlight w:val="green"/>
        </w:rPr>
        <w:t>dishonor embodied by the slave is not a function of an event</w:t>
      </w:r>
      <w:r w:rsidRPr="003D6C6A">
        <w:rPr>
          <w:sz w:val="16"/>
        </w:rPr>
        <w:t xml:space="preserve">, either; his or her </w:t>
      </w:r>
      <w:r w:rsidRPr="003D6C6A">
        <w:rPr>
          <w:rStyle w:val="Emphasis"/>
          <w:highlight w:val="green"/>
        </w:rPr>
        <w:t>dishonor is general</w:t>
      </w:r>
      <w:r w:rsidRPr="003D6C6A">
        <w:rPr>
          <w:sz w:val="16"/>
        </w:rPr>
        <w:t xml:space="preserve">, as Patterson writes, or as David Marriott has argued, </w:t>
      </w:r>
      <w:r w:rsidRPr="003D6C6A">
        <w:rPr>
          <w:rStyle w:val="StyleUnderline"/>
        </w:rPr>
        <w:t>it is best understood as abjection rather than as degradation</w:t>
      </w:r>
      <w:r w:rsidRPr="003D6C6A">
        <w:rPr>
          <w:sz w:val="16"/>
        </w:rPr>
        <w:t xml:space="preserve"> (the latter implies a transition); and </w:t>
      </w:r>
      <w:r w:rsidRPr="003D6C6A">
        <w:rPr>
          <w:rStyle w:val="StyleUnderline"/>
        </w:rPr>
        <w:t xml:space="preserve">since </w:t>
      </w:r>
      <w:r w:rsidRPr="003D6C6A">
        <w:rPr>
          <w:rStyle w:val="StyleUnderline"/>
          <w:highlight w:val="green"/>
        </w:rPr>
        <w:t>a slave</w:t>
      </w:r>
      <w:r w:rsidRPr="003D6C6A">
        <w:rPr>
          <w:rStyle w:val="StyleUnderline"/>
        </w:rPr>
        <w:t xml:space="preserve"> is </w:t>
      </w:r>
      <w:proofErr w:type="spellStart"/>
      <w:r w:rsidRPr="003D6C6A">
        <w:rPr>
          <w:rStyle w:val="StyleUnderline"/>
        </w:rPr>
        <w:t>natally</w:t>
      </w:r>
      <w:proofErr w:type="spellEnd"/>
      <w:r w:rsidRPr="003D6C6A">
        <w:rPr>
          <w:rStyle w:val="StyleUnderline"/>
        </w:rPr>
        <w:t xml:space="preserve"> alienated, s/he </w:t>
      </w:r>
      <w:r w:rsidRPr="003D6C6A">
        <w:rPr>
          <w:rStyle w:val="StyleUnderline"/>
          <w:highlight w:val="green"/>
        </w:rPr>
        <w:t>is never an entity in the meta-narrative genealogy</w:t>
      </w:r>
      <w:r w:rsidRPr="003D6C6A">
        <w:rPr>
          <w:sz w:val="16"/>
        </w:rPr>
        <w:t>.</w:t>
      </w:r>
      <w:r>
        <w:tab/>
      </w:r>
    </w:p>
    <w:p w14:paraId="4484F560" w14:textId="50A147E3" w:rsidR="00107607" w:rsidRPr="00300E7A" w:rsidRDefault="00107607" w:rsidP="00300E7A"/>
    <w:sectPr w:rsidR="00107607" w:rsidRPr="00300E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9373B"/>
    <w:multiLevelType w:val="hybridMultilevel"/>
    <w:tmpl w:val="3656D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978E9"/>
    <w:multiLevelType w:val="hybridMultilevel"/>
    <w:tmpl w:val="AFE2F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01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07607"/>
    <w:rsid w:val="00117316"/>
    <w:rsid w:val="00120102"/>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503E6"/>
    <w:rsid w:val="00267969"/>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E6D4F"/>
    <w:rsid w:val="002F0D3E"/>
    <w:rsid w:val="002F1BA9"/>
    <w:rsid w:val="002F6E74"/>
    <w:rsid w:val="00300E7A"/>
    <w:rsid w:val="0030466B"/>
    <w:rsid w:val="003106B3"/>
    <w:rsid w:val="0031385D"/>
    <w:rsid w:val="003171AB"/>
    <w:rsid w:val="003223B2"/>
    <w:rsid w:val="00322A67"/>
    <w:rsid w:val="00330E13"/>
    <w:rsid w:val="00335A23"/>
    <w:rsid w:val="00340707"/>
    <w:rsid w:val="00341C61"/>
    <w:rsid w:val="003465B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4690"/>
    <w:rsid w:val="003C5F4C"/>
    <w:rsid w:val="003D5EA8"/>
    <w:rsid w:val="003D7B28"/>
    <w:rsid w:val="003E01D5"/>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3E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EA2"/>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14231"/>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14F5"/>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3BC"/>
    <w:rsid w:val="00BC0ABE"/>
    <w:rsid w:val="00BC30DB"/>
    <w:rsid w:val="00BC64FF"/>
    <w:rsid w:val="00BC7C37"/>
    <w:rsid w:val="00BD2244"/>
    <w:rsid w:val="00BE6472"/>
    <w:rsid w:val="00BF29B8"/>
    <w:rsid w:val="00BF46EA"/>
    <w:rsid w:val="00C07769"/>
    <w:rsid w:val="00C07D05"/>
    <w:rsid w:val="00C10856"/>
    <w:rsid w:val="00C15AC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D7F2F"/>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AD6"/>
    <w:rsid w:val="00F02046"/>
    <w:rsid w:val="00F053D8"/>
    <w:rsid w:val="00F07888"/>
    <w:rsid w:val="00F1313D"/>
    <w:rsid w:val="00F201E7"/>
    <w:rsid w:val="00F204E0"/>
    <w:rsid w:val="00F20B16"/>
    <w:rsid w:val="00F21C79"/>
    <w:rsid w:val="00F238C9"/>
    <w:rsid w:val="00F23CA5"/>
    <w:rsid w:val="00F277AA"/>
    <w:rsid w:val="00F31955"/>
    <w:rsid w:val="00F31D86"/>
    <w:rsid w:val="00F34C06"/>
    <w:rsid w:val="00F43EA3"/>
    <w:rsid w:val="00F50C55"/>
    <w:rsid w:val="00F57FFB"/>
    <w:rsid w:val="00F601E6"/>
    <w:rsid w:val="00F73954"/>
    <w:rsid w:val="00F94060"/>
    <w:rsid w:val="00FA56F6"/>
    <w:rsid w:val="00FB329D"/>
    <w:rsid w:val="00FB7074"/>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7478D"/>
  <w14:defaultImageDpi w14:val="300"/>
  <w15:docId w15:val="{677F9C73-D915-0147-A757-95F94401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9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79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79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679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2679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79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969"/>
  </w:style>
  <w:style w:type="character" w:customStyle="1" w:styleId="Heading1Char">
    <w:name w:val="Heading 1 Char"/>
    <w:aliases w:val="Pocket Char"/>
    <w:basedOn w:val="DefaultParagraphFont"/>
    <w:link w:val="Heading1"/>
    <w:uiPriority w:val="9"/>
    <w:rsid w:val="002679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796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6796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2679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7969"/>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267969"/>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2679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796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67969"/>
    <w:rPr>
      <w:color w:val="auto"/>
      <w:u w:val="none"/>
    </w:rPr>
  </w:style>
  <w:style w:type="paragraph" w:styleId="DocumentMap">
    <w:name w:val="Document Map"/>
    <w:basedOn w:val="Normal"/>
    <w:link w:val="DocumentMapChar"/>
    <w:uiPriority w:val="99"/>
    <w:semiHidden/>
    <w:unhideWhenUsed/>
    <w:rsid w:val="002679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969"/>
    <w:rPr>
      <w:rFonts w:ascii="Lucida Grande" w:hAnsi="Lucida Grande" w:cs="Lucida Grande"/>
    </w:rPr>
  </w:style>
  <w:style w:type="paragraph" w:customStyle="1" w:styleId="textbold">
    <w:name w:val="text bold"/>
    <w:basedOn w:val="Normal"/>
    <w:link w:val="Emphasis"/>
    <w:uiPriority w:val="20"/>
    <w:qFormat/>
    <w:rsid w:val="00120102"/>
    <w:pPr>
      <w:ind w:left="720"/>
      <w:jc w:val="both"/>
    </w:pPr>
    <w:rPr>
      <w:b/>
      <w:iCs/>
      <w:u w:val="single"/>
    </w:rPr>
  </w:style>
  <w:style w:type="character" w:customStyle="1" w:styleId="apple-converted-space">
    <w:name w:val="apple-converted-space"/>
    <w:basedOn w:val="DefaultParagraphFont"/>
    <w:rsid w:val="00120102"/>
  </w:style>
  <w:style w:type="character" w:styleId="Strong">
    <w:name w:val="Strong"/>
    <w:basedOn w:val="DefaultParagraphFont"/>
    <w:uiPriority w:val="22"/>
    <w:qFormat/>
    <w:rsid w:val="003E01D5"/>
    <w:rPr>
      <w:b/>
      <w:bCs/>
    </w:rPr>
  </w:style>
  <w:style w:type="paragraph" w:styleId="ListParagraph">
    <w:name w:val="List Paragraph"/>
    <w:basedOn w:val="Normal"/>
    <w:uiPriority w:val="34"/>
    <w:qFormat/>
    <w:rsid w:val="003046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18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opasp/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9</Pages>
  <Words>5565</Words>
  <Characters>31726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2022-01-24T06:15:00Z</dcterms:created>
  <dcterms:modified xsi:type="dcterms:W3CDTF">2022-02-04T22:16:00Z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