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A4826" w14:textId="312E50D5" w:rsidR="0023132A" w:rsidRDefault="0023132A" w:rsidP="0023132A">
      <w:pPr>
        <w:pStyle w:val="Heading1"/>
      </w:pPr>
      <w:r>
        <w:t>1NC</w:t>
      </w:r>
    </w:p>
    <w:p w14:paraId="6DDE73E9" w14:textId="3753205C" w:rsidR="0010758D" w:rsidRPr="00F575CE" w:rsidRDefault="0010758D" w:rsidP="0010758D">
      <w:pPr>
        <w:pStyle w:val="Heading3"/>
      </w:pPr>
      <w:r>
        <w:lastRenderedPageBreak/>
        <w:t>1NC – Debris</w:t>
      </w:r>
    </w:p>
    <w:p w14:paraId="37E27C3E" w14:textId="77777777" w:rsidR="0010758D" w:rsidRDefault="0010758D" w:rsidP="0010758D"/>
    <w:p w14:paraId="06C53310" w14:textId="71B778CA" w:rsidR="0010758D" w:rsidRPr="009E2546" w:rsidRDefault="0010758D" w:rsidP="0010758D">
      <w:pPr>
        <w:pStyle w:val="Heading4"/>
      </w:pPr>
      <w:r>
        <w:t>Miscalc scenario has no internal link—just says that it “might cause armed conflict” which in no way reaches the level of warranting nuclear war—nuclear conflict is something that countries take extremely seriously so you should have a high threshold for warranting.</w:t>
      </w:r>
    </w:p>
    <w:p w14:paraId="7A34B6F9" w14:textId="77777777" w:rsidR="00024182" w:rsidRDefault="00024182" w:rsidP="00024182">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35C5ABA" w14:textId="77777777" w:rsidR="00024182" w:rsidRPr="00550AE7" w:rsidRDefault="00024182" w:rsidP="00024182">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9117D8B" w14:textId="77777777" w:rsidR="00024182" w:rsidRPr="00E657DC" w:rsidRDefault="00024182" w:rsidP="00024182">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t>
      </w:r>
      <w:r w:rsidRPr="00BF1081">
        <w:lastRenderedPageBreak/>
        <w:t xml:space="preserve">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644ACCD" w14:textId="77777777" w:rsidR="0010758D" w:rsidRDefault="0010758D" w:rsidP="0010758D"/>
    <w:p w14:paraId="0DE62246" w14:textId="77777777" w:rsidR="0009123D" w:rsidRPr="00F35F0D" w:rsidRDefault="0009123D" w:rsidP="0009123D">
      <w:pPr>
        <w:pStyle w:val="Heading4"/>
        <w:rPr>
          <w:rFonts w:cs="Arial"/>
          <w:b w:val="0"/>
          <w:bCs w:val="0"/>
        </w:rPr>
      </w:pPr>
      <w:r w:rsidRPr="00F35F0D">
        <w:rPr>
          <w:rFonts w:cs="Arial"/>
        </w:rPr>
        <w:t>No one’s going to war over a downed satellite</w:t>
      </w:r>
    </w:p>
    <w:p w14:paraId="50BD88E2" w14:textId="77777777" w:rsidR="0009123D" w:rsidRPr="00F35F0D" w:rsidRDefault="0009123D" w:rsidP="0009123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2391B73" w14:textId="77777777" w:rsidR="0009123D" w:rsidRPr="00F35F0D" w:rsidRDefault="0009123D" w:rsidP="0009123D">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3DEB9FC" w14:textId="77777777" w:rsidR="0009123D" w:rsidRPr="00F35F0D" w:rsidRDefault="0009123D" w:rsidP="0009123D">
      <w:pPr>
        <w:pStyle w:val="Heading4"/>
        <w:rPr>
          <w:rFonts w:cs="Arial"/>
          <w:u w:val="single"/>
        </w:rPr>
      </w:pPr>
      <w:bookmarkStart w:id="0" w:name="_Hlk20749314"/>
      <w:r w:rsidRPr="00F35F0D">
        <w:rPr>
          <w:rFonts w:cs="Arial"/>
        </w:rPr>
        <w:lastRenderedPageBreak/>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0291BCA9" w14:textId="77777777" w:rsidR="0009123D" w:rsidRPr="00F35F0D" w:rsidRDefault="0009123D" w:rsidP="0009123D">
      <w:r w:rsidRPr="00F35F0D">
        <w:rPr>
          <w:rStyle w:val="Style13ptBold"/>
        </w:rPr>
        <w:t>Firth 7/1</w:t>
      </w:r>
      <w:r w:rsidRPr="00F35F0D">
        <w:t>/19 [News Editor at MIT Technology Review, was Chief News Editor at New Scientist. How to fight a war in space (and get away with it). July 1, 2019. MIT Technology Review]</w:t>
      </w:r>
    </w:p>
    <w:p w14:paraId="2BFF5725" w14:textId="77777777" w:rsidR="0009123D" w:rsidRDefault="0009123D" w:rsidP="0009123D">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649C0C0B" w14:textId="77777777" w:rsidR="0009123D" w:rsidRPr="00FC4306" w:rsidRDefault="0009123D" w:rsidP="0009123D">
      <w:pPr>
        <w:pStyle w:val="Heading4"/>
      </w:pPr>
      <w:r>
        <w:t xml:space="preserve">Loss of satellites will </w:t>
      </w:r>
      <w:r>
        <w:rPr>
          <w:u w:val="single"/>
        </w:rPr>
        <w:t>shut down</w:t>
      </w:r>
      <w:r>
        <w:t xml:space="preserve"> terrestrial mining</w:t>
      </w:r>
    </w:p>
    <w:p w14:paraId="5186F802" w14:textId="77777777" w:rsidR="0009123D" w:rsidRDefault="0009123D" w:rsidP="0009123D">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41E541CA" w14:textId="77777777" w:rsidR="0009123D" w:rsidRDefault="0009123D" w:rsidP="0009123D">
      <w:r>
        <w:t>Resource Location</w:t>
      </w:r>
    </w:p>
    <w:p w14:paraId="1319ACCA" w14:textId="77777777" w:rsidR="0009123D" w:rsidRPr="002E2ECE" w:rsidRDefault="0009123D" w:rsidP="0009123D">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5B068305" w14:textId="77777777" w:rsidR="0009123D" w:rsidRPr="00252886" w:rsidRDefault="0009123D" w:rsidP="0009123D">
      <w:pPr>
        <w:pStyle w:val="Heading4"/>
      </w:pPr>
      <w:r>
        <w:t xml:space="preserve">Amazon mining will cause </w:t>
      </w:r>
      <w:r>
        <w:rPr>
          <w:u w:val="single"/>
        </w:rPr>
        <w:t>extinction</w:t>
      </w:r>
    </w:p>
    <w:p w14:paraId="23DD3527" w14:textId="77777777" w:rsidR="0009123D" w:rsidRDefault="0009123D" w:rsidP="0009123D">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784CE6F1" w14:textId="77777777" w:rsidR="0009123D" w:rsidRPr="00252886" w:rsidRDefault="0009123D" w:rsidP="0009123D">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39449A38" w14:textId="77777777" w:rsidR="0009123D" w:rsidRPr="00252886" w:rsidRDefault="0009123D" w:rsidP="0009123D">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w:t>
      </w:r>
      <w:r w:rsidRPr="00252886">
        <w:rPr>
          <w:sz w:val="10"/>
        </w:rPr>
        <w:lastRenderedPageBreak/>
        <w:t xml:space="preserve">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17DD3B20" w14:textId="77777777" w:rsidR="0009123D" w:rsidRPr="00252886" w:rsidRDefault="0009123D" w:rsidP="0009123D">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1D31F9DE" w14:textId="77777777" w:rsidR="0009123D" w:rsidRPr="00252886" w:rsidRDefault="0009123D" w:rsidP="0009123D">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214B78D1" w14:textId="77777777" w:rsidR="0009123D" w:rsidRPr="00252886" w:rsidRDefault="0009123D" w:rsidP="0009123D">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6766A21F" w14:textId="77777777" w:rsidR="0009123D" w:rsidRDefault="0009123D" w:rsidP="0009123D">
      <w:pPr>
        <w:pStyle w:val="Heading4"/>
      </w:pPr>
      <w:r>
        <w:t>Satellites are crucial for large, industrial megafarms</w:t>
      </w:r>
    </w:p>
    <w:p w14:paraId="676661F1" w14:textId="77777777" w:rsidR="0009123D" w:rsidRDefault="0009123D" w:rsidP="0009123D">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5DC83CDB" w14:textId="77777777" w:rsidR="0009123D" w:rsidRDefault="0009123D" w:rsidP="0009123D">
      <w:r>
        <w:t>Agriculture</w:t>
      </w:r>
    </w:p>
    <w:p w14:paraId="65D38362" w14:textId="77777777" w:rsidR="0009123D" w:rsidRDefault="0009123D" w:rsidP="0009123D">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7E644108" w14:textId="77777777" w:rsidR="0009123D" w:rsidRDefault="0009123D" w:rsidP="0009123D">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671FC877" w14:textId="77777777" w:rsidR="0009123D" w:rsidRPr="00DA69CD" w:rsidRDefault="0009123D" w:rsidP="0009123D">
      <w:pPr>
        <w:pStyle w:val="Heading4"/>
      </w:pPr>
      <w:r>
        <w:t xml:space="preserve">Industrial </w:t>
      </w:r>
      <w:proofErr w:type="spellStart"/>
      <w:r>
        <w:t>ag’s</w:t>
      </w:r>
      <w:proofErr w:type="spellEnd"/>
      <w:r>
        <w:t xml:space="preserve"> </w:t>
      </w:r>
      <w:r>
        <w:rPr>
          <w:u w:val="single"/>
        </w:rPr>
        <w:t>unsustainable</w:t>
      </w:r>
      <w:r>
        <w:t xml:space="preserve"> and causes </w:t>
      </w:r>
      <w:r>
        <w:rPr>
          <w:u w:val="single"/>
        </w:rPr>
        <w:t>extinction</w:t>
      </w:r>
    </w:p>
    <w:p w14:paraId="495A611C" w14:textId="77777777" w:rsidR="0009123D" w:rsidRPr="00217332" w:rsidRDefault="0009123D" w:rsidP="0009123D">
      <w:r w:rsidRPr="00217332">
        <w:t xml:space="preserve">Alice </w:t>
      </w:r>
      <w:proofErr w:type="spellStart"/>
      <w:r w:rsidRPr="00DA69CD">
        <w:rPr>
          <w:rStyle w:val="Style13ptBold"/>
        </w:rPr>
        <w:t>Friedemann</w:t>
      </w:r>
      <w:proofErr w:type="spellEnd"/>
      <w:r w:rsidRPr="00DA69CD">
        <w:rPr>
          <w:rStyle w:val="Style13ptBold"/>
        </w:rPr>
        <w:t xml:space="preserve">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w:t>
      </w:r>
      <w:r w:rsidRPr="00217332">
        <w:lastRenderedPageBreak/>
        <w:t>Energy Skeptic, Author of When Trucks Stop Running: Energy and the Future of Transportation, “Chemical Industrial Agriculture is Unsustainable. Here’s Why”, Resilience, 5-27, http://www.resilience.org/stories/2017-03-27/chemical-industrial-farming-unsustainable-heres/</w:t>
      </w:r>
    </w:p>
    <w:p w14:paraId="2B4C4DE2" w14:textId="77777777" w:rsidR="0009123D" w:rsidRPr="00217332" w:rsidRDefault="0009123D" w:rsidP="0009123D">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2954A15B" w14:textId="77777777" w:rsidR="0009123D" w:rsidRPr="00217332" w:rsidRDefault="0009123D" w:rsidP="0009123D">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2EBEFA20" w14:textId="77777777" w:rsidR="0009123D" w:rsidRPr="00217332" w:rsidRDefault="0009123D" w:rsidP="0009123D">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6F8E5DD6" w14:textId="77777777" w:rsidR="0009123D" w:rsidRPr="00217332" w:rsidRDefault="0009123D" w:rsidP="0009123D">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43B2CE22" w14:textId="77777777" w:rsidR="0009123D" w:rsidRPr="00217332" w:rsidRDefault="0009123D" w:rsidP="0009123D">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3D9ABDB3" w14:textId="77777777" w:rsidR="0009123D" w:rsidRPr="00217332" w:rsidRDefault="0009123D" w:rsidP="0009123D">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w:t>
      </w:r>
      <w:proofErr w:type="spellStart"/>
      <w:r w:rsidRPr="00217332">
        <w:rPr>
          <w:sz w:val="16"/>
        </w:rPr>
        <w:t>Alavanja</w:t>
      </w:r>
      <w:proofErr w:type="spellEnd"/>
      <w:r w:rsidRPr="00217332">
        <w:rPr>
          <w:sz w:val="16"/>
        </w:rPr>
        <w:t xml:space="preserve"> 2009).</w:t>
      </w:r>
    </w:p>
    <w:p w14:paraId="746C6393" w14:textId="77777777" w:rsidR="0009123D" w:rsidRPr="00217332" w:rsidRDefault="0009123D" w:rsidP="0009123D">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w:t>
      </w:r>
      <w:proofErr w:type="gramStart"/>
      <w:r w:rsidRPr="00217332">
        <w:rPr>
          <w:rStyle w:val="StyleUnderline"/>
        </w:rPr>
        <w:t xml:space="preserve">pests, </w:t>
      </w:r>
      <w:r w:rsidRPr="00217332">
        <w:rPr>
          <w:rStyle w:val="StyleUnderline"/>
          <w:highlight w:val="cyan"/>
        </w:rPr>
        <w:t>and</w:t>
      </w:r>
      <w:proofErr w:type="gramEnd"/>
      <w:r w:rsidRPr="00217332">
        <w:rPr>
          <w:rStyle w:val="StyleUnderline"/>
          <w:highlight w:val="cyan"/>
        </w:rPr>
        <w:t xml:space="preserve">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7D34FFA6" w14:textId="77777777" w:rsidR="0009123D" w:rsidRPr="00217332" w:rsidRDefault="0009123D" w:rsidP="0009123D">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217332">
        <w:rPr>
          <w:sz w:val="16"/>
        </w:rPr>
        <w:t>wind-pollinated</w:t>
      </w:r>
      <w:proofErr w:type="gramEnd"/>
      <w:r w:rsidRPr="00217332">
        <w:rPr>
          <w:sz w:val="16"/>
        </w:rPr>
        <w:t>.</w:t>
      </w:r>
    </w:p>
    <w:p w14:paraId="7540903E" w14:textId="77777777" w:rsidR="0009123D" w:rsidRPr="00217332" w:rsidRDefault="0009123D" w:rsidP="0009123D">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48EA8DFD" w14:textId="77777777" w:rsidR="0009123D" w:rsidRPr="00217332" w:rsidRDefault="0009123D" w:rsidP="0009123D">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6955F94D" w14:textId="77777777" w:rsidR="0009123D" w:rsidRPr="00217332" w:rsidRDefault="0009123D" w:rsidP="0009123D">
      <w:pPr>
        <w:rPr>
          <w:sz w:val="16"/>
        </w:rPr>
      </w:pPr>
      <w:r w:rsidRPr="00217332">
        <w:rPr>
          <w:sz w:val="16"/>
        </w:rPr>
        <w:t xml:space="preserve">Meanwhile chemical and genetic engineering companies are making a fortune, because the farmers </w:t>
      </w:r>
      <w:proofErr w:type="gramStart"/>
      <w:r w:rsidRPr="00217332">
        <w:rPr>
          <w:sz w:val="16"/>
        </w:rPr>
        <w:t>have to</w:t>
      </w:r>
      <w:proofErr w:type="gramEnd"/>
      <w:r w:rsidRPr="00217332">
        <w:rPr>
          <w:sz w:val="16"/>
        </w:rPr>
        <w:t xml:space="preserve"> pay full price, since the pests develop resistance long before a product is old enough to be made generically.  Except for glyphosate, but weeds have developed resistance. Predictably.</w:t>
      </w:r>
    </w:p>
    <w:p w14:paraId="2249E95F" w14:textId="77777777" w:rsidR="0009123D" w:rsidRPr="00217332" w:rsidRDefault="0009123D" w:rsidP="0009123D">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088AB8A8" w14:textId="77777777" w:rsidR="0009123D" w:rsidRPr="00217332" w:rsidRDefault="0009123D" w:rsidP="0009123D">
      <w:pPr>
        <w:rPr>
          <w:sz w:val="16"/>
        </w:rPr>
      </w:pPr>
      <w:r w:rsidRPr="00217332">
        <w:rPr>
          <w:sz w:val="16"/>
        </w:rPr>
        <w:lastRenderedPageBreak/>
        <w:t>Farmers will say that we simply must carry on like this, there’s no other choice.  But that’s simply not true.</w:t>
      </w:r>
    </w:p>
    <w:p w14:paraId="4CDAC206" w14:textId="77777777" w:rsidR="0009123D" w:rsidRPr="00217332" w:rsidRDefault="0009123D" w:rsidP="0009123D">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7F523478" w14:textId="77777777" w:rsidR="0009123D" w:rsidRPr="00217332" w:rsidRDefault="0009123D" w:rsidP="0009123D">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0FB3ED10" w14:textId="77777777" w:rsidR="0009123D" w:rsidRPr="00217332" w:rsidRDefault="0009123D" w:rsidP="0009123D">
      <w:pPr>
        <w:rPr>
          <w:sz w:val="16"/>
        </w:rPr>
      </w:pPr>
      <w:r w:rsidRPr="00217332">
        <w:rPr>
          <w:sz w:val="16"/>
        </w:rPr>
        <w:t xml:space="preserve">But the corn rootworm is not causing devastation in Europe, because farms are smaller and most farmers rotate not just soy, but wheat, alfalfa, </w:t>
      </w:r>
      <w:proofErr w:type="gramStart"/>
      <w:r w:rsidRPr="00217332">
        <w:rPr>
          <w:sz w:val="16"/>
        </w:rPr>
        <w:t>sorghum</w:t>
      </w:r>
      <w:proofErr w:type="gramEnd"/>
      <w:r w:rsidRPr="00217332">
        <w:rPr>
          <w:sz w:val="16"/>
        </w:rPr>
        <w:t xml:space="preserve"> and oats with corn (Nordhaus 2017).</w:t>
      </w:r>
    </w:p>
    <w:p w14:paraId="049A2FE5" w14:textId="77777777" w:rsidR="0009123D" w:rsidRPr="00217332" w:rsidRDefault="0009123D" w:rsidP="0009123D">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2A2C16B2" w14:textId="77777777" w:rsidR="0009123D" w:rsidRPr="00217332" w:rsidRDefault="0009123D" w:rsidP="0009123D">
      <w:pPr>
        <w:rPr>
          <w:sz w:val="16"/>
        </w:rPr>
      </w:pPr>
      <w:r w:rsidRPr="00217332">
        <w:rPr>
          <w:sz w:val="16"/>
        </w:rPr>
        <w:t>Currently, the potential harm is only assessed for 2 to 3 years before a permit is issued, even though the damage might occur up to 20 years later.</w:t>
      </w:r>
    </w:p>
    <w:p w14:paraId="786F6E79" w14:textId="77777777" w:rsidR="0009123D" w:rsidRPr="00217332" w:rsidRDefault="0009123D" w:rsidP="0009123D">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65EE008E" w14:textId="77777777" w:rsidR="0009123D" w:rsidRPr="00217332" w:rsidRDefault="0009123D" w:rsidP="0009123D">
      <w:pPr>
        <w:rPr>
          <w:sz w:val="16"/>
        </w:rPr>
      </w:pPr>
      <w:r w:rsidRPr="00217332">
        <w:rPr>
          <w:sz w:val="16"/>
        </w:rPr>
        <w:t xml:space="preserve">Although there are thousands of chemical toxins, what matters is how they kill, their method of action (MOA).  For herbicides there are only 29 MOAs, for insecticides, just 28.  </w:t>
      </w:r>
      <w:proofErr w:type="gramStart"/>
      <w:r w:rsidRPr="00217332">
        <w:rPr>
          <w:sz w:val="16"/>
        </w:rPr>
        <w:t>So</w:t>
      </w:r>
      <w:proofErr w:type="gramEnd"/>
      <w:r w:rsidRPr="00217332">
        <w:rPr>
          <w:sz w:val="16"/>
        </w:rPr>
        <w:t xml:space="preserve"> if a pest develops resistance to one chemical within an MOA, it will be resistant to all of the thousands of chemicals within that MOA.</w:t>
      </w:r>
    </w:p>
    <w:p w14:paraId="7698374D" w14:textId="77777777" w:rsidR="0009123D" w:rsidRPr="00217332" w:rsidRDefault="0009123D" w:rsidP="0009123D">
      <w:pPr>
        <w:rPr>
          <w:sz w:val="16"/>
        </w:rPr>
      </w:pPr>
      <w:r w:rsidRPr="00217332">
        <w:rPr>
          <w:sz w:val="16"/>
        </w:rPr>
        <w:t xml:space="preserve">The demand for chemicals has also grown due the high level of </w:t>
      </w:r>
      <w:proofErr w:type="spellStart"/>
      <w:r w:rsidRPr="00217332">
        <w:rPr>
          <w:sz w:val="16"/>
        </w:rPr>
        <w:t>bioinvasive</w:t>
      </w:r>
      <w:proofErr w:type="spellEnd"/>
      <w:r w:rsidRPr="00217332">
        <w:rPr>
          <w:sz w:val="16"/>
        </w:rPr>
        <w:t xml:space="preser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488E7E82" w14:textId="77777777" w:rsidR="0009123D" w:rsidRPr="00217332" w:rsidRDefault="0009123D" w:rsidP="0009123D">
      <w:pPr>
        <w:rPr>
          <w:sz w:val="16"/>
        </w:rPr>
      </w:pPr>
      <w:r w:rsidRPr="00217332">
        <w:rPr>
          <w:sz w:val="16"/>
        </w:rPr>
        <w:t xml:space="preserve">When I was learning how to grow food organically back in the 90s, I remember how outraged organic farmers </w:t>
      </w:r>
      <w:proofErr w:type="gramStart"/>
      <w:r w:rsidRPr="00217332">
        <w:rPr>
          <w:sz w:val="16"/>
        </w:rPr>
        <w:t>were that Monsanto</w:t>
      </w:r>
      <w:proofErr w:type="gramEnd"/>
      <w:r w:rsidRPr="00217332">
        <w:rPr>
          <w:sz w:val="16"/>
        </w:rPr>
        <w:t xml:space="preserve"> was going to genetically engineer plants to have the </w:t>
      </w:r>
      <w:proofErr w:type="spellStart"/>
      <w:r w:rsidRPr="00217332">
        <w:rPr>
          <w:sz w:val="16"/>
        </w:rPr>
        <w:t>Bt</w:t>
      </w:r>
      <w:proofErr w:type="spellEnd"/>
      <w:r w:rsidRPr="00217332">
        <w:rPr>
          <w:sz w:val="16"/>
        </w:rPr>
        <w:t xml:space="preserve"> bacteria in them.  This is because the only insecticide organic farmers can use is </w:t>
      </w:r>
      <w:proofErr w:type="spellStart"/>
      <w:r w:rsidRPr="00217332">
        <w:rPr>
          <w:sz w:val="16"/>
        </w:rPr>
        <w:t>Bt</w:t>
      </w:r>
      <w:proofErr w:type="spellEnd"/>
      <w:r w:rsidRPr="00217332">
        <w:rPr>
          <w:sz w:val="16"/>
        </w:rPr>
        <w:t xml:space="preserve"> bacteria, because it is found in the soil. It’s natural. Organic farmers have been careful to spray only in emergencies so that insects didn’t develop resistance to their only remedy.  Since 1996, GMO plants have been engineered to have </w:t>
      </w:r>
      <w:proofErr w:type="spellStart"/>
      <w:r w:rsidRPr="00217332">
        <w:rPr>
          <w:sz w:val="16"/>
        </w:rPr>
        <w:t>Bt</w:t>
      </w:r>
      <w:proofErr w:type="spellEnd"/>
      <w:r w:rsidRPr="00217332">
        <w:rPr>
          <w:sz w:val="16"/>
        </w:rPr>
        <w:t xml:space="preserve">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w:t>
      </w:r>
      <w:proofErr w:type="spellStart"/>
      <w:r w:rsidRPr="00217332">
        <w:rPr>
          <w:sz w:val="16"/>
        </w:rPr>
        <w:t>Bt</w:t>
      </w:r>
      <w:proofErr w:type="spellEnd"/>
      <w:r w:rsidRPr="00217332">
        <w:rPr>
          <w:sz w:val="16"/>
        </w:rPr>
        <w:t xml:space="preserve"> as well.</w:t>
      </w:r>
    </w:p>
    <w:p w14:paraId="1D980CAF" w14:textId="77777777" w:rsidR="0009123D" w:rsidRPr="00217332" w:rsidRDefault="0009123D" w:rsidP="0009123D">
      <w:pPr>
        <w:rPr>
          <w:sz w:val="16"/>
        </w:rPr>
      </w:pPr>
      <w:r w:rsidRPr="00217332">
        <w:rPr>
          <w:sz w:val="16"/>
        </w:rPr>
        <w:t>GMO plants were also going to reduce pesticide use.  They did for a while, but not for long.  Chemical use has increased 7% to 202,000 tons a year in the past 10 years.</w:t>
      </w:r>
    </w:p>
    <w:p w14:paraId="6D2B45AD" w14:textId="77777777" w:rsidR="0009123D" w:rsidRPr="00217332" w:rsidRDefault="0009123D" w:rsidP="0009123D">
      <w:pPr>
        <w:rPr>
          <w:sz w:val="16"/>
        </w:rPr>
      </w:pPr>
      <w:r w:rsidRPr="00217332">
        <w:rPr>
          <w:sz w:val="16"/>
        </w:rPr>
        <w:t>Resistance can come in other ways than mutations. Behavior can change. Cockroach bait is laced with glucose, so cockroaches that developed glucose-aversion now no longer take the bait.</w:t>
      </w:r>
    </w:p>
    <w:p w14:paraId="301CEF37" w14:textId="77777777" w:rsidR="0009123D" w:rsidRPr="00217332" w:rsidRDefault="0009123D" w:rsidP="0009123D">
      <w:pPr>
        <w:rPr>
          <w:sz w:val="16"/>
        </w:rPr>
      </w:pPr>
      <w:r w:rsidRPr="00217332">
        <w:rPr>
          <w:sz w:val="16"/>
        </w:rPr>
        <w:t>It is worth repeating that chemicals and other practices are ruining the long-term viability of agriculture. Here is how author Dyer explains it:</w:t>
      </w:r>
    </w:p>
    <w:p w14:paraId="6111E413" w14:textId="77777777" w:rsidR="0009123D" w:rsidRPr="00217332" w:rsidRDefault="0009123D" w:rsidP="0009123D">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0667979B" w14:textId="77777777" w:rsidR="0009123D" w:rsidRPr="00217332" w:rsidRDefault="0009123D" w:rsidP="0009123D">
      <w:pPr>
        <w:rPr>
          <w:sz w:val="16"/>
        </w:rPr>
      </w:pPr>
      <w:r w:rsidRPr="00217332">
        <w:rPr>
          <w:sz w:val="16"/>
        </w:rPr>
        <w:t xml:space="preserve">Soil is a complex, multifaceted living thing that is far more than the sum of the sand, silt, clay, fungi, microbes, nematodes, and other invertebrates. All biotic components interact as an ecosystem within the soil and at the surface, and in relation </w:t>
      </w:r>
      <w:r w:rsidRPr="00217332">
        <w:rPr>
          <w:sz w:val="16"/>
        </w:rPr>
        <w:lastRenderedPageBreak/>
        <w:t>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6DA2DD71" w14:textId="663B3999" w:rsidR="0009123D" w:rsidRPr="0009123D" w:rsidRDefault="0009123D" w:rsidP="0009123D">
      <w:pPr>
        <w:rPr>
          <w:b/>
          <w:iCs/>
          <w:u w:val="single"/>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w:t>
      </w:r>
      <w:proofErr w:type="spellStart"/>
      <w:r w:rsidRPr="00217332">
        <w:rPr>
          <w:rStyle w:val="StyleUnderline"/>
        </w:rPr>
        <w:t>emergents</w:t>
      </w:r>
      <w:proofErr w:type="spellEnd"/>
      <w:r w:rsidRPr="00217332">
        <w:rPr>
          <w:rStyle w:val="StyleUnderline"/>
        </w:rPr>
        <w:t xml:space="preserve">,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1C1628E5" w14:textId="77777777" w:rsidR="0009123D" w:rsidRPr="00217332" w:rsidRDefault="0009123D" w:rsidP="0009123D">
      <w:pPr>
        <w:rPr>
          <w:sz w:val="16"/>
        </w:rPr>
      </w:pPr>
      <w:r w:rsidRPr="00217332">
        <w:rPr>
          <w:sz w:val="16"/>
        </w:rPr>
        <w:t xml:space="preserve">When I told my husband all the </w:t>
      </w:r>
      <w:proofErr w:type="gramStart"/>
      <w:r w:rsidRPr="00217332">
        <w:rPr>
          <w:sz w:val="16"/>
        </w:rPr>
        <w:t>reasons</w:t>
      </w:r>
      <w:proofErr w:type="gramEnd"/>
      <w:r w:rsidRPr="00217332">
        <w:rPr>
          <w:sz w:val="16"/>
        </w:rPr>
        <w:t xml:space="preserve"> we use agricultural chemicals and the harm done, my husband got angry and said “Farmers aren’t stupid, that can’t be right!”</w:t>
      </w:r>
    </w:p>
    <w:p w14:paraId="192BA1F3" w14:textId="77777777" w:rsidR="0009123D" w:rsidRPr="00217332" w:rsidRDefault="0009123D" w:rsidP="0009123D">
      <w:pPr>
        <w:rPr>
          <w:sz w:val="16"/>
        </w:rPr>
      </w:pPr>
      <w:r w:rsidRPr="00217332">
        <w:rPr>
          <w:sz w:val="16"/>
        </w:rPr>
        <w:t xml:space="preserve">I think there are </w:t>
      </w:r>
      <w:proofErr w:type="gramStart"/>
      <w:r w:rsidRPr="00217332">
        <w:rPr>
          <w:sz w:val="16"/>
        </w:rPr>
        <w:t>a number of</w:t>
      </w:r>
      <w:proofErr w:type="gramEnd"/>
      <w:r w:rsidRPr="00217332">
        <w:rPr>
          <w:sz w:val="16"/>
        </w:rPr>
        <w:t xml:space="preserve"> reasons why farmers don’t go back to sustainable organic farming.</w:t>
      </w:r>
    </w:p>
    <w:p w14:paraId="39F0A911" w14:textId="77777777" w:rsidR="0009123D" w:rsidRPr="00217332" w:rsidRDefault="0009123D" w:rsidP="0009123D">
      <w:pPr>
        <w:rPr>
          <w:sz w:val="16"/>
        </w:rPr>
      </w:pPr>
      <w:r w:rsidRPr="00217332">
        <w:rPr>
          <w:sz w:val="16"/>
        </w:rPr>
        <w:t xml:space="preserve">First, there is far too much money to be made in the chemical herbicide, pesticide, and insecticide industry to stop this juggernaut.  After reading Lessig’s book “Republic, </w:t>
      </w:r>
      <w:proofErr w:type="gramStart"/>
      <w:r w:rsidRPr="00217332">
        <w:rPr>
          <w:sz w:val="16"/>
        </w:rPr>
        <w:t>Lost</w:t>
      </w:r>
      <w:proofErr w:type="gramEnd"/>
      <w:r w:rsidRPr="00217332">
        <w:rPr>
          <w:sz w:val="16"/>
        </w:rPr>
        <w:t xml:space="preserve">”, one of the best, if not the best book on campaign finance reform, I despair of campaign financing ever happening.  So chemical lobbyists will continue to donate enough money to politicians to maintain the status quo.  </w:t>
      </w:r>
      <w:proofErr w:type="gramStart"/>
      <w:r w:rsidRPr="00217332">
        <w:rPr>
          <w:sz w:val="16"/>
        </w:rPr>
        <w:t>Plus</w:t>
      </w:r>
      <w:proofErr w:type="gramEnd"/>
      <w:r w:rsidRPr="00217332">
        <w:rPr>
          <w:sz w:val="16"/>
        </w:rPr>
        <w:t xml:space="preserve"> the chemical industry has infiltrated regulatory agencies via the revolving door for decades and is now in a position to assassinate the EPA, with newly appointed Scott Pruitt, who would like to get rid of the EPA.</w:t>
      </w:r>
    </w:p>
    <w:p w14:paraId="6092B715" w14:textId="77777777" w:rsidR="0009123D" w:rsidRPr="00217332" w:rsidRDefault="0009123D" w:rsidP="0009123D">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77868C86" w14:textId="77777777" w:rsidR="0009123D" w:rsidRPr="00217332" w:rsidRDefault="0009123D" w:rsidP="0009123D">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7FC9E018" w14:textId="77777777" w:rsidR="0009123D" w:rsidRPr="00217332" w:rsidRDefault="0009123D" w:rsidP="0009123D">
      <w:pPr>
        <w:rPr>
          <w:sz w:val="16"/>
        </w:rPr>
      </w:pPr>
      <w:r w:rsidRPr="00217332">
        <w:rPr>
          <w:sz w:val="16"/>
        </w:rPr>
        <w:t xml:space="preserve">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w:t>
      </w:r>
      <w:proofErr w:type="spellStart"/>
      <w:r w:rsidRPr="00217332">
        <w:rPr>
          <w:sz w:val="16"/>
        </w:rPr>
        <w:t>etc</w:t>
      </w:r>
      <w:proofErr w:type="spellEnd"/>
      <w:r w:rsidRPr="00217332">
        <w:rPr>
          <w:sz w:val="16"/>
        </w:rPr>
        <w:t>).</w:t>
      </w:r>
    </w:p>
    <w:p w14:paraId="7EA6FCD0" w14:textId="77777777" w:rsidR="0009123D" w:rsidRPr="00217332" w:rsidRDefault="0009123D" w:rsidP="0009123D">
      <w:pPr>
        <w:rPr>
          <w:sz w:val="16"/>
        </w:rPr>
      </w:pPr>
      <w:r w:rsidRPr="00217332">
        <w:rPr>
          <w:sz w:val="16"/>
        </w:rPr>
        <w:t>Fifth, industrial farming is what is taught at most universities.  There are only a handful of universities that offer programs in organic agriculture.</w:t>
      </w:r>
    </w:p>
    <w:p w14:paraId="673DC0C1" w14:textId="77777777" w:rsidR="0009123D" w:rsidRPr="00217332" w:rsidRDefault="0009123D" w:rsidP="0009123D">
      <w:pPr>
        <w:rPr>
          <w:sz w:val="16"/>
        </w:rPr>
      </w:pPr>
      <w:r w:rsidRPr="00217332">
        <w:rPr>
          <w:sz w:val="16"/>
        </w:rPr>
        <w:t xml:space="preserve">Sixth, subsidies favor large farmers, who are also the only farmers who have the money to profit from economies of </w:t>
      </w:r>
      <w:proofErr w:type="gramStart"/>
      <w:r w:rsidRPr="00217332">
        <w:rPr>
          <w:sz w:val="16"/>
        </w:rPr>
        <w:t>scale, and</w:t>
      </w:r>
      <w:proofErr w:type="gramEnd"/>
      <w:r w:rsidRPr="00217332">
        <w:rPr>
          <w:sz w:val="16"/>
        </w:rPr>
        <w:t xml:space="preserve"> buy their own giant tractors to farm a thousand acres of monoculture crops.  Industrial farming has driven 5 million farmers off the land who couldn’t compete with the profits made by larger farms in the area.</w:t>
      </w:r>
    </w:p>
    <w:p w14:paraId="47189C6E" w14:textId="77777777" w:rsidR="0009123D" w:rsidRPr="00217332" w:rsidRDefault="0009123D" w:rsidP="0009123D">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16360C85" w14:textId="77777777" w:rsidR="0009123D" w:rsidRPr="00217332" w:rsidRDefault="0009123D" w:rsidP="0009123D">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xml:space="preserve">, from natural gas fertilizer, oil-based chemicals, farm vehicle and equipment </w:t>
      </w:r>
      <w:proofErr w:type="gramStart"/>
      <w:r w:rsidRPr="00217332">
        <w:rPr>
          <w:sz w:val="16"/>
        </w:rPr>
        <w:t>fuel,  the</w:t>
      </w:r>
      <w:proofErr w:type="gramEnd"/>
      <w:r w:rsidRPr="00217332">
        <w:rPr>
          <w:sz w:val="16"/>
        </w:rPr>
        <w:t xml:space="preserve"> agricultural cold chain, distribution, packaging, refrigeration, and cooking to name a few of the uses.</w:t>
      </w:r>
    </w:p>
    <w:p w14:paraId="328AF4A7" w14:textId="77777777" w:rsidR="0009123D" w:rsidRPr="00217332" w:rsidRDefault="0009123D" w:rsidP="0009123D">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17D87633" w14:textId="77777777" w:rsidR="0009123D" w:rsidRPr="00217332" w:rsidRDefault="0009123D" w:rsidP="0009123D">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20FB9060" w14:textId="77777777" w:rsidR="0010758D" w:rsidRDefault="0010758D" w:rsidP="002C6FE8"/>
    <w:p w14:paraId="59191E31" w14:textId="77777777" w:rsidR="00F575CE" w:rsidRDefault="00F575CE" w:rsidP="00F575CE">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3A823EE" w14:textId="77777777" w:rsidR="00F575CE" w:rsidRDefault="00F575CE" w:rsidP="00F575CE">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54772B0A" w14:textId="77777777" w:rsidR="00F575CE" w:rsidRDefault="00F575CE" w:rsidP="00F575CE">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w:t>
      </w:r>
      <w:r w:rsidRPr="00662130">
        <w:rPr>
          <w:sz w:val="12"/>
        </w:rPr>
        <w:lastRenderedPageBreak/>
        <w:t xml:space="preserve">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w:t>
      </w:r>
      <w:r w:rsidRPr="000B5960">
        <w:rPr>
          <w:rStyle w:val="StyleUnderline"/>
        </w:rPr>
        <w:lastRenderedPageBreak/>
        <w:t xml:space="preserve">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ABB06B4" w14:textId="77777777" w:rsidR="00F575CE" w:rsidRPr="00C435A1" w:rsidRDefault="00F575CE" w:rsidP="00F575CE">
      <w:pPr>
        <w:pStyle w:val="Heading4"/>
        <w:rPr>
          <w:rFonts w:cs="Arial"/>
        </w:rPr>
      </w:pPr>
      <w:r w:rsidRPr="00C435A1">
        <w:rPr>
          <w:rFonts w:cs="Arial"/>
        </w:rPr>
        <w:t>Resource scarcity coming now and causes extinction—asteroid mining is the only way to solve</w:t>
      </w:r>
    </w:p>
    <w:p w14:paraId="73FD330E" w14:textId="77777777" w:rsidR="00F575CE" w:rsidRPr="00C435A1" w:rsidRDefault="00F575CE" w:rsidP="00F575CE">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539C901A" w14:textId="77777777" w:rsidR="00F575CE" w:rsidRPr="00C435A1" w:rsidRDefault="00F575CE" w:rsidP="00F575CE">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w:t>
      </w:r>
      <w:r w:rsidRPr="00C435A1">
        <w:rPr>
          <w:sz w:val="14"/>
        </w:rPr>
        <w:lastRenderedPageBreak/>
        <w:t xml:space="preserve">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8512491" w14:textId="77777777" w:rsidR="00F575CE" w:rsidRPr="00C435A1" w:rsidRDefault="00F575CE" w:rsidP="00F575CE">
      <w:pPr>
        <w:pStyle w:val="Heading4"/>
        <w:rPr>
          <w:rFonts w:cs="Arial"/>
        </w:rPr>
      </w:pPr>
      <w:r w:rsidRPr="00C435A1">
        <w:rPr>
          <w:rFonts w:cs="Arial"/>
        </w:rPr>
        <w:t>Resource Shortages Exacerbate Conflict</w:t>
      </w:r>
    </w:p>
    <w:p w14:paraId="1BF49077" w14:textId="77777777" w:rsidR="00F575CE" w:rsidRPr="00C435A1" w:rsidRDefault="00F575CE" w:rsidP="00F575CE">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1056EB24" w14:textId="77777777" w:rsidR="00F575CE" w:rsidRPr="00C435A1" w:rsidRDefault="00F575CE" w:rsidP="00F575CE">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 xml:space="preserve">to a railroad across the North American </w:t>
      </w:r>
      <w:r w:rsidRPr="00C435A1">
        <w:rPr>
          <w:rStyle w:val="StyleUnderline"/>
        </w:rPr>
        <w:lastRenderedPageBreak/>
        <w:t>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7187899C" w14:textId="77777777" w:rsidR="00F575CE" w:rsidRPr="00C435A1" w:rsidRDefault="00F575CE" w:rsidP="00F575CE">
      <w:pPr>
        <w:pStyle w:val="Heading4"/>
        <w:rPr>
          <w:rFonts w:cs="Arial"/>
        </w:rPr>
      </w:pPr>
      <w:r w:rsidRPr="00C435A1">
        <w:rPr>
          <w:rFonts w:cs="Arial"/>
        </w:rPr>
        <w:t>Those Conflicts go Nuclear</w:t>
      </w:r>
    </w:p>
    <w:p w14:paraId="77B71516" w14:textId="77777777" w:rsidR="00F575CE" w:rsidRPr="00C435A1" w:rsidRDefault="00F575CE" w:rsidP="00F575CE">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w:t>
      </w:r>
      <w:r w:rsidRPr="00C435A1">
        <w:lastRenderedPageBreak/>
        <w:t xml:space="preserve">Explosion", </w:t>
      </w:r>
      <w:r w:rsidRPr="00C435A1">
        <w:rPr>
          <w:i/>
          <w:iCs/>
        </w:rPr>
        <w:t>The Nation</w:t>
      </w:r>
      <w:r w:rsidRPr="00C435A1">
        <w:t xml:space="preserve">, 4/22/2013, </w:t>
      </w:r>
      <w:hyperlink r:id="rId10" w:history="1">
        <w:r w:rsidRPr="00C435A1">
          <w:rPr>
            <w:rStyle w:val="Hyperlink"/>
          </w:rPr>
          <w:t>https://www.thenation.com/article/how-resource-scarcity-and-climate-change-could-produce-global-explosion/</w:t>
        </w:r>
      </w:hyperlink>
      <w:r w:rsidRPr="00C435A1">
        <w:t xml:space="preserve"> JHW</w:t>
      </w:r>
    </w:p>
    <w:p w14:paraId="45B0F117" w14:textId="77777777" w:rsidR="00F575CE" w:rsidRPr="00C435A1" w:rsidRDefault="00F575CE" w:rsidP="00F575CE">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w:t>
      </w:r>
      <w:r w:rsidRPr="00C435A1">
        <w:rPr>
          <w:sz w:val="16"/>
        </w:rPr>
        <w:lastRenderedPageBreak/>
        <w:t xml:space="preserve">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301DE230" w14:textId="77777777" w:rsidR="00F575CE" w:rsidRDefault="00F575CE" w:rsidP="00F575CE">
      <w:pPr>
        <w:pStyle w:val="Heading4"/>
      </w:pPr>
      <w:r>
        <w:lastRenderedPageBreak/>
        <w:t>Mining solves Water Shortages</w:t>
      </w:r>
    </w:p>
    <w:p w14:paraId="057B1552" w14:textId="77777777" w:rsidR="00F575CE" w:rsidRPr="004F4117" w:rsidRDefault="00F575CE" w:rsidP="00F575CE">
      <w:r w:rsidRPr="00C962B6">
        <w:rPr>
          <w:rStyle w:val="Style13ptBold"/>
        </w:rPr>
        <w:t>Kean 15</w:t>
      </w:r>
      <w:r>
        <w:t xml:space="preserve"> </w:t>
      </w:r>
      <w:r w:rsidRPr="004F4117">
        <w:t>Sam Kean December 2015 "The End of Thirst"</w:t>
      </w:r>
      <w:r>
        <w:t xml:space="preserve"> </w:t>
      </w:r>
      <w:hyperlink r:id="rId11" w:history="1">
        <w:r w:rsidRPr="00FC542F">
          <w:rPr>
            <w:rStyle w:val="Hyperlink"/>
          </w:rPr>
          <w:t>https://www.theatlantic.com/magazine/archive/2015/12/the-end-of-thirst/413176/</w:t>
        </w:r>
      </w:hyperlink>
      <w:r>
        <w:t xml:space="preserve"> (writer based in Washington DC for the Atlantic)//Elmer </w:t>
      </w:r>
    </w:p>
    <w:p w14:paraId="5DEDA202" w14:textId="7209737A" w:rsidR="00F575CE" w:rsidRDefault="00F575CE" w:rsidP="00F575CE">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w:t>
      </w:r>
      <w:r w:rsidRPr="00F35472">
        <w:rPr>
          <w:sz w:val="16"/>
          <w:szCs w:val="16"/>
        </w:rPr>
        <w:lastRenderedPageBreak/>
        <w:t xml:space="preserve">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6F9FFBAA" w14:textId="77777777" w:rsidR="0010758D" w:rsidRPr="00F35472" w:rsidRDefault="0010758D" w:rsidP="00F575CE">
      <w:pPr>
        <w:rPr>
          <w:rStyle w:val="StyleUnderline"/>
        </w:rPr>
      </w:pPr>
    </w:p>
    <w:p w14:paraId="2961CCBC" w14:textId="17F6CC54" w:rsidR="00F575CE" w:rsidRPr="0010758D" w:rsidRDefault="00F575CE" w:rsidP="00F575CE">
      <w:pPr>
        <w:pStyle w:val="Heading4"/>
      </w:pPr>
      <w:r w:rsidRPr="00C962B6">
        <w:rPr>
          <w:lang w:val="es-ES"/>
        </w:rPr>
        <w:t xml:space="preserve">Sino-India </w:t>
      </w:r>
      <w:proofErr w:type="spellStart"/>
      <w:r w:rsidR="0010758D">
        <w:rPr>
          <w:lang w:val="es-ES"/>
        </w:rPr>
        <w:t>water-war</w:t>
      </w:r>
      <w:proofErr w:type="spellEnd"/>
      <w:r w:rsidRPr="00C962B6">
        <w:rPr>
          <w:lang w:val="es-ES"/>
        </w:rPr>
        <w:t xml:space="preserve"> </w:t>
      </w:r>
      <w:proofErr w:type="spellStart"/>
      <w:r w:rsidRPr="00C962B6">
        <w:rPr>
          <w:lang w:val="es-ES"/>
        </w:rPr>
        <w:t>g</w:t>
      </w:r>
      <w:r>
        <w:rPr>
          <w:lang w:val="es-ES"/>
        </w:rPr>
        <w:t>oes</w:t>
      </w:r>
      <w:proofErr w:type="spellEnd"/>
      <w:r>
        <w:rPr>
          <w:lang w:val="es-ES"/>
        </w:rPr>
        <w:t xml:space="preserve"> </w:t>
      </w:r>
      <w:r w:rsidR="0010758D">
        <w:rPr>
          <w:lang w:val="es-ES"/>
        </w:rPr>
        <w:t>n</w:t>
      </w:r>
      <w:r>
        <w:rPr>
          <w:lang w:val="es-ES"/>
        </w:rPr>
        <w:t>uclear</w:t>
      </w:r>
    </w:p>
    <w:p w14:paraId="27F80870" w14:textId="77777777" w:rsidR="00F575CE" w:rsidRPr="003808B4" w:rsidRDefault="00F575CE" w:rsidP="00F575CE">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16876BE" w14:textId="77777777" w:rsidR="00F575CE" w:rsidRPr="003808B4" w:rsidRDefault="00F575CE" w:rsidP="00F575CE">
      <w:pPr>
        <w:rPr>
          <w:sz w:val="16"/>
          <w:szCs w:val="16"/>
        </w:rPr>
      </w:pPr>
      <w:r w:rsidRPr="003808B4">
        <w:rPr>
          <w:sz w:val="16"/>
          <w:szCs w:val="16"/>
        </w:rPr>
        <w:t>China, India, and the Brahmaputra River</w:t>
      </w:r>
    </w:p>
    <w:p w14:paraId="4FA050DB" w14:textId="77777777" w:rsidR="00F575CE" w:rsidRPr="003808B4" w:rsidRDefault="00F575CE" w:rsidP="00F575CE">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rPr>
          <w:sz w:val="16"/>
        </w:rPr>
        <w:t>Yarlung</w:t>
      </w:r>
      <w:proofErr w:type="spellEnd"/>
      <w:r w:rsidRPr="003808B4">
        <w:rPr>
          <w:sz w:val="16"/>
        </w:rPr>
        <w:t xml:space="preserve"> </w:t>
      </w:r>
      <w:proofErr w:type="spellStart"/>
      <w:r w:rsidRPr="003808B4">
        <w:rPr>
          <w:sz w:val="16"/>
        </w:rPr>
        <w:t>Tsangpo</w:t>
      </w:r>
      <w:proofErr w:type="spellEnd"/>
      <w:r w:rsidRPr="003808B4">
        <w:rPr>
          <w:sz w:val="16"/>
        </w:rPr>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w:t>
      </w:r>
      <w:proofErr w:type="spellStart"/>
      <w:r w:rsidRPr="003808B4">
        <w:rPr>
          <w:sz w:val="16"/>
        </w:rPr>
        <w:t>Zangmu</w:t>
      </w:r>
      <w:proofErr w:type="spellEnd"/>
      <w:r w:rsidRPr="003808B4">
        <w:rPr>
          <w:sz w:val="16"/>
        </w:rPr>
        <w:t xml:space="preserve">, and have announced plans </w:t>
      </w:r>
      <w:r w:rsidRPr="003808B4">
        <w:rPr>
          <w:sz w:val="16"/>
        </w:rPr>
        <w:lastRenderedPageBreak/>
        <w:t xml:space="preserve">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544AC8E2" w14:textId="77777777" w:rsidR="00F575CE" w:rsidRPr="003808B4" w:rsidRDefault="00F575CE" w:rsidP="00F575CE">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54097272" w14:textId="77777777" w:rsidR="00F575CE" w:rsidRPr="003808B4" w:rsidRDefault="00F575CE" w:rsidP="00F575CE">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09787248" w14:textId="77777777" w:rsidR="00F575CE" w:rsidRPr="003808B4" w:rsidRDefault="00F575CE" w:rsidP="00F575CE">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w:t>
      </w:r>
      <w:proofErr w:type="gramStart"/>
      <w:r w:rsidRPr="003808B4">
        <w:rPr>
          <w:sz w:val="16"/>
        </w:rPr>
        <w:t>as a result of</w:t>
      </w:r>
      <w:proofErr w:type="gramEnd"/>
      <w:r w:rsidRPr="003808B4">
        <w:rPr>
          <w:sz w:val="16"/>
        </w:rPr>
        <w:t xml:space="preserve">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6CC4F916" w14:textId="77777777" w:rsidR="00F575CE" w:rsidRPr="003808B4" w:rsidRDefault="00F575CE" w:rsidP="00F575CE">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5B94C564" w14:textId="77777777" w:rsidR="00F575CE" w:rsidRPr="00D04D42" w:rsidRDefault="00F575CE" w:rsidP="00F575CE">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1F7BD635" w14:textId="5902D273" w:rsidR="00F575CE" w:rsidRDefault="00F575CE" w:rsidP="00F575CE">
      <w:pPr>
        <w:pStyle w:val="Heading4"/>
      </w:pPr>
      <w:r>
        <w:lastRenderedPageBreak/>
        <w:t>Asteroid Mining solves</w:t>
      </w:r>
      <w:r w:rsidR="0010758D">
        <w:t xml:space="preserve"> existential</w:t>
      </w:r>
      <w:r>
        <w:t xml:space="preserve"> Warming – a] Key to REM’s that spur Renewables and b] Reduces Terrestrial Mining that wrecks the environment.</w:t>
      </w:r>
    </w:p>
    <w:p w14:paraId="6CD57216" w14:textId="77777777" w:rsidR="00F575CE" w:rsidRPr="009F622F" w:rsidRDefault="00F575CE" w:rsidP="00F575CE">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5386B718" w14:textId="77777777" w:rsidR="00F575CE" w:rsidRPr="00D04D42" w:rsidRDefault="00F575CE" w:rsidP="00F575CE">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Cs/>
        </w:rPr>
        <w:t xml:space="preserve"> group metals are </w:t>
      </w:r>
      <w:r w:rsidRPr="00D04D42">
        <w:rPr>
          <w:rStyle w:val="Emphasis"/>
          <w:highlight w:val="green"/>
        </w:rPr>
        <w:t>so useful</w:t>
      </w:r>
      <w:r w:rsidRPr="00D04D42">
        <w:rPr>
          <w:rStyle w:val="StyleUnderline"/>
          <w:bCs/>
        </w:rPr>
        <w:t xml:space="preserve"> that </w:t>
      </w:r>
      <w:r w:rsidRPr="00D04D42">
        <w:rPr>
          <w:rStyle w:val="Emphasis"/>
          <w:highlight w:val="green"/>
        </w:rPr>
        <w:t>[one] of [four]</w:t>
      </w:r>
      <w:r w:rsidRPr="00D04D42">
        <w:rPr>
          <w:rStyle w:val="StyleUnderline"/>
        </w:rPr>
        <w:t xml:space="preserve"> </w:t>
      </w:r>
      <w:r w:rsidRPr="00D04D42">
        <w:rPr>
          <w:rStyle w:val="StyleUnderline"/>
          <w:bCs/>
        </w:rPr>
        <w:t xml:space="preserve">industrial </w:t>
      </w:r>
      <w:r w:rsidRPr="00D04D42">
        <w:rPr>
          <w:rStyle w:val="Emphasis"/>
          <w:highlight w:val="green"/>
        </w:rPr>
        <w:t>goods</w:t>
      </w:r>
      <w:r w:rsidRPr="00D04D42">
        <w:rPr>
          <w:rStyle w:val="StyleUnderline"/>
          <w:bCs/>
        </w:rPr>
        <w:t xml:space="preserve"> on Earth </w:t>
      </w:r>
      <w:r w:rsidRPr="00D04D42">
        <w:rPr>
          <w:rStyle w:val="Emphasis"/>
          <w:highlight w:val="gree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 xml:space="preserve">The environmental consequences of platinum production are thus quite significant, </w:t>
      </w:r>
      <w:r w:rsidRPr="00C37EF9">
        <w:rPr>
          <w:rStyle w:val="StyleUnderline"/>
        </w:rPr>
        <w:lastRenderedPageBreak/>
        <w:t>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722AEC5B" w14:textId="77777777" w:rsidR="00F575CE" w:rsidRDefault="00F575CE" w:rsidP="00F575CE">
      <w:pPr>
        <w:pStyle w:val="Heading4"/>
      </w:pPr>
      <w:r>
        <w:t xml:space="preserve">Shortage of REM’s now endangers </w:t>
      </w:r>
      <w:r>
        <w:rPr>
          <w:u w:val="single"/>
        </w:rPr>
        <w:t>renewable</w:t>
      </w:r>
      <w:r>
        <w:t xml:space="preserve"> transition.</w:t>
      </w:r>
    </w:p>
    <w:p w14:paraId="73BA5AB0" w14:textId="77777777" w:rsidR="00F575CE" w:rsidRPr="00D11668" w:rsidRDefault="00F575CE" w:rsidP="00F575CE">
      <w:proofErr w:type="spellStart"/>
      <w:r w:rsidRPr="00D11668">
        <w:rPr>
          <w:rStyle w:val="Style13ptBold"/>
        </w:rPr>
        <w:t>Opray</w:t>
      </w:r>
      <w:proofErr w:type="spellEnd"/>
      <w:r w:rsidRPr="00D11668">
        <w:rPr>
          <w:rStyle w:val="Style13ptBold"/>
        </w:rPr>
        <w:t xml:space="preserve"> 18</w:t>
      </w:r>
      <w:r>
        <w:t xml:space="preserve"> </w:t>
      </w:r>
      <w:r w:rsidRPr="00D11668">
        <w:t xml:space="preserve">Max </w:t>
      </w:r>
      <w:proofErr w:type="spellStart"/>
      <w:r w:rsidRPr="00D11668">
        <w:t>Opray</w:t>
      </w:r>
      <w:proofErr w:type="spellEnd"/>
      <w:r w:rsidRPr="00D11668">
        <w:t xml:space="preserve"> 9-28-2018 "Could a rare metals shortage disrupt the global renewable energy transition?"</w:t>
      </w:r>
      <w:r>
        <w:t xml:space="preserve"> </w:t>
      </w:r>
      <w:hyperlink r:id="rId12" w:history="1">
        <w:r w:rsidRPr="00FC542F">
          <w:rPr>
            <w:rStyle w:val="Hyperlink"/>
          </w:rPr>
          <w:t>https://www.metabolic.nl/news/could-a-rare-metals-shortage-disrupt-the-global-renewable-energy-transition/</w:t>
        </w:r>
      </w:hyperlink>
      <w:r>
        <w:t xml:space="preserve"> </w:t>
      </w:r>
      <w:r w:rsidRPr="00D11668">
        <w:t>(content specialist with sustainability consultants at Metabolic.</w:t>
      </w:r>
      <w:r>
        <w:t xml:space="preserve">)//Elmer </w:t>
      </w:r>
    </w:p>
    <w:p w14:paraId="4F36070D" w14:textId="77777777" w:rsidR="00F575CE" w:rsidRPr="003753B5" w:rsidRDefault="00F575CE" w:rsidP="00F575CE">
      <w:pPr>
        <w:rPr>
          <w:sz w:val="14"/>
        </w:rPr>
      </w:pPr>
      <w:r w:rsidRPr="003753B5">
        <w:rPr>
          <w:rStyle w:val="Emphasis"/>
          <w:highlight w:val="green"/>
        </w:rPr>
        <w:t>The world urgently needs to safeguard supply of</w:t>
      </w:r>
      <w:r w:rsidRPr="00D04D42">
        <w:rPr>
          <w:rStyle w:val="StyleUnderline"/>
        </w:rPr>
        <w:t xml:space="preserve"> the </w:t>
      </w:r>
      <w:r w:rsidRPr="003753B5">
        <w:rPr>
          <w:rStyle w:val="Emphasis"/>
          <w:highlight w:val="green"/>
        </w:rPr>
        <w:t>rare metals</w:t>
      </w:r>
      <w:r w:rsidRPr="00D04D42">
        <w:rPr>
          <w:rStyle w:val="StyleUnderline"/>
        </w:rPr>
        <w:t xml:space="preserve"> </w:t>
      </w:r>
      <w:r w:rsidRPr="003753B5">
        <w:rPr>
          <w:rStyle w:val="Emphasis"/>
          <w:highlight w:val="green"/>
        </w:rPr>
        <w:t>needed to build</w:t>
      </w:r>
      <w:r w:rsidRPr="00D04D42">
        <w:rPr>
          <w:rStyle w:val="StyleUnderline"/>
        </w:rPr>
        <w:t xml:space="preserve"> </w:t>
      </w:r>
      <w:r w:rsidRPr="003753B5">
        <w:rPr>
          <w:rStyle w:val="Emphasis"/>
          <w:highlight w:val="green"/>
        </w:rPr>
        <w:t>enough wind turbines and solar panels to meet</w:t>
      </w:r>
      <w:r w:rsidRPr="00D04D42">
        <w:rPr>
          <w:rStyle w:val="StyleUnderline"/>
        </w:rPr>
        <w:t xml:space="preserve"> </w:t>
      </w:r>
      <w:r w:rsidRPr="003753B5">
        <w:rPr>
          <w:rStyle w:val="Emphasis"/>
          <w:highlight w:val="green"/>
          <w:bdr w:val="single" w:sz="18" w:space="0" w:color="auto"/>
        </w:rPr>
        <w:t>Paris climate agreement targets</w:t>
      </w:r>
      <w:r w:rsidRPr="00D04D42">
        <w:rPr>
          <w:rStyle w:val="StyleUnderline"/>
        </w:rPr>
        <w:t xml:space="preserve">, according to </w:t>
      </w:r>
      <w:proofErr w:type="spellStart"/>
      <w:r w:rsidRPr="00D04D42">
        <w:rPr>
          <w:rStyle w:val="StyleUnderline"/>
        </w:rPr>
        <w:t>Metabolic’s</w:t>
      </w:r>
      <w:proofErr w:type="spellEnd"/>
      <w:r w:rsidRPr="00D04D42">
        <w:rPr>
          <w:rStyle w:val="StyleUnderline"/>
        </w:rPr>
        <w:t xml:space="preserve"> latest analysis</w:t>
      </w:r>
      <w:r w:rsidRPr="003753B5">
        <w:rPr>
          <w:sz w:val="14"/>
        </w:rPr>
        <w:t xml:space="preserve">. Produced with partners Copper8, our white paper Metal Demands of the Dutch Energy Transition </w:t>
      </w:r>
      <w:r w:rsidRPr="003753B5">
        <w:rPr>
          <w:rStyle w:val="StyleUnderline"/>
        </w:rPr>
        <w:t xml:space="preserve">uses the Netherlands as a case study for examining what materials are needed to build the country’s planned renewable energy infrastructure. The study found that </w:t>
      </w:r>
      <w:r w:rsidRPr="003753B5">
        <w:rPr>
          <w:rStyle w:val="Emphasis"/>
          <w:highlight w:val="green"/>
        </w:rPr>
        <w:t>between 3.2 and 4.5</w:t>
      </w:r>
      <w:r w:rsidRPr="003753B5">
        <w:rPr>
          <w:rStyle w:val="StyleUnderline"/>
        </w:rPr>
        <w:t xml:space="preserve"> </w:t>
      </w:r>
      <w:r w:rsidRPr="003753B5">
        <w:rPr>
          <w:rStyle w:val="Emphasis"/>
          <w:highlight w:val="green"/>
        </w:rPr>
        <w:t>million</w:t>
      </w:r>
      <w:r w:rsidRPr="003753B5">
        <w:rPr>
          <w:rStyle w:val="StyleUnderline"/>
        </w:rPr>
        <w:t xml:space="preserve"> </w:t>
      </w:r>
      <w:r w:rsidRPr="003753B5">
        <w:rPr>
          <w:rStyle w:val="Emphasis"/>
          <w:highlight w:val="green"/>
        </w:rPr>
        <w:t>tons</w:t>
      </w:r>
      <w:r w:rsidRPr="003753B5">
        <w:rPr>
          <w:rStyle w:val="StyleUnderline"/>
        </w:rPr>
        <w:t xml:space="preserve"> </w:t>
      </w:r>
      <w:r w:rsidRPr="003753B5">
        <w:rPr>
          <w:rStyle w:val="Emphasis"/>
          <w:highlight w:val="green"/>
        </w:rPr>
        <w:t>of metals</w:t>
      </w:r>
      <w:r w:rsidRPr="003753B5">
        <w:rPr>
          <w:rStyle w:val="StyleUnderline"/>
        </w:rPr>
        <w:t xml:space="preserve"> are </w:t>
      </w:r>
      <w:r w:rsidRPr="003753B5">
        <w:rPr>
          <w:rStyle w:val="Emphasis"/>
          <w:highlight w:val="green"/>
        </w:rPr>
        <w:t>required by 2030</w:t>
      </w:r>
      <w:r w:rsidRPr="003753B5">
        <w:rPr>
          <w:rStyle w:val="StyleUnderline"/>
        </w:rPr>
        <w:t xml:space="preserve"> to achieve the Dutch renewable energy targets – rising to between 11.8 and 16.4 million tons by 2050.Roughly 87% of </w:t>
      </w:r>
      <w:proofErr w:type="spellStart"/>
      <w:r w:rsidRPr="003753B5">
        <w:rPr>
          <w:rStyle w:val="StyleUnderline"/>
        </w:rPr>
        <w:t>of</w:t>
      </w:r>
      <w:proofErr w:type="spellEnd"/>
      <w:r w:rsidRPr="003753B5">
        <w:rPr>
          <w:rStyle w:val="StyleUnderline"/>
        </w:rPr>
        <w:t xml:space="preserve"> these metals are common materials such as steel and iron for the foundation, </w:t>
      </w:r>
      <w:proofErr w:type="gramStart"/>
      <w:r w:rsidRPr="003753B5">
        <w:rPr>
          <w:rStyle w:val="StyleUnderline"/>
        </w:rPr>
        <w:t>shaft</w:t>
      </w:r>
      <w:proofErr w:type="gramEnd"/>
      <w:r w:rsidRPr="003753B5">
        <w:rPr>
          <w:rStyle w:val="StyleUnderline"/>
        </w:rPr>
        <w:t xml:space="preserve"> and blades of wind turbines.</w:t>
      </w:r>
      <w:r w:rsidRPr="003753B5">
        <w:rPr>
          <w:sz w:val="14"/>
        </w:rPr>
        <w:t xml:space="preserve"> </w:t>
      </w:r>
      <w:r w:rsidRPr="003753B5">
        <w:rPr>
          <w:rStyle w:val="StyleUnderline"/>
        </w:rPr>
        <w:t xml:space="preserve">However, </w:t>
      </w:r>
      <w:r w:rsidRPr="003753B5">
        <w:rPr>
          <w:rStyle w:val="Emphasis"/>
          <w:highlight w:val="green"/>
        </w:rPr>
        <w:t>global production of six rare metals</w:t>
      </w:r>
      <w:r w:rsidRPr="003753B5">
        <w:rPr>
          <w:rStyle w:val="StyleUnderline"/>
        </w:rPr>
        <w:t xml:space="preserve"> </w:t>
      </w:r>
      <w:r w:rsidRPr="003753B5">
        <w:rPr>
          <w:rStyle w:val="Emphasis"/>
          <w:highlight w:val="green"/>
        </w:rPr>
        <w:t>used</w:t>
      </w:r>
      <w:r w:rsidRPr="003753B5">
        <w:rPr>
          <w:rStyle w:val="StyleUnderline"/>
        </w:rPr>
        <w:t xml:space="preserve"> in solar panels and wind turbines </w:t>
      </w:r>
      <w:r w:rsidRPr="003753B5">
        <w:rPr>
          <w:rStyle w:val="Emphasis"/>
          <w:highlight w:val="green"/>
        </w:rPr>
        <w:t>is low enough</w:t>
      </w:r>
      <w:r w:rsidRPr="003753B5">
        <w:rPr>
          <w:rStyle w:val="StyleUnderline"/>
        </w:rPr>
        <w:t xml:space="preserve"> </w:t>
      </w:r>
      <w:r w:rsidRPr="003753B5">
        <w:rPr>
          <w:rStyle w:val="Emphasis"/>
          <w:highlight w:val="green"/>
        </w:rPr>
        <w:t>that if the rest of the world matched Dutch targets</w:t>
      </w:r>
      <w:r w:rsidRPr="003753B5">
        <w:rPr>
          <w:rStyle w:val="StyleUnderline"/>
        </w:rPr>
        <w:t xml:space="preserve">, </w:t>
      </w:r>
      <w:r w:rsidRPr="003753B5">
        <w:rPr>
          <w:rStyle w:val="Emphasis"/>
          <w:highlight w:val="green"/>
        </w:rPr>
        <w:t xml:space="preserve">there would not be enough of these materials to </w:t>
      </w:r>
      <w:r w:rsidRPr="003753B5">
        <w:rPr>
          <w:rStyle w:val="Emphasis"/>
          <w:highlight w:val="green"/>
          <w:bdr w:val="single" w:sz="18" w:space="0" w:color="auto"/>
        </w:rPr>
        <w:t>enable the shift to renewable energy needed to avert catastrophic climate change</w:t>
      </w:r>
      <w:r w:rsidRPr="003753B5">
        <w:rPr>
          <w:rStyle w:val="StyleUnderline"/>
        </w:rPr>
        <w:t>.</w:t>
      </w:r>
      <w:r w:rsidRPr="003753B5">
        <w:rPr>
          <w:sz w:val="14"/>
        </w:rPr>
        <w:t xml:space="preserve"> The situation also has significant geopolitical consequences as China has established near complete market dominance in rare metal extraction and processing. </w:t>
      </w:r>
      <w:r w:rsidRPr="003753B5">
        <w:rPr>
          <w:rStyle w:val="StyleUnderline"/>
          <w:bCs/>
        </w:rPr>
        <w:t xml:space="preserve">One of the most in-demand metals is neodymium, an important ingredient in wind turbine magnets, of which the report estimates the Netherlands should only consume 0.6% to 1% of global </w:t>
      </w:r>
      <w:proofErr w:type="gramStart"/>
      <w:r w:rsidRPr="003753B5">
        <w:rPr>
          <w:rStyle w:val="StyleUnderline"/>
          <w:bCs/>
        </w:rPr>
        <w:t>production, but</w:t>
      </w:r>
      <w:proofErr w:type="gramEnd"/>
      <w:r w:rsidRPr="003753B5">
        <w:rPr>
          <w:rStyle w:val="StyleUnderline"/>
          <w:bCs/>
        </w:rPr>
        <w:t xml:space="preserve"> is instead on track to consume up to 3%. The other metals in critical short supply are tellurium, terbium, indium, </w:t>
      </w:r>
      <w:proofErr w:type="gramStart"/>
      <w:r w:rsidRPr="003753B5">
        <w:rPr>
          <w:rStyle w:val="StyleUnderline"/>
          <w:bCs/>
        </w:rPr>
        <w:t>dysprosium</w:t>
      </w:r>
      <w:proofErr w:type="gramEnd"/>
      <w:r w:rsidRPr="003753B5">
        <w:rPr>
          <w:rStyle w:val="StyleUnderline"/>
          <w:bCs/>
        </w:rPr>
        <w:t xml:space="preserve"> and praseodymium</w:t>
      </w:r>
      <w:r w:rsidRPr="003753B5">
        <w:rPr>
          <w:rStyle w:val="StyleUnderline"/>
        </w:rPr>
        <w:t>.</w:t>
      </w:r>
    </w:p>
    <w:p w14:paraId="66B953F7" w14:textId="77777777" w:rsidR="00F575CE" w:rsidRDefault="00F575CE" w:rsidP="00F575CE">
      <w:pPr>
        <w:pStyle w:val="Heading4"/>
      </w:pPr>
      <w:r w:rsidRPr="00C37EF9">
        <w:t>Earth mining kills the environment</w:t>
      </w:r>
      <w:r>
        <w:t>.</w:t>
      </w:r>
    </w:p>
    <w:p w14:paraId="6ED70730" w14:textId="77777777" w:rsidR="00F575CE" w:rsidRDefault="00F575CE" w:rsidP="00F575CE">
      <w:r w:rsidRPr="003753B5">
        <w:rPr>
          <w:rStyle w:val="Style13ptBold"/>
        </w:rPr>
        <w:t>Williams 19</w:t>
      </w:r>
      <w:r>
        <w:t xml:space="preserve"> Matthew S Williams 8-1-2019 “</w:t>
      </w:r>
      <w:r w:rsidRPr="00C37EF9">
        <w:t>Asteroid Mining: What Will It Involve and Is This the Future of Wealth?</w:t>
      </w:r>
      <w:r>
        <w:t xml:space="preserve">” </w:t>
      </w:r>
      <w:hyperlink r:id="rId13"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4A3BC22F" w14:textId="77777777" w:rsidR="00F575CE" w:rsidRPr="00960344" w:rsidRDefault="00F575CE" w:rsidP="00F575CE">
      <w:pPr>
        <w:rPr>
          <w:rStyle w:val="Emphasis"/>
          <w:b w:val="0"/>
          <w:iCs w:val="0"/>
          <w:u w:val="none"/>
        </w:rPr>
      </w:pPr>
      <w:r w:rsidRPr="00960344">
        <w:rPr>
          <w:sz w:val="14"/>
          <w:szCs w:val="16"/>
        </w:rPr>
        <w:t xml:space="preserve">Of course, this raises the obvious question: wouldn't it be </w:t>
      </w:r>
      <w:proofErr w:type="gramStart"/>
      <w:r w:rsidRPr="00960344">
        <w:rPr>
          <w:sz w:val="14"/>
          <w:szCs w:val="16"/>
        </w:rPr>
        <w:t>really expensive</w:t>
      </w:r>
      <w:proofErr w:type="gramEnd"/>
      <w:r w:rsidRPr="00960344">
        <w:rPr>
          <w:sz w:val="14"/>
          <w:szCs w:val="16"/>
        </w:rPr>
        <w:t xml:space="preser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lastRenderedPageBreak/>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proofErr w:type="gramStart"/>
      <w:r w:rsidRPr="00C37EF9">
        <w:rPr>
          <w:rStyle w:val="StyleUnderline"/>
        </w:rPr>
        <w:t>is</w:t>
      </w:r>
      <w:proofErr w:type="gramEnd"/>
      <w:r w:rsidRPr="00C37EF9">
        <w:rPr>
          <w:rStyle w:val="StyleUnderline"/>
        </w:rPr>
        <w:t xml:space="preserve">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719567C1" w14:textId="77777777" w:rsidR="00F575CE" w:rsidRPr="00C37EF9" w:rsidRDefault="00F575CE" w:rsidP="00F575CE">
      <w:pPr>
        <w:pStyle w:val="Heading4"/>
      </w:pPr>
      <w:r w:rsidRPr="00C37EF9">
        <w:t xml:space="preserve">Bio-D loss causes human extinction </w:t>
      </w:r>
    </w:p>
    <w:p w14:paraId="0BBA396C" w14:textId="77777777" w:rsidR="00F575CE" w:rsidRPr="00C37EF9" w:rsidRDefault="00F575CE" w:rsidP="00F575CE">
      <w:r w:rsidRPr="00C37EF9">
        <w:t xml:space="preserve">Joe </w:t>
      </w:r>
      <w:r w:rsidRPr="00C37EF9">
        <w:rPr>
          <w:rStyle w:val="Style13ptBold"/>
        </w:rPr>
        <w:t>McCarthy 18</w:t>
      </w:r>
      <w:r w:rsidRPr="00C37EF9">
        <w:t xml:space="preserve">, a Staff Writer at Global Citizen, Nov 8 2018, "Humans Could Face Extinction if We Don't Protect Biodiversity: UN", Global Citizen, </w:t>
      </w:r>
      <w:hyperlink r:id="rId14" w:history="1">
        <w:r w:rsidRPr="00C37EF9">
          <w:rPr>
            <w:rStyle w:val="Hyperlink"/>
          </w:rPr>
          <w:t>https://www.globalcitizen.org/en/content/biodiversity-loss-human-extinction/</w:t>
        </w:r>
      </w:hyperlink>
    </w:p>
    <w:p w14:paraId="42E89FC2" w14:textId="011D2DB9" w:rsidR="00E42E4C" w:rsidRPr="00024182" w:rsidRDefault="00F575CE" w:rsidP="00F601E6">
      <w:pPr>
        <w:rPr>
          <w:sz w:val="16"/>
        </w:rPr>
      </w:pPr>
      <w:r w:rsidRPr="00960344">
        <w:rPr>
          <w:rStyle w:val="Emphasis"/>
          <w:highlight w:val="green"/>
        </w:rPr>
        <w:t>As the sixth mass extinction event accelerates</w:t>
      </w:r>
      <w:r w:rsidRPr="00C37EF9">
        <w:rPr>
          <w:rStyle w:val="StyleUnderline"/>
        </w:rPr>
        <w:t xml:space="preserve"> around the world, </w:t>
      </w:r>
      <w:r w:rsidRPr="00960344">
        <w:rPr>
          <w:rStyle w:val="Emphasis"/>
          <w:highlight w:val="green"/>
        </w:rPr>
        <w:t>engulfing</w:t>
      </w:r>
      <w:r w:rsidRPr="00C37EF9">
        <w:rPr>
          <w:rStyle w:val="StyleUnderline"/>
        </w:rPr>
        <w:t xml:space="preserve"> </w:t>
      </w:r>
      <w:r w:rsidRPr="00960344">
        <w:rPr>
          <w:rStyle w:val="Emphasis"/>
          <w:highlight w:val="green"/>
        </w:rPr>
        <w:t>thousands of animal and plant species</w:t>
      </w:r>
      <w:r w:rsidRPr="00C37EF9">
        <w:rPr>
          <w:rStyle w:val="StyleUnderline"/>
        </w:rPr>
        <w:t xml:space="preserve">, </w:t>
      </w:r>
      <w:r w:rsidRPr="00960344">
        <w:rPr>
          <w:rStyle w:val="Emphasis"/>
          <w:highlight w:val="green"/>
          <w:bdr w:val="single" w:sz="18" w:space="0" w:color="auto"/>
        </w:rPr>
        <w:t>humans risk facing a similar fate</w:t>
      </w:r>
      <w:r w:rsidRPr="00C37EF9">
        <w:rPr>
          <w:rStyle w:val="StyleUnderline"/>
        </w:rPr>
        <w:t xml:space="preserve"> unless drastic interventions are made</w:t>
      </w:r>
      <w:r w:rsidRPr="00C37EF9">
        <w:rPr>
          <w:sz w:val="16"/>
        </w:rPr>
        <w:t xml:space="preserve">, according to Cristiana </w:t>
      </w:r>
      <w:proofErr w:type="spellStart"/>
      <w:r w:rsidRPr="00C37EF9">
        <w:rPr>
          <w:sz w:val="16"/>
        </w:rPr>
        <w:t>Pașca</w:t>
      </w:r>
      <w:proofErr w:type="spellEnd"/>
      <w:r w:rsidRPr="00C37EF9">
        <w:rPr>
          <w:sz w:val="16"/>
        </w:rPr>
        <w:t xml:space="preserve"> Palmer, the United Nations biodiversity chief, who recently spoke with the Guardian.</w:t>
      </w:r>
      <w:r>
        <w:rPr>
          <w:sz w:val="16"/>
        </w:rPr>
        <w:t xml:space="preserve"> </w:t>
      </w:r>
      <w:r w:rsidRPr="00C37EF9">
        <w:rPr>
          <w:sz w:val="16"/>
        </w:rPr>
        <w:t xml:space="preserve">Palmer said that within the next two years, countries </w:t>
      </w:r>
      <w:proofErr w:type="gramStart"/>
      <w:r w:rsidRPr="00C37EF9">
        <w:rPr>
          <w:sz w:val="16"/>
        </w:rPr>
        <w:t>have to</w:t>
      </w:r>
      <w:proofErr w:type="gramEnd"/>
      <w:r w:rsidRPr="00C37EF9">
        <w:rPr>
          <w:sz w:val="16"/>
        </w:rPr>
        <w:t xml:space="preserve"> develop an ambitious plan to conserve land, protect animals, and stop practices that are harming wildlife. </w:t>
      </w:r>
      <w:r w:rsidRPr="00C37EF9">
        <w:rPr>
          <w:rStyle w:val="StyleUnderline"/>
        </w:rPr>
        <w:t>This</w:t>
      </w:r>
      <w:r w:rsidRPr="00C37EF9">
        <w:rPr>
          <w:sz w:val="16"/>
        </w:rPr>
        <w:t xml:space="preserve"> effort </w:t>
      </w:r>
      <w:r w:rsidRPr="00C37EF9">
        <w:rPr>
          <w:rStyle w:val="StyleUnderline"/>
        </w:rPr>
        <w:t>is equally as urgent as</w:t>
      </w:r>
      <w:r w:rsidRPr="00C37EF9">
        <w:rPr>
          <w:sz w:val="16"/>
        </w:rPr>
        <w:t xml:space="preserve"> the Paris climate agreement’s goal of </w:t>
      </w:r>
      <w:r w:rsidRPr="00C37EF9">
        <w:rPr>
          <w:rStyle w:val="StyleUnderline"/>
        </w:rPr>
        <w:t>mitigating climate change</w:t>
      </w:r>
      <w:r w:rsidRPr="00C37EF9">
        <w:rPr>
          <w:sz w:val="16"/>
        </w:rPr>
        <w:t>, she said.</w:t>
      </w:r>
      <w:r>
        <w:rPr>
          <w:sz w:val="16"/>
        </w:rPr>
        <w:t xml:space="preserve"> </w:t>
      </w:r>
      <w:r w:rsidRPr="00C37EF9">
        <w:rPr>
          <w:rStyle w:val="StyleUnderline"/>
        </w:rPr>
        <w:t>“</w:t>
      </w:r>
      <w:r w:rsidRPr="00960344">
        <w:rPr>
          <w:rStyle w:val="Emphasis"/>
          <w:highlight w:val="green"/>
        </w:rPr>
        <w:t>The loss of biodiversity is a silent killer</w:t>
      </w:r>
      <w:r w:rsidRPr="00C37EF9">
        <w:rPr>
          <w:rStyle w:val="StyleUnderline"/>
        </w:rPr>
        <w:t>,”</w:t>
      </w:r>
      <w:r w:rsidRPr="00C37EF9">
        <w:rPr>
          <w:sz w:val="16"/>
        </w:rPr>
        <w:t xml:space="preserve"> she told the Guardian. </w:t>
      </w:r>
      <w:r w:rsidRPr="00C37EF9">
        <w:rPr>
          <w:rStyle w:val="StyleUnderline"/>
        </w:rPr>
        <w:t xml:space="preserve">“It’s different from climate change, where people feel the impact in everyday life. With biodiversity, </w:t>
      </w:r>
      <w:r w:rsidRPr="00960344">
        <w:rPr>
          <w:rStyle w:val="Emphasis"/>
          <w:highlight w:val="green"/>
        </w:rPr>
        <w:t>it is not so clear but</w:t>
      </w:r>
      <w:r w:rsidRPr="00C37EF9">
        <w:rPr>
          <w:rStyle w:val="StyleUnderline"/>
        </w:rPr>
        <w:t xml:space="preserve"> </w:t>
      </w:r>
      <w:r w:rsidRPr="00960344">
        <w:rPr>
          <w:rStyle w:val="Emphasis"/>
          <w:highlight w:val="green"/>
        </w:rPr>
        <w:t>by the time you feel</w:t>
      </w:r>
      <w:r w:rsidRPr="00960344">
        <w:rPr>
          <w:rStyle w:val="Emphasis"/>
        </w:rPr>
        <w:t xml:space="preserve"> </w:t>
      </w:r>
      <w:r w:rsidRPr="00C37EF9">
        <w:rPr>
          <w:rStyle w:val="StyleUnderline"/>
        </w:rPr>
        <w:t xml:space="preserve">what is happening, </w:t>
      </w:r>
      <w:r w:rsidRPr="00960344">
        <w:rPr>
          <w:rStyle w:val="Emphasis"/>
          <w:highlight w:val="green"/>
        </w:rPr>
        <w:t>it may be too late</w:t>
      </w:r>
      <w:r w:rsidRPr="00C37EF9">
        <w:rPr>
          <w:rStyle w:val="StyleUnderline"/>
        </w:rPr>
        <w:t>.”</w:t>
      </w:r>
      <w:r>
        <w:rPr>
          <w:rStyle w:val="StyleUnderline"/>
        </w:rPr>
        <w:t xml:space="preserve"> </w:t>
      </w:r>
      <w:r w:rsidRPr="00C37EF9">
        <w:rPr>
          <w:sz w:val="16"/>
          <w:szCs w:val="16"/>
        </w:rPr>
        <w:t>Next month, countries will meet in Sharm el Sheikh, Egypt, to begin mapping out what such a plan would like. Palmer hopes that a final version will be formalized in Beijing in 2020.</w:t>
      </w:r>
      <w:r>
        <w:rPr>
          <w:sz w:val="16"/>
          <w:szCs w:val="16"/>
        </w:rPr>
        <w:t xml:space="preserve"> </w:t>
      </w:r>
      <w:r w:rsidRPr="00C37EF9">
        <w:rPr>
          <w:sz w:val="16"/>
          <w:szCs w:val="16"/>
        </w:rPr>
        <w:t>If a binding global treaty fails to materialize, then humanity faces an uncertain future, she said. Past efforts to stop the loss of biodiversity have not proved successful, according to the Guardian.</w:t>
      </w:r>
      <w:r>
        <w:rPr>
          <w:sz w:val="16"/>
          <w:szCs w:val="16"/>
        </w:rPr>
        <w:t xml:space="preserve"> </w:t>
      </w:r>
      <w:r w:rsidRPr="00C37EF9">
        <w:rPr>
          <w:sz w:val="16"/>
          <w:szCs w:val="16"/>
        </w:rPr>
        <w:t>In recent years, evidence of this staggering loss has begun accumulating.</w:t>
      </w:r>
      <w:r>
        <w:rPr>
          <w:sz w:val="16"/>
          <w:szCs w:val="16"/>
        </w:rPr>
        <w:t xml:space="preserve"> </w:t>
      </w:r>
      <w:r w:rsidRPr="00960344">
        <w:rPr>
          <w:rStyle w:val="Emphasis"/>
          <w:highlight w:val="green"/>
        </w:rPr>
        <w:t>Wild animal populations</w:t>
      </w:r>
      <w:r w:rsidRPr="00C37EF9">
        <w:rPr>
          <w:rStyle w:val="StyleUnderline"/>
        </w:rPr>
        <w:t xml:space="preserve"> have </w:t>
      </w:r>
      <w:r w:rsidRPr="00960344">
        <w:rPr>
          <w:rStyle w:val="Emphasis"/>
          <w:highlight w:val="green"/>
        </w:rPr>
        <w:t>declined by 60%</w:t>
      </w:r>
      <w:r w:rsidRPr="00C37EF9">
        <w:rPr>
          <w:rStyle w:val="StyleUnderline"/>
        </w:rPr>
        <w:t xml:space="preserve"> since 1970, more than 26,000 plants and animals are close to extinction, nearly </w:t>
      </w:r>
      <w:r w:rsidRPr="00960344">
        <w:rPr>
          <w:rStyle w:val="Emphasis"/>
          <w:highlight w:val="green"/>
        </w:rPr>
        <w:t>two-thirds of</w:t>
      </w:r>
      <w:r w:rsidRPr="00C37EF9">
        <w:rPr>
          <w:rStyle w:val="StyleUnderline"/>
        </w:rPr>
        <w:t xml:space="preserve"> the world’s </w:t>
      </w:r>
      <w:r w:rsidRPr="00960344">
        <w:rPr>
          <w:rStyle w:val="Emphasis"/>
          <w:highlight w:val="green"/>
        </w:rPr>
        <w:t>wetlands</w:t>
      </w:r>
      <w:r w:rsidRPr="00C37EF9">
        <w:rPr>
          <w:rStyle w:val="StyleUnderline"/>
        </w:rPr>
        <w:t xml:space="preserve"> </w:t>
      </w:r>
      <w:r w:rsidRPr="00960344">
        <w:rPr>
          <w:rStyle w:val="Emphasis"/>
          <w:highlight w:val="green"/>
        </w:rPr>
        <w:t>and</w:t>
      </w:r>
      <w:r w:rsidRPr="00C37EF9">
        <w:rPr>
          <w:rStyle w:val="StyleUnderline"/>
        </w:rPr>
        <w:t xml:space="preserve"> </w:t>
      </w:r>
      <w:r w:rsidRPr="00960344">
        <w:rPr>
          <w:rStyle w:val="Emphasis"/>
          <w:highlight w:val="green"/>
        </w:rPr>
        <w:t>half of all rainforests</w:t>
      </w:r>
      <w:r w:rsidRPr="00C37EF9">
        <w:rPr>
          <w:rStyle w:val="StyleUnderline"/>
        </w:rPr>
        <w:t xml:space="preserve"> have been </w:t>
      </w:r>
      <w:r w:rsidRPr="00960344">
        <w:rPr>
          <w:rStyle w:val="Emphasis"/>
          <w:highlight w:val="green"/>
        </w:rPr>
        <w:t>destroyed</w:t>
      </w:r>
      <w:r w:rsidRPr="00C37EF9">
        <w:rPr>
          <w:rStyle w:val="StyleUnderline"/>
        </w:rPr>
        <w:t xml:space="preserve">, more than </w:t>
      </w:r>
      <w:r w:rsidRPr="00960344">
        <w:rPr>
          <w:rStyle w:val="Emphasis"/>
          <w:highlight w:val="green"/>
        </w:rPr>
        <w:t>87% of the world’s ocean area is dying</w:t>
      </w:r>
      <w:r w:rsidRPr="00C37EF9">
        <w:rPr>
          <w:rStyle w:val="StyleUnderline"/>
        </w:rPr>
        <w:t>, and the planet needs an estimated 5 million years to recover from the biodiversity loss it has already sustained.</w:t>
      </w:r>
      <w:r>
        <w:rPr>
          <w:rStyle w:val="StyleUnderline"/>
        </w:rPr>
        <w:t xml:space="preserve"> </w:t>
      </w:r>
      <w:r w:rsidRPr="00C37EF9">
        <w:rPr>
          <w:sz w:val="16"/>
        </w:rPr>
        <w:t>“</w:t>
      </w:r>
      <w:r w:rsidRPr="00960344">
        <w:rPr>
          <w:rStyle w:val="Emphasis"/>
          <w:highlight w:val="green"/>
        </w:rPr>
        <w:t xml:space="preserve">We are sleepwalking </w:t>
      </w:r>
      <w:r w:rsidRPr="00960344">
        <w:rPr>
          <w:rStyle w:val="Emphasis"/>
          <w:highlight w:val="green"/>
          <w:bdr w:val="single" w:sz="18" w:space="0" w:color="auto"/>
        </w:rPr>
        <w:t>towards the edge of a cliff,</w:t>
      </w:r>
      <w:r w:rsidRPr="00960344">
        <w:rPr>
          <w:rStyle w:val="StyleUnderline"/>
          <w:bdr w:val="single" w:sz="18" w:space="0" w:color="auto"/>
        </w:rPr>
        <w:t>”</w:t>
      </w:r>
      <w:r w:rsidRPr="00C37EF9">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r>
        <w:rPr>
          <w:sz w:val="16"/>
        </w:rPr>
        <w:t xml:space="preserve"> </w:t>
      </w:r>
      <w:r w:rsidRPr="00C37EF9">
        <w:rPr>
          <w:rStyle w:val="StyleUnderline"/>
        </w:rPr>
        <w:t>“This is far more than just being about losing the wonders of nature</w:t>
      </w:r>
      <w:r w:rsidRPr="00C37EF9">
        <w:rPr>
          <w:sz w:val="16"/>
        </w:rPr>
        <w:t xml:space="preserve">, desperately sad though that is,” he said. </w:t>
      </w:r>
      <w:r w:rsidRPr="00C37EF9">
        <w:rPr>
          <w:rStyle w:val="StyleUnderline"/>
        </w:rPr>
        <w:t xml:space="preserve">“This is actually now </w:t>
      </w:r>
      <w:proofErr w:type="spellStart"/>
      <w:r w:rsidRPr="00C37EF9">
        <w:rPr>
          <w:rStyle w:val="StyleUnderline"/>
        </w:rPr>
        <w:t>jeopardising</w:t>
      </w:r>
      <w:proofErr w:type="spellEnd"/>
      <w:r w:rsidRPr="00C37EF9">
        <w:rPr>
          <w:rStyle w:val="StyleUnderline"/>
        </w:rPr>
        <w:t xml:space="preserve"> the future of people. </w:t>
      </w:r>
      <w:r w:rsidRPr="00960344">
        <w:rPr>
          <w:rStyle w:val="Emphasis"/>
          <w:highlight w:val="green"/>
        </w:rPr>
        <w:t>Nature is</w:t>
      </w:r>
      <w:r w:rsidRPr="00C37EF9">
        <w:rPr>
          <w:rStyle w:val="StyleUnderline"/>
        </w:rPr>
        <w:t xml:space="preserve"> not a ‘nice to have’ — it is </w:t>
      </w:r>
      <w:r w:rsidRPr="00960344">
        <w:rPr>
          <w:rStyle w:val="Emphasis"/>
          <w:highlight w:val="green"/>
        </w:rPr>
        <w:t>our life-support system</w:t>
      </w:r>
      <w:r w:rsidRPr="00C37EF9">
        <w:rPr>
          <w:rStyle w:val="StyleUnderline"/>
        </w:rPr>
        <w:t>.”</w:t>
      </w:r>
      <w:r>
        <w:rPr>
          <w:u w:val="single"/>
        </w:rPr>
        <w:t xml:space="preserve"> </w:t>
      </w:r>
      <w:r w:rsidRPr="00C37EF9">
        <w:rPr>
          <w:rStyle w:val="StyleUnderline"/>
        </w:rPr>
        <w:t xml:space="preserve">The </w:t>
      </w:r>
      <w:r w:rsidRPr="00960344">
        <w:rPr>
          <w:rStyle w:val="Emphasis"/>
          <w:highlight w:val="green"/>
        </w:rPr>
        <w:t>benefits of biodiversity</w:t>
      </w:r>
      <w:r w:rsidRPr="00C37EF9">
        <w:rPr>
          <w:rStyle w:val="StyleUnderline"/>
        </w:rPr>
        <w:t xml:space="preserve"> are hard to overstate. The </w:t>
      </w:r>
      <w:r w:rsidRPr="00960344">
        <w:rPr>
          <w:rStyle w:val="Emphasis"/>
          <w:highlight w:val="green"/>
        </w:rPr>
        <w:t>food chain, climate systems</w:t>
      </w:r>
      <w:r w:rsidRPr="00C37EF9">
        <w:rPr>
          <w:rStyle w:val="StyleUnderline"/>
        </w:rPr>
        <w:t xml:space="preserve">, atmospheric conditions, </w:t>
      </w:r>
      <w:r w:rsidRPr="00960344">
        <w:rPr>
          <w:rStyle w:val="Emphasis"/>
          <w:highlight w:val="green"/>
        </w:rPr>
        <w:t>natural resources</w:t>
      </w:r>
      <w:r w:rsidRPr="00C37EF9">
        <w:rPr>
          <w:rStyle w:val="StyleUnderline"/>
        </w:rPr>
        <w:t>, and much more depend on the delicately structured interactions of ecosystems around the world.</w:t>
      </w:r>
      <w:r>
        <w:rPr>
          <w:u w:val="single"/>
        </w:rPr>
        <w:t xml:space="preserve"> </w:t>
      </w:r>
      <w:r w:rsidRPr="00C37EF9">
        <w:rPr>
          <w:rStyle w:val="StyleUnderline"/>
        </w:rPr>
        <w:t xml:space="preserve">The truly wild places in the world, meanwhile, are crucial to generating, cleaning, and distributing water around the world, and could help to </w:t>
      </w:r>
      <w:r w:rsidRPr="00C37EF9">
        <w:rPr>
          <w:rStyle w:val="Emphasis"/>
        </w:rPr>
        <w:t>mitigate the looming water crisis</w:t>
      </w:r>
      <w:r w:rsidRPr="00C37EF9">
        <w:rPr>
          <w:rStyle w:val="StyleUnderline"/>
        </w:rPr>
        <w:t xml:space="preserve">. These landscapes and marine environments also clean the air and act as </w:t>
      </w:r>
      <w:r w:rsidRPr="00C37EF9">
        <w:rPr>
          <w:rStyle w:val="Emphasis"/>
        </w:rPr>
        <w:t>carbon sinks</w:t>
      </w:r>
      <w:r w:rsidRPr="00C37EF9">
        <w:rPr>
          <w:rStyle w:val="StyleUnderline"/>
        </w:rPr>
        <w:t xml:space="preserve">, stabilize the global environment, and protect countries from </w:t>
      </w:r>
      <w:r w:rsidRPr="00C37EF9">
        <w:rPr>
          <w:rStyle w:val="Emphasis"/>
        </w:rPr>
        <w:t>natural disasters</w:t>
      </w:r>
      <w:r w:rsidRPr="00C37EF9">
        <w:rPr>
          <w:rStyle w:val="StyleUnderline"/>
        </w:rPr>
        <w:t>.</w:t>
      </w:r>
      <w:r>
        <w:rPr>
          <w:rStyle w:val="StyleUnderline"/>
        </w:rPr>
        <w:t xml:space="preserve"> </w:t>
      </w:r>
      <w:r w:rsidRPr="00C37EF9">
        <w:rPr>
          <w:sz w:val="16"/>
        </w:rPr>
        <w:t xml:space="preserve">In addition to climate change, </w:t>
      </w:r>
      <w:r w:rsidRPr="00C37EF9">
        <w:rPr>
          <w:rStyle w:val="StyleUnderline"/>
        </w:rPr>
        <w:t xml:space="preserve">the biggest threats to </w:t>
      </w:r>
      <w:r w:rsidRPr="00C37EF9">
        <w:rPr>
          <w:rStyle w:val="StyleUnderline"/>
        </w:rPr>
        <w:lastRenderedPageBreak/>
        <w:t>biodiversity are deforestation</w:t>
      </w:r>
      <w:r w:rsidRPr="00C37EF9">
        <w:rPr>
          <w:sz w:val="16"/>
        </w:rPr>
        <w:t xml:space="preserve">, agriculture, over-development, </w:t>
      </w:r>
      <w:r w:rsidRPr="00C37EF9">
        <w:rPr>
          <w:rStyle w:val="StyleUnderline"/>
        </w:rPr>
        <w:t xml:space="preserve">and </w:t>
      </w:r>
      <w:r w:rsidRPr="00C37EF9">
        <w:rPr>
          <w:rStyle w:val="Emphasis"/>
        </w:rPr>
        <w:t>industrial pollution</w:t>
      </w:r>
      <w:r w:rsidRPr="00C37EF9">
        <w:rPr>
          <w:rStyle w:val="StyleUnderline"/>
        </w:rPr>
        <w:t>.</w:t>
      </w:r>
      <w:r>
        <w:rPr>
          <w:rStyle w:val="StyleUnderline"/>
        </w:rPr>
        <w:t xml:space="preserve"> </w:t>
      </w:r>
      <w:r w:rsidRPr="00C37EF9">
        <w:rPr>
          <w:sz w:val="16"/>
          <w:szCs w:val="16"/>
        </w:rPr>
        <w:t xml:space="preserve">While Palmer sounded an urgent alarm bell while speaking with the Guardian, she’s hopeful that countries will recognize the threat of biodiversity loss and begin to </w:t>
      </w:r>
      <w:proofErr w:type="gramStart"/>
      <w:r w:rsidRPr="00C37EF9">
        <w:rPr>
          <w:sz w:val="16"/>
          <w:szCs w:val="16"/>
        </w:rPr>
        <w:t>take action</w:t>
      </w:r>
      <w:proofErr w:type="gramEnd"/>
      <w:r w:rsidRPr="00C37EF9">
        <w:rPr>
          <w:sz w:val="16"/>
          <w:szCs w:val="16"/>
        </w:rPr>
        <w:t>.</w:t>
      </w:r>
      <w:r>
        <w:rPr>
          <w:sz w:val="16"/>
          <w:szCs w:val="16"/>
        </w:rPr>
        <w:t xml:space="preserve"> </w:t>
      </w:r>
      <w:r w:rsidRPr="00C37EF9">
        <w:rPr>
          <w:sz w:val="16"/>
          <w:szCs w:val="16"/>
        </w:rPr>
        <w:t>The UN is calling for at least 30% of all land and 15% of all marine environments to be protected by 2030 and for targets to be lifted in the following years.</w:t>
      </w:r>
      <w:r>
        <w:rPr>
          <w:sz w:val="16"/>
          <w:szCs w:val="16"/>
        </w:rPr>
        <w:t xml:space="preserve"> </w:t>
      </w:r>
      <w:r w:rsidRPr="00C37EF9">
        <w:rPr>
          <w:sz w:val="16"/>
        </w:rPr>
        <w:t xml:space="preserve">“Things are moving. There is a lot of goodwill,” Palmer said. “We should be aware of the dangers but not </w:t>
      </w:r>
      <w:proofErr w:type="spellStart"/>
      <w:r w:rsidRPr="00C37EF9">
        <w:rPr>
          <w:sz w:val="16"/>
        </w:rPr>
        <w:t>paralysed</w:t>
      </w:r>
      <w:proofErr w:type="spellEnd"/>
      <w:r w:rsidRPr="00C37EF9">
        <w:rPr>
          <w:sz w:val="16"/>
        </w:rPr>
        <w:t xml:space="preserve"> by inaction. </w:t>
      </w:r>
      <w:r w:rsidRPr="00C37EF9">
        <w:rPr>
          <w:rStyle w:val="StyleUnderline"/>
        </w:rPr>
        <w:t>It’s still in our hands but the window for action is narrowing.</w:t>
      </w:r>
      <w:r w:rsidRPr="00C37EF9">
        <w:rPr>
          <w:sz w:val="16"/>
        </w:rPr>
        <w:t xml:space="preserve"> We need higher levels of political and citizen </w:t>
      </w:r>
      <w:proofErr w:type="gramStart"/>
      <w:r w:rsidRPr="00C37EF9">
        <w:rPr>
          <w:sz w:val="16"/>
        </w:rPr>
        <w:t>will to</w:t>
      </w:r>
      <w:proofErr w:type="gramEnd"/>
      <w:r w:rsidRPr="00C37EF9">
        <w:rPr>
          <w:sz w:val="16"/>
        </w:rPr>
        <w:t xml:space="preserve"> support nature.”</w:t>
      </w:r>
    </w:p>
    <w:p w14:paraId="39FFE47C" w14:textId="77777777" w:rsidR="0009123D" w:rsidRDefault="0009123D" w:rsidP="0009123D">
      <w:pPr>
        <w:pStyle w:val="Heading3"/>
      </w:pPr>
      <w:r>
        <w:lastRenderedPageBreak/>
        <w:t>1NC—Africa</w:t>
      </w:r>
    </w:p>
    <w:p w14:paraId="28ED4C2E" w14:textId="77777777" w:rsidR="0009123D" w:rsidRPr="00FE51A3" w:rsidRDefault="0009123D" w:rsidP="0009123D">
      <w:pPr>
        <w:pStyle w:val="Heading4"/>
        <w:rPr>
          <w:rFonts w:asciiTheme="majorHAnsi" w:hAnsiTheme="majorHAnsi" w:cstheme="majorHAnsi"/>
        </w:rPr>
      </w:pPr>
      <w:r w:rsidRPr="00FE51A3">
        <w:rPr>
          <w:rFonts w:asciiTheme="majorHAnsi" w:hAnsiTheme="majorHAnsi" w:cstheme="majorHAnsi"/>
        </w:rPr>
        <w:t>No great power war over Africa – deterrence solves, and resource interests don’t cause escalation.</w:t>
      </w:r>
    </w:p>
    <w:p w14:paraId="3290401A" w14:textId="77777777" w:rsidR="0009123D" w:rsidRPr="00FE51A3" w:rsidRDefault="0009123D" w:rsidP="0009123D">
      <w:pPr>
        <w:rPr>
          <w:rFonts w:asciiTheme="majorHAnsi" w:hAnsiTheme="majorHAnsi" w:cstheme="majorHAnsi"/>
        </w:rPr>
      </w:pPr>
      <w:r w:rsidRPr="00FE51A3">
        <w:rPr>
          <w:rStyle w:val="Style13ptBold"/>
          <w:rFonts w:cstheme="majorHAnsi"/>
        </w:rPr>
        <w:t>Thrall 15</w:t>
      </w:r>
      <w:r w:rsidRPr="00FE51A3">
        <w:rPr>
          <w:rFonts w:asciiTheme="majorHAnsi" w:hAnsiTheme="majorHAnsi" w:cstheme="majorHAnsi"/>
        </w:rPr>
        <w:t xml:space="preserve">. [(Lloyd Thrall is an Associate at the RAND corporation, M.A. in international studies and diplomacy, SOAS, University of London, PhD student in War Studies at King’s College London) "China’s Expanding African Relations Implications for U.S. National Security," 2015, </w:t>
      </w:r>
      <w:hyperlink r:id="rId15" w:history="1">
        <w:r w:rsidRPr="00FE51A3">
          <w:rPr>
            <w:rStyle w:val="Hyperlink"/>
            <w:rFonts w:asciiTheme="majorHAnsi" w:hAnsiTheme="majorHAnsi" w:cstheme="majorHAnsi"/>
          </w:rPr>
          <w:t>http://www.rand.org/content/dam/rand/pubs/research_reports/RR900/RR905/RAND_RR905.pdf</w:t>
        </w:r>
      </w:hyperlink>
      <w:r w:rsidRPr="00FE51A3">
        <w:rPr>
          <w:rFonts w:asciiTheme="majorHAnsi" w:hAnsiTheme="majorHAnsi" w:cstheme="majorHAnsi"/>
        </w:rPr>
        <w:t>]</w:t>
      </w:r>
    </w:p>
    <w:p w14:paraId="62F7F28B" w14:textId="77777777" w:rsidR="0009123D" w:rsidRPr="00FE51A3" w:rsidRDefault="0009123D" w:rsidP="0009123D">
      <w:pPr>
        <w:rPr>
          <w:rFonts w:asciiTheme="majorHAnsi" w:hAnsiTheme="majorHAnsi" w:cstheme="majorHAnsi"/>
          <w:sz w:val="12"/>
        </w:rPr>
      </w:pPr>
      <w:r w:rsidRPr="00DD4DD9">
        <w:rPr>
          <w:rStyle w:val="StyleUnderline"/>
          <w:rFonts w:asciiTheme="majorHAnsi" w:hAnsiTheme="majorHAnsi" w:cstheme="majorHAnsi"/>
          <w:highlight w:val="green"/>
        </w:rPr>
        <w:t xml:space="preserve">There is </w:t>
      </w:r>
      <w:r w:rsidRPr="00DD4DD9">
        <w:rPr>
          <w:rStyle w:val="Emphasis"/>
          <w:rFonts w:asciiTheme="majorHAnsi" w:hAnsiTheme="majorHAnsi" w:cstheme="majorHAnsi"/>
          <w:highlight w:val="green"/>
        </w:rPr>
        <w:t>little credible potential for</w:t>
      </w:r>
      <w:r w:rsidRPr="00FE51A3">
        <w:rPr>
          <w:rFonts w:asciiTheme="majorHAnsi" w:hAnsiTheme="majorHAnsi" w:cstheme="majorHAnsi"/>
          <w:sz w:val="12"/>
        </w:rPr>
        <w:t xml:space="preserve"> a Sino-American </w:t>
      </w:r>
      <w:r w:rsidRPr="00DD4DD9">
        <w:rPr>
          <w:rStyle w:val="Emphasis"/>
          <w:rFonts w:asciiTheme="majorHAnsi" w:hAnsiTheme="majorHAnsi" w:cstheme="majorHAnsi"/>
          <w:highlight w:val="green"/>
        </w:rPr>
        <w:t>conflict</w:t>
      </w:r>
      <w:r w:rsidRPr="00FE51A3">
        <w:rPr>
          <w:rStyle w:val="Emphasis"/>
          <w:rFonts w:asciiTheme="majorHAnsi" w:hAnsiTheme="majorHAnsi" w:cstheme="majorHAnsi"/>
        </w:rPr>
        <w:t xml:space="preserve"> </w:t>
      </w:r>
      <w:r w:rsidRPr="00FE51A3">
        <w:rPr>
          <w:rFonts w:asciiTheme="majorHAnsi" w:hAnsiTheme="majorHAnsi" w:cstheme="majorHAnsi"/>
          <w:sz w:val="12"/>
        </w:rPr>
        <w:t>over resources</w:t>
      </w:r>
      <w:r w:rsidRPr="00FE51A3">
        <w:rPr>
          <w:rStyle w:val="Emphasis"/>
          <w:rFonts w:asciiTheme="majorHAnsi" w:hAnsiTheme="majorHAnsi" w:cstheme="majorHAnsi"/>
        </w:rPr>
        <w:t xml:space="preserve"> </w:t>
      </w:r>
      <w:r w:rsidRPr="00DD4DD9">
        <w:rPr>
          <w:rStyle w:val="Emphasis"/>
          <w:rFonts w:asciiTheme="majorHAnsi" w:hAnsiTheme="majorHAnsi" w:cstheme="majorHAnsi"/>
          <w:highlight w:val="green"/>
        </w:rPr>
        <w:t>in Africa</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Contrary to popular</w:t>
      </w:r>
      <w:r w:rsidRPr="00FE51A3">
        <w:rPr>
          <w:rFonts w:asciiTheme="majorHAnsi" w:hAnsiTheme="majorHAnsi" w:cstheme="majorHAnsi"/>
          <w:sz w:val="12"/>
        </w:rPr>
        <w:t xml:space="preserve"> and perennial </w:t>
      </w:r>
      <w:r w:rsidRPr="00FE51A3">
        <w:rPr>
          <w:rStyle w:val="StyleUnderline"/>
          <w:rFonts w:asciiTheme="majorHAnsi" w:hAnsiTheme="majorHAnsi" w:cstheme="majorHAnsi"/>
        </w:rPr>
        <w:t>assumptions</w:t>
      </w:r>
      <w:r w:rsidRPr="00FE51A3">
        <w:rPr>
          <w:rFonts w:asciiTheme="majorHAnsi" w:hAnsiTheme="majorHAnsi" w:cstheme="majorHAnsi"/>
          <w:sz w:val="12"/>
        </w:rPr>
        <w:t xml:space="preserve"> about resource wars, </w:t>
      </w:r>
      <w:proofErr w:type="gramStart"/>
      <w:r w:rsidRPr="00FE51A3">
        <w:rPr>
          <w:rStyle w:val="StyleUnderline"/>
          <w:rFonts w:asciiTheme="majorHAnsi" w:hAnsiTheme="majorHAnsi" w:cstheme="majorHAnsi"/>
        </w:rPr>
        <w:t>industry</w:t>
      </w:r>
      <w:proofErr w:type="gramEnd"/>
      <w:r w:rsidRPr="00FE51A3">
        <w:rPr>
          <w:rStyle w:val="StyleUnderline"/>
          <w:rFonts w:asciiTheme="majorHAnsi" w:hAnsiTheme="majorHAnsi" w:cstheme="majorHAnsi"/>
        </w:rPr>
        <w:t xml:space="preserve"> and energy analysis </w:t>
      </w:r>
      <w:r w:rsidRPr="00DD4DD9">
        <w:rPr>
          <w:rStyle w:val="StyleUnderline"/>
          <w:rFonts w:asciiTheme="majorHAnsi" w:hAnsiTheme="majorHAnsi" w:cstheme="majorHAnsi"/>
        </w:rPr>
        <w:t>sources project</w:t>
      </w:r>
      <w:r w:rsidRPr="00FE51A3">
        <w:rPr>
          <w:rStyle w:val="StyleUnderline"/>
          <w:rFonts w:asciiTheme="majorHAnsi" w:hAnsiTheme="majorHAnsi" w:cstheme="majorHAnsi"/>
        </w:rPr>
        <w:t xml:space="preserve"> adequate supply of conventional </w:t>
      </w:r>
      <w:r w:rsidRPr="00DD4DD9">
        <w:rPr>
          <w:rStyle w:val="StyleUnderline"/>
          <w:rFonts w:asciiTheme="majorHAnsi" w:hAnsiTheme="majorHAnsi" w:cstheme="majorHAnsi"/>
        </w:rPr>
        <w:t xml:space="preserve">hydrocarbons </w:t>
      </w:r>
      <w:r w:rsidRPr="00DD4DD9">
        <w:rPr>
          <w:rStyle w:val="Emphasis"/>
          <w:rFonts w:asciiTheme="majorHAnsi" w:hAnsiTheme="majorHAnsi" w:cstheme="majorHAnsi"/>
        </w:rPr>
        <w:t>beyond 2035</w:t>
      </w:r>
      <w:r w:rsidRPr="00FE51A3">
        <w:rPr>
          <w:rFonts w:asciiTheme="majorHAnsi" w:hAnsiTheme="majorHAnsi" w:cstheme="majorHAnsi"/>
          <w:sz w:val="12"/>
        </w:rPr>
        <w:t xml:space="preserve">.6 Given reservoir depletion curves, any tightening of supply would be gradual. The adequacy of supply is further augmented when tertiary production and unconventional sources are considered (such as shale and tar sands). </w:t>
      </w:r>
      <w:r w:rsidRPr="00DD4DD9">
        <w:rPr>
          <w:rStyle w:val="StyleUnderline"/>
          <w:rFonts w:asciiTheme="majorHAnsi" w:hAnsiTheme="majorHAnsi" w:cstheme="majorHAnsi"/>
          <w:highlight w:val="green"/>
        </w:rPr>
        <w:t>U.S. strength in unconventional sources, and</w:t>
      </w:r>
      <w:r w:rsidRPr="00FE51A3">
        <w:rPr>
          <w:rStyle w:val="StyleUnderline"/>
          <w:rFonts w:asciiTheme="majorHAnsi" w:hAnsiTheme="majorHAnsi" w:cstheme="majorHAnsi"/>
        </w:rPr>
        <w:t xml:space="preserve"> potential </w:t>
      </w:r>
      <w:r w:rsidRPr="00DD4DD9">
        <w:rPr>
          <w:rStyle w:val="StyleUnderline"/>
          <w:rFonts w:asciiTheme="majorHAnsi" w:hAnsiTheme="majorHAnsi" w:cstheme="majorHAnsi"/>
          <w:highlight w:val="green"/>
        </w:rPr>
        <w:t>energy</w:t>
      </w:r>
      <w:r w:rsidRPr="00FE51A3">
        <w:rPr>
          <w:rStyle w:val="StyleUnderline"/>
          <w:rFonts w:asciiTheme="majorHAnsi" w:hAnsiTheme="majorHAnsi" w:cstheme="majorHAnsi"/>
        </w:rPr>
        <w:t xml:space="preserve"> independence, </w:t>
      </w:r>
      <w:r w:rsidRPr="00DD4DD9">
        <w:rPr>
          <w:rStyle w:val="Emphasis"/>
          <w:rFonts w:asciiTheme="majorHAnsi" w:hAnsiTheme="majorHAnsi" w:cstheme="majorHAnsi"/>
          <w:highlight w:val="green"/>
        </w:rPr>
        <w:t>further reduces the likelihood of a conflict</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Even in a future with </w:t>
      </w:r>
      <w:r w:rsidRPr="00FE51A3">
        <w:rPr>
          <w:rStyle w:val="Emphasis"/>
          <w:rFonts w:asciiTheme="majorHAnsi" w:hAnsiTheme="majorHAnsi" w:cstheme="majorHAnsi"/>
        </w:rPr>
        <w:t>vastly</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inflated</w:t>
      </w:r>
      <w:r w:rsidRPr="00FE51A3">
        <w:rPr>
          <w:rStyle w:val="StyleUnderline"/>
          <w:rFonts w:asciiTheme="majorHAnsi" w:hAnsiTheme="majorHAnsi" w:cstheme="majorHAnsi"/>
        </w:rPr>
        <w:t xml:space="preserve"> hydrocarbon </w:t>
      </w:r>
      <w:r w:rsidRPr="00FE51A3">
        <w:rPr>
          <w:rStyle w:val="Emphasis"/>
          <w:rFonts w:asciiTheme="majorHAnsi" w:hAnsiTheme="majorHAnsi" w:cstheme="majorHAnsi"/>
        </w:rPr>
        <w:t>prices</w:t>
      </w:r>
      <w:r w:rsidRPr="00FE51A3">
        <w:rPr>
          <w:rStyle w:val="StyleUnderline"/>
          <w:rFonts w:asciiTheme="majorHAnsi" w:hAnsiTheme="majorHAnsi" w:cstheme="majorHAnsi"/>
        </w:rPr>
        <w:t xml:space="preserve">, these costs </w:t>
      </w:r>
      <w:r w:rsidRPr="00FE51A3">
        <w:rPr>
          <w:rStyle w:val="Emphasis"/>
          <w:rFonts w:asciiTheme="majorHAnsi" w:hAnsiTheme="majorHAnsi" w:cstheme="majorHAnsi"/>
        </w:rPr>
        <w:t>pale in comparison to</w:t>
      </w:r>
      <w:r w:rsidRPr="00FE51A3">
        <w:rPr>
          <w:rFonts w:asciiTheme="majorHAnsi" w:hAnsiTheme="majorHAnsi" w:cstheme="majorHAnsi"/>
          <w:sz w:val="12"/>
        </w:rPr>
        <w:t xml:space="preserve"> those associated with a Sino-American </w:t>
      </w:r>
      <w:r w:rsidRPr="00FE51A3">
        <w:rPr>
          <w:rStyle w:val="Emphasis"/>
          <w:rFonts w:asciiTheme="majorHAnsi" w:hAnsiTheme="majorHAnsi" w:cstheme="majorHAnsi"/>
        </w:rPr>
        <w:t>war,</w:t>
      </w:r>
      <w:r w:rsidRPr="00FE51A3">
        <w:rPr>
          <w:rFonts w:asciiTheme="majorHAnsi" w:hAnsiTheme="majorHAnsi" w:cstheme="majorHAnsi"/>
          <w:sz w:val="12"/>
        </w:rPr>
        <w:t xml:space="preserve"> the economic costs of which likely fall more heavily on China than the United States.7 Global hydrocarbon </w:t>
      </w:r>
      <w:r w:rsidRPr="00DD4DD9">
        <w:rPr>
          <w:rStyle w:val="StyleUnderline"/>
          <w:rFonts w:asciiTheme="majorHAnsi" w:hAnsiTheme="majorHAnsi" w:cstheme="majorHAnsi"/>
          <w:highlight w:val="green"/>
        </w:rPr>
        <w:t xml:space="preserve">resources are distributed via a </w:t>
      </w:r>
      <w:r w:rsidRPr="00DD4DD9">
        <w:rPr>
          <w:rStyle w:val="Emphasis"/>
          <w:rFonts w:asciiTheme="majorHAnsi" w:hAnsiTheme="majorHAnsi" w:cstheme="majorHAnsi"/>
          <w:highlight w:val="green"/>
        </w:rPr>
        <w:t>fungible global market,</w:t>
      </w:r>
      <w:r w:rsidRPr="00DD4DD9">
        <w:rPr>
          <w:rFonts w:asciiTheme="majorHAnsi" w:hAnsiTheme="majorHAnsi" w:cstheme="majorHAnsi"/>
          <w:sz w:val="12"/>
          <w:highlight w:val="green"/>
        </w:rPr>
        <w:t xml:space="preserve"> </w:t>
      </w:r>
      <w:r w:rsidRPr="00DD4DD9">
        <w:rPr>
          <w:rStyle w:val="StyleUnderline"/>
          <w:rFonts w:asciiTheme="majorHAnsi" w:hAnsiTheme="majorHAnsi" w:cstheme="majorHAnsi"/>
          <w:highlight w:val="green"/>
        </w:rPr>
        <w:t>with</w:t>
      </w:r>
      <w:r w:rsidRPr="00FE51A3">
        <w:rPr>
          <w:rFonts w:asciiTheme="majorHAnsi" w:hAnsiTheme="majorHAnsi" w:cstheme="majorHAnsi"/>
          <w:sz w:val="12"/>
        </w:rPr>
        <w:t xml:space="preserve"> many stakeholders and moderate </w:t>
      </w:r>
      <w:r w:rsidRPr="00DD4DD9">
        <w:rPr>
          <w:rStyle w:val="Emphasis"/>
          <w:rFonts w:asciiTheme="majorHAnsi" w:hAnsiTheme="majorHAnsi" w:cstheme="majorHAnsi"/>
          <w:highlight w:val="green"/>
        </w:rPr>
        <w:t>diversity of supply.</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This enables importing states to buy a predictable supply</w:t>
      </w:r>
      <w:r w:rsidRPr="00FE51A3">
        <w:rPr>
          <w:rFonts w:asciiTheme="majorHAnsi" w:hAnsiTheme="majorHAnsi" w:cstheme="majorHAnsi"/>
          <w:sz w:val="12"/>
        </w:rPr>
        <w:t xml:space="preserve"> of hydrocarbons </w:t>
      </w:r>
      <w:r w:rsidRPr="00FE51A3">
        <w:rPr>
          <w:rStyle w:val="StyleUnderline"/>
          <w:rFonts w:asciiTheme="majorHAnsi" w:hAnsiTheme="majorHAnsi" w:cstheme="majorHAnsi"/>
        </w:rPr>
        <w:t>at reasonable</w:t>
      </w:r>
      <w:r w:rsidRPr="00FE51A3">
        <w:rPr>
          <w:rFonts w:asciiTheme="majorHAnsi" w:hAnsiTheme="majorHAnsi" w:cstheme="majorHAnsi"/>
          <w:sz w:val="12"/>
        </w:rPr>
        <w:t xml:space="preserve"> and </w:t>
      </w:r>
      <w:r w:rsidRPr="00FE51A3">
        <w:rPr>
          <w:rStyle w:val="StyleUnderline"/>
          <w:rFonts w:asciiTheme="majorHAnsi" w:hAnsiTheme="majorHAnsi" w:cstheme="majorHAnsi"/>
        </w:rPr>
        <w:t>competing prices</w:t>
      </w:r>
      <w:r w:rsidRPr="00FE51A3">
        <w:rPr>
          <w:rFonts w:asciiTheme="majorHAnsi" w:hAnsiTheme="majorHAnsi" w:cstheme="majorHAnsi"/>
          <w:sz w:val="12"/>
        </w:rPr>
        <w:t xml:space="preserve"> over long contracts. </w:t>
      </w:r>
      <w:r w:rsidRPr="00FE51A3">
        <w:rPr>
          <w:rStyle w:val="StyleUnderline"/>
          <w:rFonts w:asciiTheme="majorHAnsi" w:hAnsiTheme="majorHAnsi" w:cstheme="majorHAnsi"/>
        </w:rPr>
        <w:t>African sources do not constitute a majority</w:t>
      </w:r>
      <w:r w:rsidRPr="00FE51A3">
        <w:rPr>
          <w:rFonts w:asciiTheme="majorHAnsi" w:hAnsiTheme="majorHAnsi" w:cstheme="majorHAnsi"/>
          <w:sz w:val="12"/>
        </w:rPr>
        <w:t xml:space="preserve"> of this supply </w:t>
      </w:r>
      <w:proofErr w:type="gramStart"/>
      <w:r w:rsidRPr="00FE51A3">
        <w:rPr>
          <w:rFonts w:asciiTheme="majorHAnsi" w:hAnsiTheme="majorHAnsi" w:cstheme="majorHAnsi"/>
          <w:sz w:val="12"/>
        </w:rPr>
        <w:t xml:space="preserve">chain, </w:t>
      </w:r>
      <w:r w:rsidRPr="00FE51A3">
        <w:rPr>
          <w:rStyle w:val="StyleUnderline"/>
          <w:rFonts w:asciiTheme="majorHAnsi" w:hAnsiTheme="majorHAnsi" w:cstheme="majorHAnsi"/>
        </w:rPr>
        <w:t>and</w:t>
      </w:r>
      <w:proofErr w:type="gramEnd"/>
      <w:r w:rsidRPr="00FE51A3">
        <w:rPr>
          <w:rFonts w:asciiTheme="majorHAnsi" w:hAnsiTheme="majorHAnsi" w:cstheme="majorHAnsi"/>
          <w:sz w:val="12"/>
        </w:rPr>
        <w:t xml:space="preserve"> </w:t>
      </w:r>
      <w:r w:rsidRPr="00DD4DD9">
        <w:rPr>
          <w:rStyle w:val="Emphasis"/>
          <w:rFonts w:asciiTheme="majorHAnsi" w:hAnsiTheme="majorHAnsi" w:cstheme="majorHAnsi"/>
          <w:highlight w:val="green"/>
        </w:rPr>
        <w:t>supposed victory in</w:t>
      </w:r>
      <w:r w:rsidRPr="00FE51A3">
        <w:rPr>
          <w:rStyle w:val="Emphasis"/>
          <w:rFonts w:asciiTheme="majorHAnsi" w:hAnsiTheme="majorHAnsi" w:cstheme="majorHAnsi"/>
        </w:rPr>
        <w:t xml:space="preserve"> a theoretical </w:t>
      </w:r>
      <w:r w:rsidRPr="00DD4DD9">
        <w:rPr>
          <w:rStyle w:val="Emphasis"/>
          <w:rFonts w:asciiTheme="majorHAnsi" w:hAnsiTheme="majorHAnsi" w:cstheme="majorHAnsi"/>
          <w:highlight w:val="green"/>
        </w:rPr>
        <w:t>gr</w:t>
      </w:r>
      <w:r w:rsidRPr="00FE51A3">
        <w:rPr>
          <w:rStyle w:val="Emphasis"/>
          <w:rFonts w:asciiTheme="majorHAnsi" w:hAnsiTheme="majorHAnsi" w:cstheme="majorHAnsi"/>
        </w:rPr>
        <w:t>eat-</w:t>
      </w:r>
      <w:r w:rsidRPr="00DD4DD9">
        <w:rPr>
          <w:rStyle w:val="Emphasis"/>
          <w:rFonts w:asciiTheme="majorHAnsi" w:hAnsiTheme="majorHAnsi" w:cstheme="majorHAnsi"/>
          <w:highlight w:val="green"/>
        </w:rPr>
        <w:t>p</w:t>
      </w:r>
      <w:r w:rsidRPr="00FE51A3">
        <w:rPr>
          <w:rStyle w:val="Emphasis"/>
          <w:rFonts w:asciiTheme="majorHAnsi" w:hAnsiTheme="majorHAnsi" w:cstheme="majorHAnsi"/>
        </w:rPr>
        <w:t xml:space="preserve">ower resource </w:t>
      </w:r>
      <w:r w:rsidRPr="00DD4DD9">
        <w:rPr>
          <w:rStyle w:val="Emphasis"/>
          <w:rFonts w:asciiTheme="majorHAnsi" w:hAnsiTheme="majorHAnsi" w:cstheme="majorHAnsi"/>
          <w:highlight w:val="green"/>
        </w:rPr>
        <w:t>w</w:t>
      </w:r>
      <w:r w:rsidRPr="00FE51A3">
        <w:rPr>
          <w:rStyle w:val="Emphasis"/>
          <w:rFonts w:asciiTheme="majorHAnsi" w:hAnsiTheme="majorHAnsi" w:cstheme="majorHAnsi"/>
        </w:rPr>
        <w:t xml:space="preserve">ar </w:t>
      </w:r>
      <w:r w:rsidRPr="00DD4DD9">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w:t>
      </w:r>
      <w:r w:rsidRPr="00DD4DD9">
        <w:rPr>
          <w:rStyle w:val="Emphasis"/>
          <w:rFonts w:asciiTheme="majorHAnsi" w:hAnsiTheme="majorHAnsi" w:cstheme="majorHAnsi"/>
          <w:highlight w:val="green"/>
        </w:rPr>
        <w:t>guarantee security of resource</w:t>
      </w:r>
      <w:r w:rsidRPr="00FE51A3">
        <w:rPr>
          <w:rStyle w:val="Emphasis"/>
          <w:rFonts w:asciiTheme="majorHAnsi" w:hAnsiTheme="majorHAnsi" w:cstheme="majorHAnsi"/>
        </w:rPr>
        <w:t xml:space="preserve"> supply</w:t>
      </w:r>
      <w:r w:rsidRPr="00FE51A3">
        <w:rPr>
          <w:rFonts w:asciiTheme="majorHAnsi" w:hAnsiTheme="majorHAnsi" w:cstheme="majorHAnsi"/>
          <w:sz w:val="12"/>
        </w:rPr>
        <w:t xml:space="preserve">. In sum, </w:t>
      </w:r>
      <w:r w:rsidRPr="00FE51A3">
        <w:rPr>
          <w:rStyle w:val="StyleUnderline"/>
          <w:rFonts w:asciiTheme="majorHAnsi" w:hAnsiTheme="majorHAnsi" w:cstheme="majorHAnsi"/>
        </w:rPr>
        <w:t>the potential for</w:t>
      </w:r>
      <w:r w:rsidRPr="00FE51A3">
        <w:rPr>
          <w:rFonts w:asciiTheme="majorHAnsi" w:hAnsiTheme="majorHAnsi" w:cstheme="majorHAnsi"/>
          <w:sz w:val="12"/>
        </w:rPr>
        <w:t xml:space="preserve"> either </w:t>
      </w:r>
      <w:r w:rsidRPr="00DD4DD9">
        <w:rPr>
          <w:rStyle w:val="StyleUnderline"/>
          <w:rFonts w:asciiTheme="majorHAnsi" w:hAnsiTheme="majorHAnsi" w:cstheme="majorHAnsi"/>
          <w:highlight w:val="green"/>
        </w:rPr>
        <w:t>China or</w:t>
      </w:r>
      <w:r w:rsidRPr="00FE51A3">
        <w:rPr>
          <w:rStyle w:val="StyleUnderline"/>
          <w:rFonts w:asciiTheme="majorHAnsi" w:hAnsiTheme="majorHAnsi" w:cstheme="majorHAnsi"/>
        </w:rPr>
        <w:t xml:space="preserve"> </w:t>
      </w:r>
      <w:r w:rsidRPr="00DD4DD9">
        <w:rPr>
          <w:rStyle w:val="StyleUnderline"/>
          <w:rFonts w:asciiTheme="majorHAnsi" w:hAnsiTheme="majorHAnsi" w:cstheme="majorHAnsi"/>
        </w:rPr>
        <w:t xml:space="preserve">the </w:t>
      </w:r>
      <w:r w:rsidRPr="00DD4DD9">
        <w:rPr>
          <w:rStyle w:val="Emphasis"/>
          <w:rFonts w:asciiTheme="majorHAnsi" w:hAnsiTheme="majorHAnsi" w:cstheme="majorHAnsi"/>
          <w:highlight w:val="green"/>
        </w:rPr>
        <w:t>U</w:t>
      </w:r>
      <w:r w:rsidRPr="00FE51A3">
        <w:rPr>
          <w:rStyle w:val="StyleUnderline"/>
          <w:rFonts w:asciiTheme="majorHAnsi" w:hAnsiTheme="majorHAnsi" w:cstheme="majorHAnsi"/>
        </w:rPr>
        <w:t xml:space="preserve">nited </w:t>
      </w:r>
      <w:r w:rsidRPr="00DD4DD9">
        <w:rPr>
          <w:rStyle w:val="Emphasis"/>
          <w:rFonts w:asciiTheme="majorHAnsi" w:hAnsiTheme="majorHAnsi" w:cstheme="majorHAnsi"/>
          <w:highlight w:val="green"/>
        </w:rPr>
        <w:t>S</w:t>
      </w:r>
      <w:r w:rsidRPr="00FE51A3">
        <w:rPr>
          <w:rStyle w:val="StyleUnderline"/>
          <w:rFonts w:asciiTheme="majorHAnsi" w:hAnsiTheme="majorHAnsi" w:cstheme="majorHAnsi"/>
        </w:rPr>
        <w:t xml:space="preserve">tates </w:t>
      </w:r>
      <w:r w:rsidRPr="00DD4DD9">
        <w:rPr>
          <w:rStyle w:val="StyleUnderline"/>
          <w:rFonts w:asciiTheme="majorHAnsi" w:hAnsiTheme="majorHAnsi" w:cstheme="majorHAnsi"/>
          <w:highlight w:val="green"/>
        </w:rPr>
        <w:t>to</w:t>
      </w:r>
      <w:r w:rsidRPr="00FE51A3">
        <w:rPr>
          <w:rFonts w:asciiTheme="majorHAnsi" w:hAnsiTheme="majorHAnsi" w:cstheme="majorHAnsi"/>
          <w:sz w:val="12"/>
        </w:rPr>
        <w:t xml:space="preserve"> be willing to </w:t>
      </w:r>
      <w:r w:rsidRPr="00DD4DD9">
        <w:rPr>
          <w:rStyle w:val="Emphasis"/>
          <w:rFonts w:asciiTheme="majorHAnsi" w:hAnsiTheme="majorHAnsi" w:cstheme="majorHAnsi"/>
          <w:highlight w:val="green"/>
        </w:rPr>
        <w:t>enter war</w:t>
      </w:r>
      <w:r w:rsidRPr="00FE51A3">
        <w:rPr>
          <w:rStyle w:val="Emphasis"/>
          <w:rFonts w:asciiTheme="majorHAnsi" w:hAnsiTheme="majorHAnsi" w:cstheme="majorHAnsi"/>
        </w:rPr>
        <w:t xml:space="preserve"> with a nuclear adversary </w:t>
      </w:r>
      <w:r w:rsidRPr="00DD4DD9">
        <w:rPr>
          <w:rStyle w:val="Emphasis"/>
          <w:rFonts w:asciiTheme="majorHAnsi" w:hAnsiTheme="majorHAnsi" w:cstheme="majorHAnsi"/>
          <w:highlight w:val="green"/>
        </w:rPr>
        <w:t>over African oil</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let alone </w:t>
      </w:r>
      <w:r w:rsidRPr="00FE51A3">
        <w:rPr>
          <w:rFonts w:asciiTheme="majorHAnsi" w:hAnsiTheme="majorHAnsi" w:cstheme="majorHAnsi"/>
          <w:sz w:val="12"/>
        </w:rPr>
        <w:t xml:space="preserve">other, </w:t>
      </w:r>
      <w:r w:rsidRPr="00FE51A3">
        <w:rPr>
          <w:rStyle w:val="Emphasis"/>
          <w:rFonts w:asciiTheme="majorHAnsi" w:hAnsiTheme="majorHAnsi" w:cstheme="majorHAnsi"/>
        </w:rPr>
        <w:t>less valuable resources,</w:t>
      </w:r>
      <w:r w:rsidRPr="00FE51A3">
        <w:rPr>
          <w:rFonts w:asciiTheme="majorHAnsi" w:hAnsiTheme="majorHAnsi" w:cstheme="majorHAnsi"/>
          <w:sz w:val="12"/>
        </w:rPr>
        <w:t xml:space="preserve"> </w:t>
      </w:r>
      <w:r w:rsidRPr="00DD4DD9">
        <w:rPr>
          <w:rStyle w:val="StyleUnderline"/>
          <w:rFonts w:asciiTheme="majorHAnsi" w:hAnsiTheme="majorHAnsi" w:cstheme="majorHAnsi"/>
          <w:highlight w:val="green"/>
        </w:rPr>
        <w:t xml:space="preserve">is </w:t>
      </w:r>
      <w:r w:rsidRPr="00DD4DD9">
        <w:rPr>
          <w:rStyle w:val="Emphasis"/>
          <w:rFonts w:asciiTheme="majorHAnsi" w:hAnsiTheme="majorHAnsi" w:cstheme="majorHAnsi"/>
          <w:highlight w:val="green"/>
        </w:rPr>
        <w:t>extraordinarily small</w:t>
      </w:r>
      <w:r w:rsidRPr="00DD4DD9">
        <w:rPr>
          <w:rFonts w:asciiTheme="majorHAnsi" w:hAnsiTheme="majorHAnsi" w:cstheme="majorHAnsi"/>
          <w:sz w:val="12"/>
          <w:highlight w:val="green"/>
        </w:rPr>
        <w:t>.8</w:t>
      </w:r>
    </w:p>
    <w:p w14:paraId="5D20BB2D" w14:textId="77777777" w:rsidR="0009123D" w:rsidRPr="0010758D" w:rsidRDefault="0009123D" w:rsidP="0009123D">
      <w:pPr>
        <w:rPr>
          <w:rStyle w:val="StyleUnderline"/>
          <w:b w:val="0"/>
          <w:bCs/>
        </w:rPr>
      </w:pPr>
    </w:p>
    <w:p w14:paraId="4BB990C7" w14:textId="77777777" w:rsidR="0009123D" w:rsidRPr="007751E9" w:rsidRDefault="0009123D" w:rsidP="0009123D">
      <w:pPr>
        <w:pStyle w:val="Heading4"/>
        <w:rPr>
          <w:rFonts w:cs="Times New Roman"/>
          <w:bCs w:val="0"/>
        </w:rPr>
      </w:pPr>
      <w:r w:rsidRPr="007751E9">
        <w:rPr>
          <w:rFonts w:cs="Times New Roman"/>
        </w:rPr>
        <w:t>No escalation</w:t>
      </w:r>
    </w:p>
    <w:p w14:paraId="28F3FD8F" w14:textId="77777777" w:rsidR="0009123D" w:rsidRDefault="0009123D" w:rsidP="0009123D">
      <w:pPr>
        <w:rPr>
          <w:b/>
          <w:bCs/>
          <w:sz w:val="26"/>
          <w:u w:val="single"/>
        </w:rPr>
      </w:pPr>
      <w:r>
        <w:rPr>
          <w:rStyle w:val="Style13ptBold"/>
        </w:rPr>
        <w:t>Barrett 05</w:t>
      </w:r>
      <w:r>
        <w:t xml:space="preserve"> [(Robert Barrett, PhD Conflict &amp; </w:t>
      </w:r>
      <w:proofErr w:type="spellStart"/>
      <w:r>
        <w:t>Post Doctoral</w:t>
      </w:r>
      <w:proofErr w:type="spellEnd"/>
      <w:r>
        <w:t xml:space="preserve"> Fellow, Conflict Analysis - University of Calgary &amp; Principal and Senior Partner De Novo Group LLC) “Understanding the Challenges of African Democratization through Conflict Analysis,” IACM 18th Annual Conference, June 1, 2005] TDI</w:t>
      </w:r>
    </w:p>
    <w:p w14:paraId="33531391" w14:textId="77777777" w:rsidR="0009123D" w:rsidRDefault="0009123D" w:rsidP="0009123D">
      <w: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w:t>
      </w:r>
      <w:proofErr w:type="gramStart"/>
      <w:r>
        <w:t>in order to</w:t>
      </w:r>
      <w:proofErr w:type="gramEnd"/>
      <w:r>
        <w:t xml:space="preserve"> maintain elite political privileges. The obvious reason for this, aside from the potential costs in human life should conflict arise from hastily constructed democratic reforms, is the fact that </w:t>
      </w:r>
      <w:r>
        <w:rPr>
          <w:rStyle w:val="StyleUnderline"/>
        </w:rPr>
        <w:t xml:space="preserve">Western donors, in the face of intrastate war would </w:t>
      </w:r>
      <w:r>
        <w:t xml:space="preserve">then </w:t>
      </w:r>
      <w:r>
        <w:rPr>
          <w:rStyle w:val="StyleUnderline"/>
        </w:rPr>
        <w:t>be faced with channeling funds and resources</w:t>
      </w:r>
      <w:r>
        <w:t xml:space="preserve"> away from democratization efforts and </w:t>
      </w:r>
      <w:r>
        <w:rPr>
          <w:rStyle w:val="StyleUnderline"/>
        </w:rPr>
        <w:t>toward conflict intervention</w:t>
      </w:r>
      <w:r>
        <w:t xml:space="preserve"> based on issues of human security. </w:t>
      </w:r>
      <w:r>
        <w:rPr>
          <w:rStyle w:val="StyleUnderline"/>
        </w:rPr>
        <w:t>This is a problem</w:t>
      </w:r>
      <w:r>
        <w:t xml:space="preserve">, </w:t>
      </w:r>
      <w:r>
        <w:rPr>
          <w:rStyle w:val="StyleUnderline"/>
        </w:rPr>
        <w:t>as Western nations may be increasingly wary of intervening in Africa hotspots</w:t>
      </w:r>
      <w:r>
        <w:t xml:space="preserve"> </w:t>
      </w:r>
      <w:r>
        <w:rPr>
          <w:rStyle w:val="StyleUnderline"/>
        </w:rPr>
        <w:t>after experiencing</w:t>
      </w:r>
      <w:r>
        <w:t xml:space="preserve"> firsthand </w:t>
      </w:r>
      <w:r>
        <w:rPr>
          <w:rStyle w:val="StyleUnderline"/>
        </w:rPr>
        <w:t>the unpredictable and unforgiving nature of societal warfare in both Somalia and Rwanda</w:t>
      </w:r>
      <w:r>
        <w:t xml:space="preserve">. </w:t>
      </w:r>
      <w:r>
        <w:rPr>
          <w:rStyle w:val="StyleUnderline"/>
        </w:rPr>
        <w:t xml:space="preserve">On a </w:t>
      </w:r>
      <w:proofErr w:type="spellStart"/>
      <w:r>
        <w:rPr>
          <w:rStyle w:val="StyleUnderline"/>
        </w:rPr>
        <w:t>costbenefit</w:t>
      </w:r>
      <w:proofErr w:type="spellEnd"/>
      <w:r>
        <w:rPr>
          <w:rStyle w:val="StyleUnderline"/>
        </w:rPr>
        <w:t xml:space="preserve"> basis</w:t>
      </w:r>
      <w:r>
        <w:t xml:space="preserve">, </w:t>
      </w:r>
      <w:r>
        <w:rPr>
          <w:rStyle w:val="Emphasis"/>
          <w:highlight w:val="green"/>
        </w:rPr>
        <w:t xml:space="preserve">the West continues to be </w:t>
      </w:r>
      <w:r>
        <w:rPr>
          <w:rStyle w:val="Emphasis"/>
          <w:highlight w:val="green"/>
        </w:rPr>
        <w:lastRenderedPageBreak/>
        <w:t>somewhat reluctant to get to get involved in Africa’s</w:t>
      </w:r>
      <w:r>
        <w:rPr>
          <w:rStyle w:val="Emphasis"/>
        </w:rPr>
        <w:t xml:space="preserve"> </w:t>
      </w:r>
      <w:r>
        <w:t xml:space="preserve">dirty </w:t>
      </w:r>
      <w:r>
        <w:rPr>
          <w:rStyle w:val="Emphasis"/>
          <w:highlight w:val="green"/>
        </w:rPr>
        <w:t>wars</w:t>
      </w:r>
      <w:r>
        <w:t xml:space="preserve">, </w:t>
      </w:r>
      <w:r>
        <w:rPr>
          <w:rStyle w:val="StyleUnderline"/>
        </w:rPr>
        <w:t xml:space="preserve">evidenced by </w:t>
      </w:r>
      <w:r>
        <w:rPr>
          <w:rStyle w:val="StyleUnderline"/>
          <w:highlight w:val="green"/>
        </w:rPr>
        <w:t>its political hesitation when discussing ongoing</w:t>
      </w:r>
      <w:r>
        <w:rPr>
          <w:rStyle w:val="StyleUnderline"/>
        </w:rPr>
        <w:t xml:space="preserve"> </w:t>
      </w:r>
      <w:r>
        <w:t xml:space="preserve">sanguinary </w:t>
      </w:r>
      <w:r>
        <w:rPr>
          <w:rStyle w:val="StyleUnderline"/>
        </w:rPr>
        <w:t xml:space="preserve">grassroots </w:t>
      </w:r>
      <w:r>
        <w:rPr>
          <w:rStyle w:val="StyleUnderline"/>
          <w:highlight w:val="green"/>
        </w:rPr>
        <w:t>conflicts in Africa</w:t>
      </w:r>
      <w:r>
        <w:t xml:space="preserve">. Even </w:t>
      </w:r>
      <w:r>
        <w:rPr>
          <w:rStyle w:val="StyleUnderline"/>
        </w:rPr>
        <w:t>as the world apologizes for bearing witness to the Rwandan genocide without having intervened</w:t>
      </w:r>
      <w:r>
        <w:t xml:space="preserve">, </w:t>
      </w:r>
      <w:r>
        <w:rPr>
          <w:rStyle w:val="StyleUnderline"/>
        </w:rPr>
        <w:t>the United States, recently using the label ‘genocide’ in the context of the Sudanese conflict</w:t>
      </w:r>
      <w:r>
        <w:t xml:space="preserve"> (in September of 2004), has </w:t>
      </w:r>
      <w:r>
        <w:rPr>
          <w:rStyle w:val="StyleUnderline"/>
        </w:rPr>
        <w:t>only</w:t>
      </w:r>
      <w:r>
        <w:t xml:space="preserve"> proclaimed </w:t>
      </w:r>
      <w:r>
        <w:rPr>
          <w:rStyle w:val="StyleUnderline"/>
        </w:rPr>
        <w:t>sanctions</w:t>
      </w:r>
      <w:r>
        <w:t xml:space="preserve"> against </w:t>
      </w:r>
      <w:r>
        <w:rPr>
          <w:rStyle w:val="StyleUnderline"/>
        </w:rPr>
        <w:t>Sudan, while dismissing any suggestions at actual intervention</w:t>
      </w:r>
      <w:r>
        <w:t xml:space="preserve"> (</w:t>
      </w:r>
      <w:proofErr w:type="spellStart"/>
      <w:r>
        <w:t>Giry</w:t>
      </w:r>
      <w:proofErr w:type="spellEnd"/>
      <w:r>
        <w:t xml:space="preserve">, 2005). </w:t>
      </w:r>
      <w:r>
        <w:rPr>
          <w:rStyle w:val="StyleUnderline"/>
        </w:rPr>
        <w:t>Part of the problem is that traditional military and diplomatic approaches</w:t>
      </w:r>
      <w:r>
        <w:t xml:space="preserve"> at separating combatants and enforcing ceasefires </w:t>
      </w:r>
      <w:r>
        <w:rPr>
          <w:rStyle w:val="StyleUnderline"/>
        </w:rPr>
        <w:t>have yielded little in Africa</w:t>
      </w:r>
      <w:r>
        <w:t xml:space="preserve">. </w:t>
      </w:r>
      <w:r>
        <w:rPr>
          <w:rStyle w:val="Emphasis"/>
          <w:highlight w:val="green"/>
        </w:rPr>
        <w:t>No powerful nations want to get embroiled in conflicts they cannot win</w:t>
      </w:r>
      <w:r>
        <w:rPr>
          <w:highlight w:val="green"/>
        </w:rPr>
        <w:t xml:space="preserve"> – </w:t>
      </w:r>
      <w:r>
        <w:rPr>
          <w:rStyle w:val="Emphasis"/>
          <w:highlight w:val="green"/>
        </w:rPr>
        <w:t>especially those conflicts in which the intervening nation has very little interest</w:t>
      </w:r>
      <w:r>
        <w:rPr>
          <w:rStyle w:val="Emphasis"/>
        </w:rPr>
        <w:t xml:space="preserve">. </w:t>
      </w:r>
      <w:r>
        <w:t xml:space="preserve">It would be a false statement for me to say that there has never been a better time to incorporate the holistic insights of conflict analysis. The most opportune time has likely come and gone. Yet, </w:t>
      </w:r>
      <w:r>
        <w:rPr>
          <w:rStyle w:val="StyleUnderline"/>
        </w:rPr>
        <w:t>Africa remains at a crossroads</w:t>
      </w:r>
      <w:r>
        <w:t xml:space="preserve"> – set amidst the greatest proliferation of democratic regimes in history. </w:t>
      </w:r>
      <w:r>
        <w:rPr>
          <w:rStyle w:val="StyleUnderline"/>
        </w:rPr>
        <w:t>It still has a chance</w:t>
      </w:r>
      <w:r>
        <w:t xml:space="preserve">. Yet, </w:t>
      </w:r>
      <w:r>
        <w:rPr>
          <w:rStyle w:val="StyleUnderline"/>
        </w:rPr>
        <w:t>it is</w:t>
      </w:r>
      <w:r>
        <w:t xml:space="preserve"> not only </w:t>
      </w:r>
      <w:r>
        <w:rPr>
          <w:rStyle w:val="StyleUnderline"/>
        </w:rPr>
        <w:t>up to</w:t>
      </w:r>
      <w:r>
        <w:t xml:space="preserve"> the West, but also </w:t>
      </w:r>
      <w:r>
        <w:rPr>
          <w:rStyle w:val="StyleUnderline"/>
        </w:rPr>
        <w:t>Africans themselves, to stand against</w:t>
      </w:r>
      <w:r>
        <w:t xml:space="preserve"> corruption, to participate in civil society and to ultimately take the initiative in uncovering and acknowledging the deep </w:t>
      </w:r>
      <w:r>
        <w:rPr>
          <w:rStyle w:val="StyleUnderline"/>
        </w:rPr>
        <w:t>underlying issues perpetuating African conflict</w:t>
      </w:r>
      <w:r>
        <w:t xml:space="preserve"> </w:t>
      </w:r>
      <w:proofErr w:type="gramStart"/>
      <w:r>
        <w:t>in order to</w:t>
      </w:r>
      <w:proofErr w:type="gramEnd"/>
      <w:r>
        <w:t xml:space="preserve"> open the door to democratic advancement and global interaction. Analysis will be the key that unlocks that door.</w:t>
      </w:r>
    </w:p>
    <w:p w14:paraId="1522797F" w14:textId="77777777" w:rsidR="0009123D" w:rsidRDefault="0009123D" w:rsidP="0009123D"/>
    <w:p w14:paraId="669BAC1D" w14:textId="77777777" w:rsidR="0009123D" w:rsidRPr="004C2799" w:rsidRDefault="0009123D" w:rsidP="0009123D">
      <w:pPr>
        <w:pStyle w:val="Heading4"/>
        <w:rPr>
          <w:rFonts w:eastAsia="Calibri"/>
        </w:rPr>
      </w:pPr>
      <w:r w:rsidRPr="004C2799">
        <w:rPr>
          <w:rFonts w:eastAsia="Calibri"/>
        </w:rPr>
        <w:t>Escalation empirically denied and based on cold war thinking- states will cooperate and peace-keep</w:t>
      </w:r>
    </w:p>
    <w:p w14:paraId="7D26D077" w14:textId="77777777" w:rsidR="0009123D" w:rsidRPr="004C2799" w:rsidRDefault="0009123D" w:rsidP="0009123D">
      <w:pPr>
        <w:rPr>
          <w:rFonts w:eastAsia="Calibri"/>
          <w:b/>
          <w:sz w:val="24"/>
        </w:rPr>
      </w:pPr>
      <w:proofErr w:type="spellStart"/>
      <w:r w:rsidRPr="004C2799">
        <w:rPr>
          <w:rFonts w:eastAsia="Calibri"/>
          <w:b/>
          <w:sz w:val="24"/>
        </w:rPr>
        <w:t>Cilliers</w:t>
      </w:r>
      <w:proofErr w:type="spellEnd"/>
      <w:r w:rsidRPr="004C2799">
        <w:rPr>
          <w:rFonts w:eastAsia="Calibri"/>
          <w:b/>
          <w:sz w:val="24"/>
        </w:rPr>
        <w:t xml:space="preserve">, 2k -- </w:t>
      </w:r>
      <w:r w:rsidRPr="004C2799">
        <w:t>Institute for Security Studies (South Africa) executive director</w:t>
      </w:r>
    </w:p>
    <w:p w14:paraId="55184FB4" w14:textId="77777777" w:rsidR="0009123D" w:rsidRPr="004C2799" w:rsidRDefault="0009123D" w:rsidP="0009123D">
      <w:pPr>
        <w:rPr>
          <w:rFonts w:eastAsia="Calibri"/>
        </w:rPr>
      </w:pPr>
      <w:r w:rsidRPr="004C2799">
        <w:rPr>
          <w:rFonts w:eastAsia="Calibri"/>
        </w:rPr>
        <w:t>(</w:t>
      </w:r>
      <w:proofErr w:type="spellStart"/>
      <w:r w:rsidRPr="004C2799">
        <w:rPr>
          <w:rFonts w:eastAsia="Calibri"/>
        </w:rPr>
        <w:t>Jakkie</w:t>
      </w:r>
      <w:proofErr w:type="spellEnd"/>
      <w:r w:rsidRPr="004C2799">
        <w:rPr>
          <w:rFonts w:eastAsia="Calibri"/>
        </w:rPr>
        <w:t xml:space="preserve">, "African Security," Paper by </w:t>
      </w:r>
      <w:proofErr w:type="spellStart"/>
      <w:r w:rsidRPr="004C2799">
        <w:rPr>
          <w:rFonts w:eastAsia="Calibri"/>
        </w:rPr>
        <w:t>Jakkie</w:t>
      </w:r>
      <w:proofErr w:type="spellEnd"/>
      <w:r w:rsidRPr="004C2799">
        <w:rPr>
          <w:rFonts w:eastAsia="Calibri"/>
        </w:rPr>
        <w:t xml:space="preserve"> </w:t>
      </w:r>
      <w:proofErr w:type="spellStart"/>
      <w:r w:rsidRPr="004C2799">
        <w:rPr>
          <w:rFonts w:eastAsia="Calibri"/>
        </w:rPr>
        <w:t>Cilliers</w:t>
      </w:r>
      <w:proofErr w:type="spellEnd"/>
      <w:r w:rsidRPr="004C2799">
        <w:rPr>
          <w:rFonts w:eastAsia="Calibri"/>
        </w:rPr>
        <w:t xml:space="preserve"> at the Ministerial Conference on Security, Stability, Development and Co-operation in Africa, May 2000, www.iss.co.za/uploads/CONFREPCSSDCA.PDF, accessed 1-18-12)</w:t>
      </w:r>
    </w:p>
    <w:p w14:paraId="20B68A94" w14:textId="77777777" w:rsidR="0009123D" w:rsidRPr="004C2799" w:rsidRDefault="0009123D" w:rsidP="0009123D">
      <w:pPr>
        <w:rPr>
          <w:rFonts w:eastAsia="Calibri"/>
        </w:rPr>
      </w:pPr>
    </w:p>
    <w:p w14:paraId="15EF0F9C" w14:textId="77777777" w:rsidR="0009123D" w:rsidRPr="004C2799" w:rsidRDefault="0009123D" w:rsidP="0009123D">
      <w:pPr>
        <w:rPr>
          <w:rFonts w:eastAsia="Calibri"/>
        </w:rPr>
      </w:pPr>
      <w:r w:rsidRPr="004C2799">
        <w:rPr>
          <w:rFonts w:eastAsia="Calibri"/>
          <w:sz w:val="14"/>
        </w:rPr>
        <w:t xml:space="preserve">Direct conflict between African states such as that which we see between Ethiopia and Eritrea has, in fact, been a relatively isolated phenomenon. Not so war by proxy. Today any numbers of African countries are involved in indirect confrontations with one another. Often these conflicts are conducted through support to armed opposition parties in </w:t>
      </w:r>
      <w:proofErr w:type="spellStart"/>
      <w:r w:rsidRPr="004C2799">
        <w:rPr>
          <w:rFonts w:eastAsia="Calibri"/>
          <w:sz w:val="14"/>
        </w:rPr>
        <w:t>neighbouring</w:t>
      </w:r>
      <w:proofErr w:type="spellEnd"/>
      <w:r w:rsidRPr="004C2799">
        <w:rPr>
          <w:rFonts w:eastAsia="Calibri"/>
          <w:sz w:val="14"/>
        </w:rPr>
        <w:t xml:space="preserve"> states, sometimes with a religious or ethnic character, often taking place in a third country, drawing others into the </w:t>
      </w:r>
      <w:proofErr w:type="gramStart"/>
      <w:r w:rsidRPr="004C2799">
        <w:rPr>
          <w:rFonts w:eastAsia="Calibri"/>
          <w:sz w:val="14"/>
        </w:rPr>
        <w:t>war</w:t>
      </w:r>
      <w:proofErr w:type="gramEnd"/>
      <w:r w:rsidRPr="004C2799">
        <w:rPr>
          <w:rFonts w:eastAsia="Calibri"/>
          <w:sz w:val="14"/>
        </w:rPr>
        <w:t xml:space="preserve"> and expanding the conflict. There are many examples of these activities in the Horn and in Central Africa. In other </w:t>
      </w:r>
      <w:proofErr w:type="gramStart"/>
      <w:r w:rsidRPr="004C2799">
        <w:rPr>
          <w:rFonts w:eastAsia="Calibri"/>
          <w:sz w:val="14"/>
        </w:rPr>
        <w:t>cases</w:t>
      </w:r>
      <w:proofErr w:type="gramEnd"/>
      <w:r w:rsidRPr="004C2799">
        <w:rPr>
          <w:rFonts w:eastAsia="Calibri"/>
          <w:sz w:val="14"/>
        </w:rPr>
        <w:t xml:space="preserve"> </w:t>
      </w:r>
      <w:proofErr w:type="spellStart"/>
      <w:r w:rsidRPr="004C2799">
        <w:rPr>
          <w:rFonts w:eastAsia="Calibri"/>
          <w:sz w:val="14"/>
        </w:rPr>
        <w:t>neighbouring</w:t>
      </w:r>
      <w:proofErr w:type="spellEnd"/>
      <w:r w:rsidRPr="004C2799">
        <w:rPr>
          <w:rFonts w:eastAsia="Calibri"/>
          <w:sz w:val="14"/>
        </w:rPr>
        <w:t xml:space="preserve"> countries have involved themselves directly in the internal affairs of others or allowed their territory to be used as a springboard for such involvement. Possibly the most obvious examples today relate to what is happening in central and eastern parts of the DR Congo. Yet in other instances countries have been drawn into conflicts by their difficulty to control their often inhospitable and rugged borders, particularly when international boundaries cut through rather than follow broad ethnic and tribal divides. </w:t>
      </w:r>
      <w:r w:rsidRPr="004C2799">
        <w:rPr>
          <w:rFonts w:eastAsia="Calibri"/>
          <w:highlight w:val="yellow"/>
          <w:u w:val="single"/>
        </w:rPr>
        <w:t>During the Cold War regional conflicts were</w:t>
      </w:r>
      <w:r w:rsidRPr="004C2799">
        <w:rPr>
          <w:rFonts w:eastAsia="Calibri"/>
          <w:sz w:val="14"/>
          <w:highlight w:val="yellow"/>
        </w:rPr>
        <w:t xml:space="preserve"> </w:t>
      </w:r>
      <w:r w:rsidRPr="004C2799">
        <w:rPr>
          <w:rFonts w:eastAsia="Calibri"/>
          <w:sz w:val="14"/>
        </w:rPr>
        <w:t xml:space="preserve">at once </w:t>
      </w:r>
      <w:proofErr w:type="spellStart"/>
      <w:r w:rsidRPr="004C2799">
        <w:rPr>
          <w:rFonts w:eastAsia="Calibri"/>
          <w:highlight w:val="yellow"/>
          <w:u w:val="single"/>
        </w:rPr>
        <w:t>internationalised</w:t>
      </w:r>
      <w:proofErr w:type="spellEnd"/>
      <w:r w:rsidRPr="004C2799">
        <w:rPr>
          <w:rFonts w:eastAsia="Calibri"/>
          <w:sz w:val="14"/>
          <w:highlight w:val="yellow"/>
        </w:rPr>
        <w:t xml:space="preserve"> </w:t>
      </w:r>
      <w:r w:rsidRPr="004C2799">
        <w:rPr>
          <w:rFonts w:eastAsia="Calibri"/>
          <w:sz w:val="14"/>
        </w:rPr>
        <w:t xml:space="preserve">and subsumed within the superpower competition and controlled to avoid escalation into nuclear conflict. In the process the strategic relevance of regions such as </w:t>
      </w:r>
      <w:r w:rsidRPr="004C2799">
        <w:rPr>
          <w:rFonts w:eastAsia="Calibri"/>
          <w:u w:val="single"/>
        </w:rPr>
        <w:t>Africa was elevated as part of the global chessboard</w:t>
      </w:r>
      <w:r w:rsidRPr="004C2799">
        <w:rPr>
          <w:rFonts w:eastAsia="Calibri"/>
          <w:sz w:val="14"/>
        </w:rPr>
        <w:t xml:space="preserve"> - pawns in a much larger game. </w:t>
      </w:r>
      <w:r w:rsidRPr="004C2799">
        <w:rPr>
          <w:rFonts w:eastAsia="Calibri"/>
          <w:highlight w:val="yellow"/>
          <w:u w:val="single"/>
        </w:rPr>
        <w:t xml:space="preserve">At the </w:t>
      </w:r>
      <w:r w:rsidRPr="004C2799">
        <w:rPr>
          <w:rFonts w:eastAsia="Calibri"/>
          <w:u w:val="single"/>
        </w:rPr>
        <w:t xml:space="preserve">beginning of the </w:t>
      </w:r>
      <w:r w:rsidRPr="004C2799">
        <w:rPr>
          <w:rFonts w:eastAsia="Calibri"/>
          <w:highlight w:val="yellow"/>
          <w:u w:val="single"/>
        </w:rPr>
        <w:t xml:space="preserve">twenty-first century the situation is </w:t>
      </w:r>
      <w:r w:rsidRPr="004C2799">
        <w:rPr>
          <w:rFonts w:eastAsia="Calibri"/>
          <w:u w:val="single"/>
        </w:rPr>
        <w:t xml:space="preserve">much </w:t>
      </w:r>
      <w:r w:rsidRPr="004C2799">
        <w:rPr>
          <w:rFonts w:eastAsia="Calibri"/>
          <w:highlight w:val="yellow"/>
          <w:u w:val="single"/>
        </w:rPr>
        <w:t>changed.</w:t>
      </w:r>
      <w:r w:rsidRPr="004C2799">
        <w:rPr>
          <w:rFonts w:eastAsia="Calibri"/>
          <w:sz w:val="14"/>
          <w:highlight w:val="yellow"/>
          <w:u w:val="single"/>
        </w:rPr>
        <w:t xml:space="preserve"> </w:t>
      </w:r>
      <w:r w:rsidRPr="004C2799">
        <w:rPr>
          <w:rFonts w:eastAsia="Calibri"/>
          <w:b/>
          <w:highlight w:val="yellow"/>
          <w:u w:val="single"/>
        </w:rPr>
        <w:t xml:space="preserve">Africa </w:t>
      </w:r>
      <w:r w:rsidRPr="004C2799">
        <w:rPr>
          <w:rFonts w:eastAsia="Calibri"/>
          <w:b/>
          <w:u w:val="single"/>
        </w:rPr>
        <w:t xml:space="preserve">has </w:t>
      </w:r>
      <w:r w:rsidRPr="004C2799">
        <w:rPr>
          <w:rFonts w:eastAsia="Calibri"/>
          <w:b/>
          <w:highlight w:val="yellow"/>
          <w:u w:val="single"/>
        </w:rPr>
        <w:t>lost its strategic relevance</w:t>
      </w:r>
      <w:r w:rsidRPr="004C2799">
        <w:rPr>
          <w:rFonts w:eastAsia="Calibri"/>
          <w:u w:val="single"/>
        </w:rPr>
        <w:t>.</w:t>
      </w:r>
      <w:r w:rsidRPr="004C2799">
        <w:rPr>
          <w:rFonts w:eastAsia="Calibri"/>
          <w:sz w:val="14"/>
        </w:rPr>
        <w:t xml:space="preserve"> Apart from humanitarian concerns, only selected areas with exploitable natural resources demand the attention of the larger and more powerful countries. A blurring in the clear demarcation of roles between sub-regional, </w:t>
      </w:r>
      <w:proofErr w:type="gramStart"/>
      <w:r w:rsidRPr="004C2799">
        <w:rPr>
          <w:rFonts w:eastAsia="Calibri"/>
          <w:sz w:val="14"/>
        </w:rPr>
        <w:t>regional</w:t>
      </w:r>
      <w:proofErr w:type="gramEnd"/>
      <w:r w:rsidRPr="004C2799">
        <w:rPr>
          <w:rFonts w:eastAsia="Calibri"/>
          <w:sz w:val="14"/>
        </w:rPr>
        <w:t xml:space="preserve"> and international </w:t>
      </w:r>
      <w:proofErr w:type="spellStart"/>
      <w:r w:rsidRPr="004C2799">
        <w:rPr>
          <w:rFonts w:eastAsia="Calibri"/>
          <w:sz w:val="14"/>
        </w:rPr>
        <w:t>organisations</w:t>
      </w:r>
      <w:proofErr w:type="spellEnd"/>
      <w:r w:rsidRPr="004C2799">
        <w:rPr>
          <w:rFonts w:eastAsia="Calibri"/>
          <w:sz w:val="14"/>
        </w:rPr>
        <w:t xml:space="preserve"> - the UN in particular — has occurred after the end of the Cold War. During the bi-polar era, the division of </w:t>
      </w:r>
      <w:proofErr w:type="spellStart"/>
      <w:r w:rsidRPr="004C2799">
        <w:rPr>
          <w:rFonts w:eastAsia="Calibri"/>
          <w:sz w:val="14"/>
        </w:rPr>
        <w:t>labour</w:t>
      </w:r>
      <w:proofErr w:type="spellEnd"/>
      <w:r w:rsidRPr="004C2799">
        <w:rPr>
          <w:rFonts w:eastAsia="Calibri"/>
          <w:sz w:val="14"/>
        </w:rPr>
        <w:t xml:space="preserve"> was clear. The UN mounted peacekeeping operations and deployed political missions, while regional </w:t>
      </w:r>
      <w:proofErr w:type="spellStart"/>
      <w:r w:rsidRPr="004C2799">
        <w:rPr>
          <w:rFonts w:eastAsia="Calibri"/>
          <w:sz w:val="14"/>
        </w:rPr>
        <w:t>organisations</w:t>
      </w:r>
      <w:proofErr w:type="spellEnd"/>
      <w:r w:rsidRPr="004C2799">
        <w:rPr>
          <w:rFonts w:eastAsia="Calibri"/>
          <w:sz w:val="14"/>
        </w:rPr>
        <w:t xml:space="preserve"> concentrated on preventive diplomacy. The proliferation of internal conflicts after the fall of the Berlin Wall has confounded this clear division. Almost as if to mirror this trend, the increase in the number and the nature of the various actors involved in internal conflicts have further complicated the ability of state-</w:t>
      </w:r>
      <w:proofErr w:type="spellStart"/>
      <w:r w:rsidRPr="004C2799">
        <w:rPr>
          <w:rFonts w:eastAsia="Calibri"/>
          <w:sz w:val="14"/>
        </w:rPr>
        <w:t>centred</w:t>
      </w:r>
      <w:proofErr w:type="spellEnd"/>
      <w:r w:rsidRPr="004C2799">
        <w:rPr>
          <w:rFonts w:eastAsia="Calibri"/>
          <w:sz w:val="14"/>
        </w:rPr>
        <w:t xml:space="preserve"> negotiations and mediation to succeed. </w:t>
      </w:r>
      <w:r w:rsidRPr="004C2799">
        <w:rPr>
          <w:rFonts w:eastAsia="Calibri"/>
          <w:highlight w:val="yellow"/>
          <w:u w:val="single"/>
        </w:rPr>
        <w:t>The response of the international community</w:t>
      </w:r>
      <w:r w:rsidRPr="004C2799">
        <w:rPr>
          <w:rFonts w:eastAsia="Calibri"/>
          <w:sz w:val="14"/>
          <w:highlight w:val="yellow"/>
        </w:rPr>
        <w:t xml:space="preserve"> </w:t>
      </w:r>
      <w:r w:rsidRPr="004C2799">
        <w:rPr>
          <w:rFonts w:eastAsia="Calibri"/>
          <w:sz w:val="14"/>
        </w:rPr>
        <w:t xml:space="preserve">and much of Africa, </w:t>
      </w:r>
      <w:r w:rsidRPr="004C2799">
        <w:rPr>
          <w:rFonts w:eastAsia="Calibri"/>
          <w:highlight w:val="yellow"/>
          <w:u w:val="single"/>
        </w:rPr>
        <w:t>to</w:t>
      </w:r>
      <w:r w:rsidRPr="004C2799">
        <w:rPr>
          <w:rFonts w:eastAsia="Calibri"/>
          <w:sz w:val="14"/>
          <w:highlight w:val="yellow"/>
        </w:rPr>
        <w:t xml:space="preserve"> </w:t>
      </w:r>
      <w:r w:rsidRPr="004C2799">
        <w:rPr>
          <w:rFonts w:eastAsia="Calibri"/>
          <w:u w:val="single"/>
        </w:rPr>
        <w:t>the challenge</w:t>
      </w:r>
      <w:r w:rsidRPr="004C2799">
        <w:rPr>
          <w:rFonts w:eastAsia="Calibri"/>
          <w:sz w:val="14"/>
          <w:u w:val="single"/>
        </w:rPr>
        <w:t xml:space="preserve"> </w:t>
      </w:r>
      <w:r w:rsidRPr="004C2799">
        <w:rPr>
          <w:rFonts w:eastAsia="Calibri"/>
          <w:sz w:val="14"/>
        </w:rPr>
        <w:t>of</w:t>
      </w:r>
      <w:r w:rsidRPr="004C2799">
        <w:rPr>
          <w:rFonts w:eastAsia="Calibri"/>
          <w:u w:val="single"/>
        </w:rPr>
        <w:t xml:space="preserve"> </w:t>
      </w:r>
      <w:r w:rsidRPr="004C2799">
        <w:rPr>
          <w:rFonts w:eastAsia="Calibri"/>
          <w:highlight w:val="yellow"/>
          <w:u w:val="single"/>
        </w:rPr>
        <w:t xml:space="preserve">instability </w:t>
      </w:r>
      <w:r w:rsidRPr="004C2799">
        <w:rPr>
          <w:rFonts w:eastAsia="Calibri"/>
          <w:u w:val="single"/>
        </w:rPr>
        <w:t xml:space="preserve">on the continent </w:t>
      </w:r>
      <w:r w:rsidRPr="004C2799">
        <w:rPr>
          <w:rFonts w:eastAsia="Calibri"/>
          <w:highlight w:val="yellow"/>
          <w:u w:val="single"/>
        </w:rPr>
        <w:t xml:space="preserve">is </w:t>
      </w:r>
      <w:r w:rsidRPr="004C2799">
        <w:rPr>
          <w:rFonts w:eastAsia="Calibri"/>
          <w:sz w:val="14"/>
        </w:rPr>
        <w:t>generally hostage to the state-</w:t>
      </w:r>
      <w:proofErr w:type="spellStart"/>
      <w:r w:rsidRPr="004C2799">
        <w:rPr>
          <w:rFonts w:eastAsia="Calibri"/>
          <w:sz w:val="14"/>
        </w:rPr>
        <w:t>centred</w:t>
      </w:r>
      <w:proofErr w:type="spellEnd"/>
      <w:r w:rsidRPr="004C2799">
        <w:rPr>
          <w:rFonts w:eastAsia="Calibri"/>
          <w:sz w:val="14"/>
          <w:u w:val="single"/>
        </w:rPr>
        <w:t xml:space="preserve"> </w:t>
      </w:r>
      <w:r w:rsidRPr="004C2799">
        <w:rPr>
          <w:rFonts w:eastAsia="Calibri"/>
          <w:highlight w:val="yellow"/>
          <w:u w:val="single"/>
        </w:rPr>
        <w:t xml:space="preserve">peacekeeping </w:t>
      </w:r>
      <w:r w:rsidRPr="004C2799">
        <w:rPr>
          <w:rFonts w:eastAsia="Calibri"/>
          <w:sz w:val="14"/>
        </w:rPr>
        <w:t>debate</w:t>
      </w:r>
      <w:r w:rsidRPr="004C2799">
        <w:rPr>
          <w:rFonts w:eastAsia="Calibri"/>
          <w:u w:val="single"/>
        </w:rPr>
        <w:t>. It is to peacekeeping that commentators turn when looking</w:t>
      </w:r>
      <w:r w:rsidRPr="004C2799">
        <w:rPr>
          <w:rFonts w:eastAsia="Calibri"/>
          <w:sz w:val="14"/>
          <w:u w:val="single"/>
        </w:rPr>
        <w:t xml:space="preserve"> </w:t>
      </w:r>
      <w:r w:rsidRPr="004C2799">
        <w:rPr>
          <w:rFonts w:eastAsia="Calibri"/>
          <w:u w:val="single"/>
        </w:rPr>
        <w:t>for solutions to violent crises</w:t>
      </w:r>
      <w:r w:rsidRPr="004C2799">
        <w:rPr>
          <w:rFonts w:eastAsia="Calibri"/>
          <w:sz w:val="14"/>
        </w:rPr>
        <w:t xml:space="preserve">, crises that are very different to those envisaged at the end of Second World War when the UN </w:t>
      </w:r>
      <w:r w:rsidRPr="004C2799">
        <w:rPr>
          <w:rFonts w:eastAsia="Calibri"/>
          <w:sz w:val="14"/>
        </w:rPr>
        <w:lastRenderedPageBreak/>
        <w:t xml:space="preserve">Charter was drafted. Globally a new security paradigm seems to be emerging. This consists of regions accepting co-responsibility and sharing the burden to police themselves and a dilution of the central role that many had hoped that the United Nations would play in this regard. This agenda is primarily, but not exclusively, driven by the United States that is seeking co-option and burden sharing by others in the hegemonic role that the demise of the Soviet Union had thrust upon it. The most recent and arguably the most important indication of this trend is the US drive for NATO to undertake so-called non-Article 5 missions and US support for a greater ‘European </w:t>
      </w:r>
      <w:proofErr w:type="spellStart"/>
      <w:r w:rsidRPr="004C2799">
        <w:rPr>
          <w:rFonts w:eastAsia="Calibri"/>
          <w:sz w:val="14"/>
        </w:rPr>
        <w:t>defence</w:t>
      </w:r>
      <w:proofErr w:type="spellEnd"/>
      <w:r w:rsidRPr="004C2799">
        <w:rPr>
          <w:rFonts w:eastAsia="Calibri"/>
          <w:sz w:val="14"/>
        </w:rPr>
        <w:t xml:space="preserve"> identity’ as opposed to a transatlantic identity. A combination of developments — </w:t>
      </w:r>
      <w:r w:rsidRPr="004C2799">
        <w:rPr>
          <w:rFonts w:eastAsia="Calibri"/>
          <w:u w:val="single"/>
        </w:rPr>
        <w:t>Africa’s peripheral status</w:t>
      </w:r>
      <w:r w:rsidRPr="004C2799">
        <w:rPr>
          <w:rFonts w:eastAsia="Calibri"/>
          <w:sz w:val="14"/>
        </w:rPr>
        <w:t xml:space="preserve"> in a period of global financial instability, Western peacekeeping </w:t>
      </w:r>
      <w:proofErr w:type="gramStart"/>
      <w:r w:rsidRPr="004C2799">
        <w:rPr>
          <w:rFonts w:eastAsia="Calibri"/>
          <w:sz w:val="14"/>
        </w:rPr>
        <w:t>failure’s</w:t>
      </w:r>
      <w:proofErr w:type="gramEnd"/>
      <w:r w:rsidRPr="004C2799">
        <w:rPr>
          <w:rFonts w:eastAsia="Calibri"/>
          <w:sz w:val="14"/>
        </w:rPr>
        <w:t xml:space="preserve"> in Somalia, Rwanda and in Angola, and the enthusiasm for sub-regional initiatives under the auspices of </w:t>
      </w:r>
      <w:proofErr w:type="spellStart"/>
      <w:r w:rsidRPr="004C2799">
        <w:rPr>
          <w:rFonts w:eastAsia="Calibri"/>
          <w:sz w:val="14"/>
        </w:rPr>
        <w:t>organisations</w:t>
      </w:r>
      <w:proofErr w:type="spellEnd"/>
      <w:r w:rsidRPr="004C2799">
        <w:rPr>
          <w:rFonts w:eastAsia="Calibri"/>
          <w:sz w:val="14"/>
        </w:rPr>
        <w:t xml:space="preserve"> such as ECOWAS and SADC — </w:t>
      </w:r>
      <w:r w:rsidRPr="004C2799">
        <w:rPr>
          <w:rFonts w:eastAsia="Calibri"/>
          <w:u w:val="single"/>
        </w:rPr>
        <w:t>have led to successive</w:t>
      </w:r>
      <w:r w:rsidRPr="004C2799">
        <w:rPr>
          <w:rFonts w:eastAsia="Calibri"/>
          <w:sz w:val="14"/>
        </w:rPr>
        <w:t xml:space="preserve"> French, British, American and other </w:t>
      </w:r>
      <w:r w:rsidRPr="004C2799">
        <w:rPr>
          <w:rFonts w:eastAsia="Calibri"/>
          <w:u w:val="single"/>
        </w:rPr>
        <w:t>initiatives to build African peacekeeping capacities to</w:t>
      </w:r>
      <w:r w:rsidRPr="004C2799">
        <w:rPr>
          <w:rFonts w:eastAsia="Calibri"/>
          <w:sz w:val="14"/>
          <w:u w:val="single"/>
        </w:rPr>
        <w:t xml:space="preserve"> </w:t>
      </w:r>
      <w:r w:rsidRPr="004C2799">
        <w:rPr>
          <w:rFonts w:eastAsia="Calibri"/>
          <w:u w:val="single"/>
        </w:rPr>
        <w:t>deal with African emergencies.</w:t>
      </w:r>
      <w:r w:rsidRPr="004C2799">
        <w:rPr>
          <w:rFonts w:eastAsia="Calibri"/>
          <w:sz w:val="14"/>
        </w:rPr>
        <w:t xml:space="preserve"> In this process of obtaining ‘peacekeeping on the cheap’, countries such as Nigeria and Ghana have had to bear a huge burden in financial, </w:t>
      </w:r>
      <w:proofErr w:type="gramStart"/>
      <w:r w:rsidRPr="004C2799">
        <w:rPr>
          <w:rFonts w:eastAsia="Calibri"/>
          <w:sz w:val="14"/>
        </w:rPr>
        <w:t>diplomatic</w:t>
      </w:r>
      <w:proofErr w:type="gramEnd"/>
      <w:r w:rsidRPr="004C2799">
        <w:rPr>
          <w:rFonts w:eastAsia="Calibri"/>
          <w:sz w:val="14"/>
        </w:rPr>
        <w:t xml:space="preserve"> and political resources. The recent push by the international community in Sierra Leone and MONUC in the DR Congo represent a welcome but tentative return to Africa that holds promise and may, if successfully concluded, indicate a limited re-engagement of Africa. </w:t>
      </w:r>
      <w:proofErr w:type="gramStart"/>
      <w:r w:rsidRPr="004C2799">
        <w:rPr>
          <w:rFonts w:eastAsia="Calibri"/>
          <w:sz w:val="14"/>
        </w:rPr>
        <w:t>Therefore</w:t>
      </w:r>
      <w:proofErr w:type="gramEnd"/>
      <w:r w:rsidRPr="004C2799">
        <w:rPr>
          <w:rFonts w:eastAsia="Calibri"/>
          <w:sz w:val="14"/>
        </w:rPr>
        <w:t xml:space="preserve"> the importance of ensuring that recent developments in Sierra Leone not derail this tentative reengagement. But there can be little doubt that the era of ‘lean peacekeeping’ has arrived which will require the ability to ‘make do’ with available resources where peacekeepers are neither impartial nor busy with consensual peacekeeping. These operations will also appear to remain essentially Third World operations within which the role of the developed world is a logistically and financially supportive one. African peacekeepers will have to adapt to these conditions of stringency and efficacy in seeking to deal with complex emergencies and we will have to ensure that the international community does indeed come up with the supportive peacebuilding abilities and developmental engagement that is required by these </w:t>
      </w:r>
      <w:proofErr w:type="gramStart"/>
      <w:r w:rsidRPr="004C2799">
        <w:rPr>
          <w:rFonts w:eastAsia="Calibri"/>
          <w:sz w:val="14"/>
        </w:rPr>
        <w:t>often intractable</w:t>
      </w:r>
      <w:proofErr w:type="gramEnd"/>
      <w:r w:rsidRPr="004C2799">
        <w:rPr>
          <w:rFonts w:eastAsia="Calibri"/>
          <w:sz w:val="14"/>
        </w:rPr>
        <w:t xml:space="preserve"> problems.</w:t>
      </w:r>
    </w:p>
    <w:p w14:paraId="0F367DDC" w14:textId="77777777" w:rsidR="0009123D" w:rsidRPr="004C2799" w:rsidRDefault="0009123D" w:rsidP="0009123D"/>
    <w:p w14:paraId="38871E84" w14:textId="77777777" w:rsidR="0009123D" w:rsidRPr="004C2799" w:rsidRDefault="0009123D" w:rsidP="0009123D"/>
    <w:p w14:paraId="32AA6D45" w14:textId="77777777" w:rsidR="0009123D" w:rsidRPr="004C2799" w:rsidRDefault="0009123D" w:rsidP="0009123D">
      <w:pPr>
        <w:pStyle w:val="Heading4"/>
        <w:rPr>
          <w:rFonts w:eastAsia="Calibri"/>
        </w:rPr>
      </w:pPr>
      <w:r w:rsidRPr="004C2799">
        <w:rPr>
          <w:rFonts w:eastAsia="Calibri"/>
        </w:rPr>
        <w:t>Instability key to prevent African industrial development</w:t>
      </w:r>
    </w:p>
    <w:p w14:paraId="4F2EB633" w14:textId="77777777" w:rsidR="0009123D" w:rsidRPr="004C2799" w:rsidRDefault="0009123D" w:rsidP="0009123D">
      <w:pPr>
        <w:rPr>
          <w:rFonts w:eastAsia="Calibri"/>
          <w:b/>
          <w:sz w:val="24"/>
        </w:rPr>
      </w:pPr>
      <w:r w:rsidRPr="004C2799">
        <w:rPr>
          <w:rFonts w:eastAsia="Calibri"/>
          <w:b/>
          <w:sz w:val="24"/>
        </w:rPr>
        <w:t xml:space="preserve">UN Economic Development in Africa Report, 11 </w:t>
      </w:r>
    </w:p>
    <w:p w14:paraId="4E109CF7" w14:textId="77777777" w:rsidR="0009123D" w:rsidRPr="004C2799" w:rsidRDefault="0009123D" w:rsidP="0009123D">
      <w:pPr>
        <w:rPr>
          <w:rFonts w:eastAsia="Calibri"/>
        </w:rPr>
      </w:pPr>
      <w:r w:rsidRPr="004C2799">
        <w:rPr>
          <w:rFonts w:eastAsia="Calibri"/>
        </w:rPr>
        <w:t>(United Nations, "Chapter 6: Fostering industrial development in Africa: main findings and recommendations," Jan 11, l/n, accessed 1-15-12)</w:t>
      </w:r>
    </w:p>
    <w:p w14:paraId="6E6292C8" w14:textId="77777777" w:rsidR="0009123D" w:rsidRPr="004C2799" w:rsidRDefault="0009123D" w:rsidP="0009123D">
      <w:pPr>
        <w:rPr>
          <w:rFonts w:eastAsia="Calibri"/>
        </w:rPr>
      </w:pPr>
    </w:p>
    <w:p w14:paraId="56A607CE" w14:textId="77777777" w:rsidR="0009123D" w:rsidRPr="004C2799" w:rsidRDefault="0009123D" w:rsidP="0009123D">
      <w:pPr>
        <w:rPr>
          <w:rFonts w:eastAsia="Calibri"/>
        </w:rPr>
      </w:pPr>
      <w:r w:rsidRPr="004C2799">
        <w:rPr>
          <w:rFonts w:eastAsia="Calibri"/>
          <w:highlight w:val="yellow"/>
          <w:u w:val="single"/>
        </w:rPr>
        <w:t>The Report</w:t>
      </w:r>
      <w:r w:rsidRPr="004C2799">
        <w:rPr>
          <w:rFonts w:eastAsia="Calibri"/>
          <w:sz w:val="14"/>
          <w:highlight w:val="yellow"/>
        </w:rPr>
        <w:t xml:space="preserve"> </w:t>
      </w:r>
      <w:r w:rsidRPr="004C2799">
        <w:rPr>
          <w:rFonts w:eastAsia="Calibri"/>
          <w:sz w:val="14"/>
        </w:rPr>
        <w:t xml:space="preserve">also </w:t>
      </w:r>
      <w:r w:rsidRPr="004C2799">
        <w:rPr>
          <w:rFonts w:eastAsia="Calibri"/>
          <w:highlight w:val="yellow"/>
          <w:u w:val="single"/>
        </w:rPr>
        <w:t>recognizes the importance of</w:t>
      </w:r>
      <w:r w:rsidRPr="004C2799">
        <w:rPr>
          <w:rFonts w:eastAsia="Calibri"/>
          <w:sz w:val="14"/>
          <w:highlight w:val="yellow"/>
        </w:rPr>
        <w:t xml:space="preserve"> </w:t>
      </w:r>
      <w:r w:rsidRPr="004C2799">
        <w:rPr>
          <w:rFonts w:eastAsia="Calibri"/>
          <w:sz w:val="14"/>
        </w:rPr>
        <w:t xml:space="preserve">regional integration and </w:t>
      </w:r>
      <w:r w:rsidRPr="004C2799">
        <w:rPr>
          <w:rFonts w:eastAsia="Calibri"/>
          <w:u w:val="single"/>
        </w:rPr>
        <w:t xml:space="preserve">political </w:t>
      </w:r>
      <w:r w:rsidRPr="004C2799">
        <w:rPr>
          <w:rFonts w:eastAsia="Calibri"/>
          <w:highlight w:val="yellow"/>
          <w:u w:val="single"/>
        </w:rPr>
        <w:t xml:space="preserve">stability in developing </w:t>
      </w:r>
      <w:r w:rsidRPr="004C2799">
        <w:rPr>
          <w:rFonts w:eastAsia="Calibri"/>
          <w:u w:val="single"/>
        </w:rPr>
        <w:t xml:space="preserve">and sustaining </w:t>
      </w:r>
      <w:r w:rsidRPr="004C2799">
        <w:rPr>
          <w:rFonts w:eastAsia="Calibri"/>
          <w:highlight w:val="yellow"/>
          <w:u w:val="single"/>
        </w:rPr>
        <w:t>industrialization in Africa</w:t>
      </w:r>
      <w:r w:rsidRPr="004C2799">
        <w:rPr>
          <w:rFonts w:eastAsia="Calibri"/>
          <w:u w:val="single"/>
        </w:rPr>
        <w:t>.</w:t>
      </w:r>
      <w:r w:rsidRPr="004C2799">
        <w:rPr>
          <w:rFonts w:eastAsia="Calibri"/>
          <w:sz w:val="14"/>
        </w:rPr>
        <w:t xml:space="preserve"> Consequently, it calls upon African governments to strengthen regional integration and enhance political stability. * Strengthening regional integration. Building a robust regional market is necessary to unlock Africa's manufacturing potential and prepare it to compete in global export markets. Regional integration can contribute to building robust regional markets through, for example, cooperation in the development of regional infrastructure, harmonization of policies and maintenance of political stability. Given the small domestic markets of African economies, the regional market can be a force for industrial development in the region. This is important because unlike Africa's exports to the rest of the world that is skewed towards commodities and against manufactures, the share of manufactures in intra-African exports is high. In 2009, manufactures accounted for about 40 per cent of intra-African exports while their share of Africa's exports to the rest of the world was about 18 per cent. Further, </w:t>
      </w:r>
      <w:r w:rsidRPr="004C2799">
        <w:rPr>
          <w:rFonts w:eastAsia="Calibri"/>
          <w:highlight w:val="yellow"/>
          <w:u w:val="single"/>
        </w:rPr>
        <w:t>Africa is</w:t>
      </w:r>
      <w:r w:rsidRPr="004C2799">
        <w:rPr>
          <w:rFonts w:eastAsia="Calibri"/>
          <w:sz w:val="14"/>
          <w:highlight w:val="yellow"/>
        </w:rPr>
        <w:t xml:space="preserve"> </w:t>
      </w:r>
      <w:r w:rsidRPr="004C2799">
        <w:rPr>
          <w:rFonts w:eastAsia="Calibri"/>
          <w:sz w:val="14"/>
        </w:rPr>
        <w:t xml:space="preserve">among the fast-growing regions of the world both in terms of population and income. As a result, the region is </w:t>
      </w:r>
      <w:r w:rsidRPr="004C2799">
        <w:rPr>
          <w:rFonts w:eastAsia="Calibri"/>
          <w:u w:val="single"/>
        </w:rPr>
        <w:t xml:space="preserve">increasingly </w:t>
      </w:r>
      <w:r w:rsidRPr="004C2799">
        <w:rPr>
          <w:rFonts w:eastAsia="Calibri"/>
          <w:highlight w:val="yellow"/>
          <w:u w:val="single"/>
        </w:rPr>
        <w:t xml:space="preserve">becoming an important source of export demand that </w:t>
      </w:r>
      <w:r w:rsidRPr="004C2799">
        <w:rPr>
          <w:rFonts w:eastAsia="Calibri"/>
          <w:b/>
          <w:highlight w:val="yellow"/>
          <w:u w:val="single"/>
        </w:rPr>
        <w:t>could form the basis for</w:t>
      </w:r>
      <w:r w:rsidRPr="004C2799">
        <w:rPr>
          <w:rFonts w:eastAsia="Calibri"/>
          <w:sz w:val="14"/>
          <w:highlight w:val="yellow"/>
        </w:rPr>
        <w:t xml:space="preserve"> </w:t>
      </w:r>
      <w:r w:rsidRPr="004C2799">
        <w:rPr>
          <w:rFonts w:eastAsia="Calibri"/>
          <w:sz w:val="14"/>
        </w:rPr>
        <w:t xml:space="preserve">initiating and sustaining </w:t>
      </w:r>
      <w:r w:rsidRPr="004C2799">
        <w:rPr>
          <w:rFonts w:eastAsia="Calibri"/>
          <w:b/>
          <w:highlight w:val="yellow"/>
          <w:u w:val="single"/>
        </w:rPr>
        <w:t>industrial development</w:t>
      </w:r>
      <w:r w:rsidRPr="004C2799">
        <w:rPr>
          <w:rFonts w:eastAsia="Calibri"/>
          <w:sz w:val="14"/>
        </w:rPr>
        <w:t xml:space="preserve">. * Maintaining political stability. </w:t>
      </w:r>
      <w:r w:rsidRPr="004C2799">
        <w:rPr>
          <w:rFonts w:eastAsia="Calibri"/>
          <w:highlight w:val="yellow"/>
          <w:u w:val="single"/>
        </w:rPr>
        <w:t xml:space="preserve">Political stability is a </w:t>
      </w:r>
      <w:r w:rsidRPr="004C2799">
        <w:rPr>
          <w:rFonts w:eastAsia="Calibri"/>
          <w:b/>
          <w:highlight w:val="yellow"/>
          <w:u w:val="single"/>
        </w:rPr>
        <w:t>necessary condition</w:t>
      </w:r>
      <w:r w:rsidRPr="004C2799">
        <w:rPr>
          <w:rFonts w:eastAsia="Calibri"/>
          <w:highlight w:val="yellow"/>
          <w:u w:val="single"/>
        </w:rPr>
        <w:t xml:space="preserve"> for industrial development in Africa.</w:t>
      </w:r>
      <w:r w:rsidRPr="004C2799">
        <w:rPr>
          <w:rFonts w:eastAsia="Calibri"/>
          <w:u w:val="single"/>
        </w:rPr>
        <w:t xml:space="preserve"> Without political stability, even a well-designed and well-implemented industrialization </w:t>
      </w:r>
      <w:proofErr w:type="spellStart"/>
      <w:r w:rsidRPr="004C2799">
        <w:rPr>
          <w:rFonts w:eastAsia="Calibri"/>
          <w:u w:val="single"/>
        </w:rPr>
        <w:t>programme</w:t>
      </w:r>
      <w:proofErr w:type="spellEnd"/>
      <w:r w:rsidRPr="004C2799">
        <w:rPr>
          <w:rFonts w:eastAsia="Calibri"/>
          <w:u w:val="single"/>
        </w:rPr>
        <w:t xml:space="preserve"> is bound to fail.</w:t>
      </w:r>
      <w:r w:rsidRPr="004C2799">
        <w:rPr>
          <w:rFonts w:eastAsia="Calibri"/>
          <w:sz w:val="14"/>
        </w:rPr>
        <w:t xml:space="preserve"> Therefore, efforts should be made by African governments to reduce the incidence of political crisis through better political and economic governance, for example. In addition, the role of regional institutions such as the African Union Commission and the regional economic communities should be strengthened in the areas of crisis prevention, </w:t>
      </w:r>
      <w:proofErr w:type="gramStart"/>
      <w:r w:rsidRPr="004C2799">
        <w:rPr>
          <w:rFonts w:eastAsia="Calibri"/>
          <w:sz w:val="14"/>
        </w:rPr>
        <w:t>management</w:t>
      </w:r>
      <w:proofErr w:type="gramEnd"/>
      <w:r w:rsidRPr="004C2799">
        <w:rPr>
          <w:rFonts w:eastAsia="Calibri"/>
          <w:sz w:val="14"/>
        </w:rPr>
        <w:t xml:space="preserve"> and resolution.</w:t>
      </w:r>
    </w:p>
    <w:p w14:paraId="3A863B22" w14:textId="77777777" w:rsidR="0009123D" w:rsidRPr="004C2799" w:rsidRDefault="0009123D" w:rsidP="0009123D">
      <w:pPr>
        <w:rPr>
          <w:rFonts w:eastAsia="Calibri"/>
        </w:rPr>
      </w:pPr>
    </w:p>
    <w:p w14:paraId="4A976443" w14:textId="77777777" w:rsidR="0009123D" w:rsidRPr="004C2799" w:rsidRDefault="0009123D" w:rsidP="0009123D">
      <w:pPr>
        <w:pStyle w:val="Heading4"/>
        <w:rPr>
          <w:rFonts w:eastAsia="Calibri"/>
        </w:rPr>
      </w:pPr>
      <w:r w:rsidRPr="004C2799">
        <w:rPr>
          <w:rFonts w:eastAsia="Calibri"/>
        </w:rPr>
        <w:t>That destroys African biodiversity- current levels of industrialization insufficient to trigger the impact</w:t>
      </w:r>
    </w:p>
    <w:p w14:paraId="2CEE412C" w14:textId="77777777" w:rsidR="0009123D" w:rsidRPr="004C2799" w:rsidRDefault="0009123D" w:rsidP="0009123D">
      <w:proofErr w:type="spellStart"/>
      <w:r w:rsidRPr="004C2799">
        <w:rPr>
          <w:rFonts w:eastAsia="Calibri"/>
          <w:b/>
          <w:sz w:val="24"/>
        </w:rPr>
        <w:t>Tesi</w:t>
      </w:r>
      <w:proofErr w:type="spellEnd"/>
      <w:r w:rsidRPr="004C2799">
        <w:rPr>
          <w:rFonts w:eastAsia="Calibri"/>
          <w:b/>
          <w:sz w:val="24"/>
        </w:rPr>
        <w:t xml:space="preserve">, 2k -- </w:t>
      </w:r>
      <w:r w:rsidRPr="004C2799">
        <w:t>Middle Tennessee State University political science professor</w:t>
      </w:r>
    </w:p>
    <w:p w14:paraId="4B46FEDD" w14:textId="77777777" w:rsidR="0009123D" w:rsidRPr="004C2799" w:rsidRDefault="0009123D" w:rsidP="0009123D">
      <w:pPr>
        <w:rPr>
          <w:rFonts w:eastAsia="Calibri"/>
        </w:rPr>
      </w:pPr>
      <w:r w:rsidRPr="004C2799">
        <w:rPr>
          <w:rFonts w:eastAsia="Calibri"/>
        </w:rPr>
        <w:t xml:space="preserve">(Moses, PhD in political science from Vanderbilt University, editor of The Journal of African Policy Studies, </w:t>
      </w:r>
      <w:r w:rsidRPr="004C2799">
        <w:rPr>
          <w:rFonts w:eastAsia="Calibri"/>
          <w:i/>
        </w:rPr>
        <w:t>The Environment and Development in Africa</w:t>
      </w:r>
      <w:r w:rsidRPr="004C2799">
        <w:rPr>
          <w:rFonts w:eastAsia="Calibri"/>
        </w:rPr>
        <w:t>, 33-4, google books, accessed 1-15-12)</w:t>
      </w:r>
    </w:p>
    <w:p w14:paraId="7DAC41DE" w14:textId="77777777" w:rsidR="0009123D" w:rsidRPr="004C2799" w:rsidRDefault="0009123D" w:rsidP="0009123D">
      <w:pPr>
        <w:rPr>
          <w:rFonts w:eastAsia="Calibri"/>
        </w:rPr>
      </w:pPr>
    </w:p>
    <w:p w14:paraId="5467DCD4" w14:textId="77777777" w:rsidR="0009123D" w:rsidRPr="004C2799" w:rsidRDefault="0009123D" w:rsidP="0009123D">
      <w:pPr>
        <w:rPr>
          <w:rFonts w:eastAsia="Calibri"/>
        </w:rPr>
      </w:pPr>
      <w:r w:rsidRPr="004C2799">
        <w:rPr>
          <w:rFonts w:eastAsia="Calibri"/>
          <w:sz w:val="14"/>
        </w:rPr>
        <w:t xml:space="preserve">Activities in each category of elements discussed above were usually de- signed to generate </w:t>
      </w:r>
      <w:proofErr w:type="spellStart"/>
      <w:r w:rsidRPr="004C2799">
        <w:rPr>
          <w:rFonts w:eastAsia="Calibri"/>
          <w:sz w:val="14"/>
        </w:rPr>
        <w:t>modemization</w:t>
      </w:r>
      <w:proofErr w:type="spellEnd"/>
      <w:r w:rsidRPr="004C2799">
        <w:rPr>
          <w:rFonts w:eastAsia="Calibri"/>
          <w:sz w:val="14"/>
        </w:rPr>
        <w:t xml:space="preserve"> inspired development for countries across Africa. Such </w:t>
      </w:r>
      <w:r w:rsidRPr="004C2799">
        <w:rPr>
          <w:rFonts w:eastAsia="Calibri"/>
          <w:highlight w:val="yellow"/>
          <w:u w:val="single"/>
        </w:rPr>
        <w:t xml:space="preserve">development </w:t>
      </w:r>
      <w:r w:rsidRPr="004C2799">
        <w:rPr>
          <w:rFonts w:eastAsia="Calibri"/>
          <w:sz w:val="14"/>
        </w:rPr>
        <w:t xml:space="preserve">involved political, social, economic, and </w:t>
      </w:r>
      <w:proofErr w:type="spellStart"/>
      <w:r w:rsidRPr="004C2799">
        <w:rPr>
          <w:rFonts w:eastAsia="Calibri"/>
          <w:sz w:val="14"/>
        </w:rPr>
        <w:t>technologi</w:t>
      </w:r>
      <w:proofErr w:type="spellEnd"/>
      <w:r w:rsidRPr="004C2799">
        <w:rPr>
          <w:rFonts w:eastAsia="Calibri"/>
          <w:sz w:val="14"/>
        </w:rPr>
        <w:t xml:space="preserve">- </w:t>
      </w:r>
      <w:proofErr w:type="spellStart"/>
      <w:r w:rsidRPr="004C2799">
        <w:rPr>
          <w:rFonts w:eastAsia="Calibri"/>
          <w:sz w:val="14"/>
        </w:rPr>
        <w:t>cal</w:t>
      </w:r>
      <w:proofErr w:type="spellEnd"/>
      <w:r w:rsidRPr="004C2799">
        <w:rPr>
          <w:rFonts w:eastAsia="Calibri"/>
          <w:sz w:val="14"/>
        </w:rPr>
        <w:t xml:space="preserve"> </w:t>
      </w:r>
      <w:r w:rsidRPr="004C2799">
        <w:rPr>
          <w:rFonts w:eastAsia="Calibri"/>
          <w:highlight w:val="yellow"/>
          <w:u w:val="single"/>
        </w:rPr>
        <w:t>changes</w:t>
      </w:r>
      <w:r w:rsidRPr="004C2799">
        <w:rPr>
          <w:rFonts w:eastAsia="Calibri"/>
          <w:sz w:val="14"/>
        </w:rPr>
        <w:t xml:space="preserve">, which </w:t>
      </w:r>
      <w:r w:rsidRPr="004C2799">
        <w:rPr>
          <w:rFonts w:eastAsia="Calibri"/>
          <w:highlight w:val="yellow"/>
          <w:u w:val="single"/>
        </w:rPr>
        <w:t xml:space="preserve">were </w:t>
      </w:r>
      <w:r w:rsidRPr="004C2799">
        <w:rPr>
          <w:rFonts w:eastAsia="Calibri"/>
          <w:sz w:val="14"/>
        </w:rPr>
        <w:t xml:space="preserve">often </w:t>
      </w:r>
      <w:r w:rsidRPr="004C2799">
        <w:rPr>
          <w:rFonts w:eastAsia="Calibri"/>
          <w:highlight w:val="yellow"/>
          <w:u w:val="single"/>
        </w:rPr>
        <w:t xml:space="preserve">very disruptive to </w:t>
      </w:r>
      <w:r w:rsidRPr="004C2799">
        <w:rPr>
          <w:rFonts w:eastAsia="Calibri"/>
          <w:sz w:val="14"/>
        </w:rPr>
        <w:t xml:space="preserve">the natural interaction among the species (including humans) of </w:t>
      </w:r>
      <w:r w:rsidRPr="004C2799">
        <w:rPr>
          <w:rFonts w:eastAsia="Calibri"/>
          <w:highlight w:val="yellow"/>
          <w:u w:val="single"/>
        </w:rPr>
        <w:t xml:space="preserve">Africa's ecosystems </w:t>
      </w:r>
      <w:r w:rsidRPr="004C2799">
        <w:rPr>
          <w:rFonts w:eastAsia="Calibri"/>
          <w:sz w:val="14"/>
        </w:rPr>
        <w:t>and their environments."</w:t>
      </w:r>
      <w:r w:rsidRPr="004C2799">
        <w:rPr>
          <w:rFonts w:eastAsia="Calibri" w:cs="Garamond"/>
          <w:sz w:val="14"/>
        </w:rPr>
        <w:t></w:t>
      </w:r>
      <w:r w:rsidRPr="004C2799">
        <w:rPr>
          <w:rFonts w:eastAsia="Calibri"/>
          <w:sz w:val="14"/>
        </w:rPr>
        <w:t xml:space="preserve"> Because development activities as conceived by academics and policy makers were primarily assessed in relation to their contribution to the enhancement of human or societal capacity and welfare (some of which never did), consideration was not always given the changed or degraded environment that often resulted from the process."</w:t>
      </w:r>
      <w:r w:rsidRPr="004C2799">
        <w:rPr>
          <w:rFonts w:eastAsia="Calibri" w:cs="Garamond"/>
          <w:sz w:val="14"/>
        </w:rPr>
        <w:t></w:t>
      </w:r>
      <w:r w:rsidRPr="004C2799">
        <w:rPr>
          <w:rFonts w:eastAsia="Calibri"/>
          <w:sz w:val="14"/>
        </w:rPr>
        <w:t xml:space="preserve"> Thus, development activities were often measured by factors such as democratization, urbanization, industrialization, science and technology, secularization, and a capitalist economic system-elements embedded in West- </w:t>
      </w:r>
      <w:proofErr w:type="spellStart"/>
      <w:r w:rsidRPr="004C2799">
        <w:rPr>
          <w:rFonts w:eastAsia="Calibri"/>
          <w:sz w:val="14"/>
        </w:rPr>
        <w:t>em</w:t>
      </w:r>
      <w:proofErr w:type="spellEnd"/>
      <w:r w:rsidRPr="004C2799">
        <w:rPr>
          <w:rFonts w:eastAsia="Calibri"/>
          <w:sz w:val="14"/>
        </w:rPr>
        <w:t xml:space="preserve"> values."</w:t>
      </w:r>
      <w:r w:rsidRPr="004C2799">
        <w:rPr>
          <w:rFonts w:eastAsia="Calibri" w:cs="Garamond"/>
          <w:sz w:val="14"/>
        </w:rPr>
        <w:t></w:t>
      </w:r>
      <w:r w:rsidRPr="004C2799">
        <w:rPr>
          <w:rFonts w:eastAsia="Calibri"/>
          <w:sz w:val="14"/>
        </w:rPr>
        <w:t xml:space="preserve"> </w:t>
      </w:r>
      <w:r w:rsidRPr="004C2799">
        <w:rPr>
          <w:rFonts w:eastAsia="Calibri"/>
          <w:u w:val="single"/>
        </w:rPr>
        <w:t>The indicators of development</w:t>
      </w:r>
      <w:r w:rsidRPr="004C2799">
        <w:rPr>
          <w:rFonts w:eastAsia="Calibri"/>
          <w:sz w:val="14"/>
        </w:rPr>
        <w:t xml:space="preserve">, in other words, </w:t>
      </w:r>
      <w:r w:rsidRPr="004C2799">
        <w:rPr>
          <w:rFonts w:eastAsia="Calibri"/>
          <w:u w:val="single"/>
        </w:rPr>
        <w:t>did not</w:t>
      </w:r>
      <w:r w:rsidRPr="004C2799">
        <w:rPr>
          <w:rFonts w:eastAsia="Calibri"/>
          <w:sz w:val="14"/>
        </w:rPr>
        <w:t xml:space="preserve"> always </w:t>
      </w:r>
      <w:r w:rsidRPr="004C2799">
        <w:rPr>
          <w:rFonts w:eastAsia="Calibri"/>
          <w:u w:val="single"/>
        </w:rPr>
        <w:t>take</w:t>
      </w:r>
      <w:r w:rsidRPr="004C2799">
        <w:rPr>
          <w:rFonts w:eastAsia="Calibri"/>
          <w:sz w:val="14"/>
          <w:u w:val="single"/>
        </w:rPr>
        <w:t xml:space="preserve"> </w:t>
      </w:r>
      <w:r w:rsidRPr="004C2799">
        <w:rPr>
          <w:rFonts w:eastAsia="Calibri"/>
          <w:u w:val="single"/>
        </w:rPr>
        <w:t>into account the benefits of a</w:t>
      </w:r>
      <w:r w:rsidRPr="004C2799">
        <w:rPr>
          <w:rFonts w:eastAsia="Calibri"/>
          <w:sz w:val="14"/>
        </w:rPr>
        <w:t xml:space="preserve"> clean and </w:t>
      </w:r>
      <w:r w:rsidRPr="004C2799">
        <w:rPr>
          <w:rFonts w:eastAsia="Calibri"/>
          <w:u w:val="single"/>
        </w:rPr>
        <w:t>natural environment</w:t>
      </w:r>
      <w:r w:rsidRPr="004C2799">
        <w:rPr>
          <w:rFonts w:eastAsia="Calibri"/>
          <w:sz w:val="14"/>
        </w:rPr>
        <w:t xml:space="preserve"> (that is, nonmaterial values) that were not embedded in Western material values. This made the ac- </w:t>
      </w:r>
      <w:proofErr w:type="spellStart"/>
      <w:r w:rsidRPr="004C2799">
        <w:rPr>
          <w:rFonts w:eastAsia="Calibri"/>
          <w:sz w:val="14"/>
        </w:rPr>
        <w:t>tivities</w:t>
      </w:r>
      <w:proofErr w:type="spellEnd"/>
      <w:r w:rsidRPr="004C2799">
        <w:rPr>
          <w:rFonts w:eastAsia="Calibri"/>
          <w:sz w:val="14"/>
        </w:rPr>
        <w:t xml:space="preserve"> grouped under the classification above evoke serious environmental dis- </w:t>
      </w:r>
      <w:proofErr w:type="spellStart"/>
      <w:r w:rsidRPr="004C2799">
        <w:rPr>
          <w:rFonts w:eastAsia="Calibri"/>
          <w:sz w:val="14"/>
        </w:rPr>
        <w:t>ruption</w:t>
      </w:r>
      <w:proofErr w:type="spellEnd"/>
      <w:r w:rsidRPr="004C2799">
        <w:rPr>
          <w:rFonts w:eastAsia="Calibri"/>
          <w:sz w:val="14"/>
        </w:rPr>
        <w:t xml:space="preserve">, degradation, or change to various ecosystems in </w:t>
      </w:r>
      <w:proofErr w:type="spellStart"/>
      <w:r w:rsidRPr="004C2799">
        <w:rPr>
          <w:rFonts w:eastAsia="Calibri"/>
          <w:sz w:val="14"/>
        </w:rPr>
        <w:t>Aliica</w:t>
      </w:r>
      <w:proofErr w:type="spellEnd"/>
      <w:r w:rsidRPr="004C2799">
        <w:rPr>
          <w:rFonts w:eastAsia="Calibri"/>
          <w:sz w:val="14"/>
        </w:rPr>
        <w:t xml:space="preserve"> where any of the activities took place. Thus</w:t>
      </w:r>
      <w:r w:rsidRPr="004C2799">
        <w:rPr>
          <w:rFonts w:eastAsia="Calibri"/>
          <w:u w:val="single"/>
        </w:rPr>
        <w:t xml:space="preserve">, </w:t>
      </w:r>
      <w:r w:rsidRPr="004C2799">
        <w:rPr>
          <w:rFonts w:eastAsia="Calibri"/>
          <w:b/>
          <w:highlight w:val="yellow"/>
          <w:u w:val="single"/>
        </w:rPr>
        <w:t>as African countries</w:t>
      </w:r>
      <w:r w:rsidRPr="004C2799">
        <w:rPr>
          <w:rFonts w:eastAsia="Calibri"/>
          <w:sz w:val="14"/>
          <w:highlight w:val="yellow"/>
        </w:rPr>
        <w:t xml:space="preserve"> </w:t>
      </w:r>
      <w:r w:rsidRPr="004C2799">
        <w:rPr>
          <w:rFonts w:eastAsia="Calibri"/>
          <w:sz w:val="14"/>
        </w:rPr>
        <w:t xml:space="preserve">expanded and </w:t>
      </w:r>
      <w:r w:rsidRPr="004C2799">
        <w:rPr>
          <w:rFonts w:eastAsia="Calibri"/>
          <w:b/>
          <w:highlight w:val="yellow"/>
          <w:u w:val="single"/>
        </w:rPr>
        <w:t>intensified</w:t>
      </w:r>
      <w:r w:rsidRPr="004C2799">
        <w:rPr>
          <w:rFonts w:eastAsia="Calibri"/>
          <w:highlight w:val="yellow"/>
          <w:u w:val="single"/>
        </w:rPr>
        <w:t xml:space="preserve"> </w:t>
      </w:r>
      <w:r w:rsidRPr="004C2799">
        <w:rPr>
          <w:rFonts w:eastAsia="Calibri"/>
          <w:sz w:val="14"/>
        </w:rPr>
        <w:t>such</w:t>
      </w:r>
      <w:r w:rsidRPr="004C2799">
        <w:rPr>
          <w:rFonts w:eastAsia="Calibri"/>
          <w:sz w:val="14"/>
          <w:u w:val="single"/>
        </w:rPr>
        <w:t xml:space="preserve"> </w:t>
      </w:r>
      <w:r w:rsidRPr="004C2799">
        <w:rPr>
          <w:rFonts w:eastAsia="Calibri"/>
          <w:sz w:val="14"/>
        </w:rPr>
        <w:t xml:space="preserve">activities to accelerate their </w:t>
      </w:r>
      <w:r w:rsidRPr="004C2799">
        <w:rPr>
          <w:rFonts w:eastAsia="Calibri"/>
          <w:b/>
          <w:highlight w:val="yellow"/>
          <w:u w:val="single"/>
        </w:rPr>
        <w:t xml:space="preserve">development, higher levels of environmental degradation </w:t>
      </w:r>
      <w:r w:rsidRPr="004C2799">
        <w:rPr>
          <w:rFonts w:eastAsia="Calibri"/>
          <w:b/>
          <w:u w:val="single"/>
        </w:rPr>
        <w:t xml:space="preserve">and disruptions </w:t>
      </w:r>
      <w:r w:rsidRPr="004C2799">
        <w:rPr>
          <w:rFonts w:eastAsia="Calibri"/>
          <w:b/>
          <w:highlight w:val="yellow"/>
          <w:u w:val="single"/>
        </w:rPr>
        <w:t>were generated</w:t>
      </w:r>
      <w:r w:rsidRPr="004C2799">
        <w:rPr>
          <w:rFonts w:eastAsia="Calibri"/>
          <w:b/>
          <w:u w:val="single"/>
        </w:rPr>
        <w:t>.</w:t>
      </w:r>
      <w:r w:rsidRPr="004C2799">
        <w:rPr>
          <w:rFonts w:eastAsia="Calibri"/>
          <w:b/>
          <w:sz w:val="14"/>
          <w:u w:val="single"/>
        </w:rPr>
        <w:t xml:space="preserve"> </w:t>
      </w:r>
      <w:r w:rsidRPr="004C2799">
        <w:rPr>
          <w:rFonts w:eastAsia="Calibri"/>
          <w:sz w:val="14"/>
        </w:rPr>
        <w:t xml:space="preserve">Although </w:t>
      </w:r>
      <w:r w:rsidRPr="004C2799">
        <w:rPr>
          <w:rFonts w:eastAsia="Calibri"/>
          <w:highlight w:val="yellow"/>
          <w:u w:val="single"/>
        </w:rPr>
        <w:t>African countries have yet to achieve the high level of development</w:t>
      </w:r>
      <w:r w:rsidRPr="004C2799">
        <w:rPr>
          <w:rFonts w:eastAsia="Calibri"/>
          <w:sz w:val="14"/>
          <w:highlight w:val="yellow"/>
        </w:rPr>
        <w:t xml:space="preserve"> </w:t>
      </w:r>
      <w:r w:rsidRPr="004C2799">
        <w:rPr>
          <w:rFonts w:eastAsia="Calibri"/>
          <w:sz w:val="14"/>
        </w:rPr>
        <w:t xml:space="preserve">that </w:t>
      </w:r>
      <w:r w:rsidRPr="004C2799">
        <w:rPr>
          <w:rFonts w:eastAsia="Calibri"/>
          <w:highlight w:val="yellow"/>
          <w:u w:val="single"/>
        </w:rPr>
        <w:t>they aspire to</w:t>
      </w:r>
      <w:r w:rsidRPr="004C2799">
        <w:rPr>
          <w:rFonts w:eastAsia="Calibri"/>
          <w:sz w:val="14"/>
        </w:rPr>
        <w:t xml:space="preserve">, </w:t>
      </w:r>
      <w:r w:rsidRPr="004C2799">
        <w:rPr>
          <w:rFonts w:eastAsia="Calibri"/>
          <w:u w:val="single"/>
        </w:rPr>
        <w:t>discussions about development</w:t>
      </w:r>
      <w:r w:rsidRPr="004C2799">
        <w:rPr>
          <w:rFonts w:eastAsia="Calibri"/>
          <w:sz w:val="14"/>
        </w:rPr>
        <w:t xml:space="preserve">-triggered environmental changes </w:t>
      </w:r>
      <w:r w:rsidRPr="004C2799">
        <w:rPr>
          <w:rFonts w:eastAsia="Calibri"/>
          <w:u w:val="single"/>
        </w:rPr>
        <w:t>must</w:t>
      </w:r>
      <w:r w:rsidRPr="004C2799">
        <w:rPr>
          <w:rFonts w:eastAsia="Calibri"/>
          <w:sz w:val="14"/>
        </w:rPr>
        <w:t xml:space="preserve"> also </w:t>
      </w:r>
      <w:r w:rsidRPr="004C2799">
        <w:rPr>
          <w:rFonts w:eastAsia="Calibri"/>
          <w:u w:val="single"/>
        </w:rPr>
        <w:t>contend with</w:t>
      </w:r>
      <w:r w:rsidRPr="004C2799">
        <w:rPr>
          <w:rFonts w:eastAsia="Calibri"/>
          <w:sz w:val="14"/>
        </w:rPr>
        <w:t xml:space="preserve"> the question as to </w:t>
      </w:r>
      <w:r w:rsidRPr="004C2799">
        <w:rPr>
          <w:rFonts w:eastAsia="Calibri"/>
          <w:u w:val="single"/>
        </w:rPr>
        <w:t>how much environmental disruption,</w:t>
      </w:r>
      <w:r w:rsidRPr="004C2799">
        <w:rPr>
          <w:rFonts w:eastAsia="Calibri"/>
          <w:sz w:val="14"/>
        </w:rPr>
        <w:t xml:space="preserve"> change, and degradation </w:t>
      </w:r>
      <w:r w:rsidRPr="004C2799">
        <w:rPr>
          <w:rFonts w:eastAsia="Calibri"/>
          <w:u w:val="single"/>
        </w:rPr>
        <w:t>is acceptable</w:t>
      </w:r>
      <w:r w:rsidRPr="004C2799">
        <w:rPr>
          <w:rFonts w:eastAsia="Calibri"/>
          <w:sz w:val="14"/>
        </w:rPr>
        <w:t xml:space="preserve"> for how much development. The question is even more complex when the laws </w:t>
      </w:r>
      <w:proofErr w:type="spellStart"/>
      <w:r w:rsidRPr="004C2799">
        <w:rPr>
          <w:rFonts w:eastAsia="Calibri"/>
          <w:sz w:val="14"/>
        </w:rPr>
        <w:t>goveming</w:t>
      </w:r>
      <w:proofErr w:type="spellEnd"/>
      <w:r w:rsidRPr="004C2799">
        <w:rPr>
          <w:rFonts w:eastAsia="Calibri"/>
          <w:sz w:val="14"/>
        </w:rPr>
        <w:t xml:space="preserve"> the functioning of eco- systems and the experiences of early developers in the West are taken into con- sideration. The four laws of ecology as discussed by Barry Commoner-namely, </w:t>
      </w:r>
      <w:r w:rsidRPr="004C2799">
        <w:rPr>
          <w:rFonts w:eastAsia="Calibri"/>
          <w:u w:val="single"/>
        </w:rPr>
        <w:t>everything is connected</w:t>
      </w:r>
      <w:r w:rsidRPr="004C2799">
        <w:rPr>
          <w:rFonts w:eastAsia="Calibri"/>
          <w:sz w:val="14"/>
        </w:rPr>
        <w:t xml:space="preserve"> to everything else, everything must go somewhere, </w:t>
      </w:r>
      <w:proofErr w:type="spellStart"/>
      <w:r w:rsidRPr="004C2799">
        <w:rPr>
          <w:rFonts w:eastAsia="Calibri"/>
          <w:sz w:val="14"/>
        </w:rPr>
        <w:t>na</w:t>
      </w:r>
      <w:proofErr w:type="spellEnd"/>
      <w:r w:rsidRPr="004C2799">
        <w:rPr>
          <w:rFonts w:eastAsia="Calibri"/>
          <w:sz w:val="14"/>
        </w:rPr>
        <w:t xml:space="preserve">- </w:t>
      </w:r>
      <w:proofErr w:type="spellStart"/>
      <w:r w:rsidRPr="004C2799">
        <w:rPr>
          <w:rFonts w:eastAsia="Calibri"/>
          <w:sz w:val="14"/>
        </w:rPr>
        <w:t>ture</w:t>
      </w:r>
      <w:proofErr w:type="spellEnd"/>
      <w:r w:rsidRPr="004C2799">
        <w:rPr>
          <w:rFonts w:eastAsia="Calibri"/>
          <w:sz w:val="14"/>
        </w:rPr>
        <w:t xml:space="preserve"> knows best, and there is no such thing as a free lunch-emphasize the com- plex yet stable relationship that exists between human beings and their environments."</w:t>
      </w:r>
      <w:r w:rsidRPr="004C2799">
        <w:rPr>
          <w:rFonts w:eastAsia="Calibri" w:cs="Garamond"/>
          <w:sz w:val="14"/>
        </w:rPr>
        <w:t></w:t>
      </w:r>
      <w:r w:rsidRPr="004C2799">
        <w:rPr>
          <w:rFonts w:eastAsia="Calibri"/>
          <w:sz w:val="14"/>
        </w:rPr>
        <w:t xml:space="preserve"> Any </w:t>
      </w:r>
      <w:r w:rsidRPr="004C2799">
        <w:rPr>
          <w:rFonts w:eastAsia="Calibri"/>
          <w:u w:val="single"/>
        </w:rPr>
        <w:t>activ</w:t>
      </w:r>
      <w:r w:rsidRPr="004C2799">
        <w:rPr>
          <w:rFonts w:eastAsia="Calibri"/>
          <w:highlight w:val="yellow"/>
          <w:u w:val="single"/>
        </w:rPr>
        <w:t>ities that excessively distur</w:t>
      </w:r>
      <w:r w:rsidRPr="004C2799">
        <w:rPr>
          <w:rFonts w:eastAsia="Calibri"/>
          <w:u w:val="single"/>
        </w:rPr>
        <w:t xml:space="preserve">b </w:t>
      </w:r>
      <w:r w:rsidRPr="004C2799">
        <w:rPr>
          <w:rFonts w:eastAsia="Calibri"/>
          <w:sz w:val="14"/>
        </w:rPr>
        <w:t xml:space="preserve">that </w:t>
      </w:r>
      <w:r w:rsidRPr="004C2799">
        <w:rPr>
          <w:rFonts w:eastAsia="Calibri"/>
          <w:highlight w:val="yellow"/>
          <w:u w:val="single"/>
        </w:rPr>
        <w:t>stability would lead</w:t>
      </w:r>
      <w:r w:rsidRPr="004C2799">
        <w:rPr>
          <w:rFonts w:eastAsia="Calibri"/>
          <w:sz w:val="14"/>
          <w:highlight w:val="yellow"/>
          <w:u w:val="single"/>
        </w:rPr>
        <w:t xml:space="preserve"> </w:t>
      </w:r>
      <w:r w:rsidRPr="004C2799">
        <w:rPr>
          <w:rFonts w:eastAsia="Calibri"/>
          <w:highlight w:val="yellow"/>
          <w:u w:val="single"/>
        </w:rPr>
        <w:t xml:space="preserve">to the </w:t>
      </w:r>
      <w:r w:rsidRPr="004C2799">
        <w:rPr>
          <w:rFonts w:eastAsia="Calibri"/>
          <w:b/>
          <w:highlight w:val="yellow"/>
          <w:u w:val="single"/>
        </w:rPr>
        <w:t>collapse of the whole system</w:t>
      </w:r>
      <w:r w:rsidRPr="004C2799">
        <w:rPr>
          <w:rFonts w:eastAsia="Calibri"/>
          <w:sz w:val="14"/>
        </w:rPr>
        <w:t xml:space="preserve">, even though that may not appear to do so to the instigators. The notion that everything must go somewhere suggests that anything that is disposed of in the ecosystem does not just disappear. It is </w:t>
      </w:r>
      <w:proofErr w:type="spellStart"/>
      <w:r w:rsidRPr="004C2799">
        <w:rPr>
          <w:rFonts w:eastAsia="Calibri"/>
          <w:sz w:val="14"/>
        </w:rPr>
        <w:t>recy</w:t>
      </w:r>
      <w:proofErr w:type="spellEnd"/>
      <w:r w:rsidRPr="004C2799">
        <w:rPr>
          <w:rFonts w:eastAsia="Calibri"/>
          <w:sz w:val="14"/>
        </w:rPr>
        <w:t xml:space="preserve">- </w:t>
      </w:r>
      <w:proofErr w:type="spellStart"/>
      <w:r w:rsidRPr="004C2799">
        <w:rPr>
          <w:rFonts w:eastAsia="Calibri"/>
          <w:sz w:val="14"/>
        </w:rPr>
        <w:t>cled</w:t>
      </w:r>
      <w:proofErr w:type="spellEnd"/>
      <w:r w:rsidRPr="004C2799">
        <w:rPr>
          <w:rFonts w:eastAsia="Calibri"/>
          <w:sz w:val="14"/>
        </w:rPr>
        <w:t xml:space="preserve"> back into the ecosystem. If nothing that is thrown away ever goes away, this suggests that waste, more of which is produced in the development process than under ordinary circumstances, remains a hindrance to the very progress that the process is put in motion to generate. The more that is produced, the more de- graded the environment will be and the less it will be able to sustain life. The contention that nature knows best highlights the dangers of excessive tinkering with natural systems in the name of making life better. Not only would that lead to the introduction of substances that do not occur in the natural systems, </w:t>
      </w:r>
      <w:proofErr w:type="gramStart"/>
      <w:r w:rsidRPr="004C2799">
        <w:rPr>
          <w:rFonts w:eastAsia="Calibri"/>
          <w:sz w:val="14"/>
        </w:rPr>
        <w:t>it</w:t>
      </w:r>
      <w:proofErr w:type="gramEnd"/>
      <w:r w:rsidRPr="004C2799">
        <w:rPr>
          <w:rFonts w:eastAsia="Calibri"/>
          <w:sz w:val="14"/>
        </w:rPr>
        <w:t xml:space="preserve"> also suggests that such substances need to be more restricted."</w:t>
      </w:r>
      <w:r w:rsidRPr="004C2799">
        <w:rPr>
          <w:rFonts w:eastAsia="Calibri" w:cs="Garamond"/>
          <w:sz w:val="14"/>
        </w:rPr>
        <w:t></w:t>
      </w:r>
      <w:r w:rsidRPr="004C2799">
        <w:rPr>
          <w:rFonts w:eastAsia="Calibri"/>
          <w:sz w:val="14"/>
        </w:rPr>
        <w:t xml:space="preserve"> The final law </w:t>
      </w:r>
      <w:proofErr w:type="spellStart"/>
      <w:r w:rsidRPr="004C2799">
        <w:rPr>
          <w:rFonts w:eastAsia="Calibri"/>
          <w:sz w:val="14"/>
        </w:rPr>
        <w:t>empha</w:t>
      </w:r>
      <w:proofErr w:type="spellEnd"/>
      <w:r w:rsidRPr="004C2799">
        <w:rPr>
          <w:rFonts w:eastAsia="Calibri"/>
          <w:sz w:val="14"/>
        </w:rPr>
        <w:t xml:space="preserve">- sizes the price that humans must pay for altering the natural order of things in the ecosystem. Such </w:t>
      </w:r>
      <w:r w:rsidRPr="004C2799">
        <w:rPr>
          <w:rFonts w:eastAsia="Calibri"/>
          <w:highlight w:val="yellow"/>
          <w:u w:val="single"/>
        </w:rPr>
        <w:t>alterations will</w:t>
      </w:r>
      <w:r w:rsidRPr="004C2799">
        <w:rPr>
          <w:rFonts w:eastAsia="Calibri"/>
          <w:sz w:val="14"/>
          <w:highlight w:val="yellow"/>
        </w:rPr>
        <w:t xml:space="preserve"> </w:t>
      </w:r>
      <w:r w:rsidRPr="004C2799">
        <w:rPr>
          <w:rFonts w:eastAsia="Calibri"/>
          <w:sz w:val="14"/>
        </w:rPr>
        <w:t xml:space="preserve">only </w:t>
      </w:r>
      <w:r w:rsidRPr="004C2799">
        <w:rPr>
          <w:rFonts w:eastAsia="Calibri"/>
          <w:highlight w:val="yellow"/>
          <w:u w:val="single"/>
        </w:rPr>
        <w:t>come to haunt them as the environment is</w:t>
      </w:r>
      <w:r w:rsidRPr="004C2799">
        <w:rPr>
          <w:rFonts w:eastAsia="Calibri"/>
          <w:sz w:val="14"/>
          <w:highlight w:val="yellow"/>
          <w:u w:val="single"/>
        </w:rPr>
        <w:t xml:space="preserve"> </w:t>
      </w:r>
      <w:r w:rsidRPr="004C2799">
        <w:rPr>
          <w:rFonts w:eastAsia="Calibri"/>
          <w:highlight w:val="yellow"/>
          <w:u w:val="single"/>
        </w:rPr>
        <w:t xml:space="preserve">destroyed to such an extent that it is </w:t>
      </w:r>
      <w:r w:rsidRPr="004C2799">
        <w:rPr>
          <w:rFonts w:eastAsia="Calibri"/>
          <w:b/>
          <w:highlight w:val="yellow"/>
          <w:u w:val="single"/>
        </w:rPr>
        <w:t>no longer able to sustain life</w:t>
      </w:r>
      <w:r w:rsidRPr="004C2799">
        <w:rPr>
          <w:rFonts w:eastAsia="Calibri"/>
          <w:sz w:val="14"/>
        </w:rPr>
        <w:t>.</w:t>
      </w:r>
    </w:p>
    <w:p w14:paraId="2F8FA289" w14:textId="77777777" w:rsidR="0009123D" w:rsidRPr="004C2799" w:rsidRDefault="0009123D" w:rsidP="0009123D">
      <w:pPr>
        <w:rPr>
          <w:rFonts w:eastAsia="Calibri"/>
        </w:rPr>
      </w:pPr>
    </w:p>
    <w:p w14:paraId="345B1C5D" w14:textId="77777777" w:rsidR="0009123D" w:rsidRPr="004C2799" w:rsidRDefault="0009123D" w:rsidP="0009123D">
      <w:pPr>
        <w:pStyle w:val="Heading4"/>
        <w:rPr>
          <w:rFonts w:eastAsia="Calibri"/>
        </w:rPr>
      </w:pPr>
      <w:r w:rsidRPr="004C2799">
        <w:rPr>
          <w:rFonts w:eastAsia="Calibri"/>
        </w:rPr>
        <w:t>Key to prevent extinction</w:t>
      </w:r>
    </w:p>
    <w:p w14:paraId="265BF746" w14:textId="77777777" w:rsidR="0009123D" w:rsidRPr="004C2799" w:rsidRDefault="0009123D" w:rsidP="0009123D">
      <w:pPr>
        <w:rPr>
          <w:rFonts w:eastAsia="Calibri"/>
          <w:b/>
          <w:sz w:val="24"/>
        </w:rPr>
      </w:pPr>
      <w:r w:rsidRPr="004C2799">
        <w:rPr>
          <w:rFonts w:eastAsia="Calibri"/>
          <w:b/>
          <w:sz w:val="24"/>
        </w:rPr>
        <w:t xml:space="preserve">Owusu-Afriyie, 2 --- </w:t>
      </w:r>
      <w:r w:rsidRPr="004C2799">
        <w:t>Aburi Botanic Gardens staff</w:t>
      </w:r>
    </w:p>
    <w:p w14:paraId="312A09F4" w14:textId="77777777" w:rsidR="0009123D" w:rsidRPr="004C2799" w:rsidRDefault="0009123D" w:rsidP="0009123D">
      <w:pPr>
        <w:rPr>
          <w:rFonts w:eastAsia="Calibri"/>
        </w:rPr>
      </w:pPr>
      <w:r w:rsidRPr="004C2799">
        <w:rPr>
          <w:rFonts w:eastAsia="Calibri"/>
        </w:rPr>
        <w:t xml:space="preserve">(George, "The Potential Role of African Botanic Gardens in Environmental Awareness </w:t>
      </w:r>
      <w:proofErr w:type="spellStart"/>
      <w:r w:rsidRPr="004C2799">
        <w:rPr>
          <w:rFonts w:eastAsia="Calibri"/>
        </w:rPr>
        <w:t>Programmes</w:t>
      </w:r>
      <w:proofErr w:type="spellEnd"/>
      <w:r w:rsidRPr="004C2799">
        <w:rPr>
          <w:rFonts w:eastAsia="Calibri"/>
        </w:rPr>
        <w:t xml:space="preserve"> and the Need to be Involved," 10-1-2, www.bgci.org/education/1703/, accessed 1-15-12)</w:t>
      </w:r>
    </w:p>
    <w:p w14:paraId="34CCA118" w14:textId="77777777" w:rsidR="0009123D" w:rsidRPr="004C2799" w:rsidRDefault="0009123D" w:rsidP="0009123D">
      <w:pPr>
        <w:rPr>
          <w:rFonts w:eastAsia="Calibri"/>
        </w:rPr>
      </w:pPr>
    </w:p>
    <w:p w14:paraId="294CEC30" w14:textId="77777777" w:rsidR="0009123D" w:rsidRDefault="0009123D" w:rsidP="0009123D">
      <w:pPr>
        <w:rPr>
          <w:rFonts w:eastAsia="Calibri"/>
          <w:u w:val="single"/>
        </w:rPr>
      </w:pPr>
      <w:r w:rsidRPr="004C2799">
        <w:rPr>
          <w:rFonts w:eastAsia="Calibr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w:t>
      </w:r>
      <w:proofErr w:type="gramStart"/>
      <w:r w:rsidRPr="004C2799">
        <w:rPr>
          <w:rFonts w:eastAsia="Calibri"/>
          <w:sz w:val="14"/>
        </w:rPr>
        <w:t>play</w:t>
      </w:r>
      <w:proofErr w:type="gramEnd"/>
      <w:r w:rsidRPr="004C2799">
        <w:rPr>
          <w:rFonts w:eastAsia="Calibri"/>
          <w:sz w:val="14"/>
        </w:rPr>
        <w:t xml:space="preserve"> a more purposeful role in conservation. The Creation of Environmental Awareness Among the Populace </w:t>
      </w:r>
      <w:r w:rsidRPr="004C2799">
        <w:rPr>
          <w:rFonts w:eastAsia="Calibri"/>
          <w:b/>
          <w:highlight w:val="yellow"/>
          <w:u w:val="single"/>
        </w:rPr>
        <w:t>African's biological diversity is</w:t>
      </w:r>
      <w:r w:rsidRPr="004C2799">
        <w:rPr>
          <w:rFonts w:eastAsia="Calibri"/>
          <w:sz w:val="14"/>
          <w:highlight w:val="yellow"/>
        </w:rPr>
        <w:t xml:space="preserve"> </w:t>
      </w:r>
      <w:r w:rsidRPr="004C2799">
        <w:rPr>
          <w:rFonts w:eastAsia="Calibri"/>
          <w:sz w:val="14"/>
        </w:rPr>
        <w:t xml:space="preserve">not only of continental economic importance but is also </w:t>
      </w:r>
      <w:r w:rsidRPr="004C2799">
        <w:rPr>
          <w:rFonts w:eastAsia="Calibri"/>
          <w:b/>
          <w:highlight w:val="yellow"/>
          <w:u w:val="single"/>
        </w:rPr>
        <w:t>of global significance</w:t>
      </w:r>
      <w:r w:rsidRPr="004C2799">
        <w:rPr>
          <w:rFonts w:eastAsia="Calibri"/>
          <w:sz w:val="14"/>
        </w:rPr>
        <w:t xml:space="preserve">. Unfortunately, existing arrangements for the utilization of the continent's biodiversity cannot be considered sustainable and this is having serious repercussions on development </w:t>
      </w:r>
      <w:proofErr w:type="spellStart"/>
      <w:r w:rsidRPr="004C2799">
        <w:rPr>
          <w:rFonts w:eastAsia="Calibri"/>
          <w:sz w:val="14"/>
        </w:rPr>
        <w:t>programmes</w:t>
      </w:r>
      <w:proofErr w:type="spellEnd"/>
      <w:r w:rsidRPr="004C2799">
        <w:rPr>
          <w:rFonts w:eastAsia="Calibri"/>
          <w:sz w:val="14"/>
        </w:rPr>
        <w:t xml:space="preserve"> in Africa. The rich plant diversity in Africa is indiscriminately harvested for a number of purposes </w:t>
      </w:r>
      <w:proofErr w:type="gramStart"/>
      <w:r w:rsidRPr="004C2799">
        <w:rPr>
          <w:rFonts w:eastAsia="Calibri"/>
          <w:sz w:val="14"/>
        </w:rPr>
        <w:t>including:</w:t>
      </w:r>
      <w:proofErr w:type="gramEnd"/>
      <w:r w:rsidRPr="004C2799">
        <w:rPr>
          <w:rFonts w:eastAsia="Calibri"/>
          <w:sz w:val="14"/>
        </w:rPr>
        <w:t xml:space="preserve"> cultivation and production of food and cash crops for domestic and external interests herbal medicine construction. </w:t>
      </w:r>
      <w:r w:rsidRPr="004C2799">
        <w:rPr>
          <w:rFonts w:eastAsia="Calibri"/>
          <w:highlight w:val="yellow"/>
          <w:u w:val="single"/>
        </w:rPr>
        <w:t>Luckily</w:t>
      </w:r>
      <w:r w:rsidRPr="004C2799">
        <w:rPr>
          <w:rFonts w:eastAsia="Calibri"/>
          <w:sz w:val="14"/>
        </w:rPr>
        <w:t xml:space="preserve">, </w:t>
      </w:r>
      <w:proofErr w:type="gramStart"/>
      <w:r w:rsidRPr="004C2799">
        <w:rPr>
          <w:rFonts w:eastAsia="Calibri"/>
          <w:sz w:val="14"/>
        </w:rPr>
        <w:t>in spite of</w:t>
      </w:r>
      <w:proofErr w:type="gramEnd"/>
      <w:r w:rsidRPr="004C2799">
        <w:rPr>
          <w:rFonts w:eastAsia="Calibri"/>
          <w:sz w:val="14"/>
        </w:rPr>
        <w:t xml:space="preserve"> their continued exploitation, botanic gardens and other </w:t>
      </w:r>
      <w:r w:rsidRPr="004C2799">
        <w:rPr>
          <w:rFonts w:eastAsia="Calibri"/>
          <w:highlight w:val="yellow"/>
          <w:u w:val="single"/>
        </w:rPr>
        <w:t xml:space="preserve">habitats still contain some of the </w:t>
      </w:r>
      <w:r w:rsidRPr="004C2799">
        <w:rPr>
          <w:rFonts w:eastAsia="Calibri"/>
          <w:b/>
          <w:highlight w:val="yellow"/>
          <w:u w:val="single"/>
        </w:rPr>
        <w:t>richest assemblages of plant life</w:t>
      </w:r>
      <w:r w:rsidRPr="004C2799">
        <w:rPr>
          <w:rFonts w:eastAsia="Calibri"/>
          <w:b/>
          <w:u w:val="single"/>
        </w:rPr>
        <w:t xml:space="preserve"> known </w:t>
      </w:r>
      <w:r w:rsidRPr="004C2799">
        <w:rPr>
          <w:rFonts w:eastAsia="Calibri"/>
          <w:b/>
          <w:highlight w:val="yellow"/>
          <w:u w:val="single"/>
        </w:rPr>
        <w:t>on this planet</w:t>
      </w:r>
      <w:r w:rsidRPr="004C2799">
        <w:rPr>
          <w:rFonts w:eastAsia="Calibri"/>
          <w:b/>
          <w:u w:val="single"/>
        </w:rPr>
        <w:t>.</w:t>
      </w:r>
      <w:r w:rsidRPr="004C2799">
        <w:rPr>
          <w:rFonts w:eastAsia="Calibri"/>
          <w:sz w:val="14"/>
        </w:rPr>
        <w:t xml:space="preserve"> </w:t>
      </w:r>
      <w:proofErr w:type="gramStart"/>
      <w:r w:rsidRPr="004C2799">
        <w:rPr>
          <w:rFonts w:eastAsia="Calibri"/>
          <w:sz w:val="14"/>
        </w:rPr>
        <w:t>Thus</w:t>
      </w:r>
      <w:proofErr w:type="gramEnd"/>
      <w:r w:rsidRPr="004C2799">
        <w:rPr>
          <w:rFonts w:eastAsia="Calibri"/>
          <w:sz w:val="14"/>
        </w:rPr>
        <w:t xml:space="preserve"> African gardens are appropriate institutions with the necessary capacities and plant diversities for use in environmental awareness </w:t>
      </w:r>
      <w:proofErr w:type="spellStart"/>
      <w:r w:rsidRPr="004C2799">
        <w:rPr>
          <w:rFonts w:eastAsia="Calibri"/>
          <w:sz w:val="14"/>
        </w:rPr>
        <w:t>programmes</w:t>
      </w:r>
      <w:proofErr w:type="spellEnd"/>
      <w:r w:rsidRPr="004C2799">
        <w:rPr>
          <w:rFonts w:eastAsia="Calibri"/>
          <w:sz w:val="14"/>
        </w:rPr>
        <w:t xml:space="preserve">. The success of environmental awareness </w:t>
      </w:r>
      <w:proofErr w:type="spellStart"/>
      <w:r w:rsidRPr="004C2799">
        <w:rPr>
          <w:rFonts w:eastAsia="Calibri"/>
          <w:sz w:val="14"/>
        </w:rPr>
        <w:t>programmes</w:t>
      </w:r>
      <w:proofErr w:type="spellEnd"/>
      <w:r w:rsidRPr="004C2799">
        <w:rPr>
          <w:rFonts w:eastAsia="Calibri"/>
          <w:sz w:val="14"/>
        </w:rPr>
        <w:t xml:space="preserve">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w:t>
      </w:r>
      <w:r w:rsidRPr="004C2799">
        <w:rPr>
          <w:rFonts w:eastAsia="Calibri"/>
          <w:sz w:val="14"/>
        </w:rPr>
        <w:lastRenderedPageBreak/>
        <w:t xml:space="preserve">specific plant conservation practices and the sustainable use of plant resources. It is well known that </w:t>
      </w:r>
      <w:r w:rsidRPr="004C2799">
        <w:rPr>
          <w:rFonts w:eastAsia="Calibri"/>
          <w:highlight w:val="yellow"/>
          <w:u w:val="single"/>
        </w:rPr>
        <w:t xml:space="preserve">plants are the </w:t>
      </w:r>
      <w:r w:rsidRPr="004C2799">
        <w:rPr>
          <w:rFonts w:eastAsia="Calibri"/>
          <w:b/>
          <w:highlight w:val="yellow"/>
          <w:u w:val="single"/>
        </w:rPr>
        <w:t>key to life on Earth</w:t>
      </w:r>
      <w:r w:rsidRPr="004C2799">
        <w:rPr>
          <w:rFonts w:eastAsia="Calibri"/>
          <w:highlight w:val="yellow"/>
          <w:u w:val="single"/>
        </w:rPr>
        <w:t xml:space="preserve"> and the </w:t>
      </w:r>
      <w:r w:rsidRPr="004C2799">
        <w:rPr>
          <w:rFonts w:eastAsia="Calibri"/>
          <w:b/>
          <w:highlight w:val="yellow"/>
          <w:u w:val="single"/>
        </w:rPr>
        <w:t>prime element in biodiversity</w:t>
      </w:r>
      <w:r w:rsidRPr="004C2799">
        <w:rPr>
          <w:rFonts w:eastAsia="Calibri"/>
          <w:sz w:val="14"/>
        </w:rPr>
        <w:t xml:space="preserve">. </w:t>
      </w:r>
      <w:r w:rsidRPr="004C2799">
        <w:rPr>
          <w:rFonts w:eastAsia="Calibri"/>
          <w:u w:val="single"/>
        </w:rPr>
        <w:t xml:space="preserve">They </w:t>
      </w:r>
    </w:p>
    <w:p w14:paraId="070DB872" w14:textId="77777777" w:rsidR="0009123D" w:rsidRDefault="0009123D" w:rsidP="0009123D">
      <w:pPr>
        <w:rPr>
          <w:rFonts w:eastAsia="Calibri"/>
          <w:u w:val="single"/>
        </w:rPr>
      </w:pPr>
    </w:p>
    <w:p w14:paraId="34699A13" w14:textId="77777777" w:rsidR="0009123D" w:rsidRDefault="0009123D" w:rsidP="0009123D">
      <w:pPr>
        <w:rPr>
          <w:rFonts w:eastAsia="Calibri"/>
          <w:u w:val="single"/>
        </w:rPr>
      </w:pPr>
    </w:p>
    <w:p w14:paraId="52488845" w14:textId="77777777" w:rsidR="0009123D" w:rsidRPr="004C2799" w:rsidRDefault="0009123D" w:rsidP="0009123D">
      <w:pPr>
        <w:rPr>
          <w:rFonts w:eastAsia="Calibri"/>
        </w:rPr>
      </w:pPr>
      <w:r w:rsidRPr="004C2799">
        <w:rPr>
          <w:rFonts w:eastAsia="Calibri"/>
          <w:u w:val="single"/>
        </w:rPr>
        <w:t xml:space="preserve">dominate our landscape, </w:t>
      </w:r>
      <w:r w:rsidRPr="004C2799">
        <w:rPr>
          <w:rFonts w:eastAsia="Calibri"/>
          <w:highlight w:val="yellow"/>
          <w:u w:val="single"/>
        </w:rPr>
        <w:t xml:space="preserve">providing the framework of natural ecosystems that provide the habitats for animal species and </w:t>
      </w:r>
      <w:r w:rsidRPr="004C2799">
        <w:rPr>
          <w:rFonts w:eastAsia="Calibri"/>
          <w:b/>
          <w:highlight w:val="yellow"/>
          <w:u w:val="single"/>
        </w:rPr>
        <w:t>make life on earth possible for humans</w:t>
      </w:r>
      <w:r w:rsidRPr="004C2799">
        <w:rPr>
          <w:rFonts w:eastAsia="Calibri"/>
          <w:sz w:val="14"/>
          <w:highlight w:val="yellow"/>
        </w:rPr>
        <w:t xml:space="preserve"> </w:t>
      </w:r>
      <w:r w:rsidRPr="004C2799">
        <w:rPr>
          <w:rFonts w:eastAsia="Calibri"/>
          <w:sz w:val="14"/>
        </w:rPr>
        <w:t xml:space="preserve">as well as other living beings. Yet </w:t>
      </w:r>
      <w:proofErr w:type="gramStart"/>
      <w:r w:rsidRPr="004C2799">
        <w:rPr>
          <w:rFonts w:eastAsia="Calibri"/>
          <w:sz w:val="14"/>
        </w:rPr>
        <w:t>in spite of</w:t>
      </w:r>
      <w:proofErr w:type="gramEnd"/>
      <w:r w:rsidRPr="004C2799">
        <w:rPr>
          <w:rFonts w:eastAsia="Calibri"/>
          <w:sz w:val="14"/>
        </w:rPr>
        <w:t xml:space="preserve">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w:t>
      </w:r>
      <w:proofErr w:type="spellStart"/>
      <w:r w:rsidRPr="004C2799">
        <w:rPr>
          <w:rFonts w:eastAsia="Calibri"/>
          <w:sz w:val="14"/>
        </w:rPr>
        <w:t>centre</w:t>
      </w:r>
      <w:proofErr w:type="spellEnd"/>
      <w:r w:rsidRPr="004C2799">
        <w:rPr>
          <w:rFonts w:eastAsia="Calibri"/>
          <w:sz w:val="14"/>
        </w:rPr>
        <w:t xml:space="preserve"> of attention, only a limited impact will be made in our effort to control the excessive utilization of resources and the </w:t>
      </w:r>
      <w:proofErr w:type="spellStart"/>
      <w:r w:rsidRPr="004C2799">
        <w:rPr>
          <w:rFonts w:eastAsia="Calibri"/>
          <w:sz w:val="14"/>
        </w:rPr>
        <w:t>regenerability</w:t>
      </w:r>
      <w:proofErr w:type="spellEnd"/>
      <w:r w:rsidRPr="004C2799">
        <w:rPr>
          <w:rFonts w:eastAsia="Calibri"/>
          <w:sz w:val="14"/>
        </w:rPr>
        <w:t xml:space="preserve"> of the various life-sustaining systems on the Earth.</w:t>
      </w:r>
    </w:p>
    <w:p w14:paraId="43A08FD7" w14:textId="77777777" w:rsidR="0009123D" w:rsidRPr="004C2799" w:rsidRDefault="0009123D" w:rsidP="0009123D">
      <w:pPr>
        <w:pStyle w:val="Heading4"/>
        <w:rPr>
          <w:rFonts w:eastAsia="Calibri"/>
        </w:rPr>
      </w:pPr>
      <w:r w:rsidRPr="004C2799">
        <w:rPr>
          <w:rFonts w:eastAsia="Calibri"/>
        </w:rPr>
        <w:t>Instability key to African rainforests- key to the hydro-cycle</w:t>
      </w:r>
    </w:p>
    <w:p w14:paraId="01BAFD9B" w14:textId="77777777" w:rsidR="0009123D" w:rsidRPr="004C2799" w:rsidRDefault="0009123D" w:rsidP="0009123D">
      <w:pPr>
        <w:rPr>
          <w:rFonts w:eastAsia="Calibri"/>
          <w:b/>
          <w:sz w:val="24"/>
        </w:rPr>
      </w:pPr>
      <w:proofErr w:type="spellStart"/>
      <w:r w:rsidRPr="004C2799">
        <w:rPr>
          <w:rFonts w:eastAsia="Calibri"/>
          <w:b/>
          <w:sz w:val="24"/>
        </w:rPr>
        <w:t>DeCapua</w:t>
      </w:r>
      <w:proofErr w:type="spellEnd"/>
      <w:r w:rsidRPr="004C2799">
        <w:rPr>
          <w:rFonts w:eastAsia="Calibri"/>
          <w:b/>
          <w:sz w:val="24"/>
        </w:rPr>
        <w:t xml:space="preserve">, 12 -- </w:t>
      </w:r>
      <w:r w:rsidRPr="004C2799">
        <w:t>VOA News staff</w:t>
      </w:r>
    </w:p>
    <w:p w14:paraId="7D9FD642" w14:textId="77777777" w:rsidR="0009123D" w:rsidRPr="004C2799" w:rsidRDefault="0009123D" w:rsidP="0009123D">
      <w:pPr>
        <w:rPr>
          <w:rFonts w:eastAsia="Calibri"/>
        </w:rPr>
      </w:pPr>
      <w:r w:rsidRPr="004C2799">
        <w:rPr>
          <w:rFonts w:eastAsia="Calibri"/>
        </w:rPr>
        <w:t>(Joe, "African Rainforests Continue to Face Challenges," Voice of America News, www.voanews.com/english/news/africa/decapua-africa-rainforests-6jan12-136821648.html, accessed 1-15-12)</w:t>
      </w:r>
    </w:p>
    <w:p w14:paraId="77EB8F99" w14:textId="77777777" w:rsidR="0009123D" w:rsidRPr="004C2799" w:rsidRDefault="0009123D" w:rsidP="0009123D">
      <w:pPr>
        <w:rPr>
          <w:rFonts w:eastAsia="Calibri"/>
        </w:rPr>
      </w:pPr>
    </w:p>
    <w:p w14:paraId="22F0C776" w14:textId="77777777" w:rsidR="0009123D" w:rsidRPr="004C2799" w:rsidRDefault="0009123D" w:rsidP="0009123D">
      <w:pPr>
        <w:rPr>
          <w:rFonts w:eastAsia="Calibri"/>
        </w:rPr>
      </w:pPr>
      <w:r w:rsidRPr="004C2799">
        <w:rPr>
          <w:rFonts w:eastAsia="Calibri"/>
          <w:u w:val="single"/>
        </w:rPr>
        <w:t xml:space="preserve">The </w:t>
      </w:r>
      <w:r w:rsidRPr="004C2799">
        <w:rPr>
          <w:rFonts w:eastAsia="Calibri"/>
          <w:highlight w:val="yellow"/>
          <w:u w:val="single"/>
        </w:rPr>
        <w:t>Africa</w:t>
      </w:r>
      <w:r w:rsidRPr="004C2799">
        <w:rPr>
          <w:rFonts w:eastAsia="Calibri"/>
          <w:u w:val="single"/>
        </w:rPr>
        <w:t xml:space="preserve">n continent </w:t>
      </w:r>
      <w:r w:rsidRPr="004C2799">
        <w:rPr>
          <w:rFonts w:eastAsia="Calibri"/>
          <w:highlight w:val="yellow"/>
          <w:u w:val="single"/>
        </w:rPr>
        <w:t xml:space="preserve">contains </w:t>
      </w:r>
      <w:r w:rsidRPr="004C2799">
        <w:rPr>
          <w:rFonts w:eastAsia="Calibri"/>
          <w:u w:val="single"/>
        </w:rPr>
        <w:t xml:space="preserve">about </w:t>
      </w:r>
      <w:r w:rsidRPr="00D52A2F">
        <w:rPr>
          <w:rFonts w:eastAsia="Calibri"/>
          <w:highlight w:val="yellow"/>
          <w:u w:val="single"/>
        </w:rPr>
        <w:t>30 pe</w:t>
      </w:r>
      <w:r w:rsidRPr="004C2799">
        <w:rPr>
          <w:rFonts w:eastAsia="Calibri"/>
          <w:highlight w:val="yellow"/>
          <w:u w:val="single"/>
        </w:rPr>
        <w:t>rcent of the world’s global rainforests</w:t>
      </w:r>
      <w:r w:rsidRPr="004C2799">
        <w:rPr>
          <w:rFonts w:eastAsia="Calibri"/>
          <w:sz w:val="14"/>
        </w:rPr>
        <w:t xml:space="preserve">, second only to the Amazon. Scientists and conservationists met at Oxford University to discuss changes the forests are expected to undergo in the 21st Century. Africa’s tropical forests face challenges from deforestation, hunting, </w:t>
      </w:r>
      <w:proofErr w:type="gramStart"/>
      <w:r w:rsidRPr="004C2799">
        <w:rPr>
          <w:rFonts w:eastAsia="Calibri"/>
          <w:sz w:val="14"/>
        </w:rPr>
        <w:t>logging</w:t>
      </w:r>
      <w:proofErr w:type="gramEnd"/>
      <w:r w:rsidRPr="004C2799">
        <w:rPr>
          <w:rFonts w:eastAsia="Calibri"/>
          <w:sz w:val="14"/>
        </w:rPr>
        <w:t xml:space="preserve"> and mining, as well as climate change. “Climate change is a major issue for much of the world, but for Africa, in particular. And there’s much interest and concern around Africa’s forests, which is </w:t>
      </w:r>
      <w:r w:rsidRPr="004C2799">
        <w:rPr>
          <w:rFonts w:eastAsia="Calibri"/>
          <w:u w:val="single"/>
        </w:rPr>
        <w:t>the second largest area of tropical forest in the world</w:t>
      </w:r>
      <w:r w:rsidRPr="004C2799">
        <w:rPr>
          <w:rFonts w:eastAsia="Calibri"/>
          <w:sz w:val="14"/>
        </w:rPr>
        <w:t xml:space="preserve"> after the </w:t>
      </w:r>
      <w:proofErr w:type="gramStart"/>
      <w:r w:rsidRPr="004C2799">
        <w:rPr>
          <w:rFonts w:eastAsia="Calibri"/>
          <w:sz w:val="14"/>
        </w:rPr>
        <w:t>Amazon forest</w:t>
      </w:r>
      <w:proofErr w:type="gramEnd"/>
      <w:r w:rsidRPr="004C2799">
        <w:rPr>
          <w:rFonts w:eastAsia="Calibri"/>
          <w:sz w:val="14"/>
        </w:rPr>
        <w:t xml:space="preserve">. And yet there’s been very little synthesis of the research that’s there. There’s much less known about both climate and forest and people and </w:t>
      </w:r>
      <w:proofErr w:type="gramStart"/>
      <w:r w:rsidRPr="004C2799">
        <w:rPr>
          <w:rFonts w:eastAsia="Calibri"/>
          <w:sz w:val="14"/>
        </w:rPr>
        <w:t>there</w:t>
      </w:r>
      <w:proofErr w:type="gramEnd"/>
      <w:r w:rsidRPr="004C2799">
        <w:rPr>
          <w:rFonts w:eastAsia="Calibri"/>
          <w:sz w:val="14"/>
        </w:rPr>
        <w:t xml:space="preserve"> interaction in Africa compared to many other regions of the world,” said </w:t>
      </w:r>
      <w:proofErr w:type="spellStart"/>
      <w:r w:rsidRPr="004C2799">
        <w:rPr>
          <w:rFonts w:eastAsia="Calibri"/>
          <w:sz w:val="14"/>
        </w:rPr>
        <w:t>Yadvinder</w:t>
      </w:r>
      <w:proofErr w:type="spellEnd"/>
      <w:r w:rsidRPr="004C2799">
        <w:rPr>
          <w:rFonts w:eastAsia="Calibri"/>
          <w:sz w:val="14"/>
        </w:rPr>
        <w:t xml:space="preserve"> </w:t>
      </w:r>
      <w:proofErr w:type="spellStart"/>
      <w:r w:rsidRPr="004C2799">
        <w:rPr>
          <w:rFonts w:eastAsia="Calibri"/>
          <w:sz w:val="14"/>
        </w:rPr>
        <w:t>Malhi</w:t>
      </w:r>
      <w:proofErr w:type="spellEnd"/>
      <w:r w:rsidRPr="004C2799">
        <w:rPr>
          <w:rFonts w:eastAsia="Calibri"/>
          <w:sz w:val="14"/>
        </w:rPr>
        <w:t xml:space="preserve"> is a professor of ecosystems science at Oxford University and director of Oxford’s Center for Tropical Forests. He said the conference brought together experts in climate change, ecology, social sciences, economics, </w:t>
      </w:r>
      <w:proofErr w:type="gramStart"/>
      <w:r w:rsidRPr="004C2799">
        <w:rPr>
          <w:rFonts w:eastAsia="Calibri"/>
          <w:sz w:val="14"/>
        </w:rPr>
        <w:t>anthropology</w:t>
      </w:r>
      <w:proofErr w:type="gramEnd"/>
      <w:r w:rsidRPr="004C2799">
        <w:rPr>
          <w:rFonts w:eastAsia="Calibri"/>
          <w:sz w:val="14"/>
        </w:rPr>
        <w:t xml:space="preserve"> and archeology to discuss Africa’s rainforests. “</w:t>
      </w:r>
      <w:r w:rsidRPr="004C2799">
        <w:rPr>
          <w:rFonts w:eastAsia="Calibri"/>
          <w:highlight w:val="yellow"/>
          <w:u w:val="single"/>
        </w:rPr>
        <w:t>They’re important at an international level</w:t>
      </w:r>
      <w:r w:rsidRPr="004C2799">
        <w:rPr>
          <w:rFonts w:eastAsia="Calibri"/>
          <w:sz w:val="14"/>
          <w:highlight w:val="yellow"/>
        </w:rPr>
        <w:t xml:space="preserve"> </w:t>
      </w:r>
      <w:r w:rsidRPr="004C2799">
        <w:rPr>
          <w:rFonts w:eastAsia="Calibri"/>
          <w:sz w:val="14"/>
        </w:rPr>
        <w:t xml:space="preserve">for many reasons. </w:t>
      </w:r>
      <w:r w:rsidRPr="004C2799">
        <w:rPr>
          <w:rFonts w:eastAsia="Calibri"/>
          <w:highlight w:val="yellow"/>
          <w:u w:val="single"/>
        </w:rPr>
        <w:t>They hold a large amount of carbon</w:t>
      </w:r>
      <w:r w:rsidRPr="004C2799">
        <w:rPr>
          <w:rFonts w:eastAsia="Calibri"/>
          <w:u w:val="single"/>
        </w:rPr>
        <w:t>. They seem to be absorbing carbon from the atmosphere, which</w:t>
      </w:r>
      <w:r w:rsidRPr="004C2799">
        <w:rPr>
          <w:rFonts w:eastAsia="Calibri"/>
          <w:sz w:val="14"/>
        </w:rPr>
        <w:t xml:space="preserve"> is slightly </w:t>
      </w:r>
      <w:r w:rsidRPr="004C2799">
        <w:rPr>
          <w:rFonts w:eastAsia="Calibri"/>
          <w:b/>
          <w:highlight w:val="yellow"/>
          <w:u w:val="single"/>
        </w:rPr>
        <w:t>slowing down the rate of climate change</w:t>
      </w:r>
      <w:r w:rsidRPr="004C2799">
        <w:rPr>
          <w:rFonts w:eastAsia="Calibri"/>
          <w:sz w:val="14"/>
        </w:rPr>
        <w:t xml:space="preserve">. In the case of Africa, </w:t>
      </w:r>
      <w:r w:rsidRPr="004C2799">
        <w:rPr>
          <w:rFonts w:eastAsia="Calibri"/>
          <w:highlight w:val="yellow"/>
          <w:u w:val="single"/>
        </w:rPr>
        <w:t xml:space="preserve">the </w:t>
      </w:r>
      <w:r w:rsidRPr="004C2799">
        <w:rPr>
          <w:rFonts w:eastAsia="Calibri"/>
          <w:b/>
          <w:highlight w:val="yellow"/>
          <w:u w:val="single"/>
        </w:rPr>
        <w:t xml:space="preserve">recycling of </w:t>
      </w:r>
      <w:r w:rsidRPr="004C2799">
        <w:rPr>
          <w:rFonts w:eastAsia="Calibri"/>
          <w:b/>
          <w:u w:val="single"/>
        </w:rPr>
        <w:t>water.</w:t>
      </w:r>
      <w:r w:rsidRPr="004C2799">
        <w:rPr>
          <w:rFonts w:eastAsia="Calibri"/>
          <w:sz w:val="14"/>
        </w:rPr>
        <w:t xml:space="preserve"> </w:t>
      </w:r>
      <w:proofErr w:type="gramStart"/>
      <w:r w:rsidRPr="004C2799">
        <w:rPr>
          <w:rFonts w:eastAsia="Calibri"/>
          <w:sz w:val="14"/>
        </w:rPr>
        <w:t>So</w:t>
      </w:r>
      <w:proofErr w:type="gramEnd"/>
      <w:r w:rsidRPr="004C2799">
        <w:rPr>
          <w:rFonts w:eastAsia="Calibri"/>
          <w:sz w:val="14"/>
        </w:rPr>
        <w:t xml:space="preserve"> </w:t>
      </w:r>
      <w:r w:rsidRPr="004C2799">
        <w:rPr>
          <w:rFonts w:eastAsia="Calibri"/>
          <w:u w:val="single"/>
        </w:rPr>
        <w:t>water that falls in the Congo region gets taken up in the roots of trees and evaporated back into the atmosphere where it forms</w:t>
      </w:r>
      <w:r w:rsidRPr="004C2799">
        <w:rPr>
          <w:rFonts w:eastAsia="Calibri"/>
          <w:sz w:val="14"/>
        </w:rPr>
        <w:t xml:space="preserve"> clouds and </w:t>
      </w:r>
      <w:r w:rsidRPr="004C2799">
        <w:rPr>
          <w:rFonts w:eastAsia="Calibri"/>
          <w:u w:val="single"/>
        </w:rPr>
        <w:t>new rain</w:t>
      </w:r>
      <w:r w:rsidRPr="004C2799">
        <w:rPr>
          <w:rFonts w:eastAsia="Calibri"/>
          <w:sz w:val="14"/>
        </w:rPr>
        <w:t xml:space="preserve">,” he said. </w:t>
      </w:r>
      <w:r w:rsidRPr="004C2799">
        <w:rPr>
          <w:rFonts w:eastAsia="Calibri"/>
          <w:u w:val="single"/>
        </w:rPr>
        <w:t xml:space="preserve">The </w:t>
      </w:r>
      <w:r w:rsidRPr="004C2799">
        <w:rPr>
          <w:rFonts w:eastAsia="Calibri"/>
          <w:highlight w:val="yellow"/>
          <w:u w:val="single"/>
        </w:rPr>
        <w:t>clouds that form over the Congo Basin</w:t>
      </w:r>
      <w:r w:rsidRPr="004C2799">
        <w:rPr>
          <w:rFonts w:eastAsia="Calibri"/>
          <w:sz w:val="14"/>
          <w:highlight w:val="yellow"/>
        </w:rPr>
        <w:t xml:space="preserve"> </w:t>
      </w:r>
      <w:proofErr w:type="gramStart"/>
      <w:r w:rsidRPr="004C2799">
        <w:rPr>
          <w:rFonts w:eastAsia="Calibri"/>
          <w:sz w:val="14"/>
        </w:rPr>
        <w:t xml:space="preserve">actually </w:t>
      </w:r>
      <w:r w:rsidRPr="004C2799">
        <w:rPr>
          <w:rFonts w:eastAsia="Calibri"/>
          <w:highlight w:val="yellow"/>
          <w:u w:val="single"/>
        </w:rPr>
        <w:t>have</w:t>
      </w:r>
      <w:proofErr w:type="gramEnd"/>
      <w:r w:rsidRPr="004C2799">
        <w:rPr>
          <w:rFonts w:eastAsia="Calibri"/>
          <w:highlight w:val="yellow"/>
          <w:u w:val="single"/>
        </w:rPr>
        <w:t xml:space="preserve"> </w:t>
      </w:r>
      <w:r w:rsidRPr="004C2799">
        <w:rPr>
          <w:rFonts w:eastAsia="Calibri"/>
          <w:b/>
          <w:highlight w:val="yellow"/>
          <w:u w:val="single"/>
        </w:rPr>
        <w:t>long range effects on water supplies</w:t>
      </w:r>
      <w:r w:rsidRPr="004C2799">
        <w:rPr>
          <w:rFonts w:eastAsia="Calibri"/>
          <w:highlight w:val="yellow"/>
          <w:u w:val="single"/>
        </w:rPr>
        <w:t xml:space="preserve"> and weather patterns in</w:t>
      </w:r>
      <w:r w:rsidRPr="004C2799">
        <w:rPr>
          <w:rFonts w:eastAsia="Calibri"/>
          <w:sz w:val="14"/>
          <w:highlight w:val="yellow"/>
        </w:rPr>
        <w:t xml:space="preserve"> </w:t>
      </w:r>
      <w:r w:rsidRPr="004C2799">
        <w:rPr>
          <w:rFonts w:eastAsia="Calibri"/>
          <w:sz w:val="14"/>
        </w:rPr>
        <w:t xml:space="preserve">parts of </w:t>
      </w:r>
      <w:r w:rsidRPr="004C2799">
        <w:rPr>
          <w:rFonts w:eastAsia="Calibri"/>
          <w:highlight w:val="yellow"/>
          <w:u w:val="single"/>
        </w:rPr>
        <w:t>Asia</w:t>
      </w:r>
      <w:r w:rsidRPr="004C2799">
        <w:rPr>
          <w:rFonts w:eastAsia="Calibri"/>
          <w:sz w:val="14"/>
          <w:highlight w:val="yellow"/>
        </w:rPr>
        <w:t xml:space="preserve"> </w:t>
      </w:r>
      <w:r w:rsidRPr="004C2799">
        <w:rPr>
          <w:rFonts w:eastAsia="Calibri"/>
          <w:u w:val="single"/>
        </w:rPr>
        <w:t xml:space="preserve">and </w:t>
      </w:r>
      <w:r w:rsidRPr="004C2799">
        <w:rPr>
          <w:rFonts w:eastAsia="Calibri"/>
          <w:highlight w:val="yellow"/>
          <w:u w:val="single"/>
        </w:rPr>
        <w:t>even North America</w:t>
      </w:r>
      <w:r w:rsidRPr="004C2799">
        <w:rPr>
          <w:rFonts w:eastAsia="Calibri"/>
          <w:sz w:val="14"/>
        </w:rPr>
        <w:t xml:space="preserve">. West and Central Africa There’s a big difference between the forests of the Congo Basin and West Africa. </w:t>
      </w:r>
      <w:proofErr w:type="spellStart"/>
      <w:r w:rsidRPr="004C2799">
        <w:rPr>
          <w:rFonts w:eastAsia="Calibri"/>
          <w:sz w:val="14"/>
        </w:rPr>
        <w:t>Malhi</w:t>
      </w:r>
      <w:proofErr w:type="spellEnd"/>
      <w:r w:rsidRPr="004C2799">
        <w:rPr>
          <w:rFonts w:eastAsia="Calibri"/>
          <w:sz w:val="14"/>
        </w:rPr>
        <w:t xml:space="preserve"> says there’s been extensive deforestation in West Africa. Much of the land has been cleared for agriculture over the last 20 to 30 years. “When we look at </w:t>
      </w:r>
      <w:r w:rsidRPr="004C2799">
        <w:rPr>
          <w:rStyle w:val="StyleUnderline"/>
          <w:rFonts w:ascii="Garamond" w:eastAsiaTheme="minorHAnsi" w:hAnsi="Garamond"/>
          <w:highlight w:val="yellow"/>
          <w:bdr w:val="single" w:sz="4" w:space="0" w:color="auto"/>
        </w:rPr>
        <w:t xml:space="preserve">the Congo </w:t>
      </w:r>
      <w:proofErr w:type="gramStart"/>
      <w:r w:rsidRPr="004C2799">
        <w:rPr>
          <w:rStyle w:val="StyleUnderline"/>
          <w:rFonts w:ascii="Garamond" w:eastAsiaTheme="minorHAnsi" w:hAnsi="Garamond"/>
          <w:highlight w:val="yellow"/>
          <w:bdr w:val="single" w:sz="4" w:space="0" w:color="auto"/>
        </w:rPr>
        <w:t>Basin</w:t>
      </w:r>
      <w:proofErr w:type="gramEnd"/>
      <w:r w:rsidRPr="004C2799">
        <w:rPr>
          <w:rFonts w:eastAsia="Calibri"/>
          <w:sz w:val="14"/>
          <w:highlight w:val="yellow"/>
        </w:rPr>
        <w:t xml:space="preserve"> </w:t>
      </w:r>
      <w:r w:rsidRPr="004C2799">
        <w:rPr>
          <w:rFonts w:eastAsia="Calibri"/>
          <w:sz w:val="14"/>
        </w:rPr>
        <w:t xml:space="preserve">we see a very different situation. That’s an area that </w:t>
      </w:r>
      <w:r w:rsidRPr="004C2799">
        <w:rPr>
          <w:rStyle w:val="StyleUnderline"/>
          <w:rFonts w:ascii="Garamond" w:eastAsiaTheme="minorHAnsi" w:hAnsi="Garamond"/>
          <w:highlight w:val="yellow"/>
          <w:bdr w:val="single" w:sz="4" w:space="0" w:color="auto"/>
        </w:rPr>
        <w:t>is</w:t>
      </w:r>
      <w:r w:rsidRPr="004C2799">
        <w:rPr>
          <w:rFonts w:eastAsia="Calibri"/>
          <w:sz w:val="14"/>
          <w:highlight w:val="yellow"/>
        </w:rPr>
        <w:t xml:space="preserve"> </w:t>
      </w:r>
      <w:proofErr w:type="gramStart"/>
      <w:r w:rsidRPr="004C2799">
        <w:rPr>
          <w:rFonts w:eastAsia="Calibri"/>
          <w:sz w:val="14"/>
        </w:rPr>
        <w:t>at the moment</w:t>
      </w:r>
      <w:proofErr w:type="gramEnd"/>
      <w:r w:rsidRPr="004C2799">
        <w:rPr>
          <w:rFonts w:eastAsia="Calibri"/>
          <w:sz w:val="14"/>
        </w:rPr>
        <w:t xml:space="preserve"> </w:t>
      </w:r>
      <w:r w:rsidRPr="004C2799">
        <w:rPr>
          <w:rStyle w:val="StyleUnderline"/>
          <w:rFonts w:ascii="Garamond" w:eastAsiaTheme="minorHAnsi" w:hAnsi="Garamond"/>
          <w:highlight w:val="yellow"/>
          <w:bdr w:val="single" w:sz="4" w:space="0" w:color="auto"/>
        </w:rPr>
        <w:t>almost all intact forest and has had</w:t>
      </w:r>
      <w:r w:rsidRPr="004C2799">
        <w:rPr>
          <w:rFonts w:eastAsia="Calibri"/>
          <w:sz w:val="14"/>
          <w:highlight w:val="yellow"/>
        </w:rPr>
        <w:t xml:space="preserve"> </w:t>
      </w:r>
      <w:r w:rsidRPr="004C2799">
        <w:rPr>
          <w:rFonts w:eastAsia="Calibri"/>
          <w:sz w:val="14"/>
        </w:rPr>
        <w:t xml:space="preserve">relatively </w:t>
      </w:r>
      <w:r w:rsidRPr="004C2799">
        <w:rPr>
          <w:rStyle w:val="StyleUnderline"/>
          <w:rFonts w:ascii="Garamond" w:eastAsiaTheme="minorHAnsi" w:hAnsi="Garamond"/>
          <w:highlight w:val="yellow"/>
          <w:bdr w:val="single" w:sz="4" w:space="0" w:color="auto"/>
        </w:rPr>
        <w:t>low rates of deforestation</w:t>
      </w:r>
      <w:r w:rsidRPr="004C2799">
        <w:rPr>
          <w:rFonts w:eastAsia="Calibri"/>
          <w:sz w:val="14"/>
        </w:rPr>
        <w:t>. And the reasons why those rates have been low are varied from country to country. But in the largest area, the Democratic Republic</w:t>
      </w:r>
      <w:r w:rsidRPr="004C2799">
        <w:rPr>
          <w:rFonts w:eastAsia="Calibri"/>
          <w:u w:val="single"/>
        </w:rPr>
        <w:t xml:space="preserve">, </w:t>
      </w:r>
      <w:r w:rsidRPr="004C2799">
        <w:rPr>
          <w:rStyle w:val="StyleUnderline"/>
          <w:rFonts w:ascii="Garamond" w:eastAsiaTheme="minorHAnsi" w:hAnsi="Garamond"/>
          <w:highlight w:val="yellow"/>
          <w:bdr w:val="single" w:sz="4" w:space="0" w:color="auto"/>
        </w:rPr>
        <w:t>it’s been political instability and poor</w:t>
      </w:r>
      <w:r w:rsidRPr="004C2799">
        <w:rPr>
          <w:rFonts w:eastAsia="Calibri"/>
          <w:b/>
          <w:highlight w:val="yellow"/>
          <w:u w:val="single"/>
        </w:rPr>
        <w:t xml:space="preserve"> </w:t>
      </w:r>
      <w:r w:rsidRPr="004C2799">
        <w:rPr>
          <w:rStyle w:val="StyleUnderline"/>
          <w:rFonts w:ascii="Garamond" w:eastAsiaTheme="minorHAnsi" w:hAnsi="Garamond"/>
          <w:highlight w:val="yellow"/>
          <w:bdr w:val="single" w:sz="4" w:space="0" w:color="auto"/>
        </w:rPr>
        <w:t>infrastructure linked to that instability that has meant that this large forest reserve has not</w:t>
      </w:r>
      <w:r w:rsidRPr="004C2799">
        <w:rPr>
          <w:rFonts w:eastAsia="Calibri"/>
          <w:b/>
          <w:highlight w:val="yellow"/>
          <w:u w:val="single"/>
        </w:rPr>
        <w:t xml:space="preserve"> </w:t>
      </w:r>
      <w:r w:rsidRPr="004C2799">
        <w:rPr>
          <w:rFonts w:eastAsia="Calibri"/>
          <w:sz w:val="14"/>
        </w:rPr>
        <w:t>currently really</w:t>
      </w:r>
      <w:r w:rsidRPr="004C2799">
        <w:rPr>
          <w:rFonts w:eastAsia="Calibri"/>
          <w:b/>
          <w:u w:val="single"/>
        </w:rPr>
        <w:t xml:space="preserve"> </w:t>
      </w:r>
      <w:r w:rsidRPr="004C2799">
        <w:rPr>
          <w:rStyle w:val="StyleUnderline"/>
          <w:rFonts w:ascii="Garamond" w:eastAsiaTheme="minorHAnsi" w:hAnsi="Garamond"/>
          <w:highlight w:val="yellow"/>
          <w:bdr w:val="single" w:sz="4" w:space="0" w:color="auto"/>
        </w:rPr>
        <w:t>faced</w:t>
      </w:r>
      <w:r w:rsidRPr="004C2799">
        <w:rPr>
          <w:rFonts w:eastAsia="Calibri"/>
          <w:b/>
          <w:highlight w:val="yellow"/>
          <w:u w:val="single"/>
        </w:rPr>
        <w:t xml:space="preserve"> </w:t>
      </w:r>
      <w:r w:rsidRPr="004C2799">
        <w:rPr>
          <w:rFonts w:eastAsia="Calibri"/>
          <w:sz w:val="14"/>
        </w:rPr>
        <w:t>very</w:t>
      </w:r>
      <w:r w:rsidRPr="004C2799">
        <w:rPr>
          <w:rFonts w:eastAsia="Calibri"/>
          <w:b/>
          <w:u w:val="single"/>
        </w:rPr>
        <w:t xml:space="preserve"> </w:t>
      </w:r>
      <w:r w:rsidRPr="004C2799">
        <w:rPr>
          <w:rStyle w:val="StyleUnderline"/>
          <w:rFonts w:ascii="Garamond" w:eastAsiaTheme="minorHAnsi" w:hAnsi="Garamond"/>
          <w:highlight w:val="yellow"/>
          <w:bdr w:val="single" w:sz="4" w:space="0" w:color="auto"/>
        </w:rPr>
        <w:t>heavy pressure</w:t>
      </w:r>
      <w:r w:rsidRPr="004C2799">
        <w:rPr>
          <w:rFonts w:eastAsia="Calibri"/>
          <w:sz w:val="14"/>
        </w:rPr>
        <w:t xml:space="preserve">, at least compared to forests of Asia or the Amazon,” </w:t>
      </w:r>
      <w:proofErr w:type="spellStart"/>
      <w:r w:rsidRPr="004C2799">
        <w:rPr>
          <w:rFonts w:eastAsia="Calibri"/>
          <w:sz w:val="14"/>
        </w:rPr>
        <w:t>Malhi</w:t>
      </w:r>
      <w:proofErr w:type="spellEnd"/>
      <w:r w:rsidRPr="004C2799">
        <w:rPr>
          <w:rFonts w:eastAsia="Calibri"/>
          <w:sz w:val="14"/>
        </w:rPr>
        <w:t xml:space="preserve"> said</w:t>
      </w:r>
      <w:r w:rsidRPr="004C2799">
        <w:rPr>
          <w:rFonts w:eastAsia="Calibri"/>
        </w:rPr>
        <w:t>.</w:t>
      </w:r>
    </w:p>
    <w:p w14:paraId="0A20BC7B" w14:textId="77777777" w:rsidR="0009123D" w:rsidRPr="004C2799" w:rsidRDefault="0009123D" w:rsidP="0009123D">
      <w:pPr>
        <w:rPr>
          <w:rFonts w:eastAsia="Calibri"/>
          <w:sz w:val="14"/>
          <w:szCs w:val="8"/>
        </w:rPr>
      </w:pPr>
    </w:p>
    <w:p w14:paraId="24EB8085" w14:textId="77777777" w:rsidR="0009123D" w:rsidRPr="004C2799" w:rsidRDefault="0009123D" w:rsidP="0009123D">
      <w:pPr>
        <w:pStyle w:val="Heading4"/>
        <w:rPr>
          <w:rFonts w:eastAsia="Calibri"/>
        </w:rPr>
      </w:pPr>
      <w:r w:rsidRPr="004C2799">
        <w:rPr>
          <w:rFonts w:eastAsia="Calibri"/>
        </w:rPr>
        <w:t>Hydrologic cycle key to prevent extinction</w:t>
      </w:r>
    </w:p>
    <w:p w14:paraId="79AE2CE1" w14:textId="77777777" w:rsidR="0009123D" w:rsidRPr="004C2799" w:rsidRDefault="0009123D" w:rsidP="0009123D">
      <w:pPr>
        <w:rPr>
          <w:rFonts w:eastAsia="Calibri"/>
          <w:b/>
          <w:sz w:val="24"/>
        </w:rPr>
      </w:pPr>
      <w:r w:rsidRPr="004C2799">
        <w:rPr>
          <w:rFonts w:eastAsia="Calibri"/>
          <w:b/>
          <w:sz w:val="24"/>
        </w:rPr>
        <w:t>Abreu et al, 5</w:t>
      </w:r>
    </w:p>
    <w:p w14:paraId="29FCA748" w14:textId="77777777" w:rsidR="0009123D" w:rsidRPr="004C2799" w:rsidRDefault="0009123D" w:rsidP="0009123D">
      <w:pPr>
        <w:rPr>
          <w:rFonts w:eastAsia="Calibri"/>
        </w:rPr>
      </w:pPr>
      <w:r w:rsidRPr="004C2799">
        <w:rPr>
          <w:rFonts w:eastAsia="Calibri"/>
        </w:rPr>
        <w:t xml:space="preserve">(Francisco de Assis Matos de Abreu, André Montenegro Duarte, Mário Ramos Ribeiro, Ana Rosa Carriço de </w:t>
      </w:r>
      <w:proofErr w:type="gramStart"/>
      <w:r w:rsidRPr="004C2799">
        <w:rPr>
          <w:rFonts w:eastAsia="Calibri"/>
        </w:rPr>
        <w:t>Lima</w:t>
      </w:r>
      <w:proofErr w:type="gramEnd"/>
      <w:r w:rsidRPr="004C2799">
        <w:rPr>
          <w:rFonts w:eastAsia="Calibri"/>
        </w:rPr>
        <w:t xml:space="preserve"> and Wellington de Jesus Sousa. “The Hydrologic cycle: an open or closed system?” </w:t>
      </w:r>
      <w:proofErr w:type="spellStart"/>
      <w:r w:rsidRPr="004C2799">
        <w:rPr>
          <w:rFonts w:eastAsia="Calibri"/>
        </w:rPr>
        <w:t>Revista</w:t>
      </w:r>
      <w:proofErr w:type="spellEnd"/>
      <w:r w:rsidRPr="004C2799">
        <w:rPr>
          <w:rFonts w:eastAsia="Calibri"/>
        </w:rPr>
        <w:t xml:space="preserve"> </w:t>
      </w:r>
      <w:proofErr w:type="spellStart"/>
      <w:r w:rsidRPr="004C2799">
        <w:rPr>
          <w:rFonts w:eastAsia="Calibri"/>
        </w:rPr>
        <w:t>Geográfica</w:t>
      </w:r>
      <w:proofErr w:type="spellEnd"/>
      <w:r w:rsidRPr="004C2799">
        <w:rPr>
          <w:rFonts w:eastAsia="Calibri"/>
        </w:rPr>
        <w:t xml:space="preserve"> 137 (Jan-June 2005): p109)</w:t>
      </w:r>
    </w:p>
    <w:p w14:paraId="5CAA2C3A" w14:textId="77777777" w:rsidR="0009123D" w:rsidRPr="004C2799" w:rsidRDefault="0009123D" w:rsidP="0009123D">
      <w:pPr>
        <w:rPr>
          <w:rFonts w:eastAsia="Calibri"/>
        </w:rPr>
      </w:pPr>
    </w:p>
    <w:p w14:paraId="076F9A52" w14:textId="77777777" w:rsidR="0009123D" w:rsidRPr="004C2799" w:rsidRDefault="0009123D" w:rsidP="0009123D">
      <w:pPr>
        <w:rPr>
          <w:rFonts w:eastAsia="Calibri"/>
          <w:sz w:val="14"/>
          <w:szCs w:val="8"/>
        </w:rPr>
      </w:pPr>
      <w:r w:rsidRPr="004C2799">
        <w:rPr>
          <w:rFonts w:eastAsia="Calibri"/>
          <w:sz w:val="14"/>
        </w:rPr>
        <w:t xml:space="preserve">This paper deals with </w:t>
      </w:r>
      <w:r w:rsidRPr="004C2799">
        <w:rPr>
          <w:rFonts w:eastAsia="Calibri"/>
          <w:highlight w:val="yellow"/>
          <w:u w:val="single"/>
        </w:rPr>
        <w:t>the Hydrologic Cycle, a vital element for the Earth as a whole</w:t>
      </w:r>
      <w:r w:rsidRPr="004C2799">
        <w:rPr>
          <w:rFonts w:eastAsia="Calibri"/>
          <w:sz w:val="14"/>
        </w:rPr>
        <w:t xml:space="preserve">, and </w:t>
      </w:r>
      <w:r w:rsidRPr="004C2799">
        <w:rPr>
          <w:rFonts w:eastAsia="Calibri"/>
          <w:highlight w:val="yellow"/>
          <w:u w:val="single"/>
        </w:rPr>
        <w:t>especially for life</w:t>
      </w:r>
      <w:r w:rsidRPr="004C2799">
        <w:rPr>
          <w:rFonts w:eastAsia="Calibri"/>
          <w:u w:val="single"/>
        </w:rPr>
        <w:t xml:space="preserve">, climatic conditions </w:t>
      </w:r>
      <w:r w:rsidRPr="004C2799">
        <w:rPr>
          <w:rFonts w:eastAsia="Calibri"/>
          <w:highlight w:val="yellow"/>
          <w:u w:val="single"/>
        </w:rPr>
        <w:t>and the planet's</w:t>
      </w:r>
      <w:r w:rsidRPr="004C2799">
        <w:rPr>
          <w:rFonts w:eastAsia="Calibri"/>
          <w:sz w:val="14"/>
          <w:highlight w:val="yellow"/>
        </w:rPr>
        <w:t xml:space="preserve"> </w:t>
      </w:r>
      <w:r w:rsidRPr="004C2799">
        <w:rPr>
          <w:rFonts w:eastAsia="Calibri"/>
          <w:sz w:val="14"/>
        </w:rPr>
        <w:t xml:space="preserve">dynamic </w:t>
      </w:r>
      <w:r w:rsidRPr="004C2799">
        <w:rPr>
          <w:rFonts w:eastAsia="Calibri"/>
          <w:highlight w:val="yellow"/>
          <w:u w:val="single"/>
        </w:rPr>
        <w:t>equilibrium</w:t>
      </w:r>
      <w:r w:rsidRPr="004C2799">
        <w:rPr>
          <w:rFonts w:eastAsia="Calibri"/>
          <w:sz w:val="14"/>
        </w:rPr>
        <w:t xml:space="preserve">, </w:t>
      </w:r>
      <w:r w:rsidRPr="004C2799">
        <w:rPr>
          <w:rFonts w:eastAsia="Calibri"/>
          <w:sz w:val="14"/>
          <w:szCs w:val="8"/>
        </w:rPr>
        <w:t xml:space="preserve">presenting it, based on the fundamental concepts of Thermodynamics and on the new knowledge and discoveries of geosciences, under two distinct foci: 1) As a Closed System, in the form in which it is currently conceived; 2) As an Open System, in the form in which this article proposes it be understood.  </w:t>
      </w:r>
      <w:proofErr w:type="gramStart"/>
      <w:r w:rsidRPr="004C2799">
        <w:rPr>
          <w:rFonts w:eastAsia="Calibri"/>
          <w:sz w:val="14"/>
          <w:szCs w:val="8"/>
        </w:rPr>
        <w:t>Introduction  Water</w:t>
      </w:r>
      <w:proofErr w:type="gramEnd"/>
      <w:r w:rsidRPr="004C2799">
        <w:rPr>
          <w:rFonts w:eastAsia="Calibri"/>
          <w:sz w:val="14"/>
          <w:szCs w:val="8"/>
        </w:rPr>
        <w:t xml:space="preserve"> is present in the Universe (1) as a whole and in other planets of the Solar System, but, from the evidence seen so far,</w:t>
      </w:r>
      <w:r w:rsidRPr="004C2799">
        <w:rPr>
          <w:rFonts w:eastAsia="Calibri"/>
          <w:sz w:val="14"/>
        </w:rPr>
        <w:t xml:space="preserve"> </w:t>
      </w:r>
      <w:r w:rsidRPr="004C2799">
        <w:rPr>
          <w:rFonts w:eastAsia="Calibri"/>
          <w:u w:val="single"/>
        </w:rPr>
        <w:t>only on Earth it is present in</w:t>
      </w:r>
      <w:r w:rsidRPr="004C2799">
        <w:rPr>
          <w:rFonts w:eastAsia="Calibri"/>
          <w:sz w:val="14"/>
        </w:rPr>
        <w:t xml:space="preserve"> the </w:t>
      </w:r>
      <w:r w:rsidRPr="004C2799">
        <w:rPr>
          <w:rFonts w:eastAsia="Calibri"/>
          <w:u w:val="single"/>
        </w:rPr>
        <w:t>three physical states</w:t>
      </w:r>
      <w:r w:rsidRPr="004C2799">
        <w:rPr>
          <w:rFonts w:eastAsia="Calibri"/>
          <w:sz w:val="14"/>
        </w:rPr>
        <w:t xml:space="preserve"> (solid, liquid and gaseous). </w:t>
      </w:r>
      <w:r w:rsidRPr="004C2799">
        <w:rPr>
          <w:rFonts w:eastAsia="Calibri"/>
          <w:highlight w:val="yellow"/>
          <w:u w:val="single"/>
        </w:rPr>
        <w:t>This fact</w:t>
      </w:r>
      <w:r w:rsidRPr="004C2799">
        <w:rPr>
          <w:rFonts w:eastAsia="Calibri"/>
          <w:sz w:val="14"/>
        </w:rPr>
        <w:t xml:space="preserve">, which is </w:t>
      </w:r>
      <w:r w:rsidRPr="004C2799">
        <w:rPr>
          <w:rFonts w:eastAsia="Calibri"/>
          <w:highlight w:val="yellow"/>
          <w:u w:val="single"/>
        </w:rPr>
        <w:t>absolutely imperative for the existence of life</w:t>
      </w:r>
      <w:r w:rsidRPr="004C2799">
        <w:rPr>
          <w:rFonts w:eastAsia="Calibri"/>
          <w:sz w:val="14"/>
        </w:rPr>
        <w:t xml:space="preserve">, as it is conceived of and known, </w:t>
      </w:r>
      <w:r w:rsidRPr="004C2799">
        <w:rPr>
          <w:rFonts w:eastAsia="Calibri"/>
          <w:highlight w:val="yellow"/>
          <w:u w:val="single"/>
        </w:rPr>
        <w:t>is due to the existence of</w:t>
      </w:r>
      <w:r w:rsidRPr="004C2799">
        <w:rPr>
          <w:rFonts w:eastAsia="Calibri"/>
          <w:sz w:val="14"/>
          <w:highlight w:val="yellow"/>
        </w:rPr>
        <w:t xml:space="preserve"> </w:t>
      </w:r>
      <w:r w:rsidRPr="004C2799">
        <w:rPr>
          <w:rFonts w:eastAsia="Calibri"/>
          <w:sz w:val="14"/>
        </w:rPr>
        <w:t xml:space="preserve">a system called </w:t>
      </w:r>
      <w:r w:rsidRPr="004C2799">
        <w:rPr>
          <w:rFonts w:eastAsia="Calibri"/>
          <w:highlight w:val="yellow"/>
          <w:u w:val="single"/>
        </w:rPr>
        <w:t>the hydrologic cycle, in which water</w:t>
      </w:r>
      <w:r w:rsidRPr="004C2799">
        <w:rPr>
          <w:rFonts w:eastAsia="Calibri"/>
          <w:sz w:val="14"/>
          <w:highlight w:val="yellow"/>
        </w:rPr>
        <w:t xml:space="preserve"> </w:t>
      </w:r>
      <w:r w:rsidRPr="004C2799">
        <w:rPr>
          <w:rFonts w:eastAsia="Calibri"/>
          <w:sz w:val="14"/>
        </w:rPr>
        <w:t xml:space="preserve">not only alters its physical state, but also mores, both vertically and horizontally, and, as a result of the physical changes and spatial movements, </w:t>
      </w:r>
      <w:r w:rsidRPr="004C2799">
        <w:rPr>
          <w:rFonts w:eastAsia="Calibri"/>
          <w:highlight w:val="yellow"/>
          <w:u w:val="single"/>
        </w:rPr>
        <w:t>is recycled</w:t>
      </w:r>
      <w:r w:rsidRPr="004C2799">
        <w:rPr>
          <w:rFonts w:eastAsia="Calibri"/>
          <w:u w:val="single"/>
        </w:rPr>
        <w:t xml:space="preserve"> and produces effects in living creatures</w:t>
      </w:r>
      <w:r w:rsidRPr="004C2799">
        <w:rPr>
          <w:rFonts w:eastAsia="Calibri"/>
          <w:sz w:val="14"/>
        </w:rPr>
        <w:t xml:space="preserve"> (flora and fauna), and in inanimate objects, such as rocks and soils.  </w:t>
      </w:r>
      <w:r w:rsidRPr="004C2799">
        <w:rPr>
          <w:rFonts w:eastAsia="Calibri"/>
          <w:highlight w:val="yellow"/>
          <w:u w:val="single"/>
        </w:rPr>
        <w:t xml:space="preserve">The existence and importance of this cycle are undeniable. </w:t>
      </w:r>
      <w:r w:rsidRPr="004C2799">
        <w:rPr>
          <w:rFonts w:eastAsia="Calibri"/>
          <w:sz w:val="14"/>
          <w:szCs w:val="8"/>
        </w:rPr>
        <w:t xml:space="preserve">Barron et al. (1989) have noted that the history of the Earth is strongly influenced by the water cycle, be it in terms of the temperature variations resulting from gas and energy flows in the planetary atmosphere, the erosion and transport of sediments and consequent formation of relief, and soil and vegetation covering. Water's property of being a universal solvent makes it an essential part of chemical reactions and geochemical cycles. Thus, in almost all the processes inherent of the Earth System, water, inserted in its cycle, is present.  Barron et al (1989) also recommended that the Hydrologic Cycle, so vital for the functioning of the Earth System, should be the main field of research </w:t>
      </w:r>
      <w:proofErr w:type="gramStart"/>
      <w:r w:rsidRPr="004C2799">
        <w:rPr>
          <w:rFonts w:eastAsia="Calibri"/>
          <w:sz w:val="14"/>
          <w:szCs w:val="8"/>
        </w:rPr>
        <w:t>with regard to</w:t>
      </w:r>
      <w:proofErr w:type="gramEnd"/>
      <w:r w:rsidRPr="004C2799">
        <w:rPr>
          <w:rFonts w:eastAsia="Calibri"/>
          <w:sz w:val="14"/>
          <w:szCs w:val="8"/>
        </w:rPr>
        <w:t xml:space="preserve"> global changes.</w:t>
      </w:r>
    </w:p>
    <w:p w14:paraId="5F7FE8D2" w14:textId="77777777" w:rsidR="0009123D" w:rsidRDefault="0009123D" w:rsidP="0009123D"/>
    <w:p w14:paraId="49FAEA6B" w14:textId="77777777" w:rsidR="0009123D" w:rsidRPr="00F601E6" w:rsidRDefault="0009123D" w:rsidP="00F601E6"/>
    <w:sectPr w:rsidR="0009123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933F78"/>
    <w:multiLevelType w:val="hybridMultilevel"/>
    <w:tmpl w:val="B86E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7D1877"/>
    <w:multiLevelType w:val="hybridMultilevel"/>
    <w:tmpl w:val="FF9A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75CE"/>
    <w:rsid w:val="000029E3"/>
    <w:rsid w:val="000029E8"/>
    <w:rsid w:val="00004225"/>
    <w:rsid w:val="000066CA"/>
    <w:rsid w:val="00007264"/>
    <w:rsid w:val="000076A9"/>
    <w:rsid w:val="00014FAD"/>
    <w:rsid w:val="00015D2A"/>
    <w:rsid w:val="00024182"/>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123D"/>
    <w:rsid w:val="00094DEC"/>
    <w:rsid w:val="000A2D8A"/>
    <w:rsid w:val="000D26A6"/>
    <w:rsid w:val="000D2B90"/>
    <w:rsid w:val="000D6ED8"/>
    <w:rsid w:val="000D717B"/>
    <w:rsid w:val="000F2F9F"/>
    <w:rsid w:val="00100B28"/>
    <w:rsid w:val="0010758D"/>
    <w:rsid w:val="00117316"/>
    <w:rsid w:val="001209B4"/>
    <w:rsid w:val="001537E3"/>
    <w:rsid w:val="001761FC"/>
    <w:rsid w:val="001778A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2A"/>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C6FE8"/>
    <w:rsid w:val="002E0643"/>
    <w:rsid w:val="002E392E"/>
    <w:rsid w:val="002E6BBC"/>
    <w:rsid w:val="002F0D3E"/>
    <w:rsid w:val="002F1BA9"/>
    <w:rsid w:val="002F6E74"/>
    <w:rsid w:val="002F6F1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6C7E"/>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7B9"/>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69E"/>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A53"/>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2351"/>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94C"/>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5CE"/>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968F3"/>
  <w14:defaultImageDpi w14:val="300"/>
  <w15:docId w15:val="{C32687A3-18AB-604B-A62B-A27B445D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758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075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75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9"/>
    <w:unhideWhenUsed/>
    <w:qFormat/>
    <w:rsid w:val="001075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1075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75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758D"/>
  </w:style>
  <w:style w:type="character" w:customStyle="1" w:styleId="Heading1Char">
    <w:name w:val="Heading 1 Char"/>
    <w:aliases w:val="Pocket Char"/>
    <w:basedOn w:val="DefaultParagraphFont"/>
    <w:link w:val="Heading1"/>
    <w:uiPriority w:val="9"/>
    <w:rsid w:val="0010758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0758D"/>
    <w:rPr>
      <w:rFonts w:ascii="Arial" w:eastAsiaTheme="majorEastAsia" w:hAnsi="Arial"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w:basedOn w:val="DefaultParagraphFont"/>
    <w:link w:val="Heading3"/>
    <w:uiPriority w:val="9"/>
    <w:rsid w:val="0010758D"/>
    <w:rPr>
      <w:rFonts w:ascii="Arial" w:eastAsiaTheme="majorEastAsia" w:hAnsi="Arial"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10758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758D"/>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10758D"/>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10758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0758D"/>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10758D"/>
    <w:rPr>
      <w:color w:val="auto"/>
      <w:u w:val="none"/>
    </w:rPr>
  </w:style>
  <w:style w:type="paragraph" w:styleId="DocumentMap">
    <w:name w:val="Document Map"/>
    <w:basedOn w:val="Normal"/>
    <w:link w:val="DocumentMapChar"/>
    <w:uiPriority w:val="99"/>
    <w:semiHidden/>
    <w:unhideWhenUsed/>
    <w:rsid w:val="001075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758D"/>
    <w:rPr>
      <w:rFonts w:ascii="Lucida Grande" w:hAnsi="Lucida Grande" w:cs="Lucida Grande"/>
    </w:rPr>
  </w:style>
  <w:style w:type="paragraph" w:customStyle="1" w:styleId="textbold">
    <w:name w:val="text bold"/>
    <w:basedOn w:val="Normal"/>
    <w:link w:val="Emphasis"/>
    <w:uiPriority w:val="20"/>
    <w:qFormat/>
    <w:rsid w:val="00F575CE"/>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F575CE"/>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F575CE"/>
    <w:rPr>
      <w:color w:val="605E5C"/>
      <w:shd w:val="clear" w:color="auto" w:fill="E1DFDD"/>
    </w:rPr>
  </w:style>
  <w:style w:type="paragraph" w:styleId="ListParagraph">
    <w:name w:val="List Paragraph"/>
    <w:aliases w:val="6 font"/>
    <w:basedOn w:val="Normal"/>
    <w:uiPriority w:val="34"/>
    <w:unhideWhenUsed/>
    <w:qFormat/>
    <w:rsid w:val="00F575C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575CE"/>
    <w:pPr>
      <w:keepNext w:val="0"/>
      <w:keepLines w:val="0"/>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F575CE"/>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F575CE"/>
    <w:rPr>
      <w:rFonts w:cs="Arial"/>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estingengineering.com/asteroid-mining-what-will-it-involve-and-is-this-the-future-of-weal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tabolic.nl/news/could-a-rare-metals-shortage-disrupt-the-global-renewable-energy-transi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tlantic.com/magazine/archive/2015/12/the-end-of-thirst/413176/" TargetMode="External"/><Relationship Id="rId5" Type="http://schemas.openxmlformats.org/officeDocument/2006/relationships/numbering" Target="numbering.xml"/><Relationship Id="rId15" Type="http://schemas.openxmlformats.org/officeDocument/2006/relationships/hyperlink" Target="http://www.rand.org/content/dam/rand/pubs/research_reports/RR900/RR905/RAND_RR905.pdf" TargetMode="External"/><Relationship Id="rId10" Type="http://schemas.openxmlformats.org/officeDocument/2006/relationships/hyperlink" Target="https://www.thenation.com/article/how-resource-scarcity-and-climate-change-could-produce-global-explosion/"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 Id="rId14" Type="http://schemas.openxmlformats.org/officeDocument/2006/relationships/hyperlink" Target="https://www.globalcitizen.org/en/content/biodiversity-loss-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28</Pages>
  <Words>19668</Words>
  <Characters>112113</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2022-01-07T17:24:00Z</dcterms:created>
  <dcterms:modified xsi:type="dcterms:W3CDTF">2022-01-16T01:26:00Z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