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AA1FB4" w14:textId="77777777" w:rsidR="00B7136B" w:rsidRPr="00B7136B" w:rsidRDefault="00B7136B" w:rsidP="00B7136B"/>
    <w:p w14:paraId="1B430292" w14:textId="56F8E3C0" w:rsidR="00B7136B" w:rsidRDefault="00B7136B" w:rsidP="00B7136B">
      <w:pPr>
        <w:pStyle w:val="Heading3"/>
      </w:pPr>
      <w:r>
        <w:lastRenderedPageBreak/>
        <w:t>1NC – FW</w:t>
      </w:r>
    </w:p>
    <w:p w14:paraId="09E5FC72" w14:textId="77777777" w:rsidR="000D1720" w:rsidRDefault="000D1720" w:rsidP="000D1720">
      <w:pPr>
        <w:pStyle w:val="Heading4"/>
        <w:rPr>
          <w:rFonts w:cs="Arial"/>
        </w:rPr>
      </w:pPr>
      <w:r>
        <w:rPr>
          <w:rFonts w:cs="Arial"/>
        </w:rPr>
        <w:t>The metaethic is consistency with s</w:t>
      </w:r>
      <w:r w:rsidRPr="00F76FA9">
        <w:rPr>
          <w:rFonts w:cs="Arial"/>
        </w:rPr>
        <w:t>ynthetic a posteriori moral naturalism:</w:t>
      </w:r>
      <w:r>
        <w:rPr>
          <w:rFonts w:cs="Arial"/>
        </w:rPr>
        <w:t xml:space="preserve"> </w:t>
      </w:r>
    </w:p>
    <w:p w14:paraId="57125E41" w14:textId="77777777" w:rsidR="000D1720" w:rsidRPr="00F76FA9" w:rsidRDefault="000D1720" w:rsidP="000D1720">
      <w:pPr>
        <w:pStyle w:val="Heading4"/>
        <w:rPr>
          <w:rFonts w:cs="Arial"/>
        </w:rPr>
      </w:pPr>
      <w:r>
        <w:rPr>
          <w:rFonts w:cs="Arial"/>
        </w:rPr>
        <w:t xml:space="preserve">1] </w:t>
      </w:r>
      <w:r w:rsidRPr="00F76FA9">
        <w:rPr>
          <w:rFonts w:cs="Arial"/>
        </w:rPr>
        <w:t>The normative supervenes on the natural – natural facts like whether brains develop to permit rationality or subjectivity determine whether non naturalist moral facts can be premised on things like capacity for reason</w:t>
      </w:r>
    </w:p>
    <w:p w14:paraId="76B6D055" w14:textId="77777777" w:rsidR="000D1720" w:rsidRPr="00F76FA9" w:rsidRDefault="000D1720" w:rsidP="000D1720">
      <w:r w:rsidRPr="00F76FA9">
        <w:rPr>
          <w:b/>
          <w:bCs/>
          <w:sz w:val="26"/>
          <w:szCs w:val="26"/>
          <w:u w:val="single"/>
        </w:rPr>
        <w:t xml:space="preserve">Lutz and </w:t>
      </w:r>
      <w:proofErr w:type="spellStart"/>
      <w:r w:rsidRPr="00F76FA9">
        <w:rPr>
          <w:b/>
          <w:bCs/>
          <w:sz w:val="26"/>
          <w:szCs w:val="26"/>
          <w:u w:val="single"/>
        </w:rPr>
        <w:t>Lenman</w:t>
      </w:r>
      <w:proofErr w:type="spellEnd"/>
      <w:r w:rsidRPr="00F76FA9">
        <w:rPr>
          <w:b/>
          <w:bCs/>
          <w:sz w:val="26"/>
          <w:szCs w:val="26"/>
          <w:u w:val="single"/>
        </w:rPr>
        <w:t xml:space="preserve"> 18.</w:t>
      </w:r>
      <w:r w:rsidRPr="00F76FA9">
        <w:t xml:space="preserve"> Lutz, Matthew and </w:t>
      </w:r>
      <w:proofErr w:type="spellStart"/>
      <w:r w:rsidRPr="00F76FA9">
        <w:t>Lenman</w:t>
      </w:r>
      <w:proofErr w:type="spellEnd"/>
      <w:r w:rsidRPr="00F76FA9">
        <w:t xml:space="preserve">, James, "Moral Naturalism", The Stanford Encyclopedia of Philosophy (Fall 2018 Edition), Edward N. </w:t>
      </w:r>
      <w:proofErr w:type="spellStart"/>
      <w:r w:rsidRPr="00F76FA9">
        <w:t>Zalta</w:t>
      </w:r>
      <w:proofErr w:type="spellEnd"/>
      <w:r w:rsidRPr="00F76FA9">
        <w:t> (ed.), URL = &lt;https://plato.stanford</w:t>
      </w:r>
      <w:r w:rsidRPr="00F76FA9">
        <w:rPr>
          <w:szCs w:val="16"/>
        </w:rPr>
        <w:t>.edu/archives/fall2018/entries/naturalism-moral/&gt;. //Massa</w:t>
      </w:r>
    </w:p>
    <w:p w14:paraId="5E633C39" w14:textId="77777777" w:rsidR="000D1720" w:rsidRPr="00F76FA9" w:rsidRDefault="000D1720" w:rsidP="000D1720">
      <w:r w:rsidRPr="00F76FA9">
        <w:t xml:space="preserve">The first argument against normative non-naturalism concerns normative supervenience. </w:t>
      </w:r>
      <w:r w:rsidRPr="00F76FA9">
        <w:rPr>
          <w:b/>
          <w:bCs/>
          <w:sz w:val="26"/>
          <w:szCs w:val="26"/>
          <w:u w:val="single"/>
        </w:rPr>
        <w:t xml:space="preserve">The </w:t>
      </w:r>
      <w:r w:rsidRPr="00F76FA9">
        <w:rPr>
          <w:b/>
          <w:bCs/>
          <w:sz w:val="26"/>
          <w:szCs w:val="26"/>
          <w:highlight w:val="green"/>
          <w:u w:val="single"/>
        </w:rPr>
        <w:t>normative supervenes</w:t>
      </w:r>
      <w:r w:rsidRPr="00F76FA9">
        <w:rPr>
          <w:b/>
          <w:bCs/>
          <w:sz w:val="26"/>
          <w:szCs w:val="26"/>
          <w:u w:val="single"/>
        </w:rPr>
        <w:t xml:space="preserve"> on </w:t>
      </w:r>
      <w:r w:rsidRPr="00F76FA9">
        <w:rPr>
          <w:b/>
          <w:bCs/>
          <w:sz w:val="26"/>
          <w:szCs w:val="26"/>
          <w:highlight w:val="green"/>
          <w:u w:val="single"/>
        </w:rPr>
        <w:t>the natural</w:t>
      </w:r>
      <w:r w:rsidRPr="00F76FA9">
        <w:rPr>
          <w:b/>
          <w:bCs/>
          <w:sz w:val="26"/>
          <w:szCs w:val="26"/>
          <w:u w:val="single"/>
        </w:rPr>
        <w:t>; in all</w:t>
      </w:r>
      <w:r w:rsidRPr="00F76FA9">
        <w:t xml:space="preserve"> metaphysically </w:t>
      </w:r>
      <w:r w:rsidRPr="00F76FA9">
        <w:rPr>
          <w:b/>
          <w:bCs/>
          <w:sz w:val="26"/>
          <w:szCs w:val="26"/>
          <w:u w:val="single"/>
        </w:rPr>
        <w:t>possible worlds in which the natural facts are the same as</w:t>
      </w:r>
      <w:r w:rsidRPr="00F76FA9">
        <w:t xml:space="preserve"> they are in </w:t>
      </w:r>
      <w:r w:rsidRPr="00F76FA9">
        <w:rPr>
          <w:b/>
          <w:bCs/>
          <w:sz w:val="26"/>
          <w:szCs w:val="26"/>
          <w:u w:val="single"/>
        </w:rPr>
        <w:t>the actual world, the moral facts are the same</w:t>
      </w:r>
      <w:r w:rsidRPr="00F76FA9">
        <w:t xml:space="preserve"> as well. </w:t>
      </w:r>
      <w:r w:rsidRPr="00F76FA9">
        <w:rPr>
          <w:b/>
          <w:bCs/>
          <w:sz w:val="26"/>
          <w:szCs w:val="26"/>
          <w:u w:val="single"/>
        </w:rPr>
        <w:t>This</w:t>
      </w:r>
      <w:r w:rsidRPr="00F76FA9">
        <w:t xml:space="preserve"> claim </w:t>
      </w:r>
      <w:r w:rsidRPr="00F76FA9">
        <w:rPr>
          <w:b/>
          <w:bCs/>
          <w:sz w:val="26"/>
          <w:szCs w:val="26"/>
          <w:u w:val="single"/>
        </w:rPr>
        <w:t xml:space="preserve">has been called </w:t>
      </w:r>
      <w:r w:rsidRPr="00F76FA9">
        <w:rPr>
          <w:b/>
          <w:bCs/>
          <w:sz w:val="26"/>
          <w:szCs w:val="26"/>
          <w:highlight w:val="green"/>
          <w:u w:val="single"/>
        </w:rPr>
        <w:t>the “least controversial thesis in metaethics”</w:t>
      </w:r>
      <w:r w:rsidRPr="00F76FA9">
        <w:t xml:space="preserve"> (Rosen forthcoming); </w:t>
      </w:r>
      <w:r w:rsidRPr="00F76FA9">
        <w:rPr>
          <w:b/>
          <w:bCs/>
          <w:sz w:val="26"/>
          <w:szCs w:val="26"/>
          <w:u w:val="single"/>
        </w:rPr>
        <w:t xml:space="preserve">it </w:t>
      </w:r>
      <w:r w:rsidRPr="00F76FA9">
        <w:rPr>
          <w:b/>
          <w:bCs/>
          <w:sz w:val="26"/>
          <w:szCs w:val="26"/>
          <w:highlight w:val="green"/>
          <w:u w:val="single"/>
        </w:rPr>
        <w:t>is</w:t>
      </w:r>
      <w:r w:rsidRPr="00F76FA9">
        <w:rPr>
          <w:b/>
          <w:bCs/>
          <w:sz w:val="26"/>
          <w:szCs w:val="26"/>
          <w:u w:val="single"/>
        </w:rPr>
        <w:t xml:space="preserve"> very </w:t>
      </w:r>
      <w:r w:rsidRPr="00F76FA9">
        <w:rPr>
          <w:b/>
          <w:bCs/>
          <w:sz w:val="26"/>
          <w:szCs w:val="26"/>
          <w:highlight w:val="green"/>
          <w:u w:val="single"/>
        </w:rPr>
        <w:t>widely accepted</w:t>
      </w:r>
      <w:r w:rsidRPr="00F76FA9">
        <w:rPr>
          <w:b/>
          <w:bCs/>
          <w:sz w:val="26"/>
          <w:szCs w:val="26"/>
          <w:u w:val="single"/>
        </w:rPr>
        <w:t>.</w:t>
      </w:r>
      <w:r w:rsidRPr="00F76FA9">
        <w:t xml:space="preserve"> But it is also a striking fact that stands in need of some explanation. </w:t>
      </w:r>
      <w:r w:rsidRPr="00F76FA9">
        <w:rPr>
          <w:b/>
          <w:bCs/>
          <w:sz w:val="26"/>
          <w:szCs w:val="26"/>
          <w:u w:val="single"/>
        </w:rPr>
        <w:t>For naturalists</w:t>
      </w:r>
      <w:r w:rsidRPr="00F76FA9">
        <w:t xml:space="preserve">, such an explanation is easy to provide: </w:t>
      </w:r>
      <w:r w:rsidRPr="00F76FA9">
        <w:rPr>
          <w:b/>
          <w:bCs/>
          <w:sz w:val="26"/>
          <w:szCs w:val="26"/>
          <w:highlight w:val="green"/>
          <w:u w:val="single"/>
        </w:rPr>
        <w:t>the moral facts</w:t>
      </w:r>
      <w:r w:rsidRPr="00F76FA9">
        <w:rPr>
          <w:b/>
          <w:bCs/>
          <w:sz w:val="26"/>
          <w:szCs w:val="26"/>
          <w:u w:val="single"/>
        </w:rPr>
        <w:t xml:space="preserve"> just </w:t>
      </w:r>
      <w:r w:rsidRPr="00F76FA9">
        <w:rPr>
          <w:b/>
          <w:bCs/>
          <w:sz w:val="26"/>
          <w:szCs w:val="26"/>
          <w:highlight w:val="green"/>
          <w:u w:val="single"/>
        </w:rPr>
        <w:t xml:space="preserve">are natural facts, so </w:t>
      </w:r>
      <w:r w:rsidRPr="00F76FA9">
        <w:rPr>
          <w:b/>
          <w:bCs/>
          <w:sz w:val="26"/>
          <w:szCs w:val="26"/>
          <w:u w:val="single"/>
        </w:rPr>
        <w:t xml:space="preserve">when we consider </w:t>
      </w:r>
      <w:r w:rsidRPr="00F76FA9">
        <w:rPr>
          <w:b/>
          <w:bCs/>
          <w:sz w:val="26"/>
          <w:szCs w:val="26"/>
          <w:highlight w:val="green"/>
          <w:u w:val="single"/>
        </w:rPr>
        <w:t xml:space="preserve">worlds </w:t>
      </w:r>
      <w:r w:rsidRPr="00F76FA9">
        <w:rPr>
          <w:b/>
          <w:bCs/>
          <w:sz w:val="26"/>
          <w:szCs w:val="26"/>
          <w:u w:val="single"/>
        </w:rPr>
        <w:t xml:space="preserve">that are </w:t>
      </w:r>
      <w:r w:rsidRPr="00F76FA9">
        <w:rPr>
          <w:b/>
          <w:bCs/>
          <w:sz w:val="26"/>
          <w:szCs w:val="26"/>
          <w:highlight w:val="green"/>
          <w:u w:val="single"/>
        </w:rPr>
        <w:t>naturally the same</w:t>
      </w:r>
      <w:r w:rsidRPr="00F76FA9">
        <w:t xml:space="preserve"> as the actual world, </w:t>
      </w:r>
      <w:r w:rsidRPr="00F76FA9">
        <w:rPr>
          <w:b/>
          <w:bCs/>
          <w:sz w:val="26"/>
          <w:szCs w:val="26"/>
          <w:u w:val="single"/>
        </w:rPr>
        <w:t xml:space="preserve">we </w:t>
      </w:r>
      <w:r w:rsidRPr="00F76FA9">
        <w:rPr>
          <w:b/>
          <w:bCs/>
          <w:sz w:val="26"/>
          <w:szCs w:val="26"/>
          <w:highlight w:val="green"/>
          <w:u w:val="single"/>
        </w:rPr>
        <w:t xml:space="preserve">will ipso facto be </w:t>
      </w:r>
      <w:r w:rsidRPr="00F76FA9">
        <w:rPr>
          <w:b/>
          <w:bCs/>
          <w:sz w:val="26"/>
          <w:szCs w:val="26"/>
          <w:u w:val="single"/>
        </w:rPr>
        <w:t xml:space="preserve">considering </w:t>
      </w:r>
      <w:r w:rsidRPr="00F76FA9">
        <w:rPr>
          <w:b/>
          <w:bCs/>
          <w:sz w:val="26"/>
          <w:szCs w:val="26"/>
          <w:highlight w:val="green"/>
          <w:u w:val="single"/>
        </w:rPr>
        <w:t>worlds</w:t>
      </w:r>
      <w:r w:rsidRPr="00F76FA9">
        <w:rPr>
          <w:b/>
          <w:bCs/>
          <w:sz w:val="26"/>
          <w:szCs w:val="26"/>
          <w:u w:val="single"/>
        </w:rPr>
        <w:t xml:space="preserve"> that are </w:t>
      </w:r>
      <w:r w:rsidRPr="00F76FA9">
        <w:rPr>
          <w:b/>
          <w:bCs/>
          <w:sz w:val="26"/>
          <w:szCs w:val="26"/>
          <w:highlight w:val="green"/>
          <w:u w:val="single"/>
        </w:rPr>
        <w:t>morally the same</w:t>
      </w:r>
      <w:r w:rsidRPr="00F76FA9">
        <w:rPr>
          <w:b/>
          <w:bCs/>
          <w:sz w:val="26"/>
          <w:szCs w:val="26"/>
          <w:u w:val="single"/>
        </w:rPr>
        <w:t xml:space="preserve"> </w:t>
      </w:r>
      <w:r w:rsidRPr="00F76FA9">
        <w:t xml:space="preserve">as the actual world. But for the non-naturalist, no such explanation seems available. In fact, </w:t>
      </w:r>
      <w:r w:rsidRPr="00F76FA9">
        <w:rPr>
          <w:b/>
          <w:bCs/>
          <w:sz w:val="26"/>
          <w:szCs w:val="26"/>
          <w:u w:val="single"/>
        </w:rPr>
        <w:t>it seems</w:t>
      </w:r>
      <w:r w:rsidRPr="00F76FA9">
        <w:t xml:space="preserve"> to be in principle </w:t>
      </w:r>
      <w:r w:rsidRPr="00F76FA9">
        <w:rPr>
          <w:b/>
          <w:bCs/>
          <w:sz w:val="26"/>
          <w:szCs w:val="26"/>
          <w:highlight w:val="green"/>
          <w:u w:val="single"/>
        </w:rPr>
        <w:t xml:space="preserve">impossible for a non-naturalist to explain how the moral supervenes </w:t>
      </w:r>
      <w:r w:rsidRPr="00F76FA9">
        <w:rPr>
          <w:b/>
          <w:bCs/>
          <w:sz w:val="26"/>
          <w:szCs w:val="26"/>
          <w:u w:val="single"/>
        </w:rPr>
        <w:t xml:space="preserve">on </w:t>
      </w:r>
      <w:r w:rsidRPr="00F76FA9">
        <w:rPr>
          <w:b/>
          <w:bCs/>
          <w:sz w:val="26"/>
          <w:szCs w:val="26"/>
          <w:highlight w:val="green"/>
          <w:u w:val="single"/>
        </w:rPr>
        <w:t>the natural.</w:t>
      </w:r>
      <w:r w:rsidRPr="00F76FA9">
        <w:t xml:space="preserve"> And if the non-naturalist can offer no explanation of this phenomenon that demands explanation, this is a heavy mark against non-naturalism (McPherson 2012).</w:t>
      </w:r>
    </w:p>
    <w:p w14:paraId="200A2D8D" w14:textId="77777777" w:rsidR="000D1720" w:rsidRPr="00666FC8" w:rsidRDefault="000D1720" w:rsidP="000D1720">
      <w:pPr>
        <w:pStyle w:val="Heading4"/>
        <w:rPr>
          <w:rFonts w:cs="Calibri"/>
          <w:shd w:val="clear" w:color="auto" w:fill="FFFFFF"/>
        </w:rPr>
      </w:pPr>
      <w:r>
        <w:rPr>
          <w:rFonts w:cs="Calibri"/>
          <w:shd w:val="clear" w:color="auto" w:fill="FFFFFF"/>
        </w:rPr>
        <w:t xml:space="preserve">2] </w:t>
      </w:r>
      <w:r w:rsidRPr="00666FC8">
        <w:rPr>
          <w:rFonts w:cs="Calibri"/>
          <w:shd w:val="clear" w:color="auto" w:fill="FFFFFF"/>
        </w:rPr>
        <w:t>Non-natural moral facts are epistemically inaccessible</w:t>
      </w:r>
      <w:r w:rsidRPr="00666FC8">
        <w:rPr>
          <w:rFonts w:eastAsia="Times New Roman" w:cs="Calibri"/>
          <w:sz w:val="16"/>
          <w:shd w:val="clear" w:color="auto" w:fill="FFFFFF"/>
        </w:rPr>
        <w:t xml:space="preserve"> </w:t>
      </w:r>
    </w:p>
    <w:p w14:paraId="418241B4" w14:textId="77777777" w:rsidR="000D1720" w:rsidRPr="00666FC8" w:rsidRDefault="000D1720" w:rsidP="000D1720">
      <w:proofErr w:type="spellStart"/>
      <w:r w:rsidRPr="00666FC8">
        <w:rPr>
          <w:rStyle w:val="Style13ptBold"/>
        </w:rPr>
        <w:t>Papinau</w:t>
      </w:r>
      <w:proofErr w:type="spellEnd"/>
      <w:r w:rsidRPr="00666FC8">
        <w:rPr>
          <w:rStyle w:val="Style13ptBold"/>
        </w:rPr>
        <w:t xml:space="preserve"> ’07</w:t>
      </w:r>
      <w:r w:rsidRPr="00666FC8">
        <w:t xml:space="preserve"> (David [David Papineau is an academic philosopher. He works as Professor of Philosophy of Science at King's College London, having previously taught for several years at Cambridge University and been a fellow of Robinson College, Cambridge], “Naturalism”. </w:t>
      </w:r>
      <w:hyperlink r:id="rId9" w:history="1">
        <w:r w:rsidRPr="00666FC8">
          <w:rPr>
            <w:rStyle w:val="Hyperlink"/>
          </w:rPr>
          <w:t>http://plato.stanford.edu/entries/naturalism/</w:t>
        </w:r>
      </w:hyperlink>
      <w:r w:rsidRPr="00666FC8">
        <w:t> 2007)</w:t>
      </w:r>
    </w:p>
    <w:p w14:paraId="3D1F7B2B" w14:textId="77777777" w:rsidR="000D1720" w:rsidRPr="00666FC8" w:rsidRDefault="000D1720" w:rsidP="000D1720">
      <w:pPr>
        <w:shd w:val="clear" w:color="auto" w:fill="FFFFFF"/>
        <w:spacing w:line="240" w:lineRule="atLeast"/>
        <w:rPr>
          <w:b/>
          <w:color w:val="000000"/>
          <w:szCs w:val="26"/>
        </w:rPr>
      </w:pPr>
      <w:r w:rsidRPr="00666FC8">
        <w:rPr>
          <w:color w:val="000000"/>
          <w:szCs w:val="26"/>
        </w:rPr>
        <w:t>Moore took this argument to show that moral facts comprise a distinct species of non-natural fact. However, any such non-naturalist view of morality</w:t>
      </w:r>
      <w:r w:rsidRPr="00666FC8">
        <w:rPr>
          <w:color w:val="000000"/>
          <w:szCs w:val="26"/>
          <w:u w:val="single"/>
        </w:rPr>
        <w:t xml:space="preserve"> </w:t>
      </w:r>
      <w:r w:rsidRPr="00666FC8">
        <w:rPr>
          <w:color w:val="000000"/>
          <w:szCs w:val="26"/>
        </w:rPr>
        <w:t xml:space="preserve">faces immediate difficulties, deriving ultimately from the kind of causal closure thesis discussed above. If </w:t>
      </w:r>
      <w:r w:rsidRPr="00666FC8">
        <w:rPr>
          <w:b/>
          <w:color w:val="000000"/>
          <w:szCs w:val="26"/>
          <w:highlight w:val="green"/>
          <w:u w:val="single"/>
        </w:rPr>
        <w:t>all physical effects are due to</w:t>
      </w:r>
      <w:r w:rsidRPr="00666FC8">
        <w:rPr>
          <w:b/>
          <w:color w:val="000000"/>
          <w:szCs w:val="26"/>
          <w:u w:val="single"/>
        </w:rPr>
        <w:t xml:space="preserve"> a limited range of </w:t>
      </w:r>
      <w:r w:rsidRPr="00666FC8">
        <w:rPr>
          <w:b/>
          <w:color w:val="000000"/>
          <w:szCs w:val="26"/>
          <w:highlight w:val="green"/>
          <w:u w:val="single"/>
        </w:rPr>
        <w:t>natural causes</w:t>
      </w:r>
      <w:r w:rsidRPr="00666FC8">
        <w:rPr>
          <w:b/>
          <w:color w:val="000000"/>
          <w:szCs w:val="26"/>
          <w:u w:val="single"/>
        </w:rPr>
        <w:t xml:space="preserve">, and </w:t>
      </w:r>
      <w:r w:rsidRPr="00666FC8">
        <w:rPr>
          <w:b/>
          <w:color w:val="000000"/>
          <w:szCs w:val="26"/>
          <w:highlight w:val="green"/>
          <w:u w:val="single"/>
        </w:rPr>
        <w:t>if moral facts lie outside this range, then</w:t>
      </w:r>
      <w:r w:rsidRPr="00666FC8">
        <w:rPr>
          <w:b/>
          <w:color w:val="000000"/>
          <w:szCs w:val="26"/>
          <w:u w:val="single"/>
        </w:rPr>
        <w:t xml:space="preserve"> it </w:t>
      </w:r>
      <w:proofErr w:type="gramStart"/>
      <w:r w:rsidRPr="00666FC8">
        <w:rPr>
          <w:b/>
          <w:color w:val="000000"/>
          <w:szCs w:val="26"/>
          <w:u w:val="single"/>
        </w:rPr>
        <w:t>follow</w:t>
      </w:r>
      <w:proofErr w:type="gramEnd"/>
      <w:r w:rsidRPr="00666FC8">
        <w:rPr>
          <w:b/>
          <w:color w:val="000000"/>
          <w:szCs w:val="26"/>
          <w:u w:val="single"/>
        </w:rPr>
        <w:t xml:space="preserve"> that </w:t>
      </w:r>
      <w:r w:rsidRPr="00666FC8">
        <w:rPr>
          <w:b/>
          <w:color w:val="000000"/>
          <w:szCs w:val="26"/>
          <w:highlight w:val="green"/>
          <w:u w:val="single"/>
        </w:rPr>
        <w:t>moral facts can never make any difference to what happens in the physical world</w:t>
      </w:r>
      <w:r w:rsidRPr="00666FC8">
        <w:rPr>
          <w:color w:val="000000"/>
          <w:szCs w:val="26"/>
        </w:rPr>
        <w:t xml:space="preserve"> (Harman, 1986). At first sight </w:t>
      </w:r>
      <w:r w:rsidRPr="00666FC8">
        <w:rPr>
          <w:b/>
          <w:color w:val="000000"/>
          <w:szCs w:val="26"/>
          <w:highlight w:val="green"/>
          <w:u w:val="single"/>
        </w:rPr>
        <w:t>this</w:t>
      </w:r>
      <w:r w:rsidRPr="00666FC8">
        <w:rPr>
          <w:color w:val="000000"/>
          <w:szCs w:val="26"/>
        </w:rPr>
        <w:t xml:space="preserve"> may seem tolerable (perhaps moral facts indeed don't have any physical effects). But it </w:t>
      </w:r>
      <w:r w:rsidRPr="00666FC8">
        <w:rPr>
          <w:b/>
          <w:color w:val="000000"/>
          <w:szCs w:val="26"/>
          <w:highlight w:val="green"/>
          <w:u w:val="single"/>
        </w:rPr>
        <w:t>has</w:t>
      </w:r>
      <w:r w:rsidRPr="00666FC8">
        <w:rPr>
          <w:color w:val="000000"/>
          <w:szCs w:val="26"/>
        </w:rPr>
        <w:t xml:space="preserve"> </w:t>
      </w:r>
      <w:r w:rsidRPr="00666FC8">
        <w:rPr>
          <w:b/>
          <w:color w:val="000000"/>
          <w:szCs w:val="26"/>
          <w:u w:val="single"/>
        </w:rPr>
        <w:t xml:space="preserve">very awkward </w:t>
      </w:r>
      <w:r w:rsidRPr="00666FC8">
        <w:rPr>
          <w:b/>
          <w:color w:val="000000"/>
          <w:szCs w:val="26"/>
          <w:highlight w:val="green"/>
          <w:u w:val="single"/>
        </w:rPr>
        <w:t>epistemological consequences</w:t>
      </w:r>
      <w:r w:rsidRPr="00666FC8">
        <w:rPr>
          <w:b/>
          <w:color w:val="000000"/>
          <w:szCs w:val="26"/>
          <w:u w:val="single"/>
        </w:rPr>
        <w:t>.</w:t>
      </w:r>
      <w:r w:rsidRPr="00666FC8">
        <w:rPr>
          <w:color w:val="000000"/>
          <w:szCs w:val="26"/>
        </w:rPr>
        <w:t xml:space="preserve"> For beings like us, </w:t>
      </w:r>
      <w:r w:rsidRPr="00666FC8">
        <w:rPr>
          <w:b/>
          <w:color w:val="000000"/>
          <w:szCs w:val="26"/>
          <w:highlight w:val="green"/>
          <w:u w:val="single"/>
        </w:rPr>
        <w:t>knowledge</w:t>
      </w:r>
      <w:r w:rsidRPr="00666FC8">
        <w:rPr>
          <w:b/>
          <w:color w:val="000000"/>
          <w:szCs w:val="26"/>
          <w:u w:val="single"/>
        </w:rPr>
        <w:t xml:space="preserve"> of the spatiotemporal world </w:t>
      </w:r>
      <w:r w:rsidRPr="00666FC8">
        <w:rPr>
          <w:b/>
          <w:color w:val="000000"/>
          <w:szCs w:val="26"/>
          <w:highlight w:val="green"/>
          <w:u w:val="single"/>
        </w:rPr>
        <w:t>is mediated by physical processes involving our sense</w:t>
      </w:r>
      <w:r w:rsidRPr="00666FC8">
        <w:rPr>
          <w:b/>
          <w:color w:val="000000"/>
          <w:szCs w:val="26"/>
          <w:u w:val="single"/>
        </w:rPr>
        <w:t xml:space="preserve"> organs </w:t>
      </w:r>
      <w:r w:rsidRPr="00666FC8">
        <w:rPr>
          <w:b/>
          <w:color w:val="000000"/>
          <w:szCs w:val="26"/>
          <w:highlight w:val="green"/>
          <w:u w:val="single"/>
        </w:rPr>
        <w:t>and cognitive systems. If moral facts cannot influence the physical world, then [we can’t]</w:t>
      </w:r>
      <w:r w:rsidRPr="00666FC8">
        <w:rPr>
          <w:b/>
          <w:color w:val="000000"/>
          <w:szCs w:val="26"/>
          <w:u w:val="single"/>
        </w:rPr>
        <w:t xml:space="preserve"> it is hard to see how we </w:t>
      </w:r>
      <w:r w:rsidRPr="00666FC8">
        <w:rPr>
          <w:b/>
          <w:color w:val="000000"/>
          <w:szCs w:val="26"/>
          <w:highlight w:val="green"/>
          <w:u w:val="single"/>
        </w:rPr>
        <w:t>can have any knowledge of them</w:t>
      </w:r>
      <w:r w:rsidRPr="00666FC8">
        <w:rPr>
          <w:b/>
          <w:color w:val="000000"/>
          <w:szCs w:val="26"/>
        </w:rPr>
        <w:t>.</w:t>
      </w:r>
    </w:p>
    <w:p w14:paraId="7BC50638" w14:textId="77777777" w:rsidR="000D1720" w:rsidRPr="00F76FA9" w:rsidRDefault="000D1720" w:rsidP="000D1720"/>
    <w:p w14:paraId="508C9E3C" w14:textId="77777777" w:rsidR="000D1720" w:rsidRPr="00F76FA9" w:rsidRDefault="000D1720" w:rsidP="000D1720">
      <w:pPr>
        <w:pStyle w:val="Heading4"/>
        <w:spacing w:line="276" w:lineRule="auto"/>
        <w:rPr>
          <w:rFonts w:cs="Arial"/>
        </w:rPr>
      </w:pPr>
      <w:r w:rsidRPr="00F76FA9">
        <w:rPr>
          <w:rFonts w:cs="Arial"/>
        </w:rPr>
        <w:t>This connection between pain and pleasure and phenomenal conceptions of intrinsic value and disvalue is irrefutable – everything else regresses – robust neuroscience proves.</w:t>
      </w:r>
    </w:p>
    <w:p w14:paraId="3D9F426F" w14:textId="77777777" w:rsidR="000D1720" w:rsidRPr="00F76FA9" w:rsidRDefault="000D1720" w:rsidP="000D1720">
      <w:pPr>
        <w:spacing w:line="276" w:lineRule="auto"/>
        <w:rPr>
          <w:b/>
          <w:bCs/>
          <w:sz w:val="26"/>
        </w:rPr>
      </w:pPr>
      <w:r w:rsidRPr="00F76FA9">
        <w:rPr>
          <w:rStyle w:val="Style13ptBold"/>
        </w:rPr>
        <w:t xml:space="preserve">Blum et al. 18 </w:t>
      </w:r>
      <w:r w:rsidRPr="00F76FA9">
        <w:rPr>
          <w:szCs w:val="16"/>
        </w:rPr>
        <w:t xml:space="preserve">Kenneth Blum, 1Department of Psychiatry, </w:t>
      </w:r>
      <w:proofErr w:type="spellStart"/>
      <w:r w:rsidRPr="00F76FA9">
        <w:rPr>
          <w:szCs w:val="16"/>
        </w:rPr>
        <w:t>Boonshoft</w:t>
      </w:r>
      <w:proofErr w:type="spellEnd"/>
      <w:r w:rsidRPr="00F76FA9">
        <w:rPr>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F76FA9">
        <w:rPr>
          <w:szCs w:val="16"/>
        </w:rPr>
        <w:t>Geneus</w:t>
      </w:r>
      <w:proofErr w:type="spellEnd"/>
      <w:r w:rsidRPr="00F76FA9">
        <w:rPr>
          <w:szCs w:val="16"/>
        </w:rPr>
        <w:t xml:space="preserve"> Health LLC, San Antonio, TX, USA 6Department of Addiction Research &amp; Therapy, </w:t>
      </w:r>
      <w:proofErr w:type="spellStart"/>
      <w:r w:rsidRPr="00F76FA9">
        <w:rPr>
          <w:szCs w:val="16"/>
        </w:rPr>
        <w:t>Nupathways</w:t>
      </w:r>
      <w:proofErr w:type="spellEnd"/>
      <w:r w:rsidRPr="00F76FA9">
        <w:rPr>
          <w:szCs w:val="16"/>
        </w:rPr>
        <w:t xml:space="preserve"> Inc., </w:t>
      </w:r>
      <w:proofErr w:type="spellStart"/>
      <w:r w:rsidRPr="00F76FA9">
        <w:rPr>
          <w:szCs w:val="16"/>
        </w:rPr>
        <w:t>Innsbrook</w:t>
      </w:r>
      <w:proofErr w:type="spellEnd"/>
      <w:r w:rsidRPr="00F76FA9">
        <w:rPr>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F76FA9">
        <w:rPr>
          <w:szCs w:val="16"/>
        </w:rPr>
        <w:t>Eötvös</w:t>
      </w:r>
      <w:proofErr w:type="spellEnd"/>
      <w:r w:rsidRPr="00F76FA9">
        <w:rPr>
          <w:szCs w:val="16"/>
        </w:rPr>
        <w:t xml:space="preserve"> </w:t>
      </w:r>
      <w:proofErr w:type="spellStart"/>
      <w:r w:rsidRPr="00F76FA9">
        <w:rPr>
          <w:szCs w:val="16"/>
        </w:rPr>
        <w:t>Loránd</w:t>
      </w:r>
      <w:proofErr w:type="spellEnd"/>
      <w:r w:rsidRPr="00F76FA9">
        <w:rPr>
          <w:szCs w:val="16"/>
        </w:rPr>
        <w:t xml:space="preserve"> University, Budapest, Hungary 10Division of Addiction Research, Dominion Diagnostics, LLC. North Kingston, RI, USA 11Victory Nutrition International, </w:t>
      </w:r>
      <w:proofErr w:type="spellStart"/>
      <w:r w:rsidRPr="00F76FA9">
        <w:rPr>
          <w:szCs w:val="16"/>
        </w:rPr>
        <w:t>Lederach</w:t>
      </w:r>
      <w:proofErr w:type="spellEnd"/>
      <w:r w:rsidRPr="00F76FA9">
        <w:rPr>
          <w:szCs w:val="16"/>
        </w:rPr>
        <w:t xml:space="preserve">, PA., USA 12National Human Genome Center at Howard University, Washington, DC., USA, Marjorie </w:t>
      </w:r>
      <w:proofErr w:type="spellStart"/>
      <w:r w:rsidRPr="00F76FA9">
        <w:rPr>
          <w:szCs w:val="16"/>
        </w:rPr>
        <w:t>Gondré</w:t>
      </w:r>
      <w:proofErr w:type="spellEnd"/>
      <w:r w:rsidRPr="00F76FA9">
        <w:rPr>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F76FA9">
        <w:rPr>
          <w:szCs w:val="16"/>
        </w:rPr>
        <w:t>Modestino</w:t>
      </w:r>
      <w:proofErr w:type="spellEnd"/>
      <w:r w:rsidRPr="00F76FA9">
        <w:rPr>
          <w:szCs w:val="16"/>
        </w:rPr>
        <w:t xml:space="preserve">, 14Department of Psychology, Curry College, Milton, MA, USA, Rajendra D </w:t>
      </w:r>
      <w:proofErr w:type="spellStart"/>
      <w:r w:rsidRPr="00F76FA9">
        <w:rPr>
          <w:szCs w:val="16"/>
        </w:rPr>
        <w:t>Badgaiyan</w:t>
      </w:r>
      <w:proofErr w:type="spellEnd"/>
      <w:r w:rsidRPr="00F76FA9">
        <w:rPr>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0" w:history="1">
        <w:r w:rsidRPr="00F76FA9">
          <w:rPr>
            <w:rStyle w:val="Hyperlink"/>
            <w:color w:val="000000"/>
            <w:szCs w:val="16"/>
          </w:rPr>
          <w:t>https://www.ncbi.nlm.nih.gov/pmc/articles/PMC6446569/</w:t>
        </w:r>
      </w:hyperlink>
      <w:r w:rsidRPr="00F76FA9">
        <w:rPr>
          <w:szCs w:val="16"/>
        </w:rPr>
        <w:t>, R.S.</w:t>
      </w:r>
    </w:p>
    <w:p w14:paraId="21C45F9D" w14:textId="77777777" w:rsidR="000D1720" w:rsidRPr="00F76FA9" w:rsidRDefault="000D1720" w:rsidP="000D1720">
      <w:pPr>
        <w:spacing w:line="276" w:lineRule="auto"/>
      </w:pPr>
      <w:r w:rsidRPr="00F76FA9">
        <w:rPr>
          <w:b/>
          <w:bCs/>
          <w:highlight w:val="green"/>
          <w:u w:val="single"/>
        </w:rPr>
        <w:t>Pleasure</w:t>
      </w:r>
      <w:r w:rsidRPr="00F76FA9">
        <w:rPr>
          <w:u w:val="single"/>
        </w:rPr>
        <w:t xml:space="preserve"> is not only</w:t>
      </w:r>
      <w:r w:rsidRPr="00F76FA9">
        <w:t xml:space="preserve"> one of the three </w:t>
      </w:r>
      <w:r w:rsidRPr="00F76FA9">
        <w:rPr>
          <w:u w:val="single"/>
        </w:rPr>
        <w:t xml:space="preserve">primary reward </w:t>
      </w:r>
      <w:proofErr w:type="gramStart"/>
      <w:r w:rsidRPr="00F76FA9">
        <w:rPr>
          <w:u w:val="single"/>
        </w:rPr>
        <w:t>functions</w:t>
      </w:r>
      <w:proofErr w:type="gramEnd"/>
      <w:r w:rsidRPr="00F76FA9">
        <w:t xml:space="preserve"> but </w:t>
      </w:r>
      <w:r w:rsidRPr="00F76FA9">
        <w:rPr>
          <w:u w:val="single"/>
        </w:rPr>
        <w:t xml:space="preserve">it also </w:t>
      </w:r>
      <w:r w:rsidRPr="00F76FA9">
        <w:rPr>
          <w:b/>
          <w:bCs/>
          <w:highlight w:val="green"/>
          <w:u w:val="single"/>
        </w:rPr>
        <w:t>defines reward.</w:t>
      </w:r>
      <w:r w:rsidRPr="00F76FA9">
        <w:t xml:space="preserve"> As homeostasis explains the </w:t>
      </w:r>
      <w:r w:rsidRPr="00F76FA9">
        <w:rPr>
          <w:u w:val="single"/>
        </w:rPr>
        <w:t>functions of</w:t>
      </w:r>
      <w:r w:rsidRPr="00F76FA9">
        <w:t xml:space="preserve"> only a limited number of </w:t>
      </w:r>
      <w:r w:rsidRPr="00F76FA9">
        <w:rPr>
          <w:u w:val="single"/>
        </w:rPr>
        <w:t>rewards, the</w:t>
      </w:r>
      <w:r w:rsidRPr="00F76FA9">
        <w:t xml:space="preserve"> principal </w:t>
      </w:r>
      <w:r w:rsidRPr="00F76FA9">
        <w:rPr>
          <w:highlight w:val="green"/>
          <w:u w:val="single"/>
        </w:rPr>
        <w:t>reason why particular stimuli</w:t>
      </w:r>
      <w:r w:rsidRPr="00F76FA9">
        <w:rPr>
          <w:u w:val="single"/>
        </w:rPr>
        <w:t xml:space="preserve">, objects, events, situations, and activities </w:t>
      </w:r>
      <w:r w:rsidRPr="00F76FA9">
        <w:rPr>
          <w:highlight w:val="green"/>
          <w:u w:val="single"/>
        </w:rPr>
        <w:t>are rewarding</w:t>
      </w:r>
      <w:r w:rsidRPr="00F76FA9">
        <w:t xml:space="preserve"> may be </w:t>
      </w:r>
      <w:r w:rsidRPr="00F76FA9">
        <w:rPr>
          <w:highlight w:val="green"/>
          <w:u w:val="single"/>
        </w:rPr>
        <w:t>due to pleasure.</w:t>
      </w:r>
      <w:r w:rsidRPr="00F76FA9">
        <w:t xml:space="preserve"> This applies </w:t>
      </w:r>
      <w:proofErr w:type="gramStart"/>
      <w:r w:rsidRPr="00F76FA9">
        <w:t>first of all</w:t>
      </w:r>
      <w:proofErr w:type="gramEnd"/>
      <w:r w:rsidRPr="00F76FA9">
        <w:t xml:space="preserve"> to sex and to the primary homeostatic rewards of food and liquid and extends to money, taste, beauty, social encounters and nonmaterial, internally set, and intrinsic rewards. </w:t>
      </w:r>
      <w:r w:rsidRPr="00F76FA9">
        <w:rPr>
          <w:u w:val="single"/>
        </w:rPr>
        <w:t>Pleasure, as the primary effect of rewards</w:t>
      </w:r>
      <w:r w:rsidRPr="00F76FA9">
        <w:t xml:space="preserve">, drives the prime reward functions of learning, approach behavior, and decision making and </w:t>
      </w:r>
      <w:r w:rsidRPr="00F76FA9">
        <w:rPr>
          <w:highlight w:val="green"/>
          <w:u w:val="single"/>
        </w:rPr>
        <w:t xml:space="preserve">provides the </w:t>
      </w:r>
      <w:r w:rsidRPr="00F76FA9">
        <w:rPr>
          <w:b/>
          <w:bCs/>
          <w:highlight w:val="green"/>
          <w:u w:val="single"/>
        </w:rPr>
        <w:t>basis for hedonic theories</w:t>
      </w:r>
      <w:r w:rsidRPr="00F76FA9">
        <w:rPr>
          <w:highlight w:val="green"/>
          <w:u w:val="single"/>
        </w:rPr>
        <w:t xml:space="preserve"> of reward</w:t>
      </w:r>
      <w:r w:rsidRPr="00F76FA9">
        <w:rPr>
          <w:u w:val="single"/>
        </w:rPr>
        <w:t xml:space="preserve"> function. We are attracted by</w:t>
      </w:r>
      <w:r w:rsidRPr="00F76FA9">
        <w:t xml:space="preserve"> most </w:t>
      </w:r>
      <w:r w:rsidRPr="00F76FA9">
        <w:rPr>
          <w:u w:val="single"/>
        </w:rPr>
        <w:t>rewards and exert intense efforts to obtain them</w:t>
      </w:r>
      <w:r w:rsidRPr="00F76FA9">
        <w:t xml:space="preserve">, just </w:t>
      </w:r>
      <w:r w:rsidRPr="00F76FA9">
        <w:rPr>
          <w:u w:val="single"/>
        </w:rPr>
        <w:t>because they are enjoyable</w:t>
      </w:r>
      <w:r w:rsidRPr="00F76FA9">
        <w:t xml:space="preserve"> [10].</w:t>
      </w:r>
    </w:p>
    <w:p w14:paraId="0594C1DC" w14:textId="77777777" w:rsidR="000D1720" w:rsidRPr="00F76FA9" w:rsidRDefault="000D1720" w:rsidP="000D1720">
      <w:pPr>
        <w:spacing w:line="276" w:lineRule="auto"/>
      </w:pPr>
      <w:r w:rsidRPr="00F76FA9">
        <w:lastRenderedPageBreak/>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F76FA9">
        <w:rPr>
          <w:u w:val="single"/>
        </w:rPr>
        <w:t>using both humans and detailed invasive brain analysis of animals has discovered some critical ways that the brain processes pleasure</w:t>
      </w:r>
      <w:r w:rsidRPr="00F76FA9">
        <w:t xml:space="preserve"> [14].</w:t>
      </w:r>
    </w:p>
    <w:p w14:paraId="36DDD4C3" w14:textId="77777777" w:rsidR="000D1720" w:rsidRPr="00F76FA9" w:rsidRDefault="000D1720" w:rsidP="000D1720">
      <w:pPr>
        <w:spacing w:line="276" w:lineRule="auto"/>
      </w:pPr>
      <w:r w:rsidRPr="00F76FA9">
        <w:rPr>
          <w:u w:val="single"/>
        </w:rPr>
        <w:t>Pleasure as a hallmark of reward is sufficient for defining a reward</w:t>
      </w:r>
      <w:r w:rsidRPr="00F76FA9">
        <w:t xml:space="preserve">, but it may not be necessary. </w:t>
      </w:r>
      <w:r w:rsidRPr="00F76FA9">
        <w:rPr>
          <w:u w:val="single"/>
        </w:rPr>
        <w:t>A reward may generate positive</w:t>
      </w:r>
      <w:r w:rsidRPr="00F76FA9">
        <w:t xml:space="preserve"> learning and approach </w:t>
      </w:r>
      <w:r w:rsidRPr="00F76FA9">
        <w:rPr>
          <w:u w:val="single"/>
        </w:rPr>
        <w:t>behavior</w:t>
      </w:r>
      <w:r w:rsidRPr="00F76FA9">
        <w:t xml:space="preserve"> simply </w:t>
      </w:r>
      <w:r w:rsidRPr="00F76FA9">
        <w:rPr>
          <w:u w:val="single"/>
        </w:rPr>
        <w:t>because it contains substances that are essential for body function.</w:t>
      </w:r>
      <w:r w:rsidRPr="00F76FA9">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77380D62" w14:textId="77777777" w:rsidR="000D1720" w:rsidRPr="00F76FA9" w:rsidRDefault="000D1720" w:rsidP="000D1720">
      <w:pPr>
        <w:spacing w:line="276" w:lineRule="auto"/>
      </w:pPr>
      <w:r w:rsidRPr="00F76FA9">
        <w:t>Evolutionary theories of pleasure: The love connection BO:D</w:t>
      </w:r>
    </w:p>
    <w:p w14:paraId="3C6672EB" w14:textId="77777777" w:rsidR="000D1720" w:rsidRPr="00F76FA9" w:rsidRDefault="000D1720" w:rsidP="000D1720">
      <w:pPr>
        <w:spacing w:line="276" w:lineRule="auto"/>
      </w:pPr>
      <w:r w:rsidRPr="00F76FA9">
        <w:t xml:space="preserve">Charles Darwin and other biological scientists that have examined the biological </w:t>
      </w:r>
      <w:r w:rsidRPr="00F76FA9">
        <w:rPr>
          <w:u w:val="single"/>
        </w:rPr>
        <w:t>evolution and its basic principles found</w:t>
      </w:r>
      <w:r w:rsidRPr="00F76FA9">
        <w:t xml:space="preserve"> various </w:t>
      </w:r>
      <w:r w:rsidRPr="00F76FA9">
        <w:rPr>
          <w:u w:val="single"/>
        </w:rPr>
        <w:t>mechanisms that steer behavior and biological development.</w:t>
      </w:r>
      <w:r w:rsidRPr="00F76FA9">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41538733" w14:textId="77777777" w:rsidR="000D1720" w:rsidRPr="00F76FA9" w:rsidRDefault="000D1720" w:rsidP="000D1720">
      <w:pPr>
        <w:spacing w:line="276" w:lineRule="auto"/>
      </w:pPr>
      <w:r w:rsidRPr="00F76FA9">
        <w:t xml:space="preserve">It is well established that modern biological theory conjectures that </w:t>
      </w:r>
      <w:r w:rsidRPr="00F76FA9">
        <w:rPr>
          <w:b/>
          <w:bCs/>
          <w:highlight w:val="green"/>
          <w:u w:val="single"/>
        </w:rPr>
        <w:t>organisms are</w:t>
      </w:r>
      <w:r w:rsidRPr="00F76FA9">
        <w:rPr>
          <w:u w:val="single"/>
        </w:rPr>
        <w:t xml:space="preserve"> the </w:t>
      </w:r>
      <w:r w:rsidRPr="00F76FA9">
        <w:rPr>
          <w:b/>
          <w:bCs/>
          <w:highlight w:val="green"/>
          <w:u w:val="single"/>
        </w:rPr>
        <w:t>result of evolutionary competition.</w:t>
      </w:r>
      <w:r w:rsidRPr="00F76FA9">
        <w:t xml:space="preserve"> In fact, Richard </w:t>
      </w:r>
      <w:r w:rsidRPr="00F76FA9">
        <w:rPr>
          <w:u w:val="single"/>
        </w:rPr>
        <w:t>Dawkins stresses gene survival and propagation as the basic mechanism of life</w:t>
      </w:r>
      <w:r w:rsidRPr="00F76FA9">
        <w:t xml:space="preserve"> [20]. Only genes that lead to </w:t>
      </w:r>
      <w:r w:rsidRPr="00F76FA9">
        <w:rPr>
          <w:u w:val="single"/>
        </w:rPr>
        <w:t>the fittest phenotype will make it.</w:t>
      </w:r>
      <w:r w:rsidRPr="00F76FA9">
        <w:t xml:space="preserve"> It is noteworthy that the phenotype is selected based on behavior that maximizes gene propagation. To do so, the phenotype must survive and generate offspring, and be better at it than its competitors. Thus, </w:t>
      </w:r>
      <w:r w:rsidRPr="00F76FA9">
        <w:rPr>
          <w:u w:val="single"/>
        </w:rPr>
        <w:t xml:space="preserve">the ultimate, distal function of </w:t>
      </w:r>
      <w:r w:rsidRPr="00F76FA9">
        <w:rPr>
          <w:highlight w:val="green"/>
          <w:u w:val="single"/>
        </w:rPr>
        <w:t>rewards</w:t>
      </w:r>
      <w:r w:rsidRPr="00F76FA9">
        <w:rPr>
          <w:u w:val="single"/>
        </w:rPr>
        <w:t xml:space="preserve"> is to </w:t>
      </w:r>
      <w:r w:rsidRPr="00F76FA9">
        <w:rPr>
          <w:highlight w:val="green"/>
          <w:u w:val="single"/>
        </w:rPr>
        <w:t>increase</w:t>
      </w:r>
      <w:r w:rsidRPr="00F76FA9">
        <w:rPr>
          <w:u w:val="single"/>
        </w:rPr>
        <w:t xml:space="preserve"> evolutionary </w:t>
      </w:r>
      <w:r w:rsidRPr="00F76FA9">
        <w:rPr>
          <w:highlight w:val="green"/>
          <w:u w:val="single"/>
        </w:rPr>
        <w:t>fitness</w:t>
      </w:r>
      <w:r w:rsidRPr="00F76FA9">
        <w:t xml:space="preserve"> by ensuring the survival of the organism and reproduction. It is agreed that learning, approach, economic decisions, and positive </w:t>
      </w:r>
      <w:r w:rsidRPr="00F76FA9">
        <w:lastRenderedPageBreak/>
        <w:t>emotions are the proximal functions through which phenotypes obtain other necessary nutrients for survival, mating, and care for offspring.</w:t>
      </w:r>
    </w:p>
    <w:p w14:paraId="3C768399" w14:textId="77777777" w:rsidR="000D1720" w:rsidRPr="00F76FA9" w:rsidRDefault="000D1720" w:rsidP="000D1720">
      <w:pPr>
        <w:spacing w:line="276" w:lineRule="auto"/>
        <w:rPr>
          <w:szCs w:val="16"/>
          <w:u w:val="single"/>
        </w:rPr>
      </w:pPr>
      <w:r w:rsidRPr="00F76FA9">
        <w:rPr>
          <w:u w:val="single"/>
        </w:rPr>
        <w:t>Behavioral reward functions have evolved to help individuals to survive and propagate their genes</w:t>
      </w:r>
      <w:r w:rsidRPr="00F76FA9">
        <w:t xml:space="preserve">. Apparently, </w:t>
      </w:r>
      <w:r w:rsidRPr="00F76FA9">
        <w:rPr>
          <w:u w:val="single"/>
        </w:rPr>
        <w:t>people need to live well and long enough to reproduce.</w:t>
      </w:r>
      <w:r w:rsidRPr="00F76FA9">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F76FA9">
        <w:rPr>
          <w:u w:val="single"/>
        </w:rPr>
        <w:t>any small edge will ultimately result in evolutionary advantage</w:t>
      </w:r>
      <w:r w:rsidRPr="00F76FA9">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F76FA9">
        <w:rPr>
          <w:u w:val="single"/>
        </w:rPr>
        <w:t>Thus</w:t>
      </w:r>
      <w:proofErr w:type="gramEnd"/>
      <w:r w:rsidRPr="00F76FA9">
        <w:rPr>
          <w:u w:val="single"/>
        </w:rPr>
        <w:t xml:space="preserve"> the distal reward function in gene propagation and evolutionary fitness defines the proximal reward functions that we see</w:t>
      </w:r>
      <w:r w:rsidRPr="00F76FA9">
        <w:t xml:space="preserve"> in everyday behavior. </w:t>
      </w:r>
      <w:r w:rsidRPr="00F76FA9">
        <w:rPr>
          <w:u w:val="single"/>
        </w:rPr>
        <w:t xml:space="preserve">That is why </w:t>
      </w:r>
      <w:r w:rsidRPr="00F76FA9">
        <w:rPr>
          <w:highlight w:val="green"/>
          <w:u w:val="single"/>
        </w:rPr>
        <w:t>foods, drinks, mates, and offspring are rewarding.</w:t>
      </w:r>
    </w:p>
    <w:p w14:paraId="29A356C8" w14:textId="77777777" w:rsidR="000D1720" w:rsidRPr="00F76FA9" w:rsidRDefault="000D1720" w:rsidP="000D1720">
      <w:pPr>
        <w:spacing w:line="276" w:lineRule="auto"/>
      </w:pPr>
      <w:r w:rsidRPr="00F76FA9">
        <w:t xml:space="preserve">There have been theories linking pleasure as a required component of health benefits </w:t>
      </w:r>
      <w:proofErr w:type="spellStart"/>
      <w:r w:rsidRPr="00F76FA9">
        <w:t>salutogenesis</w:t>
      </w:r>
      <w:proofErr w:type="spellEnd"/>
      <w:r w:rsidRPr="00F76FA9">
        <w:t>, (</w:t>
      </w:r>
      <w:proofErr w:type="spellStart"/>
      <w:r w:rsidRPr="00F76FA9">
        <w:t>salugenesis</w:t>
      </w:r>
      <w:proofErr w:type="spellEnd"/>
      <w:r w:rsidRPr="00F76FA9">
        <w:t xml:space="preserve">). In essence, under these terms, </w:t>
      </w:r>
      <w:r w:rsidRPr="00F76FA9">
        <w:rPr>
          <w:u w:val="single"/>
        </w:rPr>
        <w:t>pleasure is described as a state or feeling of happiness and satisfaction resulting from an experience that one enjoys.</w:t>
      </w:r>
      <w:r w:rsidRPr="00F76FA9">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F76FA9">
        <w:t>morphinergic</w:t>
      </w:r>
      <w:proofErr w:type="spellEnd"/>
      <w:r w:rsidRPr="00F76FA9">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F76FA9">
        <w:t>hypodopaminergia</w:t>
      </w:r>
      <w:proofErr w:type="spellEnd"/>
      <w:r w:rsidRPr="00F76FA9">
        <w:t xml:space="preserve"> [24]. Most would agree that pleasurable activities can stimulate personal growth and may help to induce healthy behavioral changes, including stress management [25]. The work of </w:t>
      </w:r>
      <w:proofErr w:type="spellStart"/>
      <w:r w:rsidRPr="00F76FA9">
        <w:t>Esch</w:t>
      </w:r>
      <w:proofErr w:type="spellEnd"/>
      <w:r w:rsidRPr="00F76FA9">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7A44F418" w14:textId="77777777" w:rsidR="000D1720" w:rsidRPr="00F76FA9" w:rsidRDefault="000D1720" w:rsidP="000D1720">
      <w:pPr>
        <w:spacing w:line="276" w:lineRule="auto"/>
      </w:pPr>
      <w:r w:rsidRPr="00F76FA9">
        <w:t xml:space="preserve">Understanding the role of neurotransmission and pleasurable states both positive and negative have been adequately studied over many decades [26–37], but comparative </w:t>
      </w:r>
      <w:r w:rsidRPr="00F76FA9">
        <w:lastRenderedPageBreak/>
        <w:t>anatomical and neurobiological function between animals and homo sapiens appear to be required and seem to be in an infancy stage.</w:t>
      </w:r>
    </w:p>
    <w:p w14:paraId="42553AD3" w14:textId="77777777" w:rsidR="000D1720" w:rsidRPr="00F76FA9" w:rsidRDefault="000D1720" w:rsidP="000D1720">
      <w:pPr>
        <w:spacing w:line="276" w:lineRule="auto"/>
      </w:pPr>
      <w:r w:rsidRPr="00F76FA9">
        <w:t>Finding happiness is different between apes and humans</w:t>
      </w:r>
    </w:p>
    <w:p w14:paraId="5ABE7F1A" w14:textId="77777777" w:rsidR="000D1720" w:rsidRPr="00F76FA9" w:rsidRDefault="000D1720" w:rsidP="000D1720">
      <w:pPr>
        <w:spacing w:line="276" w:lineRule="auto"/>
      </w:pPr>
      <w:r w:rsidRPr="00F76FA9">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F76FA9">
        <w:t>all of</w:t>
      </w:r>
      <w:proofErr w:type="gramEnd"/>
      <w:r w:rsidRPr="00F76FA9">
        <w:t xml:space="preserve"> which augment dopamine release at the reward brain site. Recent multidisciplinary research, using both humans and detailed invasive brain analysis of animals has discovered some critical ways that the brain processes pleasure.</w:t>
      </w:r>
    </w:p>
    <w:p w14:paraId="591EE91A" w14:textId="77777777" w:rsidR="000D1720" w:rsidRPr="00F76FA9" w:rsidRDefault="000D1720" w:rsidP="000D1720">
      <w:pPr>
        <w:spacing w:line="276" w:lineRule="auto"/>
      </w:pPr>
      <w:r w:rsidRPr="00F76FA9">
        <w:t xml:space="preserve">Remarkably, there are </w:t>
      </w:r>
      <w:r w:rsidRPr="00F76FA9">
        <w:rPr>
          <w:u w:val="single"/>
        </w:rPr>
        <w:t>pathways for ordinary liking and pleasure</w:t>
      </w:r>
      <w:r w:rsidRPr="00F76FA9">
        <w:t xml:space="preserve">, which </w:t>
      </w:r>
      <w:r w:rsidRPr="00F76FA9">
        <w:rPr>
          <w:u w:val="single"/>
        </w:rPr>
        <w:t>are limited in scope</w:t>
      </w:r>
      <w:r w:rsidRPr="00F76FA9">
        <w:t xml:space="preserve"> as described above in this commentary. However, </w:t>
      </w:r>
      <w:r w:rsidRPr="00F76FA9">
        <w:rPr>
          <w:u w:val="single"/>
        </w:rPr>
        <w:t xml:space="preserve">there are </w:t>
      </w:r>
      <w:r w:rsidRPr="00F76FA9">
        <w:rPr>
          <w:b/>
          <w:bCs/>
          <w:highlight w:val="green"/>
          <w:u w:val="single"/>
        </w:rPr>
        <w:t>many brain regions</w:t>
      </w:r>
      <w:r w:rsidRPr="00F76FA9">
        <w:t xml:space="preserve">, often termed hot and cold spots, </w:t>
      </w:r>
      <w:r w:rsidRPr="00F76FA9">
        <w:rPr>
          <w:u w:val="single"/>
        </w:rPr>
        <w:t xml:space="preserve">that significantly </w:t>
      </w:r>
      <w:r w:rsidRPr="00F76FA9">
        <w:rPr>
          <w:b/>
          <w:bCs/>
          <w:highlight w:val="green"/>
          <w:u w:val="single"/>
        </w:rPr>
        <w:t>modulate</w:t>
      </w:r>
      <w:r w:rsidRPr="00F76FA9">
        <w:t xml:space="preserve"> (increase or decrease) </w:t>
      </w:r>
      <w:r w:rsidRPr="00F76FA9">
        <w:rPr>
          <w:u w:val="single"/>
        </w:rPr>
        <w:t xml:space="preserve">our </w:t>
      </w:r>
      <w:r w:rsidRPr="00F76FA9">
        <w:rPr>
          <w:b/>
          <w:bCs/>
          <w:highlight w:val="green"/>
          <w:u w:val="single"/>
        </w:rPr>
        <w:t>pleasure or</w:t>
      </w:r>
      <w:r w:rsidRPr="00F76FA9">
        <w:rPr>
          <w:u w:val="single"/>
        </w:rPr>
        <w:t xml:space="preserve"> even produce</w:t>
      </w:r>
      <w:r w:rsidRPr="00F76FA9">
        <w:rPr>
          <w:b/>
          <w:bCs/>
          <w:u w:val="single"/>
        </w:rPr>
        <w:t xml:space="preserve"> </w:t>
      </w:r>
      <w:r w:rsidRPr="00F76FA9">
        <w:rPr>
          <w:b/>
          <w:bCs/>
          <w:highlight w:val="green"/>
          <w:u w:val="single"/>
        </w:rPr>
        <w:t>the opposite</w:t>
      </w:r>
      <w:r w:rsidRPr="00F76FA9">
        <w:t xml:space="preserve"> of pleasure— that is </w:t>
      </w:r>
      <w:r w:rsidRPr="00F76FA9">
        <w:rPr>
          <w:u w:val="single"/>
        </w:rPr>
        <w:t>disgust and fear</w:t>
      </w:r>
      <w:r w:rsidRPr="00F76FA9">
        <w:t xml:space="preserve"> [39]. </w:t>
      </w:r>
      <w:r w:rsidRPr="00F76FA9">
        <w:rPr>
          <w:u w:val="single"/>
        </w:rPr>
        <w:t>One</w:t>
      </w:r>
      <w:r w:rsidRPr="00F76FA9">
        <w:t xml:space="preserve"> specific </w:t>
      </w:r>
      <w:r w:rsidRPr="00F76FA9">
        <w:rPr>
          <w:u w:val="single"/>
        </w:rPr>
        <w:t>region</w:t>
      </w:r>
      <w:r w:rsidRPr="00F76FA9">
        <w:t xml:space="preserve"> of the nucleus </w:t>
      </w:r>
      <w:proofErr w:type="spellStart"/>
      <w:r w:rsidRPr="00F76FA9">
        <w:t>accumbens</w:t>
      </w:r>
      <w:proofErr w:type="spellEnd"/>
      <w:r w:rsidRPr="00F76FA9">
        <w:t xml:space="preserve"> </w:t>
      </w:r>
      <w:r w:rsidRPr="00F76FA9">
        <w:rPr>
          <w:u w:val="single"/>
        </w:rPr>
        <w:t xml:space="preserve">is organized like a computer keyboard, with </w:t>
      </w:r>
      <w:proofErr w:type="gramStart"/>
      <w:r w:rsidRPr="00F76FA9">
        <w:rPr>
          <w:u w:val="single"/>
        </w:rPr>
        <w:t>particular stimulus</w:t>
      </w:r>
      <w:proofErr w:type="gramEnd"/>
      <w:r w:rsidRPr="00F76FA9">
        <w:rPr>
          <w:u w:val="single"/>
        </w:rPr>
        <w:t xml:space="preserve"> triggers in rows</w:t>
      </w:r>
      <w:r w:rsidRPr="00F76FA9">
        <w:t xml:space="preserve">— producing an increase and decrease of pleasure and disgust. Moreover, </w:t>
      </w:r>
      <w:r w:rsidRPr="00F76FA9">
        <w:rPr>
          <w:u w:val="single"/>
        </w:rPr>
        <w:t>the cortex has unique roles in the cognitive evaluation of our feelings of pleasure</w:t>
      </w:r>
      <w:r w:rsidRPr="00F76FA9">
        <w:t xml:space="preserve"> [40]. Importantly, the interplay of these multiple triggers and the higher brain centers in the prefrontal cortex are very intricate and are just being uncovered.</w:t>
      </w:r>
    </w:p>
    <w:p w14:paraId="11E1706D" w14:textId="77777777" w:rsidR="000D1720" w:rsidRPr="00F76FA9" w:rsidRDefault="000D1720" w:rsidP="000D1720">
      <w:pPr>
        <w:spacing w:line="276" w:lineRule="auto"/>
      </w:pPr>
      <w:r w:rsidRPr="00F76FA9">
        <w:t>Desire and reward centers</w:t>
      </w:r>
    </w:p>
    <w:p w14:paraId="10A2C13E" w14:textId="77777777" w:rsidR="000D1720" w:rsidRPr="00F76FA9" w:rsidRDefault="000D1720" w:rsidP="000D1720">
      <w:pPr>
        <w:spacing w:line="276" w:lineRule="auto"/>
      </w:pPr>
      <w:r w:rsidRPr="00F76FA9">
        <w:t xml:space="preserve">It is surprising that many different sources of pleasure activate the same circuits between the </w:t>
      </w:r>
      <w:proofErr w:type="spellStart"/>
      <w:r w:rsidRPr="00F76FA9">
        <w:t>mesocorticolimbic</w:t>
      </w:r>
      <w:proofErr w:type="spellEnd"/>
      <w:r w:rsidRPr="00F76FA9">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4EDC317A" w14:textId="77777777" w:rsidR="000D1720" w:rsidRPr="00F76FA9" w:rsidRDefault="000D1720" w:rsidP="000D1720">
      <w:pPr>
        <w:spacing w:line="276" w:lineRule="auto"/>
      </w:pPr>
      <w:r w:rsidRPr="00F76FA9">
        <w:t xml:space="preserve">In simplest terms, the well-established mesolimbic system is a dopamine circuit for reward. It starts in the ventral tegmental area (VTA) of the midbrain and travels to the nucleus </w:t>
      </w:r>
      <w:proofErr w:type="spellStart"/>
      <w:r w:rsidRPr="00F76FA9">
        <w:t>accumbens</w:t>
      </w:r>
      <w:proofErr w:type="spellEnd"/>
      <w:r w:rsidRPr="00F76FA9">
        <w:t xml:space="preserve"> (Figure 2). It is the cornerstone target to all addictions. The VTA is encompassed with neurons using glutamate, GABA, and dopamine. The nucleus </w:t>
      </w:r>
      <w:proofErr w:type="spellStart"/>
      <w:r w:rsidRPr="00F76FA9">
        <w:t>accumbens</w:t>
      </w:r>
      <w:proofErr w:type="spellEnd"/>
      <w:r w:rsidRPr="00F76FA9">
        <w:t xml:space="preserve"> (</w:t>
      </w:r>
      <w:proofErr w:type="spellStart"/>
      <w:r w:rsidRPr="00F76FA9">
        <w:t>NAc</w:t>
      </w:r>
      <w:proofErr w:type="spellEnd"/>
      <w:r w:rsidRPr="00F76FA9">
        <w:t xml:space="preserve">) is located within the ventral striatum and is divided into two sub-regions—the motor and limbic regions associated with its core and shell, respectively. The </w:t>
      </w:r>
      <w:proofErr w:type="spellStart"/>
      <w:r w:rsidRPr="00F76FA9">
        <w:t>NAc</w:t>
      </w:r>
      <w:proofErr w:type="spellEnd"/>
      <w:r w:rsidRPr="00F76FA9">
        <w:t xml:space="preserve"> has spiny neurons that receive dopamine from the VTA and glutamate (a dopamine driver) from the hippocampus, </w:t>
      </w:r>
      <w:proofErr w:type="gramStart"/>
      <w:r w:rsidRPr="00F76FA9">
        <w:t>amygdala</w:t>
      </w:r>
      <w:proofErr w:type="gramEnd"/>
      <w:r w:rsidRPr="00F76FA9">
        <w:t xml:space="preserve"> and medial prefrontal cortex. Subsequently, the </w:t>
      </w:r>
      <w:proofErr w:type="spellStart"/>
      <w:r w:rsidRPr="00F76FA9">
        <w:t>NAc</w:t>
      </w:r>
      <w:proofErr w:type="spellEnd"/>
      <w:r w:rsidRPr="00F76FA9">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F76FA9">
        <w:t>hypodopaminergia</w:t>
      </w:r>
      <w:proofErr w:type="spellEnd"/>
      <w:r w:rsidRPr="00F76FA9">
        <w:t xml:space="preserve"> in the “Brain Reward Cascade” that contribute to addiction and compulsive behaviors [3,6,41].</w:t>
      </w:r>
    </w:p>
    <w:p w14:paraId="7062F9DF" w14:textId="77777777" w:rsidR="000D1720" w:rsidRPr="00F76FA9" w:rsidRDefault="000D1720" w:rsidP="000D1720">
      <w:pPr>
        <w:spacing w:line="276" w:lineRule="auto"/>
      </w:pPr>
      <w:r w:rsidRPr="00F76FA9">
        <w:lastRenderedPageBreak/>
        <w:t xml:space="preserve">Furthermore, ordinary </w:t>
      </w:r>
      <w:r w:rsidRPr="00F76FA9">
        <w:rPr>
          <w:u w:val="single"/>
        </w:rPr>
        <w:t>“</w:t>
      </w:r>
      <w:r w:rsidRPr="00F76FA9">
        <w:rPr>
          <w:highlight w:val="green"/>
          <w:u w:val="single"/>
        </w:rPr>
        <w:t>liking</w:t>
      </w:r>
      <w:r w:rsidRPr="00F76FA9">
        <w:rPr>
          <w:u w:val="single"/>
        </w:rPr>
        <w:t xml:space="preserve">” of </w:t>
      </w:r>
      <w:r w:rsidRPr="00F76FA9">
        <w:rPr>
          <w:highlight w:val="green"/>
          <w:u w:val="single"/>
        </w:rPr>
        <w:t>something</w:t>
      </w:r>
      <w:r w:rsidRPr="00F76FA9">
        <w:rPr>
          <w:u w:val="single"/>
        </w:rPr>
        <w:t xml:space="preserve">, or pure pleasure, is </w:t>
      </w:r>
      <w:r w:rsidRPr="00F76FA9">
        <w:rPr>
          <w:highlight w:val="green"/>
          <w:u w:val="single"/>
        </w:rPr>
        <w:t>represented by</w:t>
      </w:r>
      <w:r w:rsidRPr="00F76FA9">
        <w:t xml:space="preserve"> small </w:t>
      </w:r>
      <w:r w:rsidRPr="00F76FA9">
        <w:rPr>
          <w:highlight w:val="green"/>
          <w:u w:val="single"/>
        </w:rPr>
        <w:t>regions</w:t>
      </w:r>
      <w:r w:rsidRPr="00F76FA9">
        <w:t xml:space="preserve"> mainly </w:t>
      </w:r>
      <w:r w:rsidRPr="00F76FA9">
        <w:rPr>
          <w:highlight w:val="green"/>
          <w:u w:val="single"/>
        </w:rPr>
        <w:t>in the limbic system</w:t>
      </w:r>
      <w:r w:rsidRPr="00F76FA9">
        <w:t xml:space="preserve"> (old reptilian part of the brain). These may be </w:t>
      </w:r>
      <w:r w:rsidRPr="00F76FA9">
        <w:rPr>
          <w:u w:val="single"/>
        </w:rPr>
        <w:t>part of larger neural circuits.</w:t>
      </w:r>
      <w:r w:rsidRPr="00F76FA9">
        <w:t xml:space="preserve"> In Latin, </w:t>
      </w:r>
      <w:proofErr w:type="spellStart"/>
      <w:r w:rsidRPr="00F76FA9">
        <w:t>hedus</w:t>
      </w:r>
      <w:proofErr w:type="spellEnd"/>
      <w:r w:rsidRPr="00F76FA9">
        <w:t xml:space="preserve"> is the term for “sweet”; and in Greek, </w:t>
      </w:r>
      <w:proofErr w:type="spellStart"/>
      <w:r w:rsidRPr="00F76FA9">
        <w:t>hodone</w:t>
      </w:r>
      <w:proofErr w:type="spellEnd"/>
      <w:r w:rsidRPr="00F76FA9">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2018D713" w14:textId="77777777" w:rsidR="000D1720" w:rsidRPr="00F76FA9" w:rsidRDefault="000D1720" w:rsidP="000D1720">
      <w:pPr>
        <w:spacing w:line="276" w:lineRule="auto"/>
        <w:rPr>
          <w:szCs w:val="16"/>
        </w:rPr>
      </w:pPr>
      <w:r w:rsidRPr="00F76FA9">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73FFBF81" w14:textId="77777777" w:rsidR="000D1720" w:rsidRPr="00F76FA9" w:rsidRDefault="000D1720" w:rsidP="000D1720">
      <w:pPr>
        <w:spacing w:line="276" w:lineRule="auto"/>
        <w:rPr>
          <w:szCs w:val="16"/>
        </w:rPr>
      </w:pPr>
      <w:proofErr w:type="gramStart"/>
      <w:r w:rsidRPr="00F76FA9">
        <w:rPr>
          <w:szCs w:val="16"/>
        </w:rPr>
        <w:t>In an attempt to</w:t>
      </w:r>
      <w:proofErr w:type="gramEnd"/>
      <w:r w:rsidRPr="00F76FA9">
        <w:rPr>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F76FA9">
        <w:rPr>
          <w:szCs w:val="16"/>
        </w:rPr>
        <w:t>a majority of</w:t>
      </w:r>
      <w:proofErr w:type="gramEnd"/>
      <w:r w:rsidRPr="00F76FA9">
        <w:rPr>
          <w:szCs w:val="16"/>
        </w:rPr>
        <w:t xml:space="preserve"> the scientific evidence. Various neuroimaging studies have shown that anticipated behaviors such as sex and gaming, delicious foods and drugs of abuse all affect brain regions associated with reward </w:t>
      </w:r>
      <w:proofErr w:type="gramStart"/>
      <w:r w:rsidRPr="00F76FA9">
        <w:rPr>
          <w:szCs w:val="16"/>
        </w:rPr>
        <w:t>networks, and</w:t>
      </w:r>
      <w:proofErr w:type="gramEnd"/>
      <w:r w:rsidRPr="00F76FA9">
        <w:rPr>
          <w:szCs w:val="16"/>
        </w:rPr>
        <w:t xml:space="preserve"> may not be unidirectional. Drugs of abuse enhance dopamine signaling which sensitizes mesolimbic brain mechanisms that apparently evolved explicitly to attribute incentive salience to various rewards [45].</w:t>
      </w:r>
    </w:p>
    <w:p w14:paraId="35629C45" w14:textId="77777777" w:rsidR="000D1720" w:rsidRPr="00F76FA9" w:rsidRDefault="000D1720" w:rsidP="000D1720">
      <w:pPr>
        <w:spacing w:line="276" w:lineRule="auto"/>
        <w:rPr>
          <w:szCs w:val="16"/>
        </w:rPr>
      </w:pPr>
      <w:r w:rsidRPr="00F76FA9">
        <w:rPr>
          <w:szCs w:val="16"/>
        </w:rPr>
        <w:t xml:space="preserve">Addictive substances are voluntarily self-administered, and they enhance (directly or indirectly) dopaminergic synaptic function in the </w:t>
      </w:r>
      <w:proofErr w:type="spellStart"/>
      <w:r w:rsidRPr="00F76FA9">
        <w:rPr>
          <w:szCs w:val="16"/>
        </w:rPr>
        <w:t>NAc</w:t>
      </w:r>
      <w:proofErr w:type="spellEnd"/>
      <w:r w:rsidRPr="00F76FA9">
        <w:rPr>
          <w:szCs w:val="16"/>
        </w:rPr>
        <w:t xml:space="preserve">. This activation of the brain reward networks (producing the ecstatic “high” that users seek). Although these circuits were initially thought to encode a set point of hedonic tone, it is now </w:t>
      </w:r>
      <w:proofErr w:type="gramStart"/>
      <w:r w:rsidRPr="00F76FA9">
        <w:rPr>
          <w:szCs w:val="16"/>
        </w:rPr>
        <w:t>being considered to be</w:t>
      </w:r>
      <w:proofErr w:type="gramEnd"/>
      <w:r w:rsidRPr="00F76FA9">
        <w:rPr>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F76FA9">
        <w:rPr>
          <w:szCs w:val="16"/>
        </w:rPr>
        <w:t>), and</w:t>
      </w:r>
      <w:proofErr w:type="gramEnd"/>
      <w:r w:rsidRPr="00F76FA9">
        <w:rPr>
          <w:szCs w:val="16"/>
        </w:rPr>
        <w:t xml:space="preserve"> may have an additive effect on vulnerability to various addictions [48]. In </w:t>
      </w:r>
      <w:r w:rsidRPr="00F76FA9">
        <w:rPr>
          <w:szCs w:val="16"/>
        </w:rPr>
        <w:lastRenderedPageBreak/>
        <w:t xml:space="preserve">this regard, </w:t>
      </w:r>
      <w:proofErr w:type="spellStart"/>
      <w:r w:rsidRPr="00F76FA9">
        <w:rPr>
          <w:szCs w:val="16"/>
        </w:rPr>
        <w:t>Vanyukov</w:t>
      </w:r>
      <w:proofErr w:type="spellEnd"/>
      <w:r w:rsidRPr="00F76FA9">
        <w:rPr>
          <w:szCs w:val="16"/>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2311C5D4" w14:textId="77777777" w:rsidR="000D1720" w:rsidRPr="00F76FA9" w:rsidRDefault="000D1720" w:rsidP="000D1720">
      <w:pPr>
        <w:spacing w:line="276" w:lineRule="auto"/>
        <w:rPr>
          <w:szCs w:val="16"/>
        </w:rPr>
      </w:pPr>
      <w:r w:rsidRPr="00F76FA9">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7BDF29C8" w14:textId="77777777" w:rsidR="000D1720" w:rsidRPr="00F76FA9" w:rsidRDefault="000D1720" w:rsidP="000D1720">
      <w:pPr>
        <w:spacing w:line="276" w:lineRule="auto"/>
      </w:pPr>
      <w:r w:rsidRPr="00F76FA9">
        <w:t xml:space="preserve">In essence, although nonhuman primate brains are </w:t>
      </w:r>
      <w:proofErr w:type="gramStart"/>
      <w:r w:rsidRPr="00F76FA9">
        <w:t>similar to</w:t>
      </w:r>
      <w:proofErr w:type="gramEnd"/>
      <w:r w:rsidRPr="00F76FA9">
        <w:t xml:space="preserve"> our own, the disparity between other primates and those of human cognitive abilities tells us that surface similarity is not the whole story. </w:t>
      </w:r>
      <w:r w:rsidRPr="00F76FA9">
        <w:rPr>
          <w:u w:val="single"/>
        </w:rPr>
        <w:t>Sousa et al.</w:t>
      </w:r>
      <w:r w:rsidRPr="00F76FA9">
        <w:t xml:space="preserve"> [50] small case </w:t>
      </w:r>
      <w:r w:rsidRPr="00F76FA9">
        <w:rPr>
          <w:u w:val="single"/>
        </w:rPr>
        <w:t>found various differentially expressed genes, to associate with pleasure related systems.</w:t>
      </w:r>
      <w:r w:rsidRPr="00F76FA9">
        <w:t xml:space="preserve"> Furthermore, the dopaminergic interneurons located in the human neocortex were absent from the neocortex of nonhuman African apes. Such differences in neuronal transcriptional programs may underlie a variety of neurodevelopmental disorders.</w:t>
      </w:r>
    </w:p>
    <w:p w14:paraId="3B52E0B5" w14:textId="77777777" w:rsidR="000D1720" w:rsidRPr="00F76FA9" w:rsidRDefault="000D1720" w:rsidP="000D1720">
      <w:pPr>
        <w:spacing w:line="276" w:lineRule="auto"/>
      </w:pPr>
      <w:r w:rsidRPr="00F76FA9">
        <w:t xml:space="preserve">In simpler terms, the system controls the production of dopamine, a chemical messenger that plays a significant role in pleasure and rewards. The senior author, Dr. </w:t>
      </w:r>
      <w:proofErr w:type="spellStart"/>
      <w:r w:rsidRPr="00F76FA9">
        <w:t>Nenad</w:t>
      </w:r>
      <w:proofErr w:type="spellEnd"/>
      <w:r w:rsidRPr="00F76FA9">
        <w:t xml:space="preserve"> </w:t>
      </w:r>
      <w:proofErr w:type="spellStart"/>
      <w:r w:rsidRPr="00F76FA9">
        <w:t>Sestan</w:t>
      </w:r>
      <w:proofErr w:type="spellEnd"/>
      <w:r w:rsidRPr="00F76FA9">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F76FA9">
        <w:t>Sestan</w:t>
      </w:r>
      <w:proofErr w:type="spellEnd"/>
      <w:r w:rsidRPr="00F76FA9">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F76FA9">
        <w:rPr>
          <w:highlight w:val="green"/>
          <w:u w:val="single"/>
        </w:rPr>
        <w:t>researchers examined</w:t>
      </w:r>
      <w:r w:rsidRPr="00F76FA9">
        <w:rPr>
          <w:u w:val="single"/>
        </w:rPr>
        <w:t xml:space="preserve"> 247 specimens of </w:t>
      </w:r>
      <w:r w:rsidRPr="00F76FA9">
        <w:rPr>
          <w:highlight w:val="green"/>
          <w:u w:val="single"/>
        </w:rPr>
        <w:t>neural tissue</w:t>
      </w:r>
      <w:r w:rsidRPr="00F76FA9">
        <w:rPr>
          <w:u w:val="single"/>
        </w:rPr>
        <w:t xml:space="preserve"> from six humans, five chimpanzees, and five macaque monkeys.</w:t>
      </w:r>
      <w:r w:rsidRPr="00F76FA9">
        <w:t xml:space="preserve"> Moreover, these </w:t>
      </w:r>
      <w:r w:rsidRPr="00F76FA9">
        <w:rPr>
          <w:u w:val="single"/>
        </w:rPr>
        <w:t>investigators analyzed which genes were turned on or off in 16 regions of the brain.</w:t>
      </w:r>
      <w:r w:rsidRPr="00F76FA9">
        <w:t xml:space="preserve"> While </w:t>
      </w:r>
      <w:r w:rsidRPr="00F76FA9">
        <w:rPr>
          <w:u w:val="single"/>
        </w:rPr>
        <w:t xml:space="preserve">the differences among species were subtle, </w:t>
      </w:r>
      <w:r w:rsidRPr="00F76FA9">
        <w:rPr>
          <w:b/>
          <w:bCs/>
          <w:highlight w:val="green"/>
          <w:u w:val="single"/>
        </w:rPr>
        <w:t>there was</w:t>
      </w:r>
      <w:r w:rsidRPr="00F76FA9">
        <w:rPr>
          <w:u w:val="single"/>
        </w:rPr>
        <w:t xml:space="preserve"> a </w:t>
      </w:r>
      <w:r w:rsidRPr="00F76FA9">
        <w:rPr>
          <w:b/>
          <w:bCs/>
          <w:highlight w:val="green"/>
          <w:u w:val="single"/>
        </w:rPr>
        <w:t>remarkable contrast in</w:t>
      </w:r>
      <w:r w:rsidRPr="00F76FA9">
        <w:rPr>
          <w:u w:val="single"/>
        </w:rPr>
        <w:t xml:space="preserve"> the</w:t>
      </w:r>
      <w:r w:rsidRPr="00F76FA9">
        <w:rPr>
          <w:b/>
          <w:bCs/>
          <w:u w:val="single"/>
        </w:rPr>
        <w:t xml:space="preserve"> </w:t>
      </w:r>
      <w:r w:rsidRPr="00F76FA9">
        <w:rPr>
          <w:b/>
          <w:bCs/>
          <w:highlight w:val="green"/>
          <w:u w:val="single"/>
        </w:rPr>
        <w:t>neocortices</w:t>
      </w:r>
      <w:r w:rsidRPr="00F76FA9">
        <w:t xml:space="preserve">, specifically </w:t>
      </w:r>
      <w:r w:rsidRPr="00F76FA9">
        <w:rPr>
          <w:u w:val="single"/>
        </w:rPr>
        <w:t xml:space="preserve">in an </w:t>
      </w:r>
      <w:r w:rsidRPr="00F76FA9">
        <w:rPr>
          <w:highlight w:val="green"/>
          <w:u w:val="single"/>
        </w:rPr>
        <w:t>area of the brain</w:t>
      </w:r>
      <w:r w:rsidRPr="00F76FA9">
        <w:rPr>
          <w:u w:val="single"/>
        </w:rPr>
        <w:t xml:space="preserve"> that is much </w:t>
      </w:r>
      <w:r w:rsidRPr="00F76FA9">
        <w:rPr>
          <w:highlight w:val="green"/>
          <w:u w:val="single"/>
        </w:rPr>
        <w:t>more developed in humans</w:t>
      </w:r>
      <w:r w:rsidRPr="00F76FA9">
        <w:rPr>
          <w:u w:val="single"/>
        </w:rPr>
        <w:t xml:space="preserve"> than in chimpanzees.</w:t>
      </w:r>
      <w:r w:rsidRPr="00F76FA9">
        <w:t xml:space="preserve"> In fact, these researchers found that a gene called </w:t>
      </w:r>
      <w:r w:rsidRPr="00F76FA9">
        <w:rPr>
          <w:u w:val="single"/>
        </w:rPr>
        <w:t xml:space="preserve">tyrosine hydroxylase (TH) for the enzyme, responsible </w:t>
      </w:r>
      <w:proofErr w:type="gramStart"/>
      <w:r w:rsidRPr="00F76FA9">
        <w:rPr>
          <w:u w:val="single"/>
        </w:rPr>
        <w:t>for the production of</w:t>
      </w:r>
      <w:proofErr w:type="gramEnd"/>
      <w:r w:rsidRPr="00F76FA9">
        <w:rPr>
          <w:u w:val="single"/>
        </w:rPr>
        <w:t xml:space="preserve"> dopamine</w:t>
      </w:r>
      <w:r w:rsidRPr="00F76FA9">
        <w:t xml:space="preserve">, was </w:t>
      </w:r>
      <w:r w:rsidRPr="00F76FA9">
        <w:rPr>
          <w:u w:val="single"/>
        </w:rPr>
        <w:t>expressed in the neocortex of humans, but not chimpanzees.</w:t>
      </w:r>
      <w:r w:rsidRPr="00F76FA9">
        <w:t xml:space="preserve"> As discussed earlier, </w:t>
      </w:r>
      <w:r w:rsidRPr="00F76FA9">
        <w:rPr>
          <w:u w:val="single"/>
        </w:rPr>
        <w:t>dopamine is</w:t>
      </w:r>
      <w:r w:rsidRPr="00F76FA9">
        <w:t xml:space="preserve"> best </w:t>
      </w:r>
      <w:r w:rsidRPr="00F76FA9">
        <w:rPr>
          <w:u w:val="single"/>
        </w:rPr>
        <w:t>known for its</w:t>
      </w:r>
      <w:r w:rsidRPr="00F76FA9">
        <w:t xml:space="preserve"> essential </w:t>
      </w:r>
      <w:r w:rsidRPr="00F76FA9">
        <w:rPr>
          <w:u w:val="single"/>
        </w:rPr>
        <w:t>role within the brain’s reward system; the</w:t>
      </w:r>
      <w:r w:rsidRPr="00F76FA9">
        <w:t xml:space="preserve"> very </w:t>
      </w:r>
      <w:r w:rsidRPr="00F76FA9">
        <w:rPr>
          <w:u w:val="single"/>
        </w:rPr>
        <w:t>system that responds to everything from sex, to gambling, to food, and to addictive drugs.</w:t>
      </w:r>
      <w:r w:rsidRPr="00F76FA9">
        <w:t xml:space="preserve"> However, dopamine also assists in regulating emotional responses, memory, and movement. Notably, abnormal dopamine levels have been linked to disorders including Parkinson’s, </w:t>
      </w:r>
      <w:proofErr w:type="gramStart"/>
      <w:r w:rsidRPr="00F76FA9">
        <w:t>schizophrenia</w:t>
      </w:r>
      <w:proofErr w:type="gramEnd"/>
      <w:r w:rsidRPr="00F76FA9">
        <w:t xml:space="preserve"> and spectrum disorders such as autism and addiction or RDS.</w:t>
      </w:r>
    </w:p>
    <w:p w14:paraId="75834DC0" w14:textId="77777777" w:rsidR="000D1720" w:rsidRPr="00F76FA9" w:rsidRDefault="000D1720" w:rsidP="000D1720">
      <w:pPr>
        <w:spacing w:line="276" w:lineRule="auto"/>
      </w:pPr>
      <w:r w:rsidRPr="00F76FA9">
        <w:lastRenderedPageBreak/>
        <w:t xml:space="preserve">Nora Volkow, the director of NIDA, pointed out that one alluring possibility is that the neurotransmitter </w:t>
      </w:r>
      <w:r w:rsidRPr="00F76FA9">
        <w:rPr>
          <w:highlight w:val="green"/>
          <w:u w:val="single"/>
        </w:rPr>
        <w:t>dopamine plays</w:t>
      </w:r>
      <w:r w:rsidRPr="00F76FA9">
        <w:rPr>
          <w:u w:val="single"/>
        </w:rPr>
        <w:t xml:space="preserve"> a substantial </w:t>
      </w:r>
      <w:r w:rsidRPr="00F76FA9">
        <w:rPr>
          <w:highlight w:val="green"/>
          <w:u w:val="single"/>
        </w:rPr>
        <w:t>role in</w:t>
      </w:r>
      <w:r w:rsidRPr="00F76FA9">
        <w:rPr>
          <w:u w:val="single"/>
        </w:rPr>
        <w:t xml:space="preserve"> humans’ </w:t>
      </w:r>
      <w:r w:rsidRPr="00F76FA9">
        <w:rPr>
          <w:highlight w:val="green"/>
          <w:u w:val="single"/>
        </w:rPr>
        <w:t>ability to pursue</w:t>
      </w:r>
      <w:r w:rsidRPr="00F76FA9">
        <w:rPr>
          <w:u w:val="single"/>
        </w:rPr>
        <w:t xml:space="preserve"> various </w:t>
      </w:r>
      <w:r w:rsidRPr="00F76FA9">
        <w:rPr>
          <w:highlight w:val="green"/>
          <w:u w:val="single"/>
        </w:rPr>
        <w:t>rewards that are</w:t>
      </w:r>
      <w:r w:rsidRPr="00F76FA9">
        <w:rPr>
          <w:u w:val="single"/>
        </w:rPr>
        <w:t xml:space="preserve"> perhaps months or even </w:t>
      </w:r>
      <w:r w:rsidRPr="00F76FA9">
        <w:rPr>
          <w:highlight w:val="green"/>
          <w:u w:val="single"/>
        </w:rPr>
        <w:t>years away</w:t>
      </w:r>
      <w:r w:rsidRPr="00F76FA9">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F76FA9">
        <w:t>alterlife</w:t>
      </w:r>
      <w:proofErr w:type="spellEnd"/>
      <w:r w:rsidRPr="00F76FA9">
        <w:t xml:space="preserve">. </w:t>
      </w:r>
      <w:r w:rsidRPr="00F76FA9">
        <w:rPr>
          <w:u w:val="single"/>
        </w:rPr>
        <w:t>This may explain what often motivates people to work for things that have no apparent short-term benefit</w:t>
      </w:r>
      <w:r w:rsidRPr="00F76FA9">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F76FA9">
        <w:t>shilting</w:t>
      </w:r>
      <w:proofErr w:type="spellEnd"/>
      <w:r w:rsidRPr="00F76FA9">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94AC253" w14:textId="77777777" w:rsidR="000D1720" w:rsidRPr="00F76FA9" w:rsidRDefault="000D1720" w:rsidP="000D1720">
      <w:pPr>
        <w:pStyle w:val="Heading4"/>
        <w:rPr>
          <w:rFonts w:cs="Arial"/>
        </w:rPr>
      </w:pPr>
      <w:r w:rsidRPr="00F76FA9">
        <w:rPr>
          <w:rFonts w:cs="Arial"/>
        </w:rPr>
        <w:t>The Darwinian dilemma bridges the is ought gap and takes out their theory. Moral beliefs we hold shift as we evolve which means either moral facts have changed which contradicts moral realism or evolution has randomly just now led us to moral truth. The latter is statistically impossible since evolution doesn’t track morality – there is no pressure to identify moral truths that have no bearing on survival and reproduction.</w:t>
      </w:r>
    </w:p>
    <w:p w14:paraId="540DC27E" w14:textId="77777777" w:rsidR="000D1720" w:rsidRPr="00F76FA9" w:rsidRDefault="000D1720" w:rsidP="000D1720"/>
    <w:p w14:paraId="2EEB3B88" w14:textId="77777777" w:rsidR="000D1720" w:rsidRPr="00F76FA9" w:rsidRDefault="000D1720" w:rsidP="000D1720">
      <w:pPr>
        <w:pStyle w:val="Heading4"/>
        <w:rPr>
          <w:rFonts w:cs="Arial"/>
        </w:rPr>
      </w:pPr>
      <w:r w:rsidRPr="00F76FA9">
        <w:rPr>
          <w:rFonts w:cs="Arial"/>
        </w:rPr>
        <w:t>Hedonism escapes this dilemma through the byproduct hypothesis since natural selection proves the reliability of phenomenal introspection. When we introspect for survival on data from our eyes or ears, such as whether one sees or smells food or a predator, we use the same part of the brain that introspects on hedonic tones and identifies their moral relevance. The ability to correctly identify moral truths is evolutionarily advantageous if and only if that ability is a byproduct of a different trait that enables survival and reproduction.</w:t>
      </w:r>
    </w:p>
    <w:p w14:paraId="1157AF7E" w14:textId="77777777" w:rsidR="000D1720" w:rsidRPr="00F76FA9" w:rsidRDefault="000D1720" w:rsidP="000D1720"/>
    <w:p w14:paraId="6BF43B81" w14:textId="77777777" w:rsidR="000D1720" w:rsidRPr="00F76FA9" w:rsidRDefault="000D1720" w:rsidP="000D1720">
      <w:pPr>
        <w:pStyle w:val="Heading4"/>
        <w:rPr>
          <w:rFonts w:cs="Arial"/>
        </w:rPr>
      </w:pPr>
      <w:r w:rsidRPr="00F76FA9">
        <w:rPr>
          <w:rFonts w:cs="Arial"/>
        </w:rPr>
        <w:t xml:space="preserve">Thus, the standard is consistency with hedonic act utilitarianism. </w:t>
      </w:r>
    </w:p>
    <w:p w14:paraId="4882AE0C" w14:textId="3D8324A6" w:rsidR="00B7136B" w:rsidRDefault="000D1720" w:rsidP="000D1720">
      <w:pPr>
        <w:pStyle w:val="Heading4"/>
      </w:pPr>
      <w:r>
        <w:t>Prefer additionally—</w:t>
      </w:r>
    </w:p>
    <w:p w14:paraId="11C1CADA" w14:textId="77777777" w:rsidR="000D1720" w:rsidRPr="00666FC8" w:rsidRDefault="000D1720" w:rsidP="000D1720">
      <w:pPr>
        <w:pStyle w:val="Heading4"/>
        <w:rPr>
          <w:rFonts w:cs="Calibri"/>
        </w:rPr>
      </w:pPr>
      <w:r w:rsidRPr="00666FC8">
        <w:rPr>
          <w:rFonts w:cs="Calibri"/>
        </w:rPr>
        <w:t xml:space="preserve">Substitutability—only consequentialism explains necessary enablers. </w:t>
      </w:r>
    </w:p>
    <w:p w14:paraId="528FCF0E" w14:textId="77777777" w:rsidR="000D1720" w:rsidRPr="00666FC8" w:rsidRDefault="000D1720" w:rsidP="000D1720">
      <w:r w:rsidRPr="00666FC8">
        <w:rPr>
          <w:rStyle w:val="Emphasis"/>
        </w:rPr>
        <w:t>Sinnott-Armstrong 92</w:t>
      </w:r>
      <w:r w:rsidRPr="00666FC8">
        <w:t xml:space="preserve"> [Walter, professor of practical ethics. “An Argument for Consequentialism” Dartmouth College Philosophical Perspectives. 1992.] </w:t>
      </w:r>
    </w:p>
    <w:p w14:paraId="72073F53" w14:textId="77777777" w:rsidR="000D1720" w:rsidRPr="00656FAA" w:rsidRDefault="000D1720" w:rsidP="000D1720">
      <w:pPr>
        <w:rPr>
          <w:b/>
          <w:iCs/>
          <w:u w:val="single"/>
          <w:bdr w:val="single" w:sz="24" w:space="0" w:color="auto"/>
        </w:rPr>
      </w:pPr>
      <w:r w:rsidRPr="00666FC8">
        <w:rPr>
          <w:rStyle w:val="Emphasis"/>
          <w:highlight w:val="green"/>
        </w:rPr>
        <w:lastRenderedPageBreak/>
        <w:t>A moral reason</w:t>
      </w:r>
      <w:r w:rsidRPr="00666FC8">
        <w:rPr>
          <w:rStyle w:val="Emphasis"/>
        </w:rPr>
        <w:t xml:space="preserve"> to do an act </w:t>
      </w:r>
      <w:r w:rsidRPr="00666FC8">
        <w:rPr>
          <w:rStyle w:val="Emphasis"/>
          <w:highlight w:val="green"/>
        </w:rPr>
        <w:t>is consequential if</w:t>
      </w:r>
      <w:r w:rsidRPr="00666FC8">
        <w:rPr>
          <w:rStyle w:val="Emphasis"/>
        </w:rPr>
        <w:t xml:space="preserve"> and only if </w:t>
      </w:r>
      <w:r w:rsidRPr="00666FC8">
        <w:rPr>
          <w:rStyle w:val="Emphasis"/>
          <w:highlight w:val="green"/>
        </w:rPr>
        <w:t>the reason depends</w:t>
      </w:r>
      <w:r w:rsidRPr="00666FC8">
        <w:rPr>
          <w:rStyle w:val="Emphasis"/>
        </w:rPr>
        <w:t xml:space="preserve"> only </w:t>
      </w:r>
      <w:r w:rsidRPr="00666FC8">
        <w:rPr>
          <w:rStyle w:val="Emphasis"/>
          <w:highlight w:val="green"/>
        </w:rPr>
        <w:t>on the consequences</w:t>
      </w:r>
      <w:r w:rsidRPr="00666FC8">
        <w:rPr>
          <w:rStyle w:val="Emphasis"/>
        </w:rPr>
        <w:t xml:space="preserve"> of either doing the act or not doing the act.</w:t>
      </w:r>
      <w:r w:rsidRPr="00666FC8">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666FC8">
        <w:rPr>
          <w:rStyle w:val="Emphasis"/>
          <w:highlight w:val="green"/>
        </w:rPr>
        <w:t>a moral reason</w:t>
      </w:r>
      <w:r w:rsidRPr="00666FC8">
        <w:t xml:space="preserve"> to do an act</w:t>
      </w:r>
      <w:r w:rsidRPr="00666FC8">
        <w:rPr>
          <w:highlight w:val="green"/>
        </w:rPr>
        <w:t xml:space="preserve"> </w:t>
      </w:r>
      <w:r w:rsidRPr="00666FC8">
        <w:rPr>
          <w:rStyle w:val="Emphasis"/>
          <w:highlight w:val="green"/>
        </w:rPr>
        <w:t>is non-consequential if</w:t>
      </w:r>
      <w:r w:rsidRPr="00666FC8">
        <w:rPr>
          <w:rStyle w:val="Emphasis"/>
        </w:rPr>
        <w:t xml:space="preserve"> </w:t>
      </w:r>
      <w:r w:rsidRPr="00666FC8">
        <w:t>and only if</w:t>
      </w:r>
      <w:r w:rsidRPr="00666FC8">
        <w:rPr>
          <w:rStyle w:val="Emphasis"/>
        </w:rPr>
        <w:t xml:space="preserve"> </w:t>
      </w:r>
      <w:r w:rsidRPr="00666FC8">
        <w:rPr>
          <w:rStyle w:val="Emphasis"/>
          <w:highlight w:val="green"/>
        </w:rPr>
        <w:t>the reason depends</w:t>
      </w:r>
      <w:r w:rsidRPr="00666FC8">
        <w:rPr>
          <w:rStyle w:val="Emphasis"/>
        </w:rPr>
        <w:t xml:space="preserve"> even partly </w:t>
      </w:r>
      <w:r w:rsidRPr="00666FC8">
        <w:rPr>
          <w:rStyle w:val="Emphasis"/>
          <w:highlight w:val="green"/>
        </w:rPr>
        <w:t>on some property that the act has</w:t>
      </w:r>
      <w:r w:rsidRPr="00666FC8">
        <w:rPr>
          <w:rStyle w:val="Emphasis"/>
        </w:rPr>
        <w:t xml:space="preserve"> independently of its consequences. For example, an act can be a lie regardless of what happens </w:t>
      </w:r>
      <w:proofErr w:type="gramStart"/>
      <w:r w:rsidRPr="00666FC8">
        <w:rPr>
          <w:rStyle w:val="Emphasis"/>
        </w:rPr>
        <w:t>as a result of</w:t>
      </w:r>
      <w:proofErr w:type="gramEnd"/>
      <w:r w:rsidRPr="00666FC8">
        <w:rPr>
          <w:rStyle w:val="Emphasis"/>
        </w:rPr>
        <w:t xml:space="preserve"> the lie </w:t>
      </w:r>
      <w:r w:rsidRPr="00666FC8">
        <w:t xml:space="preserve">(since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w:t>
      </w:r>
      <w:proofErr w:type="spellStart"/>
      <w:r w:rsidRPr="00666FC8">
        <w:t>ofits</w:t>
      </w:r>
      <w:proofErr w:type="spellEnd"/>
      <w:r w:rsidRPr="00666FC8">
        <w:t xml:space="preserve"> consequences. All such moral reasons are non-consequential. </w:t>
      </w:r>
      <w:proofErr w:type="gramStart"/>
      <w:r w:rsidRPr="00666FC8">
        <w:t>In order to</w:t>
      </w:r>
      <w:proofErr w:type="gramEnd"/>
      <w:r w:rsidRPr="00666FC8">
        <w:t xml:space="preserve">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w:t>
      </w:r>
      <w:proofErr w:type="gramStart"/>
      <w:r w:rsidRPr="00666FC8">
        <w:t>are</w:t>
      </w:r>
      <w:proofErr w:type="gramEnd"/>
      <w:r w:rsidRPr="00666FC8">
        <w:t xml:space="preserv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666FC8">
        <w:rPr>
          <w:rStyle w:val="Emphasis"/>
        </w:rPr>
        <w:t xml:space="preserve"> a moral theory is consequentialist if and only if it implies that all basic moral reasons are consequential. A moral theory is then non-consequentialist or deontological if it includes any basic moral reasons which are not consequential</w:t>
      </w:r>
      <w:r w:rsidRPr="00666FC8">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w:t>
      </w:r>
      <w:r w:rsidRPr="00666FC8">
        <w:lastRenderedPageBreak/>
        <w:t xml:space="preserve">fulfillment of a promise, and not because of its consequences.'12 Such deontologists claim in effect that, </w:t>
      </w:r>
      <w:r w:rsidRPr="00666FC8">
        <w:rPr>
          <w:rStyle w:val="Emphasis"/>
          <w:highlight w:val="green"/>
        </w:rPr>
        <w:t>if I promise to mow the grass, there is a moral reason for me to mow</w:t>
      </w:r>
      <w:r w:rsidRPr="00666FC8">
        <w:rPr>
          <w:rStyle w:val="Emphasis"/>
        </w:rPr>
        <w:t xml:space="preserve"> the grass, and this moral reason is </w:t>
      </w:r>
      <w:r w:rsidRPr="00666FC8">
        <w:rPr>
          <w:rStyle w:val="Emphasis"/>
          <w:highlight w:val="green"/>
        </w:rPr>
        <w:t>constituted by</w:t>
      </w:r>
      <w:r w:rsidRPr="00666FC8">
        <w:rPr>
          <w:rStyle w:val="Emphasis"/>
        </w:rPr>
        <w:t xml:space="preserve"> the fact that mowing the grass fulfills </w:t>
      </w:r>
      <w:r w:rsidRPr="00666FC8">
        <w:rPr>
          <w:rStyle w:val="Emphasis"/>
          <w:highlight w:val="green"/>
        </w:rPr>
        <w:t>my promise.</w:t>
      </w:r>
      <w:r w:rsidRPr="00666FC8">
        <w:rPr>
          <w:rStyle w:val="Emphasis"/>
        </w:rPr>
        <w:t xml:space="preserve"> </w:t>
      </w:r>
      <w:r w:rsidRPr="00666FC8">
        <w:t xml:space="preserve">This reason exists regardless of the consequences of mowing the grass, even though it might be overridden by certain bad consequences. </w:t>
      </w:r>
      <w:r w:rsidRPr="00666FC8">
        <w:rPr>
          <w:rStyle w:val="Emphasis"/>
          <w:highlight w:val="green"/>
        </w:rPr>
        <w:t>However</w:t>
      </w:r>
      <w:r w:rsidRPr="00666FC8">
        <w:t xml:space="preserve">, if this is why I have a moral reason to mow the grass, then, even </w:t>
      </w:r>
      <w:r w:rsidRPr="00666FC8">
        <w:rPr>
          <w:rStyle w:val="Emphasis"/>
          <w:highlight w:val="green"/>
        </w:rPr>
        <w:t xml:space="preserve">if I cannot mow the grass without starting my </w:t>
      </w:r>
      <w:proofErr w:type="gramStart"/>
      <w:r w:rsidRPr="00666FC8">
        <w:rPr>
          <w:rStyle w:val="Emphasis"/>
          <w:highlight w:val="green"/>
        </w:rPr>
        <w:t>mower</w:t>
      </w:r>
      <w:r w:rsidRPr="00666FC8">
        <w:rPr>
          <w:rStyle w:val="Emphasis"/>
        </w:rPr>
        <w:t>, and</w:t>
      </w:r>
      <w:proofErr w:type="gramEnd"/>
      <w:r w:rsidRPr="00666FC8">
        <w:rPr>
          <w:rStyle w:val="Emphasis"/>
        </w:rPr>
        <w:t xml:space="preserve"> starting the mower would enable me to mow the grass, </w:t>
      </w:r>
      <w:r w:rsidRPr="00666FC8">
        <w:rPr>
          <w:rStyle w:val="Emphasis"/>
          <w:highlight w:val="green"/>
        </w:rPr>
        <w:t>it still would not follow that I have any</w:t>
      </w:r>
      <w:r w:rsidRPr="00666FC8">
        <w:rPr>
          <w:rStyle w:val="Emphasis"/>
        </w:rPr>
        <w:t xml:space="preserve"> moral </w:t>
      </w:r>
      <w:r w:rsidRPr="00666FC8">
        <w:rPr>
          <w:rStyle w:val="Emphasis"/>
          <w:highlight w:val="green"/>
        </w:rPr>
        <w:t>reason to start my mower</w:t>
      </w:r>
      <w:r w:rsidRPr="00666FC8">
        <w:rPr>
          <w:rStyle w:val="Emphasis"/>
        </w:rPr>
        <w:t>, since I did not promise to start my mower</w:t>
      </w:r>
      <w:r w:rsidRPr="00666FC8">
        <w:t xml:space="preserve">, and starting my mower does not fulfill my promise. Thus, </w:t>
      </w:r>
      <w:r w:rsidRPr="00666FC8">
        <w:rPr>
          <w:rStyle w:val="Emphasis"/>
          <w:highlight w:val="green"/>
        </w:rPr>
        <w:t>a moral theory cannot explain</w:t>
      </w:r>
      <w:r w:rsidRPr="00666FC8">
        <w:rPr>
          <w:rStyle w:val="Emphasis"/>
        </w:rPr>
        <w:t xml:space="preserve"> </w:t>
      </w:r>
      <w:r w:rsidRPr="00666FC8">
        <w:t>moral</w:t>
      </w:r>
      <w:r w:rsidRPr="00666FC8">
        <w:rPr>
          <w:rStyle w:val="Emphasis"/>
        </w:rPr>
        <w:t xml:space="preserve"> </w:t>
      </w:r>
      <w:r w:rsidRPr="00666FC8">
        <w:rPr>
          <w:rStyle w:val="Emphasis"/>
          <w:highlight w:val="green"/>
        </w:rPr>
        <w:t>substitutability if it claims that properties</w:t>
      </w:r>
      <w:r w:rsidRPr="00666FC8">
        <w:t xml:space="preserve"> like this</w:t>
      </w:r>
      <w:r w:rsidRPr="00666FC8">
        <w:rPr>
          <w:rStyle w:val="Emphasis"/>
        </w:rPr>
        <w:t xml:space="preserve"> </w:t>
      </w:r>
      <w:r w:rsidRPr="00666FC8">
        <w:rPr>
          <w:rStyle w:val="Emphasis"/>
          <w:highlight w:val="green"/>
        </w:rPr>
        <w:t>provide moral reasons.</w:t>
      </w:r>
    </w:p>
    <w:p w14:paraId="1B153AEE" w14:textId="3092981F" w:rsidR="000D1720" w:rsidRPr="00666FC8" w:rsidRDefault="000D1720" w:rsidP="000D1720">
      <w:pPr>
        <w:pStyle w:val="Heading4"/>
        <w:rPr>
          <w:rFonts w:cs="Calibri"/>
        </w:rPr>
      </w:pPr>
      <w:r w:rsidRPr="00666FC8">
        <w:rPr>
          <w:rFonts w:cs="Calibri"/>
        </w:rPr>
        <w:t>Extinction</w:t>
      </w:r>
      <w:r>
        <w:rPr>
          <w:rFonts w:cs="Calibri"/>
        </w:rPr>
        <w:t xml:space="preserve"> must be relevant given inevitable moral uncertainty</w:t>
      </w:r>
    </w:p>
    <w:p w14:paraId="188285F8" w14:textId="77777777" w:rsidR="000D1720" w:rsidRPr="00666FC8" w:rsidRDefault="000D1720" w:rsidP="000D1720">
      <w:proofErr w:type="spellStart"/>
      <w:r w:rsidRPr="00666FC8">
        <w:rPr>
          <w:rStyle w:val="Style13ptBold"/>
        </w:rPr>
        <w:t>Pummer</w:t>
      </w:r>
      <w:proofErr w:type="spellEnd"/>
      <w:r w:rsidRPr="00666FC8">
        <w:rPr>
          <w:rStyle w:val="Style13ptBold"/>
        </w:rPr>
        <w:t xml:space="preserve"> 15</w:t>
      </w:r>
      <w:r w:rsidRPr="00666FC8">
        <w:t xml:space="preserve"> [Theron, Junior Research Fellow in Philosophy at St. Anne's College, University of Oxford. “Moral Agreement on Saving the World” Practical Ethics, University of Oxford. May 18, 2015] AT</w:t>
      </w:r>
    </w:p>
    <w:p w14:paraId="625A35D6" w14:textId="77777777" w:rsidR="000D1720" w:rsidRPr="00666FC8" w:rsidRDefault="000D1720" w:rsidP="000D1720">
      <w:r w:rsidRPr="00666FC8">
        <w:rPr>
          <w:rStyle w:val="StyleUnderline"/>
        </w:rPr>
        <w:t>There appears to be lot of disagreement in moral philosophy. Whether these many apparent disagreements are deep and irresolvable, I believe there is at least one thing it is reasonable to agree on right now</w:t>
      </w:r>
      <w:r w:rsidRPr="00666FC8">
        <w:t>, whatever general moral view we adopt</w:t>
      </w:r>
      <w:r w:rsidRPr="00666FC8">
        <w:rPr>
          <w:rStyle w:val="StyleUnderline"/>
        </w:rPr>
        <w:t>: that it is very important to reduce the risk that all intelligent beings on this planet are eliminated by an enormous catastrophe, such as a nuclear war.</w:t>
      </w:r>
      <w:r w:rsidRPr="00666FC8">
        <w:t xml:space="preserve"> How we might in fact try to reduce such existential risks is discussed elsewhere. My claim here is only that </w:t>
      </w:r>
      <w:r w:rsidRPr="00666FC8">
        <w:rPr>
          <w:rStyle w:val="StyleUnderline"/>
        </w:rPr>
        <w:t xml:space="preserve">we – whether we’re consequentialists, deontologists, or virtue ethicists – should all agree that we should try to save the world. </w:t>
      </w:r>
      <w:r w:rsidRPr="00666FC8">
        <w:t xml:space="preserve">According to consequentialism, we should maximize the good, where this is taken to be the goodness, from an impartial perspective, of outcomes. </w:t>
      </w:r>
      <w:r w:rsidRPr="00666FC8">
        <w:rPr>
          <w:rStyle w:val="StyleUnderline"/>
        </w:rPr>
        <w:t>Clearly one thing that makes an outcome good is that the people in it are doing well. There is little disagreement here.</w:t>
      </w:r>
      <w:r w:rsidRPr="00666FC8">
        <w:t xml:space="preserve"> If the happiness or well-being of possible future people is just as important as that of people who already exist, and if they would have good lives, it is not hard to see how</w:t>
      </w:r>
      <w:r w:rsidRPr="00666FC8">
        <w:rPr>
          <w:rStyle w:val="StyleUnderline"/>
        </w:rPr>
        <w:t xml:space="preserve"> </w:t>
      </w:r>
      <w:r w:rsidRPr="00666FC8">
        <w:rPr>
          <w:rStyle w:val="StyleUnderline"/>
          <w:highlight w:val="green"/>
        </w:rPr>
        <w:t xml:space="preserve">reducing existential risk is </w:t>
      </w:r>
      <w:r w:rsidRPr="00666FC8">
        <w:rPr>
          <w:rStyle w:val="StyleUnderline"/>
        </w:rPr>
        <w:t xml:space="preserve">easily </w:t>
      </w:r>
      <w:r w:rsidRPr="00666FC8">
        <w:rPr>
          <w:rStyle w:val="StyleUnderline"/>
          <w:highlight w:val="green"/>
        </w:rPr>
        <w:t>the most important thing in the whole world.</w:t>
      </w:r>
      <w:r w:rsidRPr="00666FC8">
        <w:rPr>
          <w:rStyle w:val="StyleUnderline"/>
        </w:rPr>
        <w:t xml:space="preserve"> This is for the familiar reason that there are </w:t>
      </w:r>
      <w:r w:rsidRPr="00666FC8">
        <w:rPr>
          <w:rStyle w:val="StyleUnderline"/>
          <w:highlight w:val="green"/>
        </w:rPr>
        <w:t xml:space="preserve">so many people </w:t>
      </w:r>
      <w:r w:rsidRPr="00666FC8">
        <w:rPr>
          <w:rStyle w:val="StyleUnderline"/>
        </w:rPr>
        <w:t xml:space="preserve">who </w:t>
      </w:r>
      <w:r w:rsidRPr="00666FC8">
        <w:rPr>
          <w:rStyle w:val="StyleUnderline"/>
          <w:highlight w:val="green"/>
        </w:rPr>
        <w:t>could exist in the future</w:t>
      </w:r>
      <w:r w:rsidRPr="00666FC8">
        <w:rPr>
          <w:rStyle w:val="StyleUnderline"/>
        </w:rPr>
        <w:t xml:space="preserve"> – there are </w:t>
      </w:r>
      <w:r w:rsidRPr="00666FC8">
        <w:rPr>
          <w:rStyle w:val="StyleUnderline"/>
          <w:highlight w:val="green"/>
        </w:rPr>
        <w:t>trillions upon trillions</w:t>
      </w:r>
      <w:r w:rsidRPr="00666FC8">
        <w:rPr>
          <w:rStyle w:val="StyleUnderline"/>
        </w:rPr>
        <w:t xml:space="preserve">… upon trillions. There are so many possible future people that </w:t>
      </w:r>
      <w:r w:rsidRPr="00666FC8">
        <w:rPr>
          <w:rStyle w:val="StyleUnderline"/>
          <w:highlight w:val="green"/>
        </w:rPr>
        <w:t>reducing existential risk is</w:t>
      </w:r>
      <w:r w:rsidRPr="00666FC8">
        <w:rPr>
          <w:rStyle w:val="StyleUnderline"/>
        </w:rPr>
        <w:t xml:space="preserve"> arguably </w:t>
      </w:r>
      <w:r w:rsidRPr="00666FC8">
        <w:rPr>
          <w:rStyle w:val="StyleUnderline"/>
          <w:highlight w:val="green"/>
        </w:rPr>
        <w:t>the most important</w:t>
      </w:r>
      <w:r w:rsidRPr="00666FC8">
        <w:rPr>
          <w:rStyle w:val="StyleUnderline"/>
        </w:rPr>
        <w:t xml:space="preserve"> thing in the world, </w:t>
      </w:r>
      <w:r w:rsidRPr="00666FC8">
        <w:rPr>
          <w:rStyle w:val="StyleUnderline"/>
          <w:highlight w:val="green"/>
        </w:rPr>
        <w:t xml:space="preserve">even if the well-being of these possible people were given only 0.001% as much weight </w:t>
      </w:r>
      <w:r w:rsidRPr="00666FC8">
        <w:rPr>
          <w:rStyle w:val="StyleUnderline"/>
        </w:rPr>
        <w:t>as that of existing people.</w:t>
      </w:r>
      <w:r w:rsidRPr="00666FC8">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66FC8">
        <w:rPr>
          <w:rStyle w:val="StyleUnderline"/>
        </w:rPr>
        <w:t xml:space="preserve">this case is strengthened by the fact that there’s a good chance that many existing people will, with the aid of life-extension technology, live very long and very </w:t>
      </w:r>
      <w:proofErr w:type="gramStart"/>
      <w:r w:rsidRPr="00666FC8">
        <w:rPr>
          <w:rStyle w:val="StyleUnderline"/>
        </w:rPr>
        <w:t>high quality</w:t>
      </w:r>
      <w:proofErr w:type="gramEnd"/>
      <w:r w:rsidRPr="00666FC8">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666FC8">
        <w:rPr>
          <w:rStyle w:val="Emphasis"/>
        </w:rPr>
        <w:t>that is a huge mistake.</w:t>
      </w:r>
      <w:r w:rsidRPr="00666FC8">
        <w:t xml:space="preserve"> </w:t>
      </w:r>
      <w:r w:rsidRPr="00666FC8">
        <w:rPr>
          <w:rStyle w:val="StyleUnderline"/>
        </w:rPr>
        <w:t xml:space="preserve">Non-consequentialism is the view that there’s more that determines rightness than the goodness of consequences or outcomes; </w:t>
      </w:r>
      <w:r w:rsidRPr="00666FC8">
        <w:rPr>
          <w:rStyle w:val="Emphasis"/>
        </w:rPr>
        <w:t>it is not the view that the latter don’t matter</w:t>
      </w:r>
      <w:r w:rsidRPr="00666FC8">
        <w:rPr>
          <w:rStyle w:val="StyleUnderline"/>
        </w:rPr>
        <w:t>.</w:t>
      </w:r>
      <w:r w:rsidRPr="00666FC8">
        <w:t xml:space="preserve"> Even John Rawls wrote, “</w:t>
      </w:r>
      <w:r w:rsidRPr="00666FC8">
        <w:rPr>
          <w:rStyle w:val="StyleUnderline"/>
        </w:rPr>
        <w:t xml:space="preserve">All ethical doctrines worth our attention take consequences into account in </w:t>
      </w:r>
      <w:r w:rsidRPr="00666FC8">
        <w:rPr>
          <w:rStyle w:val="StyleUnderline"/>
        </w:rPr>
        <w:lastRenderedPageBreak/>
        <w:t>judging rightness. One which did not would simply be irrational, crazy.</w:t>
      </w:r>
      <w:r w:rsidRPr="00666FC8">
        <w:t xml:space="preserve">” </w:t>
      </w:r>
      <w:r w:rsidRPr="00666FC8">
        <w:rPr>
          <w:rStyle w:val="Emphasis"/>
        </w:rPr>
        <w:t>Minimally plausible versions of deontology and virtue ethics must be concerned in part with promoting the good</w:t>
      </w:r>
      <w:r w:rsidRPr="00666FC8">
        <w:rPr>
          <w:rStyle w:val="StyleUnderline"/>
        </w:rPr>
        <w:t>, from an impartial point of view.</w:t>
      </w:r>
      <w:r w:rsidRPr="00666FC8">
        <w:t xml:space="preserve"> </w:t>
      </w:r>
      <w:r w:rsidRPr="00666FC8">
        <w:rPr>
          <w:rStyle w:val="StyleUnderline"/>
        </w:rPr>
        <w:t>They’d thus imply very strong reasons to reduce existential risk</w:t>
      </w:r>
      <w:r w:rsidRPr="00666FC8">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66FC8">
        <w:rPr>
          <w:rStyle w:val="StyleUnderline"/>
        </w:rPr>
        <w:t>Even egoism, the view that each agent should maximize her own good, might imply strong reasons to reduce existential risk.</w:t>
      </w:r>
      <w:r w:rsidRPr="00666FC8">
        <w:t xml:space="preserve"> It will depend, among other things, on what one’s own good </w:t>
      </w:r>
      <w:proofErr w:type="gramStart"/>
      <w:r w:rsidRPr="00666FC8">
        <w:t>consists</w:t>
      </w:r>
      <w:proofErr w:type="gramEnd"/>
      <w:r w:rsidRPr="00666FC8">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666FC8">
        <w:t>actually desires</w:t>
      </w:r>
      <w:proofErr w:type="gramEnd"/>
      <w:r w:rsidRPr="00666FC8">
        <w:t xml:space="preserve"> to do that act). </w:t>
      </w:r>
      <w:r w:rsidRPr="00666FC8">
        <w:rPr>
          <w:rStyle w:val="StyleUnderline"/>
        </w:rPr>
        <w:t>To be minimally plausible, egoism will need to be paired with a more sophisticated account of well-being.</w:t>
      </w:r>
      <w:r w:rsidRPr="00666FC8">
        <w:t xml:space="preserve"> To see this, it is enough to consider, as Plato did, the possibility of a ring of invisibility – </w:t>
      </w:r>
      <w:r w:rsidRPr="00666FC8">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66FC8">
        <w:t xml:space="preserve">, in some robust way, where this would to a significant extent be a function of other-regarding concerns (see chapter 12 of this classic intro to ethics). But </w:t>
      </w:r>
      <w:r w:rsidRPr="00666FC8">
        <w:rPr>
          <w:rStyle w:val="StyleUnderline"/>
        </w:rPr>
        <w:t>once these elements are included, we can (roughly, as above) argue that this sort of egoism will imply strong reasons to reduce existential risk.</w:t>
      </w:r>
      <w:r w:rsidRPr="00666FC8">
        <w:t xml:space="preserve"> Add to </w:t>
      </w:r>
      <w:proofErr w:type="gramStart"/>
      <w:r w:rsidRPr="00666FC8">
        <w:t>all of</w:t>
      </w:r>
      <w:proofErr w:type="gramEnd"/>
      <w:r w:rsidRPr="00666FC8">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666FC8">
        <w:rPr>
          <w:rStyle w:val="Emphasis"/>
          <w:highlight w:val="green"/>
        </w:rPr>
        <w:t xml:space="preserve">We should also </w:t>
      </w:r>
      <w:proofErr w:type="gramStart"/>
      <w:r w:rsidRPr="00666FC8">
        <w:rPr>
          <w:rStyle w:val="Emphasis"/>
          <w:highlight w:val="green"/>
        </w:rPr>
        <w:t>take into account</w:t>
      </w:r>
      <w:proofErr w:type="gramEnd"/>
      <w:r w:rsidRPr="00666FC8">
        <w:rPr>
          <w:rStyle w:val="Emphasis"/>
          <w:highlight w:val="green"/>
        </w:rPr>
        <w:t xml:space="preserve"> moral uncertainty.</w:t>
      </w:r>
      <w:r w:rsidRPr="00666FC8">
        <w:t xml:space="preserve"> </w:t>
      </w:r>
      <w:r w:rsidRPr="00666FC8">
        <w:rPr>
          <w:rStyle w:val="StyleUnderline"/>
        </w:rPr>
        <w:t>What is it reasonable for one to do, when one is uncertain not (only) about the empirical facts, but also about the moral facts?</w:t>
      </w:r>
      <w:r w:rsidRPr="00666FC8">
        <w:t xml:space="preserve"> I’ve just argued that </w:t>
      </w:r>
      <w:r w:rsidRPr="00666FC8">
        <w:rPr>
          <w:rStyle w:val="StyleUnderline"/>
        </w:rPr>
        <w:t>there’s agreement among minimally plausible ethical views that we have strong reason to reduce existential risk – not only consequentialists, but also deontologists, virtue ethicists, and sophisticated egoists should agree.</w:t>
      </w:r>
      <w:r w:rsidRPr="00666FC8">
        <w:t xml:space="preserve"> But </w:t>
      </w:r>
      <w:r w:rsidRPr="00666FC8">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666FC8">
        <w:t xml:space="preserve">(and 10% sure that one of these other ones is correct), </w:t>
      </w:r>
      <w:r w:rsidRPr="00666FC8">
        <w:rPr>
          <w:rStyle w:val="StyleUnderline"/>
        </w:rPr>
        <w:t xml:space="preserve">they would have </w:t>
      </w:r>
      <w:proofErr w:type="gramStart"/>
      <w:r w:rsidRPr="00666FC8">
        <w:rPr>
          <w:rStyle w:val="StyleUnderline"/>
        </w:rPr>
        <w:t>pretty strong</w:t>
      </w:r>
      <w:proofErr w:type="gramEnd"/>
      <w:r w:rsidRPr="00666FC8">
        <w:rPr>
          <w:rStyle w:val="StyleUnderline"/>
        </w:rPr>
        <w:t xml:space="preserve"> reason, from the standpoint of moral uncertainty, to reduce existential risk.</w:t>
      </w:r>
      <w:r w:rsidRPr="00666FC8">
        <w:t xml:space="preserve"> Perhaps most disturbingly still, </w:t>
      </w:r>
      <w:r w:rsidRPr="00666FC8">
        <w:rPr>
          <w:rStyle w:val="StyleUnderline"/>
          <w:highlight w:val="green"/>
        </w:rPr>
        <w:t xml:space="preserve">even if we are only 1% sure that </w:t>
      </w:r>
      <w:r w:rsidRPr="00666FC8">
        <w:rPr>
          <w:rStyle w:val="StyleUnderline"/>
        </w:rPr>
        <w:t xml:space="preserve">the </w:t>
      </w:r>
      <w:r w:rsidRPr="00666FC8">
        <w:rPr>
          <w:rStyle w:val="StyleUnderline"/>
          <w:highlight w:val="green"/>
        </w:rPr>
        <w:t xml:space="preserve">well-being </w:t>
      </w:r>
      <w:r w:rsidRPr="00666FC8">
        <w:rPr>
          <w:rStyle w:val="StyleUnderline"/>
        </w:rPr>
        <w:t xml:space="preserve">of possible future people </w:t>
      </w:r>
      <w:r w:rsidRPr="00666FC8">
        <w:rPr>
          <w:rStyle w:val="StyleUnderline"/>
          <w:highlight w:val="green"/>
        </w:rPr>
        <w:t xml:space="preserve">matters, </w:t>
      </w:r>
      <w:r w:rsidRPr="00666FC8">
        <w:rPr>
          <w:rStyle w:val="StyleUnderline"/>
        </w:rPr>
        <w:t xml:space="preserve">it is at least arguable that, </w:t>
      </w:r>
      <w:r w:rsidRPr="00666FC8">
        <w:rPr>
          <w:rStyle w:val="StyleUnderline"/>
          <w:highlight w:val="green"/>
        </w:rPr>
        <w:t xml:space="preserve">from </w:t>
      </w:r>
      <w:r w:rsidRPr="00666FC8">
        <w:rPr>
          <w:rStyle w:val="StyleUnderline"/>
        </w:rPr>
        <w:t xml:space="preserve">the </w:t>
      </w:r>
      <w:r w:rsidRPr="00666FC8">
        <w:rPr>
          <w:rStyle w:val="StyleUnderline"/>
        </w:rPr>
        <w:lastRenderedPageBreak/>
        <w:t xml:space="preserve">standpoint of </w:t>
      </w:r>
      <w:r w:rsidRPr="00666FC8">
        <w:rPr>
          <w:rStyle w:val="StyleUnderline"/>
          <w:highlight w:val="green"/>
        </w:rPr>
        <w:t>moral uncertainty, reducing existential risk is the most important thing in the world.</w:t>
      </w:r>
      <w:r w:rsidRPr="00666FC8">
        <w:t xml:space="preserve"> Again, this is largely </w:t>
      </w:r>
      <w:proofErr w:type="gramStart"/>
      <w:r w:rsidRPr="00666FC8">
        <w:t>for the reason that</w:t>
      </w:r>
      <w:proofErr w:type="gramEnd"/>
      <w:r w:rsidRPr="00666FC8">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666FC8">
        <w:rPr>
          <w:rStyle w:val="StyleUnderline"/>
        </w:rPr>
        <w:t>It is enough for my claim that there is moral agreement in the relevant sense if</w:t>
      </w:r>
      <w:r w:rsidRPr="00666FC8">
        <w:t xml:space="preserve">, at least given certain empirical claims about what future lives would most likely be like, </w:t>
      </w:r>
      <w:r w:rsidRPr="00666FC8">
        <w:rPr>
          <w:rStyle w:val="Emphasis"/>
          <w:highlight w:val="green"/>
        </w:rPr>
        <w:t xml:space="preserve">all minimally plausible moral views would converge </w:t>
      </w:r>
      <w:r w:rsidRPr="00666FC8">
        <w:rPr>
          <w:rStyle w:val="Emphasis"/>
        </w:rPr>
        <w:t xml:space="preserve">on the conclusion </w:t>
      </w:r>
      <w:r w:rsidRPr="00666FC8">
        <w:rPr>
          <w:rStyle w:val="Emphasis"/>
          <w:highlight w:val="green"/>
        </w:rPr>
        <w:t>that we should try to save the world</w:t>
      </w:r>
      <w:r w:rsidRPr="00666FC8">
        <w:rPr>
          <w:rStyle w:val="StyleUnderline"/>
          <w:highlight w:val="green"/>
        </w:rPr>
        <w:t>.</w:t>
      </w:r>
      <w:r w:rsidRPr="00666FC8">
        <w:t xml:space="preserve"> While there are some non-crazy </w:t>
      </w:r>
      <w:r w:rsidRPr="00666FC8">
        <w:rPr>
          <w:rStyle w:val="StyleUnderline"/>
        </w:rPr>
        <w:t>views that place significantly greater moral weight on avoiding suffering than on promoting happiness</w:t>
      </w:r>
      <w:r w:rsidRPr="00666FC8">
        <w:t xml:space="preserve">, for reasons others have offered (and for independent reasons I won’t get into here unless requested to), they nonetheless </w:t>
      </w:r>
      <w:r w:rsidRPr="00666FC8">
        <w:rPr>
          <w:rStyle w:val="StyleUnderline"/>
        </w:rPr>
        <w:t xml:space="preserve">seem to be </w:t>
      </w:r>
      <w:proofErr w:type="gramStart"/>
      <w:r w:rsidRPr="00666FC8">
        <w:rPr>
          <w:rStyle w:val="StyleUnderline"/>
        </w:rPr>
        <w:t>fairly implausible</w:t>
      </w:r>
      <w:proofErr w:type="gramEnd"/>
      <w:r w:rsidRPr="00666FC8">
        <w:rPr>
          <w:rStyle w:val="StyleUnderline"/>
        </w:rPr>
        <w:t xml:space="preserve"> views.</w:t>
      </w:r>
      <w:r w:rsidRPr="00666FC8">
        <w:t xml:space="preserve"> And </w:t>
      </w:r>
      <w:r w:rsidRPr="00666FC8">
        <w:rPr>
          <w:rStyle w:val="StyleUnderline"/>
        </w:rPr>
        <w:t xml:space="preserve">even if things did not go well for our ancestors, I am optimistic that they will overall go fantastically well for our </w:t>
      </w:r>
      <w:proofErr w:type="gramStart"/>
      <w:r w:rsidRPr="00666FC8">
        <w:rPr>
          <w:rStyle w:val="StyleUnderline"/>
        </w:rPr>
        <w:t>descendants, if</w:t>
      </w:r>
      <w:proofErr w:type="gramEnd"/>
      <w:r w:rsidRPr="00666FC8">
        <w:rPr>
          <w:rStyle w:val="StyleUnderline"/>
        </w:rPr>
        <w:t xml:space="preserve"> we allow them to. I suspect that most of us alive today – at least those of us not suffering from extreme illness or poverty – have lives that are well worth living, and that things will continue to improve.</w:t>
      </w:r>
      <w:r w:rsidRPr="00666FC8">
        <w:t xml:space="preserve"> Derek Parfit, whose work has emphasized future generations as well as agreement in ethics, described our situation clearly and accurately: “We live during the hinge of history. </w:t>
      </w:r>
      <w:r w:rsidRPr="00666FC8">
        <w:rPr>
          <w:rStyle w:val="StyleUnderline"/>
        </w:rPr>
        <w:t xml:space="preserve">Given the scientific and technological discoveries of the last two centuries, the world has never changed as fast. </w:t>
      </w:r>
      <w:r w:rsidRPr="00666FC8">
        <w:t xml:space="preserve">We shall soon have even greater powers to transform, not only our surroundings, but ourselves and our successors. </w:t>
      </w:r>
      <w:r w:rsidRPr="00666FC8">
        <w:rPr>
          <w:rStyle w:val="StyleUnderline"/>
        </w:rPr>
        <w:t xml:space="preserve">If we act wisely in the next few centuries, humanity will survive its most dangerous and decisive period. </w:t>
      </w:r>
      <w:r w:rsidRPr="00666FC8">
        <w:t xml:space="preserve">Our descendants could, if necessary, go elsewhere, spreading through this galaxy…. </w:t>
      </w:r>
      <w:r w:rsidRPr="00666FC8">
        <w:rPr>
          <w:rStyle w:val="StyleUnderline"/>
        </w:rPr>
        <w:t>Our descendants might, I believe, make the further future very good. But that good future may also depend in part on us. If our selfish recklessness ends human history, we would be acting very wrongly.</w:t>
      </w:r>
      <w:r w:rsidRPr="00666FC8">
        <w:t>” (From chapter 36 of On What Matters)</w:t>
      </w:r>
    </w:p>
    <w:p w14:paraId="5BA5A9ED" w14:textId="77777777" w:rsidR="000D1720" w:rsidRPr="00502045" w:rsidRDefault="000D1720" w:rsidP="000D1720">
      <w:pPr>
        <w:pStyle w:val="Heading4"/>
        <w:rPr>
          <w:rFonts w:cs="Calibri"/>
        </w:rPr>
      </w:pPr>
      <w:r w:rsidRPr="00502045">
        <w:rPr>
          <w:rFonts w:cs="Calibri"/>
        </w:rPr>
        <w:lastRenderedPageBreak/>
        <w:t>Use epistemic modesty for evaluating the framework debate:</w:t>
      </w:r>
    </w:p>
    <w:p w14:paraId="7D74C8ED" w14:textId="77777777" w:rsidR="000D1720" w:rsidRPr="00502045" w:rsidRDefault="000D1720" w:rsidP="000D1720">
      <w:pPr>
        <w:pStyle w:val="Heading4"/>
        <w:rPr>
          <w:rFonts w:cs="Calibri"/>
        </w:rPr>
      </w:pPr>
      <w:r w:rsidRPr="00502045">
        <w:rPr>
          <w:rFonts w:cs="Calibri"/>
        </w:rPr>
        <w:t xml:space="preserve">A] Substantively true since it maximizes the probability of achieving net most moral value—beating a </w:t>
      </w:r>
      <w:proofErr w:type="gramStart"/>
      <w:r w:rsidRPr="00502045">
        <w:rPr>
          <w:rFonts w:cs="Calibri"/>
        </w:rPr>
        <w:t>framework acts</w:t>
      </w:r>
      <w:proofErr w:type="gramEnd"/>
      <w:r w:rsidRPr="00502045">
        <w:rPr>
          <w:rFonts w:cs="Calibri"/>
        </w:rPr>
        <w:t xml:space="preserve"> as mitigation to their impacts but the strength of that mitigation is contingent. </w:t>
      </w:r>
    </w:p>
    <w:p w14:paraId="044D3884" w14:textId="77777777" w:rsidR="000D1720" w:rsidRPr="00502045" w:rsidRDefault="000D1720" w:rsidP="000D1720">
      <w:pPr>
        <w:pStyle w:val="Heading4"/>
        <w:rPr>
          <w:rFonts w:cs="Calibri"/>
        </w:rPr>
      </w:pPr>
      <w:r w:rsidRPr="00502045">
        <w:rPr>
          <w:rFonts w:cs="Calibri"/>
        </w:rPr>
        <w:t xml:space="preserve">B] Clash—disincentives debaters from going all in for framework which means we get the ideal balance between topic ed and </w:t>
      </w:r>
      <w:proofErr w:type="spellStart"/>
      <w:r w:rsidRPr="00502045">
        <w:rPr>
          <w:rFonts w:cs="Calibri"/>
        </w:rPr>
        <w:t>phil</w:t>
      </w:r>
      <w:proofErr w:type="spellEnd"/>
      <w:r w:rsidRPr="00502045">
        <w:rPr>
          <w:rFonts w:cs="Calibri"/>
        </w:rPr>
        <w:t xml:space="preserve"> ed—it’s important to talk about contention-level offense </w:t>
      </w:r>
    </w:p>
    <w:p w14:paraId="2E3CEE45" w14:textId="77777777" w:rsidR="000D1720" w:rsidRPr="00666FC8" w:rsidRDefault="000D1720" w:rsidP="000D1720">
      <w:pPr>
        <w:pStyle w:val="Heading4"/>
        <w:rPr>
          <w:rFonts w:cs="Calibri"/>
          <w:sz w:val="22"/>
        </w:rPr>
      </w:pPr>
      <w:r w:rsidRPr="00666FC8">
        <w:rPr>
          <w:rFonts w:cs="Calibri"/>
        </w:rPr>
        <w:t xml:space="preserve">Theory first – determines the validity of substance. </w:t>
      </w:r>
      <w:r w:rsidRPr="00666FC8">
        <w:rPr>
          <w:rFonts w:eastAsia="Cambria" w:cs="Calibri"/>
        </w:rPr>
        <w:t>Prefer util:</w:t>
      </w:r>
    </w:p>
    <w:p w14:paraId="728D9286" w14:textId="77777777" w:rsidR="000D1720" w:rsidRPr="00666FC8" w:rsidRDefault="000D1720" w:rsidP="000D1720">
      <w:pPr>
        <w:pStyle w:val="Heading4"/>
        <w:rPr>
          <w:rFonts w:cs="Calibri"/>
        </w:rPr>
      </w:pPr>
      <w:r>
        <w:rPr>
          <w:rFonts w:cs="Calibri"/>
        </w:rPr>
        <w:t>1</w:t>
      </w:r>
      <w:r w:rsidRPr="00666FC8">
        <w:rPr>
          <w:rFonts w:cs="Calibri"/>
        </w:rPr>
        <w:t>] Ground – every impact functions under util whereas other ethics flow to one side exclusively. Kills fairness since we both need arguments to win and</w:t>
      </w:r>
    </w:p>
    <w:p w14:paraId="3C3B0721" w14:textId="77777777" w:rsidR="000D1720" w:rsidRDefault="000D1720" w:rsidP="000D1720">
      <w:pPr>
        <w:pStyle w:val="Heading4"/>
        <w:rPr>
          <w:rFonts w:cs="Calibri"/>
        </w:rPr>
      </w:pPr>
      <w:r>
        <w:rPr>
          <w:rFonts w:cs="Calibri"/>
        </w:rPr>
        <w:t>2</w:t>
      </w:r>
      <w:r w:rsidRPr="00666FC8">
        <w:rPr>
          <w:rFonts w:cs="Calibri"/>
        </w:rPr>
        <w:t xml:space="preserve">] Topic lit – most articles are written through the lens of util because they’re crafted for policymakers and the </w:t>
      </w:r>
      <w:proofErr w:type="gramStart"/>
      <w:r w:rsidRPr="00666FC8">
        <w:rPr>
          <w:rFonts w:cs="Calibri"/>
        </w:rPr>
        <w:t>general public</w:t>
      </w:r>
      <w:proofErr w:type="gramEnd"/>
      <w:r w:rsidRPr="00666FC8">
        <w:rPr>
          <w:rFonts w:cs="Calibri"/>
        </w:rPr>
        <w:t xml:space="preserve"> who take consequences to be important, not philosophy majors. Key to fairness and education – the lit is where we do research and determines how we engage in the round.</w:t>
      </w:r>
    </w:p>
    <w:p w14:paraId="3F8D5EEB" w14:textId="77777777" w:rsidR="000D1720" w:rsidRPr="00F67E0C" w:rsidRDefault="000D1720" w:rsidP="000D1720">
      <w:pPr>
        <w:pStyle w:val="Heading4"/>
        <w:rPr>
          <w:rFonts w:cs="Calibri"/>
        </w:rPr>
      </w:pPr>
      <w:r>
        <w:t>3</w:t>
      </w:r>
      <w:r w:rsidRPr="00F67E0C">
        <w:t>]</w:t>
      </w:r>
      <w:r>
        <w:rPr>
          <w:rFonts w:eastAsiaTheme="minorEastAsia" w:cstheme="minorBidi"/>
          <w:b w:val="0"/>
          <w:bCs w:val="0"/>
          <w:sz w:val="22"/>
          <w:szCs w:val="24"/>
        </w:rPr>
        <w:t xml:space="preserve"> </w:t>
      </w:r>
      <w:r w:rsidRPr="00726789">
        <w:rPr>
          <w:color w:val="000000" w:themeColor="text1"/>
        </w:rPr>
        <w:t xml:space="preserve">Engagement – Complex </w:t>
      </w:r>
      <w:proofErr w:type="spellStart"/>
      <w:r w:rsidRPr="00726789">
        <w:rPr>
          <w:color w:val="000000" w:themeColor="text1"/>
        </w:rPr>
        <w:t>disad</w:t>
      </w:r>
      <w:proofErr w:type="spellEnd"/>
      <w:r w:rsidRPr="00726789">
        <w:rPr>
          <w:color w:val="000000" w:themeColor="text1"/>
        </w:rPr>
        <w:t xml:space="preserve"> scenarios, links, and CPs allow a plethora of engagement with affirmatives from different angles that maximizes engagement and education on the depths of the literature. Vote on it since clash on issues is the purpose of debate.</w:t>
      </w:r>
    </w:p>
    <w:p w14:paraId="2D7F46B9" w14:textId="77777777" w:rsidR="000D1720" w:rsidRPr="00726789" w:rsidRDefault="000D1720" w:rsidP="000D1720">
      <w:pPr>
        <w:pStyle w:val="Heading4"/>
        <w:rPr>
          <w:color w:val="000000" w:themeColor="text1"/>
        </w:rPr>
      </w:pPr>
      <w:r>
        <w:rPr>
          <w:color w:val="000000" w:themeColor="text1"/>
        </w:rPr>
        <w:t>4]</w:t>
      </w:r>
      <w:r w:rsidRPr="00726789">
        <w:rPr>
          <w:color w:val="000000" w:themeColor="text1"/>
        </w:rPr>
        <w:t xml:space="preserve"> Reciprocity –the aff gets plans and advantages, while negs get DAs and CPs that perfectly counteract the </w:t>
      </w:r>
      <w:proofErr w:type="spellStart"/>
      <w:r w:rsidRPr="00726789">
        <w:rPr>
          <w:color w:val="000000" w:themeColor="text1"/>
        </w:rPr>
        <w:t>aff’s</w:t>
      </w:r>
      <w:proofErr w:type="spellEnd"/>
      <w:r w:rsidRPr="00726789">
        <w:rPr>
          <w:color w:val="000000" w:themeColor="text1"/>
        </w:rPr>
        <w:t xml:space="preserve"> scenarios. Other scenarios can only be answered with turns and defense but never possess counter scenarios and advocacies that operate under one.</w:t>
      </w:r>
    </w:p>
    <w:p w14:paraId="510259A0" w14:textId="4A1631EB" w:rsidR="000D1720" w:rsidRPr="001B08F0" w:rsidRDefault="000D1720" w:rsidP="000D1720">
      <w:pPr>
        <w:pStyle w:val="Heading4"/>
        <w:rPr>
          <w:color w:val="000000" w:themeColor="text1"/>
        </w:rPr>
      </w:pPr>
      <w:r>
        <w:rPr>
          <w:color w:val="000000" w:themeColor="text1"/>
        </w:rPr>
        <w:t>5</w:t>
      </w:r>
      <w:r>
        <w:rPr>
          <w:color w:val="000000" w:themeColor="text1"/>
        </w:rPr>
        <w:t>]</w:t>
      </w:r>
      <w:r w:rsidRPr="00726789">
        <w:rPr>
          <w:color w:val="000000" w:themeColor="text1"/>
        </w:rPr>
        <w:t xml:space="preserve"> Resource disparities – disclosure makes it so underprivileged debaters can engage. Complex philosophies might not need evidence, but the analytics are foreign to people who don’t know what an abstract framework says. People disclose all evidence on the wiki but not always analytics which makes our debate accessible.</w:t>
      </w:r>
    </w:p>
    <w:p w14:paraId="0899B3FB" w14:textId="46B1AF69" w:rsidR="000D1720" w:rsidRDefault="000D1720" w:rsidP="000D1720"/>
    <w:p w14:paraId="13E2CC13" w14:textId="77777777" w:rsidR="009148AA" w:rsidRDefault="009148AA" w:rsidP="009148AA">
      <w:pPr>
        <w:pStyle w:val="Heading3"/>
      </w:pPr>
      <w:r>
        <w:lastRenderedPageBreak/>
        <w:t>1NC – DA</w:t>
      </w:r>
    </w:p>
    <w:p w14:paraId="7EBBBE1B" w14:textId="77777777" w:rsidR="009148AA" w:rsidRPr="00C43880" w:rsidRDefault="009148AA" w:rsidP="009148AA">
      <w:pPr>
        <w:pStyle w:val="Heading4"/>
      </w:pPr>
      <w:r>
        <w:t>Xi’s regime is stable now, but its success depends on strong growth and private sector development.</w:t>
      </w:r>
    </w:p>
    <w:p w14:paraId="0378FD69" w14:textId="77777777" w:rsidR="009148AA" w:rsidRPr="00C43880" w:rsidRDefault="009148AA" w:rsidP="009148AA">
      <w:proofErr w:type="spellStart"/>
      <w:r w:rsidRPr="00C43880">
        <w:rPr>
          <w:rFonts w:eastAsiaTheme="majorEastAsia" w:cstheme="majorBidi"/>
          <w:b/>
          <w:iCs/>
          <w:sz w:val="26"/>
        </w:rPr>
        <w:t>Mitter</w:t>
      </w:r>
      <w:proofErr w:type="spellEnd"/>
      <w:r w:rsidRPr="00C43880">
        <w:rPr>
          <w:rFonts w:eastAsiaTheme="majorEastAsia" w:cstheme="majorBidi"/>
          <w:b/>
          <w:iCs/>
          <w:sz w:val="26"/>
        </w:rPr>
        <w:t xml:space="preserve"> and Johnson 21</w:t>
      </w:r>
      <w:r>
        <w:t xml:space="preserve"> [</w:t>
      </w:r>
      <w:r w:rsidRPr="00C43880">
        <w:t xml:space="preserve">Rana </w:t>
      </w:r>
      <w:proofErr w:type="spellStart"/>
      <w:r w:rsidRPr="00C43880">
        <w:t>Mitter</w:t>
      </w:r>
      <w:proofErr w:type="spellEnd"/>
      <w:r w:rsidRPr="00C43880">
        <w:t xml:space="preserve"> and Elsbeth Johnson, </w:t>
      </w:r>
      <w:hyperlink r:id="rId11" w:history="1">
        <w:r w:rsidRPr="00C43880">
          <w:rPr>
            <w:rStyle w:val="Hyperlink"/>
          </w:rPr>
          <w:t>Rana Mitter</w:t>
        </w:r>
      </w:hyperlink>
      <w:r w:rsidRPr="00C43880">
        <w:t xml:space="preserve"> is a professor of the history and politics of modern China at Oxford. </w:t>
      </w:r>
      <w:hyperlink r:id="rId12" w:history="1">
        <w:r w:rsidRPr="00C43880">
          <w:rPr>
            <w:rStyle w:val="Hyperlink"/>
          </w:rPr>
          <w:t>Elsbeth Johnson</w:t>
        </w:r>
      </w:hyperlink>
      <w:r w:rsidRPr="00C43880">
        <w:t xml:space="preserve">, formerly the strategy director for Prudential PLC’s Asian business, is a senior lecturer at MIT’s Sloan School of Management and the founder of </w:t>
      </w:r>
      <w:proofErr w:type="spellStart"/>
      <w:r w:rsidRPr="00C43880">
        <w:t>SystemShift</w:t>
      </w:r>
      <w:proofErr w:type="spellEnd"/>
      <w:r w:rsidRPr="00C43880">
        <w:t xml:space="preserve">, a consulting firm. </w:t>
      </w:r>
      <w:r>
        <w:t>May-June 2021</w:t>
      </w:r>
      <w:r w:rsidRPr="00C43880">
        <w:t xml:space="preserve">, "What the West Gets Wrong About China," Harvard Business Review, </w:t>
      </w:r>
      <w:hyperlink r:id="rId13" w:history="1">
        <w:r w:rsidRPr="00D57645">
          <w:rPr>
            <w:rStyle w:val="Hyperlink"/>
          </w:rPr>
          <w:t>https://hbr.org/2021/05/what-the-west-gets-wrong-about-china accessed 12/14/21</w:t>
        </w:r>
      </w:hyperlink>
      <w:r>
        <w:t>] Adam</w:t>
      </w:r>
    </w:p>
    <w:p w14:paraId="539E5253" w14:textId="77777777" w:rsidR="009148AA" w:rsidRPr="00607D72" w:rsidRDefault="009148AA" w:rsidP="009148AA">
      <w:pPr>
        <w:rPr>
          <w:rStyle w:val="StyleUnderline"/>
        </w:rPr>
      </w:pPr>
      <w:r w:rsidRPr="00607D72">
        <w:rPr>
          <w:rStyle w:val="StyleUnderline"/>
          <w:highlight w:val="cyan"/>
        </w:rPr>
        <w:t>In China</w:t>
      </w:r>
      <w:r w:rsidRPr="00607D72">
        <w:rPr>
          <w:rStyle w:val="StyleUnderline"/>
        </w:rPr>
        <w:t xml:space="preserve">, however, </w:t>
      </w:r>
      <w:r w:rsidRPr="00607D72">
        <w:rPr>
          <w:rStyle w:val="StyleUnderline"/>
          <w:highlight w:val="cyan"/>
        </w:rPr>
        <w:t>growth</w:t>
      </w:r>
      <w:r w:rsidRPr="00607D72">
        <w:rPr>
          <w:rStyle w:val="StyleUnderline"/>
        </w:rPr>
        <w:t xml:space="preserve"> </w:t>
      </w:r>
      <w:r w:rsidRPr="00607D72">
        <w:rPr>
          <w:rStyle w:val="StyleUnderline"/>
          <w:highlight w:val="cyan"/>
        </w:rPr>
        <w:t xml:space="preserve">has </w:t>
      </w:r>
      <w:r w:rsidRPr="0054169D">
        <w:rPr>
          <w:rStyle w:val="StyleUnderline"/>
          <w:highlight w:val="cyan"/>
        </w:rPr>
        <w:t>come in the context of</w:t>
      </w:r>
      <w:r w:rsidRPr="00607D72">
        <w:rPr>
          <w:rStyle w:val="StyleUnderline"/>
        </w:rPr>
        <w:t xml:space="preserve"> </w:t>
      </w:r>
      <w:r w:rsidRPr="00607D72">
        <w:rPr>
          <w:rStyle w:val="StyleUnderline"/>
          <w:highlight w:val="cyan"/>
        </w:rPr>
        <w:t>stable</w:t>
      </w:r>
      <w:r w:rsidRPr="00607D72">
        <w:rPr>
          <w:rStyle w:val="StyleUnderline"/>
        </w:rPr>
        <w:t xml:space="preserve"> communist </w:t>
      </w:r>
      <w:r w:rsidRPr="00607D72">
        <w:rPr>
          <w:rStyle w:val="StyleUnderline"/>
          <w:highlight w:val="cya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607D72">
        <w:rPr>
          <w:rStyle w:val="StyleUnderline"/>
          <w:highlight w:val="cyan"/>
        </w:rPr>
        <w:t>poverty reduction</w:t>
      </w:r>
      <w:r w:rsidRPr="00607D72">
        <w:rPr>
          <w:rStyle w:val="StyleUnderline"/>
        </w:rPr>
        <w:t xml:space="preserve">, huge </w:t>
      </w:r>
      <w:r w:rsidRPr="00607D72">
        <w:rPr>
          <w:rStyle w:val="StyleUnderline"/>
          <w:highlight w:val="cyan"/>
        </w:rPr>
        <w:t>infrastructure investment</w:t>
      </w:r>
      <w:r w:rsidRPr="00607D72">
        <w:rPr>
          <w:rStyle w:val="StyleUnderline"/>
        </w:rPr>
        <w:t xml:space="preserve">, and development as a </w:t>
      </w:r>
      <w:r w:rsidRPr="00607D72">
        <w:rPr>
          <w:rStyle w:val="StyleUnderline"/>
          <w:highlight w:val="cyan"/>
        </w:rPr>
        <w:t>world-class</w:t>
      </w:r>
      <w:r w:rsidRPr="00607D72">
        <w:rPr>
          <w:rStyle w:val="StyleUnderline"/>
        </w:rPr>
        <w:t xml:space="preserve"> </w:t>
      </w:r>
      <w:r w:rsidRPr="00607D72">
        <w:rPr>
          <w:rStyle w:val="StyleUnderline"/>
          <w:highlight w:val="cya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7BC9284B" w14:textId="77777777" w:rsidR="009148AA" w:rsidRPr="00607D72" w:rsidRDefault="009148AA" w:rsidP="009148AA">
      <w:pPr>
        <w:rPr>
          <w:rStyle w:val="StyleUnderline"/>
        </w:rPr>
      </w:pPr>
      <w:r w:rsidRPr="00607D72">
        <w:rPr>
          <w:rStyle w:val="StyleUnderline"/>
        </w:rPr>
        <w:t>China has also defied predictions that its authoritarianism would inhibit its capacity to </w:t>
      </w:r>
      <w:hyperlink r:id="rId14"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607D72">
        <w:rPr>
          <w:rStyle w:val="StyleUnderline"/>
          <w:highlight w:val="cyan"/>
        </w:rPr>
        <w:t>global leader in</w:t>
      </w:r>
      <w:r w:rsidRPr="00607D72">
        <w:rPr>
          <w:rStyle w:val="StyleUnderline"/>
        </w:rPr>
        <w:t xml:space="preserve"> AI, biotech, and </w:t>
      </w:r>
      <w:r w:rsidRPr="00607D72">
        <w:rPr>
          <w:rStyle w:val="StyleUnderline"/>
          <w:highlight w:val="cya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607D72">
        <w:rPr>
          <w:rStyle w:val="StyleUnderline"/>
          <w:highlight w:val="cya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54169D">
        <w:rPr>
          <w:rStyle w:val="StyleUnderline"/>
          <w:highlight w:val="cyan"/>
        </w:rPr>
        <w:t>consumer applications</w:t>
      </w:r>
      <w:r w:rsidRPr="00607D72">
        <w:rPr>
          <w:rStyle w:val="StyleUnderline"/>
        </w:rPr>
        <w:t xml:space="preserve"> have </w:t>
      </w:r>
      <w:r w:rsidRPr="0054169D">
        <w:rPr>
          <w:rStyle w:val="StyleUnderline"/>
          <w:highlight w:val="cyan"/>
        </w:rPr>
        <w:t>come faster</w:t>
      </w:r>
      <w:r w:rsidRPr="00607D72">
        <w:rPr>
          <w:rStyle w:val="StyleUnderline"/>
        </w:rPr>
        <w:t xml:space="preserve">, making more obvious the </w:t>
      </w:r>
      <w:r w:rsidRPr="0054169D">
        <w:rPr>
          <w:rStyle w:val="StyleUnderline"/>
          <w:highlight w:val="cyan"/>
        </w:rPr>
        <w:t>link between government investment and</w:t>
      </w:r>
      <w:r w:rsidRPr="00607D72">
        <w:rPr>
          <w:rStyle w:val="StyleUnderline"/>
        </w:rPr>
        <w:t xml:space="preserve"> </w:t>
      </w:r>
      <w:r w:rsidRPr="0054169D">
        <w:rPr>
          <w:rStyle w:val="StyleUnderline"/>
          <w:highlight w:val="cya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607D72">
        <w:rPr>
          <w:rStyle w:val="StyleUnderline"/>
          <w:highlight w:val="cyan"/>
        </w:rPr>
        <w:t>Chinese people see</w:t>
      </w:r>
      <w:r w:rsidRPr="00607D72">
        <w:rPr>
          <w:rStyle w:val="StyleUnderline"/>
        </w:rPr>
        <w:t xml:space="preserve"> Chinese </w:t>
      </w:r>
      <w:r w:rsidRPr="00607D72">
        <w:rPr>
          <w:rStyle w:val="StyleUnderline"/>
          <w:highlight w:val="cyan"/>
        </w:rPr>
        <w:t>companies</w:t>
      </w:r>
      <w:r w:rsidRPr="00607D72">
        <w:rPr>
          <w:rStyle w:val="StyleUnderline"/>
        </w:rPr>
        <w:t xml:space="preserve"> such as Alibaba, Huawei, and </w:t>
      </w:r>
      <w:proofErr w:type="spellStart"/>
      <w:r w:rsidRPr="00607D72">
        <w:rPr>
          <w:rStyle w:val="StyleUnderline"/>
        </w:rPr>
        <w:t>TikTok</w:t>
      </w:r>
      <w:proofErr w:type="spellEnd"/>
      <w:r w:rsidRPr="00607D72">
        <w:rPr>
          <w:rStyle w:val="StyleUnderline"/>
        </w:rPr>
        <w:t xml:space="preserve"> </w:t>
      </w:r>
      <w:r w:rsidRPr="00607D72">
        <w:rPr>
          <w:rStyle w:val="StyleUnderline"/>
          <w:highlight w:val="cyan"/>
        </w:rPr>
        <w:t>as sources of national pride</w:t>
      </w:r>
      <w:r w:rsidRPr="00607D72">
        <w:rPr>
          <w:rStyle w:val="StyleUnderline"/>
        </w:rPr>
        <w:t xml:space="preserve">—international </w:t>
      </w:r>
      <w:r w:rsidRPr="00607D72">
        <w:rPr>
          <w:rStyle w:val="StyleUnderline"/>
          <w:highlight w:val="cyan"/>
        </w:rPr>
        <w:t>vanguards of Chinese success</w:t>
      </w:r>
      <w:r w:rsidRPr="00607D72">
        <w:rPr>
          <w:rStyle w:val="StyleUnderline"/>
        </w:rPr>
        <w:t>—rather than simply sources of jobs or GDP, as they might be viewed in the West.</w:t>
      </w:r>
    </w:p>
    <w:p w14:paraId="6F1BC5E5" w14:textId="77777777" w:rsidR="009148AA" w:rsidRDefault="009148AA" w:rsidP="009148AA">
      <w:proofErr w:type="gramStart"/>
      <w:r w:rsidRPr="00C43880">
        <w:t>Thus</w:t>
      </w:r>
      <w:proofErr w:type="gramEnd"/>
      <w:r w:rsidRPr="00C43880">
        <w:t xml:space="preserve">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1783DDC0" w14:textId="77777777" w:rsidR="009148AA" w:rsidRDefault="009148AA" w:rsidP="009148AA">
      <w:pPr>
        <w:pStyle w:val="Heading4"/>
      </w:pPr>
      <w:r>
        <w:lastRenderedPageBreak/>
        <w:t xml:space="preserve">Xi has committed to the commercial space industry as </w:t>
      </w:r>
      <w:r w:rsidRPr="000834BA">
        <w:t xml:space="preserve">the </w:t>
      </w:r>
      <w:r w:rsidRPr="000834BA">
        <w:rPr>
          <w:u w:val="single"/>
        </w:rPr>
        <w:t>linchpin of China’s rise</w:t>
      </w:r>
      <w:r>
        <w:t xml:space="preserve"> – the plan is seen as a complete 180</w:t>
      </w:r>
    </w:p>
    <w:p w14:paraId="38DED675" w14:textId="77777777" w:rsidR="009148AA" w:rsidRDefault="009148AA" w:rsidP="009148AA">
      <w:r w:rsidRPr="00473116">
        <w:rPr>
          <w:rFonts w:eastAsiaTheme="majorEastAsia" w:cstheme="majorBidi"/>
          <w:b/>
          <w:iCs/>
          <w:sz w:val="26"/>
        </w:rPr>
        <w:t>Patel 21</w:t>
      </w:r>
      <w:r>
        <w:t xml:space="preserve"> [</w:t>
      </w:r>
      <w:r w:rsidRPr="00473116">
        <w:t>Neel V.</w:t>
      </w:r>
      <w:r>
        <w:t xml:space="preserve"> Patel</w:t>
      </w:r>
      <w:r w:rsidRPr="00473116">
        <w:t>,</w:t>
      </w:r>
      <w:r>
        <w:t xml:space="preserve"> Neel is a space reporter for MIT Technology Review.</w:t>
      </w:r>
      <w:r w:rsidRPr="00473116">
        <w:t xml:space="preserve"> 1-21-2021, "China’s surging private space industry is out to challenge the US," MIT Technology Review, </w:t>
      </w:r>
      <w:hyperlink r:id="rId15" w:history="1">
        <w:r w:rsidRPr="00E24A24">
          <w:rPr>
            <w:rStyle w:val="Hyperlink"/>
          </w:rPr>
          <w:t>https://www.technologyreview.com/2021/01/21/1016513/china-private-commercial-space-industry-dominance/</w:t>
        </w:r>
      </w:hyperlink>
      <w:r>
        <w:t xml:space="preserve"> accessed 12/14/21] Adam</w:t>
      </w:r>
    </w:p>
    <w:p w14:paraId="57D619D3" w14:textId="77777777" w:rsidR="009148AA" w:rsidRPr="00BC42E1" w:rsidRDefault="009148AA" w:rsidP="009148AA">
      <w:pPr>
        <w:rPr>
          <w:sz w:val="16"/>
        </w:rPr>
      </w:pPr>
      <w:r w:rsidRPr="00BC42E1">
        <w:rPr>
          <w:sz w:val="16"/>
        </w:rPr>
        <w:t xml:space="preserve">Until recently, China’s space activity has been overwhelmingly dominated by two state-owned enterprises: the China Aerospace Science &amp; Industry Corporation Limited (CASIC) and the China Aerospace Science and Technology Corporation (CASC). A few </w:t>
      </w:r>
      <w:r w:rsidRPr="00473116">
        <w:rPr>
          <w:rStyle w:val="StyleUnderline"/>
        </w:rPr>
        <w:t>private space firms have been allowed to operate in the country for a while</w:t>
      </w:r>
      <w:r w:rsidRPr="00BC42E1">
        <w:rPr>
          <w:sz w:val="16"/>
        </w:rPr>
        <w:t>: for example, there’s the China Great Wall Industry Corporation Limited (</w:t>
      </w:r>
      <w:proofErr w:type="gramStart"/>
      <w:r w:rsidRPr="00BC42E1">
        <w:rPr>
          <w:sz w:val="16"/>
        </w:rPr>
        <w:t>in reality a</w:t>
      </w:r>
      <w:proofErr w:type="gramEnd"/>
      <w:r w:rsidRPr="00BC42E1">
        <w:rPr>
          <w:sz w:val="16"/>
        </w:rPr>
        <w:t xml:space="preserve">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w:t>
      </w:r>
      <w:proofErr w:type="gramStart"/>
      <w:r w:rsidRPr="00BC42E1">
        <w:rPr>
          <w:sz w:val="16"/>
        </w:rPr>
        <w:t>actually deliver</w:t>
      </w:r>
      <w:proofErr w:type="gramEnd"/>
      <w:r w:rsidRPr="00BC42E1">
        <w:rPr>
          <w:sz w:val="16"/>
        </w:rPr>
        <w:t xml:space="preserve"> to orbit. The costs involved were too much for anything but national budgets to handle.</w:t>
      </w:r>
    </w:p>
    <w:p w14:paraId="4BA98CE4" w14:textId="77777777" w:rsidR="009148AA" w:rsidRPr="00473116" w:rsidRDefault="009148AA" w:rsidP="009148AA">
      <w:pPr>
        <w:rPr>
          <w:rStyle w:val="StyleUnderline"/>
        </w:rPr>
      </w:pPr>
      <w:r w:rsidRPr="00BC42E1">
        <w:rPr>
          <w:sz w:val="16"/>
        </w:rPr>
        <w:t xml:space="preserve">That </w:t>
      </w:r>
      <w:r w:rsidRPr="00473116">
        <w:rPr>
          <w:rStyle w:val="StyleUnderline"/>
        </w:rPr>
        <w:t xml:space="preserve">all changed this past decade as </w:t>
      </w:r>
      <w:r w:rsidRPr="00097ADC">
        <w:rPr>
          <w:rStyle w:val="StyleUnderline"/>
        </w:rPr>
        <w:t>the costs of making</w:t>
      </w:r>
      <w:r w:rsidRPr="00473116">
        <w:rPr>
          <w:rStyle w:val="StyleUnderline"/>
        </w:rPr>
        <w:t xml:space="preserve"> satellites and launching </w:t>
      </w:r>
      <w:r w:rsidRPr="00097ADC">
        <w:rPr>
          <w:rStyle w:val="StyleUnderline"/>
        </w:rPr>
        <w:t>rockets plunged.</w:t>
      </w:r>
      <w:r w:rsidRPr="00BC42E1">
        <w:rPr>
          <w:sz w:val="16"/>
        </w:rPr>
        <w:t xml:space="preserve"> In 2014, a year </w:t>
      </w:r>
      <w:r w:rsidRPr="00097ADC">
        <w:rPr>
          <w:rStyle w:val="StyleUnderline"/>
        </w:rPr>
        <w:t>after</w:t>
      </w:r>
      <w:r w:rsidRPr="00BC42E1">
        <w:rPr>
          <w:sz w:val="16"/>
        </w:rPr>
        <w:t xml:space="preserve"> </w:t>
      </w:r>
      <w:r w:rsidRPr="00097ADC">
        <w:rPr>
          <w:rStyle w:val="StyleUnderline"/>
          <w:highlight w:val="cyan"/>
        </w:rPr>
        <w:t>Xi</w:t>
      </w:r>
      <w:r w:rsidRPr="00473116">
        <w:rPr>
          <w:rStyle w:val="StyleUnderline"/>
        </w:rPr>
        <w:t xml:space="preserve"> Jinping took over as the new leader of China,</w:t>
      </w:r>
      <w:r w:rsidRPr="00BC42E1">
        <w:rPr>
          <w:sz w:val="16"/>
        </w:rPr>
        <w:t xml:space="preserve"> the </w:t>
      </w:r>
      <w:r w:rsidRPr="00473116">
        <w:rPr>
          <w:rStyle w:val="StyleUnderline"/>
        </w:rPr>
        <w:t xml:space="preserve">Chinese </w:t>
      </w:r>
      <w:r w:rsidRPr="00097ADC">
        <w:rPr>
          <w:rStyle w:val="StyleUnderline"/>
          <w:highlight w:val="cyan"/>
        </w:rPr>
        <w:t>government</w:t>
      </w:r>
      <w:r w:rsidRPr="00473116">
        <w:rPr>
          <w:rStyle w:val="StyleUnderline"/>
        </w:rPr>
        <w:t xml:space="preserve"> decided to </w:t>
      </w:r>
      <w:r w:rsidRPr="00097ADC">
        <w:rPr>
          <w:rStyle w:val="StyleUnderline"/>
          <w:highlight w:val="cyan"/>
        </w:rPr>
        <w:t>treat</w:t>
      </w:r>
      <w:r w:rsidRPr="00473116">
        <w:rPr>
          <w:rStyle w:val="StyleUnderline"/>
        </w:rPr>
        <w:t xml:space="preserve"> </w:t>
      </w:r>
      <w:r w:rsidRPr="00097ADC">
        <w:rPr>
          <w:rStyle w:val="StyleUnderline"/>
          <w:highlight w:val="cyan"/>
        </w:rPr>
        <w:t>civil</w:t>
      </w:r>
      <w:r w:rsidRPr="00473116">
        <w:rPr>
          <w:rStyle w:val="StyleUnderline"/>
        </w:rPr>
        <w:t xml:space="preserve"> </w:t>
      </w:r>
      <w:r w:rsidRPr="00097ADC">
        <w:rPr>
          <w:rStyle w:val="StyleUnderline"/>
          <w:highlight w:val="cyan"/>
        </w:rPr>
        <w:t>space</w:t>
      </w:r>
      <w:r w:rsidRPr="00473116">
        <w:rPr>
          <w:rStyle w:val="StyleUnderline"/>
        </w:rPr>
        <w:t xml:space="preserve"> </w:t>
      </w:r>
      <w:r w:rsidRPr="00097ADC">
        <w:rPr>
          <w:rStyle w:val="StyleUnderline"/>
          <w:highlight w:val="cyan"/>
        </w:rPr>
        <w:t>development</w:t>
      </w:r>
      <w:r w:rsidRPr="00473116">
        <w:rPr>
          <w:rStyle w:val="StyleUnderline"/>
        </w:rPr>
        <w:t xml:space="preserve"> </w:t>
      </w:r>
      <w:r w:rsidRPr="00097ADC">
        <w:rPr>
          <w:rStyle w:val="StyleUnderline"/>
          <w:highlight w:val="cyan"/>
        </w:rPr>
        <w:t>as</w:t>
      </w:r>
      <w:r w:rsidRPr="00473116">
        <w:rPr>
          <w:rStyle w:val="StyleUnderline"/>
        </w:rPr>
        <w:t xml:space="preserve"> </w:t>
      </w:r>
      <w:r w:rsidRPr="00097ADC">
        <w:rPr>
          <w:rStyle w:val="StyleUnderline"/>
          <w:highlight w:val="cyan"/>
        </w:rPr>
        <w:t>a</w:t>
      </w:r>
      <w:r w:rsidRPr="00473116">
        <w:rPr>
          <w:rStyle w:val="StyleUnderline"/>
        </w:rPr>
        <w:t xml:space="preserve"> </w:t>
      </w:r>
      <w:r w:rsidRPr="00097ADC">
        <w:rPr>
          <w:rStyle w:val="StyleUnderline"/>
          <w:highlight w:val="cyan"/>
        </w:rPr>
        <w:t>key area of innovation</w:t>
      </w:r>
      <w:r w:rsidRPr="00473116">
        <w:rPr>
          <w:rStyle w:val="StyleUnderline"/>
        </w:rPr>
        <w:t>,</w:t>
      </w:r>
      <w:r w:rsidRPr="00BC42E1">
        <w:rPr>
          <w:sz w:val="16"/>
        </w:rPr>
        <w:t xml:space="preserve"> as it had already </w:t>
      </w:r>
      <w:r w:rsidRPr="00473116">
        <w:rPr>
          <w:rStyle w:val="StyleUnderline"/>
        </w:rPr>
        <w:t>begun doing with AI and solar power</w:t>
      </w:r>
      <w:r w:rsidRPr="00BC42E1">
        <w:rPr>
          <w:sz w:val="16"/>
        </w:rPr>
        <w:t xml:space="preserve">. It </w:t>
      </w:r>
      <w:r w:rsidRPr="00097ADC">
        <w:rPr>
          <w:rStyle w:val="StyleUnderline"/>
          <w:highlight w:val="cyan"/>
        </w:rPr>
        <w:t>issued</w:t>
      </w:r>
      <w:r w:rsidRPr="00473116">
        <w:rPr>
          <w:rStyle w:val="StyleUnderline"/>
        </w:rPr>
        <w:t xml:space="preserve"> a policy </w:t>
      </w:r>
      <w:r w:rsidRPr="00097ADC">
        <w:rPr>
          <w:rStyle w:val="StyleUnderline"/>
          <w:highlight w:val="cyan"/>
        </w:rPr>
        <w:t>directive</w:t>
      </w:r>
      <w:r w:rsidRPr="00473116">
        <w:rPr>
          <w:rStyle w:val="StyleUnderline"/>
        </w:rPr>
        <w:t xml:space="preserve"> called </w:t>
      </w:r>
      <w:hyperlink r:id="rId16" w:tgtFrame="_blank" w:history="1">
        <w:r w:rsidRPr="00473116">
          <w:rPr>
            <w:rStyle w:val="StyleUnderline"/>
          </w:rPr>
          <w:t>Document 60</w:t>
        </w:r>
      </w:hyperlink>
      <w:r w:rsidRPr="00473116">
        <w:rPr>
          <w:rStyle w:val="StyleUnderline"/>
        </w:rPr>
        <w:t xml:space="preserve"> that year to </w:t>
      </w:r>
      <w:r w:rsidRPr="00097ADC">
        <w:rPr>
          <w:rStyle w:val="StyleUnderline"/>
          <w:highlight w:val="cyan"/>
        </w:rPr>
        <w:t>enable</w:t>
      </w:r>
      <w:r w:rsidRPr="00473116">
        <w:rPr>
          <w:rStyle w:val="StyleUnderline"/>
        </w:rPr>
        <w:t xml:space="preserve"> </w:t>
      </w:r>
      <w:r w:rsidRPr="00097ADC">
        <w:rPr>
          <w:rStyle w:val="StyleUnderline"/>
          <w:highlight w:val="cyan"/>
        </w:rPr>
        <w:t>large</w:t>
      </w:r>
      <w:r w:rsidRPr="00473116">
        <w:rPr>
          <w:rStyle w:val="StyleUnderline"/>
        </w:rPr>
        <w:t xml:space="preserve"> </w:t>
      </w:r>
      <w:r w:rsidRPr="00097ADC">
        <w:rPr>
          <w:rStyle w:val="StyleUnderline"/>
          <w:highlight w:val="cyan"/>
        </w:rPr>
        <w:t>private</w:t>
      </w:r>
      <w:r w:rsidRPr="00473116">
        <w:rPr>
          <w:rStyle w:val="StyleUnderline"/>
        </w:rPr>
        <w:t xml:space="preserve"> </w:t>
      </w:r>
      <w:r w:rsidRPr="00097ADC">
        <w:rPr>
          <w:rStyle w:val="StyleUnderline"/>
          <w:highlight w:val="cyan"/>
        </w:rPr>
        <w:t>investment</w:t>
      </w:r>
      <w:r w:rsidRPr="00473116">
        <w:rPr>
          <w:rStyle w:val="StyleUnderline"/>
        </w:rPr>
        <w:t xml:space="preserve"> in companies interested in participating </w:t>
      </w:r>
      <w:r w:rsidRPr="00097ADC">
        <w:rPr>
          <w:rStyle w:val="StyleUnderline"/>
          <w:highlight w:val="cyan"/>
        </w:rPr>
        <w:t>in</w:t>
      </w:r>
      <w:r w:rsidRPr="00473116">
        <w:rPr>
          <w:rStyle w:val="StyleUnderline"/>
        </w:rPr>
        <w:t xml:space="preserve"> the </w:t>
      </w:r>
      <w:r w:rsidRPr="00097ADC">
        <w:rPr>
          <w:rStyle w:val="StyleUnderline"/>
          <w:highlight w:val="cyan"/>
        </w:rPr>
        <w:t>space</w:t>
      </w:r>
      <w:r w:rsidRPr="00473116">
        <w:rPr>
          <w:rStyle w:val="StyleUnderline"/>
        </w:rPr>
        <w:t xml:space="preserve"> </w:t>
      </w:r>
      <w:r w:rsidRPr="00097ADC">
        <w:rPr>
          <w:rStyle w:val="StyleUnderline"/>
          <w:highlight w:val="cyan"/>
        </w:rPr>
        <w:t>industry</w:t>
      </w:r>
      <w:r w:rsidRPr="00473116">
        <w:rPr>
          <w:rStyle w:val="StyleUnderline"/>
        </w:rPr>
        <w:t>. </w:t>
      </w:r>
    </w:p>
    <w:p w14:paraId="428EED7B" w14:textId="77777777" w:rsidR="009148AA" w:rsidRPr="00761F18" w:rsidRDefault="009148AA" w:rsidP="009148AA">
      <w:pPr>
        <w:rPr>
          <w:rStyle w:val="StyleUnderline"/>
        </w:rPr>
      </w:pPr>
      <w:r w:rsidRPr="00BC42E1">
        <w:rPr>
          <w:sz w:val="16"/>
        </w:rPr>
        <w:t>“</w:t>
      </w:r>
      <w:r w:rsidRPr="00761F18">
        <w:rPr>
          <w:rStyle w:val="StyleUnderline"/>
        </w:rPr>
        <w:t xml:space="preserve">Xi’s goal was that </w:t>
      </w:r>
      <w:r w:rsidRPr="00097ADC">
        <w:rPr>
          <w:rStyle w:val="StyleUnderline"/>
          <w:highlight w:val="cyan"/>
        </w:rPr>
        <w:t>if China</w:t>
      </w:r>
      <w:r w:rsidRPr="00761F18">
        <w:rPr>
          <w:rStyle w:val="StyleUnderline"/>
        </w:rPr>
        <w:t xml:space="preserve"> has </w:t>
      </w:r>
      <w:r w:rsidRPr="00097ADC">
        <w:rPr>
          <w:rStyle w:val="StyleUnderline"/>
          <w:highlight w:val="cyan"/>
        </w:rPr>
        <w:t>to become a critical player in technology</w:t>
      </w:r>
      <w:r w:rsidRPr="00761F18">
        <w:rPr>
          <w:rStyle w:val="StyleUnderline"/>
        </w:rPr>
        <w:t>, including in civil space and aerospace</w:t>
      </w:r>
      <w:r w:rsidRPr="00BC42E1">
        <w:rPr>
          <w:sz w:val="16"/>
        </w:rPr>
        <w:t xml:space="preserve">, it was </w:t>
      </w:r>
      <w:r w:rsidRPr="00097ADC">
        <w:rPr>
          <w:rStyle w:val="StyleUnderline"/>
          <w:highlight w:val="cyan"/>
        </w:rPr>
        <w:t>critical</w:t>
      </w:r>
      <w:r w:rsidRPr="00761F18">
        <w:rPr>
          <w:rStyle w:val="StyleUnderline"/>
        </w:rPr>
        <w:t xml:space="preserve"> </w:t>
      </w:r>
      <w:r w:rsidRPr="00097ADC">
        <w:rPr>
          <w:rStyle w:val="StyleUnderline"/>
          <w:highlight w:val="cyan"/>
        </w:rPr>
        <w:t>to</w:t>
      </w:r>
      <w:r w:rsidRPr="00761F18">
        <w:rPr>
          <w:rStyle w:val="StyleUnderline"/>
        </w:rPr>
        <w:t xml:space="preserve"> </w:t>
      </w:r>
      <w:r w:rsidRPr="00097ADC">
        <w:rPr>
          <w:rStyle w:val="StyleUnderline"/>
          <w:highlight w:val="cyan"/>
        </w:rPr>
        <w:t>develop</w:t>
      </w:r>
      <w:r w:rsidRPr="00761F18">
        <w:rPr>
          <w:rStyle w:val="StyleUnderline"/>
        </w:rPr>
        <w:t xml:space="preserve"> a </w:t>
      </w:r>
      <w:r w:rsidRPr="00097ADC">
        <w:rPr>
          <w:rStyle w:val="StyleUnderline"/>
          <w:highlight w:val="cyan"/>
        </w:rPr>
        <w:t>space ecosystem</w:t>
      </w:r>
      <w:r w:rsidRPr="00761F18">
        <w:rPr>
          <w:rStyle w:val="StyleUnderline"/>
        </w:rPr>
        <w:t xml:space="preserve"> </w:t>
      </w:r>
      <w:r w:rsidRPr="00097ADC">
        <w:rPr>
          <w:rStyle w:val="StyleUnderline"/>
          <w:highlight w:val="cyan"/>
        </w:rPr>
        <w:t>that</w:t>
      </w:r>
      <w:r w:rsidRPr="00761F18">
        <w:rPr>
          <w:rStyle w:val="StyleUnderline"/>
        </w:rPr>
        <w:t xml:space="preserve"> </w:t>
      </w:r>
      <w:r w:rsidRPr="00097ADC">
        <w:rPr>
          <w:rStyle w:val="StyleUnderline"/>
          <w:highlight w:val="cyan"/>
        </w:rPr>
        <w:t>includes</w:t>
      </w:r>
      <w:r w:rsidRPr="00761F18">
        <w:rPr>
          <w:rStyle w:val="StyleUnderline"/>
        </w:rPr>
        <w:t xml:space="preserve"> the </w:t>
      </w:r>
      <w:r w:rsidRPr="00097ADC">
        <w:rPr>
          <w:rStyle w:val="StyleUnderline"/>
          <w:highlight w:val="cyan"/>
        </w:rPr>
        <w:t>private sector</w:t>
      </w:r>
      <w:r w:rsidRPr="00BC42E1">
        <w:rPr>
          <w:sz w:val="16"/>
        </w:rPr>
        <w:t>,” says Namrata Goswami, a geopolitics expert based in Montgomery, Alabama, who’s been studying China’s space program for many years. “</w:t>
      </w:r>
      <w:r w:rsidRPr="00761F18">
        <w:rPr>
          <w:rStyle w:val="StyleUnderline"/>
        </w:rPr>
        <w:t>He was taking a cue from the American private sector to encourage innovation from a talent pool that extended beyond state-funded organizations.”</w:t>
      </w:r>
    </w:p>
    <w:p w14:paraId="00395BAF" w14:textId="77777777" w:rsidR="009148AA" w:rsidRPr="00BC42E1" w:rsidRDefault="009148AA" w:rsidP="009148AA">
      <w:pPr>
        <w:rPr>
          <w:sz w:val="16"/>
        </w:rPr>
      </w:pPr>
      <w:r w:rsidRPr="00BC42E1">
        <w:rPr>
          <w:sz w:val="16"/>
        </w:rPr>
        <w:t xml:space="preserve">As a result, there are </w:t>
      </w:r>
      <w:r w:rsidRPr="00761F18">
        <w:rPr>
          <w:rStyle w:val="StyleUnderline"/>
        </w:rPr>
        <w:t>now 78 commercial space companies operating in China,</w:t>
      </w:r>
      <w:r w:rsidRPr="00BC42E1">
        <w:rPr>
          <w:sz w:val="16"/>
        </w:rPr>
        <w:t xml:space="preserve"> according to a</w:t>
      </w:r>
      <w:hyperlink r:id="rId17" w:tgtFrame="_blank" w:history="1">
        <w:r w:rsidRPr="00BC42E1">
          <w:rPr>
            <w:rStyle w:val="Hyperlink"/>
            <w:sz w:val="16"/>
          </w:rPr>
          <w:t> 2019 report by the Institute for Defense Analyses</w:t>
        </w:r>
      </w:hyperlink>
      <w:r w:rsidRPr="00BC42E1">
        <w:rPr>
          <w:sz w:val="16"/>
        </w:rPr>
        <w:t xml:space="preserve">. More than </w:t>
      </w:r>
      <w:r w:rsidRPr="00761F18">
        <w:rPr>
          <w:rStyle w:val="StyleUnderline"/>
        </w:rPr>
        <w:t>half have been founded since 201</w:t>
      </w:r>
      <w:r w:rsidRPr="00BC42E1">
        <w:rPr>
          <w:sz w:val="16"/>
        </w:rPr>
        <w:t>4, and the vast majority focus on satellite manufacturing and launch services.</w:t>
      </w:r>
    </w:p>
    <w:p w14:paraId="337EED71" w14:textId="77777777" w:rsidR="009148AA" w:rsidRPr="00BC42E1" w:rsidRDefault="009148AA" w:rsidP="009148AA">
      <w:pPr>
        <w:rPr>
          <w:sz w:val="16"/>
        </w:rPr>
      </w:pPr>
      <w:r w:rsidRPr="00BC42E1">
        <w:rPr>
          <w:sz w:val="16"/>
        </w:rPr>
        <w:t xml:space="preserve">For example, </w:t>
      </w:r>
      <w:r w:rsidRPr="00761F18">
        <w:rPr>
          <w:rStyle w:val="StyleUnderline"/>
        </w:rPr>
        <w:t>Galactic Energy</w:t>
      </w:r>
      <w:r w:rsidRPr="00BC42E1">
        <w:rPr>
          <w:sz w:val="16"/>
        </w:rPr>
        <w:t xml:space="preserve">, founded in February 2018, is building its Ceres rocket to offer rapid launch service for single payloads, while its Pallas rocket is being built to deploy entire constellations. Rival company </w:t>
      </w:r>
      <w:proofErr w:type="spellStart"/>
      <w:r w:rsidRPr="00761F18">
        <w:rPr>
          <w:rStyle w:val="StyleUnderline"/>
        </w:rPr>
        <w:t>i</w:t>
      </w:r>
      <w:proofErr w:type="spellEnd"/>
      <w:r w:rsidRPr="00761F18">
        <w:rPr>
          <w:rStyle w:val="StyleUnderline"/>
        </w:rPr>
        <w:t>-Space</w:t>
      </w:r>
      <w:r w:rsidRPr="00BC42E1">
        <w:rPr>
          <w:sz w:val="16"/>
        </w:rPr>
        <w:t xml:space="preserve">, formed in 2016, became the first commercial Chinese company to make it to space with its Hyperbola-1 in July 2019. It wants to pursue reusable first-stage boosters that can land vertically, like those from SpaceX. So does </w:t>
      </w:r>
      <w:proofErr w:type="spellStart"/>
      <w:r w:rsidRPr="00761F18">
        <w:rPr>
          <w:rStyle w:val="StyleUnderline"/>
        </w:rPr>
        <w:t>LinkSpace</w:t>
      </w:r>
      <w:proofErr w:type="spellEnd"/>
      <w:r w:rsidRPr="00BC42E1">
        <w:rPr>
          <w:sz w:val="16"/>
        </w:rPr>
        <w:t xml:space="preserve"> (founded in 2014), although it also hopes to use rockets to deliver packages from one terrestrial location to another.</w:t>
      </w:r>
    </w:p>
    <w:p w14:paraId="2767C99E" w14:textId="77777777" w:rsidR="009148AA" w:rsidRPr="00BC42E1" w:rsidRDefault="009148AA" w:rsidP="009148AA">
      <w:pPr>
        <w:rPr>
          <w:sz w:val="16"/>
        </w:rPr>
      </w:pPr>
      <w:proofErr w:type="spellStart"/>
      <w:r w:rsidRPr="00761F18">
        <w:rPr>
          <w:rStyle w:val="StyleUnderline"/>
        </w:rPr>
        <w:t>Spacety</w:t>
      </w:r>
      <w:proofErr w:type="spellEnd"/>
      <w:r w:rsidRPr="00BC42E1">
        <w:rPr>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8" w:tgtFrame="_blank" w:history="1">
        <w:r w:rsidRPr="00BC42E1">
          <w:rPr>
            <w:rStyle w:val="Hyperlink"/>
            <w:sz w:val="16"/>
          </w:rPr>
          <w:t>released the first images taken by the satellite</w:t>
        </w:r>
      </w:hyperlink>
      <w:r w:rsidRPr="00BC42E1">
        <w:rPr>
          <w:sz w:val="16"/>
        </w:rPr>
        <w:t xml:space="preserve">, Hisea-1, featuring three-meter resolution. </w:t>
      </w:r>
      <w:proofErr w:type="spellStart"/>
      <w:r w:rsidRPr="00BC42E1">
        <w:rPr>
          <w:sz w:val="16"/>
        </w:rPr>
        <w:t>Spacety</w:t>
      </w:r>
      <w:proofErr w:type="spellEnd"/>
      <w:r w:rsidRPr="00BC42E1">
        <w:rPr>
          <w:sz w:val="16"/>
        </w:rPr>
        <w:t xml:space="preserve"> wants to launch a constellation of these satellites to offer high-quality imaging at low cost. </w:t>
      </w:r>
    </w:p>
    <w:p w14:paraId="53AE71C9" w14:textId="77777777" w:rsidR="009148AA" w:rsidRPr="00BC42E1" w:rsidRDefault="009148AA" w:rsidP="009148AA">
      <w:pPr>
        <w:rPr>
          <w:sz w:val="16"/>
        </w:rPr>
      </w:pPr>
      <w:r w:rsidRPr="00BC42E1">
        <w:rPr>
          <w:sz w:val="16"/>
        </w:rPr>
        <w:t xml:space="preserve">To a large extent, </w:t>
      </w:r>
      <w:r w:rsidRPr="00761F18">
        <w:rPr>
          <w:rStyle w:val="StyleUnderline"/>
        </w:rPr>
        <w:t>China is following the same blueprint drawn up by the US</w:t>
      </w:r>
      <w:r w:rsidRPr="00BC42E1">
        <w:rPr>
          <w:sz w:val="16"/>
        </w:rPr>
        <w:t xml:space="preserve">: using </w:t>
      </w:r>
      <w:r w:rsidRPr="00761F18">
        <w:rPr>
          <w:rStyle w:val="StyleUnderline"/>
        </w:rPr>
        <w:t xml:space="preserve">government contracts and </w:t>
      </w:r>
      <w:r w:rsidRPr="00097ADC">
        <w:rPr>
          <w:rStyle w:val="StyleUnderline"/>
          <w:highlight w:val="cyan"/>
        </w:rPr>
        <w:t>subsidies</w:t>
      </w:r>
      <w:r w:rsidRPr="00761F18">
        <w:rPr>
          <w:rStyle w:val="StyleUnderline"/>
        </w:rPr>
        <w:t xml:space="preserve"> to </w:t>
      </w:r>
      <w:r w:rsidRPr="00097ADC">
        <w:rPr>
          <w:rStyle w:val="StyleUnderline"/>
          <w:highlight w:val="cyan"/>
        </w:rPr>
        <w:t>give</w:t>
      </w:r>
      <w:r w:rsidRPr="00761F18">
        <w:rPr>
          <w:rStyle w:val="StyleUnderline"/>
        </w:rPr>
        <w:t xml:space="preserve"> these </w:t>
      </w:r>
      <w:r w:rsidRPr="00097ADC">
        <w:rPr>
          <w:rStyle w:val="StyleUnderline"/>
          <w:highlight w:val="cyan"/>
        </w:rPr>
        <w:t>companies a foot</w:t>
      </w:r>
      <w:r w:rsidRPr="00BC42E1">
        <w:rPr>
          <w:sz w:val="16"/>
          <w:highlight w:val="cyan"/>
        </w:rPr>
        <w:t xml:space="preserve"> </w:t>
      </w:r>
      <w:r w:rsidRPr="00097ADC">
        <w:rPr>
          <w:rStyle w:val="StyleUnderline"/>
          <w:highlight w:val="cyan"/>
        </w:rPr>
        <w:t>up</w:t>
      </w:r>
      <w:r w:rsidRPr="00BC42E1">
        <w:rPr>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66501F7B" w14:textId="77777777" w:rsidR="009148AA" w:rsidRPr="00761F18" w:rsidRDefault="009148AA" w:rsidP="009148AA">
      <w:pPr>
        <w:rPr>
          <w:rStyle w:val="StyleUnderline"/>
        </w:rPr>
      </w:pPr>
      <w:r w:rsidRPr="00BC42E1">
        <w:rPr>
          <w:sz w:val="16"/>
        </w:rPr>
        <w:t xml:space="preserve">Venture capital is another tried-and-true route. </w:t>
      </w:r>
      <w:r w:rsidRPr="00761F18">
        <w:rPr>
          <w:rStyle w:val="StyleUnderline"/>
        </w:rPr>
        <w:t xml:space="preserve">The IDA report estimates that </w:t>
      </w:r>
      <w:r w:rsidRPr="00097ADC">
        <w:rPr>
          <w:rStyle w:val="StyleUnderline"/>
          <w:highlight w:val="cyan"/>
        </w:rPr>
        <w:t>VC funding</w:t>
      </w:r>
      <w:r w:rsidRPr="00761F18">
        <w:rPr>
          <w:rStyle w:val="StyleUnderline"/>
        </w:rPr>
        <w:t xml:space="preserve"> for Chinese space companies was </w:t>
      </w:r>
      <w:r w:rsidRPr="00097ADC">
        <w:rPr>
          <w:rStyle w:val="StyleUnderline"/>
          <w:highlight w:val="cyan"/>
        </w:rPr>
        <w:t>up</w:t>
      </w:r>
      <w:r w:rsidRPr="00761F18">
        <w:rPr>
          <w:rStyle w:val="StyleUnderline"/>
        </w:rPr>
        <w:t xml:space="preserve"> to </w:t>
      </w:r>
      <w:r w:rsidRPr="00097ADC">
        <w:rPr>
          <w:rStyle w:val="StyleUnderline"/>
          <w:highlight w:val="cyan"/>
        </w:rPr>
        <w:t>$516 million</w:t>
      </w:r>
      <w:r w:rsidRPr="00761F18">
        <w:rPr>
          <w:rStyle w:val="StyleUnderline"/>
        </w:rPr>
        <w:t xml:space="preserve"> in 2018</w:t>
      </w:r>
      <w:r w:rsidRPr="00BC42E1">
        <w:rPr>
          <w:sz w:val="16"/>
        </w:rPr>
        <w:t xml:space="preserve">—far shy of the $2.2 billion American </w:t>
      </w:r>
      <w:r w:rsidRPr="00BC42E1">
        <w:rPr>
          <w:sz w:val="16"/>
        </w:rPr>
        <w:lastRenderedPageBreak/>
        <w:t xml:space="preserve">companies raised, but </w:t>
      </w:r>
      <w:r w:rsidRPr="00761F18">
        <w:rPr>
          <w:rStyle w:val="StyleUnderline"/>
        </w:rPr>
        <w:t xml:space="preserve">nothing to scoff at for an industry that </w:t>
      </w:r>
      <w:proofErr w:type="gramStart"/>
      <w:r w:rsidRPr="00761F18">
        <w:rPr>
          <w:rStyle w:val="StyleUnderline"/>
        </w:rPr>
        <w:t>really only</w:t>
      </w:r>
      <w:proofErr w:type="gramEnd"/>
      <w:r w:rsidRPr="00761F18">
        <w:rPr>
          <w:rStyle w:val="StyleUnderline"/>
        </w:rPr>
        <w:t xml:space="preserve"> began seven years ago</w:t>
      </w:r>
      <w:r w:rsidRPr="00BC42E1">
        <w:rPr>
          <w:sz w:val="16"/>
        </w:rPr>
        <w:t>. At least</w:t>
      </w:r>
      <w:r w:rsidRPr="00761F18">
        <w:rPr>
          <w:rStyle w:val="StyleUnderline"/>
        </w:rPr>
        <w:t xml:space="preserve"> 42 companies had no known government funding. </w:t>
      </w:r>
    </w:p>
    <w:p w14:paraId="2AD4AE5E" w14:textId="77777777" w:rsidR="009148AA" w:rsidRPr="00BC42E1" w:rsidRDefault="009148AA" w:rsidP="009148AA">
      <w:pPr>
        <w:rPr>
          <w:sz w:val="16"/>
        </w:rPr>
      </w:pPr>
      <w:r w:rsidRPr="00BC42E1">
        <w:rPr>
          <w:sz w:val="16"/>
        </w:rPr>
        <w:t xml:space="preserve">And much of the </w:t>
      </w:r>
      <w:r w:rsidRPr="00761F18">
        <w:rPr>
          <w:rStyle w:val="StyleUnderline"/>
        </w:rPr>
        <w:t>government support these companies do receive doesn’t have a federal origin, but a provincial one</w:t>
      </w:r>
      <w:r w:rsidRPr="00BC42E1">
        <w:rPr>
          <w:sz w:val="16"/>
        </w:rPr>
        <w:t xml:space="preserve">. “[These </w:t>
      </w:r>
      <w:r w:rsidRPr="00761F18">
        <w:rPr>
          <w:rStyle w:val="StyleUnderline"/>
        </w:rPr>
        <w:t>companies</w:t>
      </w:r>
      <w:r w:rsidRPr="00BC42E1">
        <w:rPr>
          <w:sz w:val="16"/>
        </w:rPr>
        <w:t xml:space="preserve">] are </w:t>
      </w:r>
      <w:r w:rsidRPr="00761F18">
        <w:rPr>
          <w:rStyle w:val="StyleUnderline"/>
        </w:rPr>
        <w:t>drawing high-tech development to these local communities,</w:t>
      </w:r>
      <w:r w:rsidRPr="00BC42E1">
        <w:rPr>
          <w:sz w:val="16"/>
        </w:rPr>
        <w:t xml:space="preserve">” says Hines. “And in return, </w:t>
      </w:r>
      <w:r w:rsidRPr="00761F18">
        <w:rPr>
          <w:rStyle w:val="StyleUnderline"/>
        </w:rPr>
        <w:t>they’re given more autonomy by the local government.”</w:t>
      </w:r>
      <w:r w:rsidRPr="00BC42E1">
        <w:rPr>
          <w:sz w:val="16"/>
        </w:rPr>
        <w:t xml:space="preserve"> While most have headquarters in Beijing, many keep facilities in Shenzhen, Chongqing, and other areas that might draw talent from local universities. </w:t>
      </w:r>
    </w:p>
    <w:p w14:paraId="3C320937" w14:textId="77777777" w:rsidR="009148AA" w:rsidRPr="00BE438B" w:rsidRDefault="009148AA" w:rsidP="009148AA">
      <w:pPr>
        <w:rPr>
          <w:rStyle w:val="StyleUnderline"/>
        </w:rPr>
      </w:pPr>
      <w:r w:rsidRPr="00BC42E1">
        <w:rPr>
          <w:sz w:val="16"/>
        </w:rPr>
        <w:t xml:space="preserve">There’s also </w:t>
      </w:r>
      <w:r w:rsidRPr="00761F18">
        <w:rPr>
          <w:rStyle w:val="StyleUnderline"/>
        </w:rPr>
        <w:t>one advantage specific to China: manufacturing.</w:t>
      </w:r>
      <w:r w:rsidRPr="00BC42E1">
        <w:rPr>
          <w:sz w:val="16"/>
        </w:rPr>
        <w:t xml:space="preserve"> “What is the best country to trust for manufacturing needs?” asks James Zheng, the CEO of </w:t>
      </w:r>
      <w:proofErr w:type="spellStart"/>
      <w:r w:rsidRPr="00BC42E1">
        <w:rPr>
          <w:sz w:val="16"/>
        </w:rPr>
        <w:t>Spacety’s</w:t>
      </w:r>
      <w:proofErr w:type="spellEnd"/>
      <w:r w:rsidRPr="00BC42E1">
        <w:rPr>
          <w:sz w:val="16"/>
        </w:rPr>
        <w:t xml:space="preserve"> Luxembourg headquarters. “It’s </w:t>
      </w:r>
      <w:r w:rsidRPr="00FF5CF0">
        <w:rPr>
          <w:rStyle w:val="StyleUnderline"/>
        </w:rPr>
        <w:t>China</w:t>
      </w:r>
      <w:r w:rsidRPr="00BE438B">
        <w:rPr>
          <w:rStyle w:val="StyleUnderline"/>
        </w:rPr>
        <w:t xml:space="preserve">. It’s the </w:t>
      </w:r>
      <w:r w:rsidRPr="00FF5CF0">
        <w:rPr>
          <w:rStyle w:val="StyleUnderline"/>
        </w:rPr>
        <w:t>manufacturing center of the world.”</w:t>
      </w:r>
      <w:r w:rsidRPr="00BC42E1">
        <w:rPr>
          <w:sz w:val="16"/>
        </w:rPr>
        <w:t xml:space="preserve"> Zheng believes the </w:t>
      </w:r>
      <w:r w:rsidRPr="00BE438B">
        <w:rPr>
          <w:rStyle w:val="StyleUnderline"/>
        </w:rPr>
        <w:t xml:space="preserve">country is in a better position than any other to </w:t>
      </w:r>
      <w:r w:rsidRPr="00FF5CF0">
        <w:rPr>
          <w:rStyle w:val="StyleUnderline"/>
          <w:highlight w:val="cyan"/>
        </w:rPr>
        <w:t>take advantage of</w:t>
      </w:r>
      <w:r w:rsidRPr="00BE438B">
        <w:rPr>
          <w:rStyle w:val="StyleUnderline"/>
        </w:rPr>
        <w:t xml:space="preserve"> the space industry’s new </w:t>
      </w:r>
      <w:r w:rsidRPr="00FF5CF0">
        <w:rPr>
          <w:rStyle w:val="StyleUnderline"/>
          <w:highlight w:val="cyan"/>
        </w:rPr>
        <w:t>need for mass production</w:t>
      </w:r>
      <w:r w:rsidRPr="00BE438B">
        <w:rPr>
          <w:rStyle w:val="StyleUnderline"/>
        </w:rPr>
        <w:t xml:space="preserve"> </w:t>
      </w:r>
      <w:r w:rsidRPr="00FF5CF0">
        <w:rPr>
          <w:rStyle w:val="StyleUnderline"/>
          <w:highlight w:val="cyan"/>
        </w:rPr>
        <w:t>of</w:t>
      </w:r>
      <w:r w:rsidRPr="00BE438B">
        <w:rPr>
          <w:rStyle w:val="StyleUnderline"/>
        </w:rPr>
        <w:t xml:space="preserve"> satellites and </w:t>
      </w:r>
      <w:r w:rsidRPr="00FF5CF0">
        <w:rPr>
          <w:rStyle w:val="StyleUnderline"/>
          <w:highlight w:val="cyan"/>
        </w:rPr>
        <w:t>rockets</w:t>
      </w:r>
      <w:r w:rsidRPr="00BE438B">
        <w:rPr>
          <w:rStyle w:val="StyleUnderline"/>
        </w:rPr>
        <w:t xml:space="preserve"> alike. </w:t>
      </w:r>
    </w:p>
    <w:p w14:paraId="66985E3E" w14:textId="77777777" w:rsidR="009148AA" w:rsidRPr="006D6491" w:rsidRDefault="009148AA" w:rsidP="009148AA">
      <w:r w:rsidRPr="006D6491">
        <w:t>Making friends</w:t>
      </w:r>
    </w:p>
    <w:p w14:paraId="7E645380" w14:textId="77777777" w:rsidR="009148AA" w:rsidRPr="00BC42E1" w:rsidRDefault="009148AA" w:rsidP="009148AA">
      <w:pPr>
        <w:rPr>
          <w:sz w:val="16"/>
        </w:rPr>
      </w:pPr>
      <w:r w:rsidRPr="00BC42E1">
        <w:rPr>
          <w:sz w:val="16"/>
        </w:rPr>
        <w:t xml:space="preserve">The </w:t>
      </w:r>
      <w:r w:rsidRPr="00097ADC">
        <w:rPr>
          <w:rStyle w:val="StyleUnderline"/>
        </w:rPr>
        <w:t xml:space="preserve">most </w:t>
      </w:r>
      <w:r w:rsidRPr="00FF5CF0">
        <w:rPr>
          <w:rStyle w:val="StyleUnderline"/>
        </w:rPr>
        <w:t>critical</w:t>
      </w:r>
      <w:r w:rsidRPr="00097ADC">
        <w:rPr>
          <w:rStyle w:val="StyleUnderline"/>
        </w:rPr>
        <w:t xml:space="preserve"> </w:t>
      </w:r>
      <w:r w:rsidRPr="00FF5CF0">
        <w:rPr>
          <w:rStyle w:val="StyleUnderline"/>
        </w:rPr>
        <w:t>strategic reason</w:t>
      </w:r>
      <w:r w:rsidRPr="00097ADC">
        <w:rPr>
          <w:rStyle w:val="StyleUnderline"/>
        </w:rPr>
        <w:t xml:space="preserve"> to encourage a </w:t>
      </w:r>
      <w:r w:rsidRPr="00FF5CF0">
        <w:rPr>
          <w:rStyle w:val="StyleUnderline"/>
          <w:highlight w:val="cyan"/>
        </w:rPr>
        <w:t>private</w:t>
      </w:r>
      <w:r w:rsidRPr="00097ADC">
        <w:rPr>
          <w:rStyle w:val="StyleUnderline"/>
        </w:rPr>
        <w:t xml:space="preserve"> </w:t>
      </w:r>
      <w:r w:rsidRPr="00FF5CF0">
        <w:rPr>
          <w:rStyle w:val="StyleUnderline"/>
          <w:highlight w:val="cyan"/>
        </w:rPr>
        <w:t>space</w:t>
      </w:r>
      <w:r w:rsidRPr="00097ADC">
        <w:rPr>
          <w:rStyle w:val="StyleUnderline"/>
        </w:rPr>
        <w:t xml:space="preserve"> </w:t>
      </w:r>
      <w:r w:rsidRPr="00FF5CF0">
        <w:rPr>
          <w:rStyle w:val="StyleUnderline"/>
          <w:highlight w:val="cyan"/>
        </w:rPr>
        <w:t>sector</w:t>
      </w:r>
      <w:r w:rsidRPr="00097ADC">
        <w:rPr>
          <w:rStyle w:val="StyleUnderline"/>
        </w:rPr>
        <w:t xml:space="preserve"> is </w:t>
      </w:r>
      <w:r w:rsidRPr="00FF5CF0">
        <w:rPr>
          <w:rStyle w:val="StyleUnderline"/>
        </w:rPr>
        <w:t>to</w:t>
      </w:r>
      <w:r w:rsidRPr="00097ADC">
        <w:rPr>
          <w:rStyle w:val="StyleUnderline"/>
        </w:rPr>
        <w:t xml:space="preserve"> </w:t>
      </w:r>
      <w:r w:rsidRPr="00097ADC">
        <w:rPr>
          <w:rStyle w:val="StyleUnderline"/>
          <w:highlight w:val="cyan"/>
        </w:rPr>
        <w:t>create</w:t>
      </w:r>
      <w:r w:rsidRPr="00097ADC">
        <w:rPr>
          <w:rStyle w:val="StyleUnderline"/>
        </w:rPr>
        <w:t xml:space="preserve"> </w:t>
      </w:r>
      <w:r w:rsidRPr="00FF5CF0">
        <w:rPr>
          <w:rStyle w:val="StyleUnderline"/>
        </w:rPr>
        <w:t>opportunities</w:t>
      </w:r>
      <w:r w:rsidRPr="00097ADC">
        <w:rPr>
          <w:rStyle w:val="StyleUnderline"/>
        </w:rPr>
        <w:t xml:space="preserve"> for </w:t>
      </w:r>
      <w:r w:rsidRPr="00097ADC">
        <w:rPr>
          <w:rStyle w:val="StyleUnderline"/>
          <w:highlight w:val="cyan"/>
        </w:rPr>
        <w:t>international collaboration</w:t>
      </w:r>
      <w:r w:rsidRPr="00BC42E1">
        <w:rPr>
          <w:sz w:val="16"/>
        </w:rPr>
        <w:t xml:space="preserve">—particularly to </w:t>
      </w:r>
      <w:r w:rsidRPr="00097ADC">
        <w:rPr>
          <w:rStyle w:val="StyleUnderline"/>
          <w:highlight w:val="cyan"/>
        </w:rPr>
        <w:t>attract</w:t>
      </w:r>
      <w:r w:rsidRPr="00BE438B">
        <w:rPr>
          <w:rStyle w:val="StyleUnderline"/>
        </w:rPr>
        <w:t xml:space="preserve"> </w:t>
      </w:r>
      <w:r w:rsidRPr="00097ADC">
        <w:rPr>
          <w:rStyle w:val="StyleUnderline"/>
          <w:highlight w:val="cyan"/>
        </w:rPr>
        <w:t>customers</w:t>
      </w:r>
      <w:r w:rsidRPr="00BE438B">
        <w:rPr>
          <w:rStyle w:val="StyleUnderline"/>
        </w:rPr>
        <w:t xml:space="preserve"> </w:t>
      </w:r>
      <w:r w:rsidRPr="00097ADC">
        <w:rPr>
          <w:rStyle w:val="StyleUnderline"/>
          <w:highlight w:val="cyan"/>
        </w:rPr>
        <w:t>wary</w:t>
      </w:r>
      <w:r w:rsidRPr="00BE438B">
        <w:rPr>
          <w:rStyle w:val="StyleUnderline"/>
        </w:rPr>
        <w:t xml:space="preserve"> </w:t>
      </w:r>
      <w:r w:rsidRPr="00097ADC">
        <w:rPr>
          <w:rStyle w:val="StyleUnderline"/>
          <w:highlight w:val="cyan"/>
        </w:rPr>
        <w:t>of</w:t>
      </w:r>
      <w:r w:rsidRPr="00BE438B">
        <w:rPr>
          <w:rStyle w:val="StyleUnderline"/>
        </w:rPr>
        <w:t xml:space="preserve"> being seen to mix with </w:t>
      </w:r>
      <w:r w:rsidRPr="00097ADC">
        <w:rPr>
          <w:rStyle w:val="StyleUnderline"/>
          <w:highlight w:val="cyan"/>
        </w:rPr>
        <w:t>the</w:t>
      </w:r>
      <w:r w:rsidRPr="00BE438B">
        <w:rPr>
          <w:rStyle w:val="StyleUnderline"/>
        </w:rPr>
        <w:t xml:space="preserve"> </w:t>
      </w:r>
      <w:r w:rsidRPr="00097ADC">
        <w:rPr>
          <w:rStyle w:val="StyleUnderline"/>
          <w:highlight w:val="cyan"/>
        </w:rPr>
        <w:t>Chinese</w:t>
      </w:r>
      <w:r w:rsidRPr="00BE438B">
        <w:rPr>
          <w:rStyle w:val="StyleUnderline"/>
        </w:rPr>
        <w:t xml:space="preserve"> government. </w:t>
      </w:r>
      <w:r w:rsidRPr="00BC42E1">
        <w:rPr>
          <w:sz w:val="16"/>
        </w:rPr>
        <w:t>(US agencies and government contractors, for example, are barred from working with any groups the regime funds.) Document 60 and others issued by China’s National Development and Reform Commission were aimed not just at promoting technological innovation, but also at drawing in foreign investment and maximizing a customer base beyond Chinese borders.</w:t>
      </w:r>
    </w:p>
    <w:p w14:paraId="69E453AD" w14:textId="77777777" w:rsidR="009148AA" w:rsidRPr="000834BA" w:rsidRDefault="009148AA" w:rsidP="009148AA">
      <w:pPr>
        <w:rPr>
          <w:rStyle w:val="StyleUnderline"/>
        </w:rPr>
      </w:pPr>
      <w:r w:rsidRPr="00BC42E1">
        <w:rPr>
          <w:sz w:val="16"/>
        </w:rPr>
        <w:t>“</w:t>
      </w:r>
      <w:r w:rsidRPr="00BE438B">
        <w:rPr>
          <w:rStyle w:val="StyleUnderline"/>
        </w:rPr>
        <w:t>China realizes there are certain things they cannot get on their own</w:t>
      </w:r>
      <w:r w:rsidRPr="00BC42E1">
        <w:rPr>
          <w:sz w:val="16"/>
        </w:rPr>
        <w:t xml:space="preserve">,” says Frans von der Dunk, a space policy expert at the University of Nebraska–Lincoln. Chinese companies like </w:t>
      </w:r>
      <w:proofErr w:type="spellStart"/>
      <w:r w:rsidRPr="00BC42E1">
        <w:rPr>
          <w:sz w:val="16"/>
        </w:rPr>
        <w:t>LandSpace</w:t>
      </w:r>
      <w:proofErr w:type="spellEnd"/>
      <w:r w:rsidRPr="00BC42E1">
        <w:rPr>
          <w:sz w:val="16"/>
        </w:rPr>
        <w:t xml:space="preserve"> and </w:t>
      </w:r>
      <w:proofErr w:type="spellStart"/>
      <w:r w:rsidRPr="00BC42E1">
        <w:rPr>
          <w:sz w:val="16"/>
        </w:rPr>
        <w:t>MinoSpace</w:t>
      </w:r>
      <w:proofErr w:type="spellEnd"/>
      <w:r w:rsidRPr="00BC42E1">
        <w:rPr>
          <w:sz w:val="16"/>
        </w:rPr>
        <w:t xml:space="preserve"> have worked to accrue funding through foreign investment, escaping dependence on state subsidies. And </w:t>
      </w:r>
      <w:r w:rsidRPr="00BE438B">
        <w:rPr>
          <w:rStyle w:val="StyleUnderline"/>
        </w:rPr>
        <w:t xml:space="preserve">by </w:t>
      </w:r>
      <w:r w:rsidRPr="00FF5CF0">
        <w:rPr>
          <w:rStyle w:val="StyleUnderline"/>
          <w:highlight w:val="cyan"/>
        </w:rPr>
        <w:t>avoiding state</w:t>
      </w:r>
      <w:r w:rsidRPr="00BE438B">
        <w:rPr>
          <w:rStyle w:val="StyleUnderline"/>
        </w:rPr>
        <w:t xml:space="preserve"> </w:t>
      </w:r>
      <w:r w:rsidRPr="00FF5CF0">
        <w:rPr>
          <w:rStyle w:val="StyleUnderline"/>
          <w:highlight w:val="cyan"/>
        </w:rPr>
        <w:t>funding</w:t>
      </w:r>
      <w:r w:rsidRPr="00BE438B">
        <w:rPr>
          <w:rStyle w:val="StyleUnderline"/>
        </w:rPr>
        <w:t xml:space="preserve">, a company </w:t>
      </w:r>
      <w:r w:rsidRPr="00FF5CF0">
        <w:rPr>
          <w:rStyle w:val="StyleUnderline"/>
          <w:highlight w:val="cyan"/>
        </w:rPr>
        <w:t>can</w:t>
      </w:r>
      <w:r w:rsidRPr="00BE438B">
        <w:rPr>
          <w:rStyle w:val="StyleUnderline"/>
        </w:rPr>
        <w:t xml:space="preserve"> also </w:t>
      </w:r>
      <w:r w:rsidRPr="00FF5CF0">
        <w:rPr>
          <w:rStyle w:val="StyleUnderline"/>
          <w:highlight w:val="cyan"/>
        </w:rPr>
        <w:t>avoid</w:t>
      </w:r>
      <w:r w:rsidRPr="00BE438B">
        <w:rPr>
          <w:rStyle w:val="StyleUnderline"/>
        </w:rPr>
        <w:t xml:space="preserve"> an array of </w:t>
      </w:r>
      <w:r w:rsidRPr="00FF5CF0">
        <w:rPr>
          <w:rStyle w:val="StyleUnderline"/>
          <w:highlight w:val="cyan"/>
        </w:rPr>
        <w:t>restrictions</w:t>
      </w:r>
      <w:r w:rsidRPr="00BE438B">
        <w:rPr>
          <w:rStyle w:val="StyleUnderline"/>
        </w:rPr>
        <w:t xml:space="preserve"> on what it can and can’t do</w:t>
      </w:r>
      <w:r w:rsidRPr="00BC42E1">
        <w:rPr>
          <w:sz w:val="16"/>
        </w:rPr>
        <w:t xml:space="preserve"> (such as constraints on talking with the media). </w:t>
      </w:r>
      <w:r w:rsidRPr="000834BA">
        <w:rPr>
          <w:rStyle w:val="StyleUnderline"/>
        </w:rPr>
        <w:t xml:space="preserve">Foreign investment also makes it </w:t>
      </w:r>
      <w:r w:rsidRPr="00FF5CF0">
        <w:rPr>
          <w:rStyle w:val="StyleUnderline"/>
          <w:highlight w:val="cyan"/>
        </w:rPr>
        <w:t xml:space="preserve">easier to compete on </w:t>
      </w:r>
      <w:r w:rsidRPr="00FF5CF0">
        <w:rPr>
          <w:rStyle w:val="StyleUnderline"/>
        </w:rPr>
        <w:t xml:space="preserve">a </w:t>
      </w:r>
      <w:r w:rsidRPr="00FF5CF0">
        <w:rPr>
          <w:rStyle w:val="StyleUnderline"/>
          <w:highlight w:val="cyan"/>
        </w:rPr>
        <w:t>global scale</w:t>
      </w:r>
      <w:r w:rsidRPr="00BC42E1">
        <w:rPr>
          <w:sz w:val="16"/>
        </w:rPr>
        <w:t xml:space="preserve">: you’re </w:t>
      </w:r>
      <w:r w:rsidRPr="000834BA">
        <w:rPr>
          <w:rStyle w:val="StyleUnderline"/>
        </w:rPr>
        <w:t>taking on clients around the world, launching from other countries, and bringing talent from outside China. </w:t>
      </w:r>
    </w:p>
    <w:p w14:paraId="776B0F8D" w14:textId="77777777" w:rsidR="009148AA" w:rsidRPr="00BC42E1" w:rsidRDefault="009148AA" w:rsidP="009148AA">
      <w:pPr>
        <w:rPr>
          <w:sz w:val="16"/>
        </w:rPr>
      </w:pPr>
      <w:r w:rsidRPr="00BC42E1">
        <w:rPr>
          <w:sz w:val="16"/>
        </w:rPr>
        <w:t xml:space="preserve">Although </w:t>
      </w:r>
      <w:r w:rsidRPr="000834BA">
        <w:rPr>
          <w:rStyle w:val="StyleUnderline"/>
        </w:rPr>
        <w:t>China is taking inspiration from the US in building out its private industry,</w:t>
      </w:r>
      <w:r w:rsidRPr="00BC42E1">
        <w:rPr>
          <w:sz w:val="16"/>
        </w:rPr>
        <w:t xml:space="preserve"> the </w:t>
      </w:r>
      <w:r w:rsidRPr="000834BA">
        <w:rPr>
          <w:rStyle w:val="StyleUnderline"/>
        </w:rPr>
        <w:t>nature of the Chinese state also means these new companies face obstacles that their rivals in the West don’t have to worry about</w:t>
      </w:r>
      <w:r w:rsidRPr="00BC42E1">
        <w:rPr>
          <w:sz w:val="16"/>
        </w:rPr>
        <w:t xml:space="preserve">. While Chinese companies may look </w:t>
      </w:r>
      <w:r w:rsidRPr="000834BA">
        <w:rPr>
          <w:rStyle w:val="StyleUnderline"/>
        </w:rPr>
        <w:t>private on paper</w:t>
      </w:r>
      <w:r w:rsidRPr="00BC42E1">
        <w:rPr>
          <w:sz w:val="16"/>
        </w:rPr>
        <w:t xml:space="preserve">, they must </w:t>
      </w:r>
      <w:r w:rsidRPr="000834BA">
        <w:rPr>
          <w:rStyle w:val="StyleUnderline"/>
        </w:rPr>
        <w:t>still submit to government guidance and control</w:t>
      </w:r>
      <w:r w:rsidRPr="00BC42E1">
        <w:rPr>
          <w:sz w:val="16"/>
        </w:rPr>
        <w:t xml:space="preserve">, and accept some level of interference. It may be difficult for them to make a case to potential overseas customers that they are independent. The </w:t>
      </w:r>
      <w:r w:rsidRPr="000834BA">
        <w:rPr>
          <w:rStyle w:val="StyleUnderline"/>
        </w:rPr>
        <w:t xml:space="preserve">distinction between companies that are truly private and those that are </w:t>
      </w:r>
      <w:proofErr w:type="gramStart"/>
      <w:r w:rsidRPr="000834BA">
        <w:rPr>
          <w:rStyle w:val="StyleUnderline"/>
        </w:rPr>
        <w:t>more or less state</w:t>
      </w:r>
      <w:proofErr w:type="gramEnd"/>
      <w:r w:rsidRPr="000834BA">
        <w:rPr>
          <w:rStyle w:val="StyleUnderline"/>
        </w:rPr>
        <w:t xml:space="preserve"> actors is still quite fuzzy</w:t>
      </w:r>
      <w:r w:rsidRPr="00BC42E1">
        <w:rPr>
          <w:sz w:val="16"/>
        </w:rPr>
        <w:t xml:space="preserve">, especially if the </w:t>
      </w:r>
      <w:r w:rsidRPr="000834BA">
        <w:rPr>
          <w:rStyle w:val="StyleUnderline"/>
        </w:rPr>
        <w:t>government is a frequent customer</w:t>
      </w:r>
      <w:r w:rsidRPr="00BC42E1">
        <w:rPr>
          <w:sz w:val="16"/>
        </w:rPr>
        <w:t>. “That could still lead to a lack of trust from other partners,” says Goswami. It doesn’t help that the government itself is often </w:t>
      </w:r>
      <w:hyperlink r:id="rId19" w:tgtFrame="_blank" w:history="1">
        <w:r w:rsidRPr="00BC42E1">
          <w:rPr>
            <w:rStyle w:val="Hyperlink"/>
            <w:sz w:val="16"/>
          </w:rPr>
          <w:t>very cagey about what its national program is even up to</w:t>
        </w:r>
      </w:hyperlink>
      <w:r w:rsidRPr="00BC42E1">
        <w:rPr>
          <w:sz w:val="16"/>
        </w:rPr>
        <w:t>.</w:t>
      </w:r>
    </w:p>
    <w:p w14:paraId="61409027" w14:textId="77777777" w:rsidR="009148AA" w:rsidRPr="00FF5CF0" w:rsidRDefault="009148AA" w:rsidP="009148AA">
      <w:pPr>
        <w:rPr>
          <w:sz w:val="16"/>
        </w:rPr>
      </w:pPr>
      <w:r w:rsidRPr="00BC42E1">
        <w:rPr>
          <w:sz w:val="16"/>
        </w:rPr>
        <w:t xml:space="preserve">And Hines adds that it’s </w:t>
      </w:r>
      <w:r w:rsidRPr="000834BA">
        <w:rPr>
          <w:rStyle w:val="StyleUnderline"/>
        </w:rPr>
        <w:t>not always clear exactly how separate these companies are from, say, the People’s Liberation Army</w:t>
      </w:r>
      <w:r w:rsidRPr="00BC42E1">
        <w:rPr>
          <w:sz w:val="16"/>
        </w:rPr>
        <w:t>, given the historical ties between the space and defense sectors. “Some of these things will pose significant hurdles for the commercial space sector as it tries to expand,” he says.</w:t>
      </w:r>
    </w:p>
    <w:p w14:paraId="04E712CB" w14:textId="77777777" w:rsidR="009148AA" w:rsidRDefault="009148AA" w:rsidP="009148AA">
      <w:pPr>
        <w:pStyle w:val="Heading4"/>
      </w:pPr>
      <w:r>
        <w:t>Shifts in regime perception threatens CCP’s legitimacy from nationalist hardliners</w:t>
      </w:r>
    </w:p>
    <w:p w14:paraId="2FC8BB6E" w14:textId="77777777" w:rsidR="009148AA" w:rsidRPr="00F82438" w:rsidRDefault="009148AA" w:rsidP="009148AA">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20"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42CB41F4" w14:textId="77777777" w:rsidR="009148AA" w:rsidRPr="00F64DA8" w:rsidRDefault="009148AA" w:rsidP="009148AA">
      <w:pPr>
        <w:rPr>
          <w:sz w:val="16"/>
        </w:rPr>
      </w:pPr>
      <w:r w:rsidRPr="00B6331F">
        <w:rPr>
          <w:rStyle w:val="StyleUnderline"/>
        </w:rPr>
        <w:lastRenderedPageBreak/>
        <w:t>Public support</w:t>
      </w:r>
      <w:r w:rsidRPr="00F64DA8">
        <w:rPr>
          <w:sz w:val="16"/>
        </w:rPr>
        <w:t>—or the appearance of it—</w:t>
      </w:r>
      <w:r w:rsidRPr="00B6331F">
        <w:rPr>
          <w:rStyle w:val="StyleUnderline"/>
        </w:rPr>
        <w:t>matters to many autocracies.</w:t>
      </w:r>
      <w:r w:rsidRPr="00F64DA8">
        <w:rPr>
          <w:sz w:val="16"/>
        </w:rPr>
        <w:t xml:space="preserve"> As </w:t>
      </w:r>
      <w:proofErr w:type="spellStart"/>
      <w:r w:rsidRPr="00F64DA8">
        <w:rPr>
          <w:sz w:val="16"/>
        </w:rPr>
        <w:t>Ithiel</w:t>
      </w:r>
      <w:proofErr w:type="spellEnd"/>
      <w:r w:rsidRPr="00F64DA8">
        <w:rPr>
          <w:sz w:val="16"/>
        </w:rPr>
        <w:t xml:space="preserve">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F64DA8">
        <w:rPr>
          <w:highlight w:val="green"/>
          <w:u w:val="single"/>
        </w:rPr>
        <w:t>autocracies</w:t>
      </w:r>
      <w:r w:rsidRPr="00F64DA8">
        <w:rPr>
          <w:u w:val="single"/>
        </w:rPr>
        <w:t xml:space="preserve"> often </w:t>
      </w:r>
      <w:r w:rsidRPr="00F64DA8">
        <w:rPr>
          <w:highlight w:val="green"/>
          <w:u w:val="single"/>
        </w:rPr>
        <w:t xml:space="preserve">rely on </w:t>
      </w:r>
      <w:r w:rsidRPr="00F64DA8">
        <w:rPr>
          <w:b/>
          <w:bCs/>
          <w:highlight w:val="green"/>
          <w:u w:val="single"/>
        </w:rPr>
        <w:t>nationalist mythmaking</w:t>
      </w:r>
      <w:r w:rsidRPr="00F64DA8">
        <w:rPr>
          <w:u w:val="single"/>
        </w:rPr>
        <w:t xml:space="preserve">,8 </w:t>
      </w:r>
      <w:r w:rsidRPr="00F64DA8">
        <w:rPr>
          <w:highlight w:val="green"/>
          <w:u w:val="single"/>
        </w:rPr>
        <w:t>success or failure in defending</w:t>
      </w:r>
      <w:r w:rsidRPr="00F64DA8">
        <w:rPr>
          <w:u w:val="single"/>
        </w:rPr>
        <w:t xml:space="preserve"> the </w:t>
      </w:r>
      <w:r w:rsidRPr="00F64DA8">
        <w:rPr>
          <w:highlight w:val="green"/>
          <w:u w:val="single"/>
        </w:rPr>
        <w:t xml:space="preserve">national honor in international crises could </w:t>
      </w:r>
      <w:r w:rsidRPr="00F64DA8">
        <w:rPr>
          <w:u w:val="single"/>
        </w:rPr>
        <w:t xml:space="preserve">burnish the leadership’s patriotic credentials or </w:t>
      </w:r>
      <w:r w:rsidRPr="00F64DA8">
        <w:rPr>
          <w:highlight w:val="green"/>
          <w:u w:val="single"/>
        </w:rPr>
        <w:t xml:space="preserve">spark opposition. </w:t>
      </w:r>
      <w:r w:rsidRPr="00F64DA8">
        <w:rPr>
          <w:b/>
          <w:bCs/>
          <w:highlight w:val="green"/>
          <w:u w:val="single"/>
        </w:rPr>
        <w:t>Shared outrage at</w:t>
      </w:r>
      <w:r w:rsidRPr="00F64DA8">
        <w:rPr>
          <w:b/>
          <w:bCs/>
          <w:u w:val="single"/>
        </w:rPr>
        <w:t xml:space="preserve"> the regime’s </w:t>
      </w:r>
      <w:r w:rsidRPr="00F64DA8">
        <w:rPr>
          <w:b/>
          <w:bCs/>
          <w:highlight w:val="green"/>
          <w:u w:val="single"/>
        </w:rPr>
        <w:t>foreign policy failures could galvanize</w:t>
      </w:r>
      <w:r w:rsidRPr="00F64DA8">
        <w:rPr>
          <w:b/>
          <w:bCs/>
          <w:u w:val="single"/>
        </w:rPr>
        <w:t xml:space="preserve"> street </w:t>
      </w:r>
      <w:r w:rsidRPr="00F64DA8">
        <w:rPr>
          <w:b/>
          <w:bCs/>
          <w:highlight w:val="green"/>
          <w:u w:val="single"/>
        </w:rPr>
        <w:t>protests or elite fissures, creating intraparty upheaval</w:t>
      </w:r>
      <w:r w:rsidRPr="00F64DA8">
        <w:rPr>
          <w:highlight w:val="green"/>
          <w:u w:val="single"/>
        </w:rPr>
        <w:t xml:space="preserve"> </w:t>
      </w:r>
      <w:r w:rsidRPr="00F64DA8">
        <w:rPr>
          <w:u w:val="single"/>
        </w:rPr>
        <w:t xml:space="preserve">or inviting military officers to step in to restore order. </w:t>
      </w:r>
      <w:r w:rsidRPr="00F64DA8">
        <w:rPr>
          <w:highlight w:val="green"/>
          <w:u w:val="single"/>
        </w:rPr>
        <w:t>Fearing</w:t>
      </w:r>
      <w:r w:rsidRPr="00F64DA8">
        <w:rPr>
          <w:u w:val="single"/>
        </w:rPr>
        <w:t xml:space="preserve"> a </w:t>
      </w:r>
      <w:r w:rsidRPr="00F64DA8">
        <w:rPr>
          <w:highlight w:val="green"/>
          <w:u w:val="single"/>
        </w:rPr>
        <w:t>domestic backlash, authoritarian leaders may 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F64DA8">
        <w:rPr>
          <w:sz w:val="16"/>
        </w:rPr>
        <w:t xml:space="preserve"> Considering the harsh consequences that authoritarian elites face if pushed out of office, </w:t>
      </w:r>
      <w:r w:rsidRPr="00F64DA8">
        <w:rPr>
          <w:rStyle w:val="Emphasis"/>
          <w:highlight w:val="green"/>
        </w:rPr>
        <w:t>even a small increase</w:t>
      </w:r>
      <w:r w:rsidRPr="00F64DA8">
        <w:rPr>
          <w:rStyle w:val="StyleUnderline"/>
          <w:highlight w:val="green"/>
        </w:rPr>
        <w:t xml:space="preserve"> in</w:t>
      </w:r>
      <w:r w:rsidRPr="00B6331F">
        <w:rPr>
          <w:rStyle w:val="StyleUnderline"/>
        </w:rPr>
        <w:t xml:space="preserve"> the </w:t>
      </w:r>
      <w:r w:rsidRPr="00F64DA8">
        <w:rPr>
          <w:rStyle w:val="StyleUnderline"/>
          <w:highlight w:val="green"/>
        </w:rPr>
        <w:t>probability of ouster could alter</w:t>
      </w:r>
      <w:r w:rsidRPr="00B6331F">
        <w:rPr>
          <w:rStyle w:val="StyleUnderline"/>
        </w:rPr>
        <w:t xml:space="preserve"> authoritarian </w:t>
      </w:r>
      <w:r w:rsidRPr="00F64DA8">
        <w:rPr>
          <w:rStyle w:val="StyleUnderline"/>
          <w:bCs/>
          <w:highlight w:val="green"/>
        </w:rPr>
        <w:t>incentives in international crises</w:t>
      </w:r>
      <w:r w:rsidRPr="00F64DA8">
        <w:rPr>
          <w:rStyle w:val="StyleUnderline"/>
          <w:highlight w:val="green"/>
        </w:rPr>
        <w:t>.</w:t>
      </w:r>
      <w:r w:rsidRPr="00F64DA8">
        <w:rPr>
          <w:sz w:val="16"/>
        </w:rPr>
        <w:t xml:space="preserve">9 A </w:t>
      </w:r>
      <w:r w:rsidRPr="00F64DA8">
        <w:rPr>
          <w:rStyle w:val="Emphasis"/>
          <w:highlight w:val="green"/>
        </w:rPr>
        <w:t>history of nationalist uprisings</w:t>
      </w:r>
      <w:r w:rsidRPr="00F64DA8">
        <w:rPr>
          <w:rStyle w:val="StyleUnderline"/>
          <w:highlight w:val="green"/>
        </w:rPr>
        <w:t xml:space="preserve"> make</w:t>
      </w:r>
      <w:r w:rsidRPr="00B6331F">
        <w:rPr>
          <w:rStyle w:val="StyleUnderline"/>
        </w:rPr>
        <w:t xml:space="preserve"> </w:t>
      </w:r>
      <w:r w:rsidRPr="00F64DA8">
        <w:rPr>
          <w:rStyle w:val="StyleUnderline"/>
          <w:highlight w:val="green"/>
        </w:rPr>
        <w:t>Chinese</w:t>
      </w:r>
      <w:r w:rsidRPr="00B6331F">
        <w:rPr>
          <w:rStyle w:val="StyleUnderline"/>
        </w:rPr>
        <w:t xml:space="preserve"> citizens and leaders especially </w:t>
      </w:r>
      <w:r w:rsidRPr="00F64DA8">
        <w:rPr>
          <w:rStyle w:val="StyleUnderline"/>
          <w:highlight w:val="green"/>
        </w:rPr>
        <w:t>aware of</w:t>
      </w:r>
      <w:r w:rsidRPr="00B6331F">
        <w:rPr>
          <w:rStyle w:val="StyleUnderline"/>
        </w:rPr>
        <w:t xml:space="preserve"> the </w:t>
      </w:r>
      <w:r w:rsidRPr="00F64DA8">
        <w:rPr>
          <w:rStyle w:val="StyleUnderline"/>
          <w:highlight w:val="green"/>
        </w:rPr>
        <w:t xml:space="preserve">linkage between </w:t>
      </w:r>
      <w:r w:rsidRPr="00F64DA8">
        <w:rPr>
          <w:rStyle w:val="Emphasis"/>
          <w:highlight w:val="green"/>
        </w:rPr>
        <w:t>international disputes</w:t>
      </w:r>
      <w:r w:rsidRPr="00F64DA8">
        <w:rPr>
          <w:rStyle w:val="StyleUnderline"/>
          <w:highlight w:val="green"/>
        </w:rPr>
        <w:t xml:space="preserve"> and </w:t>
      </w:r>
      <w:r w:rsidRPr="00F64DA8">
        <w:rPr>
          <w:rStyle w:val="Emphasis"/>
          <w:highlight w:val="green"/>
        </w:rPr>
        <w:t>domestic unrest</w:t>
      </w:r>
      <w:r w:rsidRPr="00F64DA8">
        <w:rPr>
          <w:rStyle w:val="StyleUnderline"/>
          <w:highlight w:val="green"/>
        </w:rPr>
        <w:t>.</w:t>
      </w:r>
      <w:r w:rsidRPr="00F64DA8">
        <w:rPr>
          <w:sz w:val="16"/>
        </w:rPr>
        <w:t xml:space="preserve"> 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galvanized protests and a general strike, forcing the government to sack three officials</w:t>
      </w:r>
      <w:r w:rsidRPr="00F64DA8">
        <w:rPr>
          <w:sz w:val="16"/>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0AAE0310" w14:textId="77777777" w:rsidR="009148AA" w:rsidRDefault="009148AA" w:rsidP="009148AA">
      <w:pPr>
        <w:pStyle w:val="Heading4"/>
      </w:pPr>
      <w:r>
        <w:t xml:space="preserve">Xi will launch diversionary war to domestic backlash – escalates in </w:t>
      </w:r>
      <w:r w:rsidRPr="00B4266E">
        <w:rPr>
          <w:u w:val="single"/>
        </w:rPr>
        <w:t>multiple hotspots</w:t>
      </w:r>
      <w:r w:rsidRPr="00B4266E">
        <w:t xml:space="preserve"> </w:t>
      </w:r>
    </w:p>
    <w:p w14:paraId="50B832FC" w14:textId="77777777" w:rsidR="009148AA" w:rsidRPr="009521F3" w:rsidRDefault="009148AA" w:rsidP="009148AA">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4588D3E6" w14:textId="77777777" w:rsidR="009148AA" w:rsidRPr="009243AC" w:rsidRDefault="009148AA" w:rsidP="009148AA">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64DA8">
        <w:rPr>
          <w:b/>
          <w:iCs/>
          <w:highlight w:val="green"/>
          <w:u w:val="single"/>
        </w:rPr>
        <w:t>Xi</w:t>
      </w:r>
      <w:r w:rsidRPr="00F64DA8">
        <w:rPr>
          <w:sz w:val="14"/>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r w:rsidRPr="00F64DA8">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w:t>
      </w:r>
      <w:proofErr w:type="spellStart"/>
      <w:r w:rsidRPr="00F64DA8">
        <w:rPr>
          <w:sz w:val="14"/>
        </w:rPr>
        <w:t>Shintaro</w:t>
      </w:r>
      <w:proofErr w:type="spellEnd"/>
      <w:r w:rsidRPr="00F64DA8">
        <w:rPr>
          <w:sz w:val="14"/>
        </w:rPr>
        <w:t xml:space="preserve"> Ishihara, to buy the Senkaku/Diaoyu Islands from a private owner.20 Although the Japanese central government sought to avert a crisis by stepping in to purchase the islands—having them bought and administered by Ishihara’s Tokyo metropolitan government would </w:t>
      </w:r>
      <w:r w:rsidRPr="00F64DA8">
        <w:rPr>
          <w:sz w:val="14"/>
        </w:rPr>
        <w:lastRenderedPageBreak/>
        <w:t xml:space="preserve">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F64DA8">
        <w:rPr>
          <w:highlight w:val="green"/>
          <w:u w:val="single"/>
        </w:rPr>
        <w:t>areas of conflict include</w:t>
      </w:r>
      <w:r w:rsidRPr="00F64DA8">
        <w:rPr>
          <w:sz w:val="14"/>
        </w:rPr>
        <w:t xml:space="preserve">, but are not necessarily 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w:t>
      </w:r>
      <w:proofErr w:type="gramStart"/>
      <w:r w:rsidRPr="00F64DA8">
        <w:rPr>
          <w:sz w:val="14"/>
        </w:rPr>
        <w:t>Xi</w:t>
      </w:r>
      <w:proofErr w:type="gramEnd"/>
      <w:r w:rsidRPr="00F64DA8">
        <w:rPr>
          <w:sz w:val="14"/>
        </w:rPr>
        <w:t xml:space="preserve">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t>resources</w:t>
      </w:r>
      <w:r w:rsidRPr="00F64DA8">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t>recipe for brittleness</w:t>
      </w:r>
      <w:r w:rsidRPr="00F64DA8">
        <w:rPr>
          <w:highlight w:val="green"/>
          <w:u w:val="single"/>
        </w:rPr>
        <w:t>.</w:t>
      </w:r>
      <w:r w:rsidRPr="00F64DA8">
        <w:rPr>
          <w:sz w:val="14"/>
        </w:rPr>
        <w:t xml:space="preserve"> Rather than designing a resilient, decentralized governance structure that can gracefully cope with localized failures at </w:t>
      </w:r>
      <w:proofErr w:type="gramStart"/>
      <w:r w:rsidRPr="00F64DA8">
        <w:rPr>
          <w:sz w:val="14"/>
        </w:rPr>
        <w:t>particular nodes</w:t>
      </w:r>
      <w:proofErr w:type="gramEnd"/>
      <w:r w:rsidRPr="00F64DA8">
        <w:rPr>
          <w:sz w:val="14"/>
        </w:rPr>
        <w:t xml:space="preserve">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w:t>
      </w:r>
      <w:proofErr w:type="gramStart"/>
      <w:r w:rsidRPr="00F64DA8">
        <w:rPr>
          <w:sz w:val="14"/>
        </w:rPr>
        <w:t>concerns, yet</w:t>
      </w:r>
      <w:proofErr w:type="gramEnd"/>
      <w:r w:rsidRPr="00F64DA8">
        <w:rPr>
          <w:sz w:val="14"/>
        </w:rPr>
        <w:t xml:space="preserve">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0296F">
        <w:rPr>
          <w:highlight w:val="green"/>
          <w:u w:val="single"/>
        </w:rPr>
        <w:t>the U.S.-China relationship will be more prone to conflict</w:t>
      </w:r>
      <w:r w:rsidRPr="0040296F">
        <w:rPr>
          <w:u w:val="single"/>
        </w:rPr>
        <w:t xml:space="preserve"> and friction</w:t>
      </w:r>
      <w:r w:rsidRPr="0040296F">
        <w:t>.</w:t>
      </w:r>
      <w:r w:rsidRPr="00F64DA8">
        <w:rPr>
          <w:sz w:val="14"/>
        </w:rPr>
        <w:t xml:space="preserve">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w:t>
      </w:r>
      <w:proofErr w:type="gramStart"/>
      <w:r w:rsidRPr="00F64DA8">
        <w:rPr>
          <w:sz w:val="14"/>
        </w:rPr>
        <w:t>influence, since</w:t>
      </w:r>
      <w:proofErr w:type="gramEnd"/>
      <w:r w:rsidRPr="00F64DA8">
        <w:rPr>
          <w:sz w:val="14"/>
        </w:rPr>
        <w:t xml:space="preserv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2D35FD0A" w14:textId="77777777" w:rsidR="009148AA" w:rsidRDefault="009148AA" w:rsidP="009148AA">
      <w:pPr>
        <w:pStyle w:val="Heading4"/>
        <w:rPr>
          <w:rStyle w:val="Style13ptBold"/>
          <w:b/>
          <w:bCs w:val="0"/>
        </w:rPr>
      </w:pPr>
      <w:r>
        <w:rPr>
          <w:rStyle w:val="Style13ptBold"/>
          <w:b/>
          <w:bCs w:val="0"/>
        </w:rPr>
        <w:lastRenderedPageBreak/>
        <w:t xml:space="preserve">US–China war goes nuclear – crisis </w:t>
      </w:r>
      <w:proofErr w:type="gramStart"/>
      <w:r>
        <w:rPr>
          <w:rStyle w:val="Style13ptBold"/>
          <w:b/>
          <w:bCs w:val="0"/>
        </w:rPr>
        <w:t>mis-management</w:t>
      </w:r>
      <w:proofErr w:type="gramEnd"/>
      <w:r>
        <w:rPr>
          <w:rStyle w:val="Style13ptBold"/>
          <w:b/>
          <w:bCs w:val="0"/>
        </w:rPr>
        <w:t xml:space="preserve"> ensures conventional escalation - extinction</w:t>
      </w:r>
    </w:p>
    <w:p w14:paraId="0B394459" w14:textId="77777777" w:rsidR="009148AA" w:rsidRPr="007D7E20" w:rsidRDefault="009148AA" w:rsidP="009148AA">
      <w:proofErr w:type="spellStart"/>
      <w:r w:rsidRPr="00A36671">
        <w:rPr>
          <w:rStyle w:val="Style13ptBold"/>
        </w:rPr>
        <w:t>Kulacki</w:t>
      </w:r>
      <w:proofErr w:type="spellEnd"/>
      <w:r>
        <w:rPr>
          <w:rStyle w:val="Style13ptBold"/>
        </w:rPr>
        <w:t xml:space="preserve"> 20 </w:t>
      </w:r>
      <w:r w:rsidRPr="0060794A">
        <w:t xml:space="preserve">[Dr. Gregory </w:t>
      </w:r>
      <w:proofErr w:type="spellStart"/>
      <w:r w:rsidRPr="0060794A">
        <w:t>Kulacki</w:t>
      </w:r>
      <w:proofErr w:type="spellEnd"/>
      <w:r w:rsidRPr="0060794A">
        <w:t xml:space="preserve"> focuses on cross-cultural communication between the United States and China on nuclear and space arms control and is the China Project Manager for the Global Security Program at the Union of Concerned Scientists</w:t>
      </w:r>
      <w:r>
        <w:t xml:space="preserve">, </w:t>
      </w:r>
      <w:r w:rsidRPr="0060794A">
        <w:t xml:space="preserve">2020. Would China Use Nuclear Weapons First In A War With The United </w:t>
      </w:r>
      <w:proofErr w:type="gramStart"/>
      <w:r w:rsidRPr="0060794A">
        <w:t>States?,</w:t>
      </w:r>
      <w:proofErr w:type="gramEnd"/>
      <w:r w:rsidRPr="0060794A">
        <w:t xml:space="preserve"> Thediplomat.com, https://thediplomat.com/2020/04/would-china-use-nuclear-weapons-first-in-a-war-with-the-united-states/] </w:t>
      </w:r>
      <w:proofErr w:type="spellStart"/>
      <w:r w:rsidRPr="0060794A">
        <w:t>srey</w:t>
      </w:r>
      <w:proofErr w:type="spellEnd"/>
    </w:p>
    <w:p w14:paraId="2EFFCA66" w14:textId="1C6A5E0F" w:rsidR="009148AA" w:rsidRDefault="009148AA" w:rsidP="009148AA">
      <w:pPr>
        <w:rPr>
          <w:sz w:val="16"/>
        </w:rPr>
      </w:pPr>
      <w:r w:rsidRPr="00EB5F0D">
        <w:rPr>
          <w:sz w:val="16"/>
        </w:rPr>
        <w:t xml:space="preserve">Admiral Charles A. Richard, the head of the U.S. Strategic Command, recently told the Senate Armed Service Committee he “could drive a truck” through the holes in China’s no first use policy. But when Senator John Hawley (R-MO) asked him why he said </w:t>
      </w:r>
      <w:proofErr w:type="gramStart"/>
      <w:r w:rsidRPr="00EB5F0D">
        <w:rPr>
          <w:sz w:val="16"/>
        </w:rPr>
        <w:t>that,</w:t>
      </w:r>
      <w:proofErr w:type="gramEnd"/>
      <w:r w:rsidRPr="00EB5F0D">
        <w:rPr>
          <w:sz w:val="16"/>
        </w:rPr>
        <w:t xml:space="preserve"> Commander Richard backtracked, described China’s policy as “very opaque” and said his assessment was based on “very little” information. That’s surprising. </w:t>
      </w:r>
      <w:r w:rsidRPr="00EB5F0D">
        <w:rPr>
          <w:b/>
          <w:bCs/>
          <w:u w:val="single"/>
        </w:rPr>
        <w:t>China</w:t>
      </w:r>
      <w:r w:rsidRPr="00EB5F0D">
        <w:rPr>
          <w:sz w:val="16"/>
        </w:rPr>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sz w:val="16"/>
        </w:rPr>
        <w:t>. 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EB5F0D">
        <w:rPr>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805CB8">
        <w:rPr>
          <w:b/>
          <w:bCs/>
          <w:highlight w:val="green"/>
          <w:u w:val="single"/>
        </w:rPr>
        <w:t>China</w:t>
      </w:r>
      <w:r w:rsidRPr="00805CB8">
        <w:rPr>
          <w:highlight w:val="green"/>
          <w:u w:val="single"/>
        </w:rPr>
        <w:t xml:space="preserve"> </w:t>
      </w:r>
      <w:r w:rsidRPr="00805CB8">
        <w:rPr>
          <w:b/>
          <w:bCs/>
          <w:highlight w:val="green"/>
          <w:u w:val="single"/>
        </w:rPr>
        <w:t>would</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first</w:t>
      </w:r>
      <w:r w:rsidRPr="00805CB8">
        <w:rPr>
          <w:highlight w:val="green"/>
          <w:u w:val="single"/>
        </w:rPr>
        <w:t xml:space="preserve"> </w:t>
      </w:r>
      <w:r w:rsidRPr="00805CB8">
        <w:rPr>
          <w:b/>
          <w:bCs/>
          <w:highlight w:val="green"/>
          <w:u w:val="single"/>
        </w:rPr>
        <w:t>in</w:t>
      </w:r>
      <w:r w:rsidRPr="00805CB8">
        <w:rPr>
          <w:highlight w:val="green"/>
          <w:u w:val="single"/>
        </w:rPr>
        <w:t xml:space="preserve"> a </w:t>
      </w:r>
      <w:r w:rsidRPr="00805CB8">
        <w:rPr>
          <w:b/>
          <w:bCs/>
          <w:highlight w:val="green"/>
          <w:u w:val="single"/>
        </w:rPr>
        <w:t>war</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tates</w:t>
      </w:r>
      <w:r w:rsidRPr="00EB5F0D">
        <w:rPr>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805CB8">
        <w:rPr>
          <w:b/>
          <w:bCs/>
          <w:highlight w:val="green"/>
          <w:u w:val="single"/>
        </w:rPr>
        <w:t>Chinese</w:t>
      </w:r>
      <w:r w:rsidRPr="00805CB8">
        <w:rPr>
          <w:highlight w:val="green"/>
          <w:u w:val="single"/>
        </w:rPr>
        <w:t xml:space="preserve"> </w:t>
      </w:r>
      <w:r w:rsidRPr="00EB5F0D">
        <w:rPr>
          <w:u w:val="single"/>
        </w:rPr>
        <w:t xml:space="preserve">military </w:t>
      </w:r>
      <w:r w:rsidRPr="00805CB8">
        <w:rPr>
          <w:highlight w:val="green"/>
          <w:u w:val="single"/>
        </w:rPr>
        <w:t xml:space="preserve">planners are </w:t>
      </w:r>
      <w:r w:rsidRPr="00805CB8">
        <w:rPr>
          <w:b/>
          <w:bCs/>
          <w:highlight w:val="green"/>
          <w:u w:val="single"/>
        </w:rPr>
        <w:t>struggling</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crisis</w:t>
      </w:r>
      <w:r w:rsidRPr="00805CB8">
        <w:rPr>
          <w:highlight w:val="green"/>
          <w:u w:val="single"/>
        </w:rPr>
        <w:t xml:space="preserve"> </w:t>
      </w:r>
      <w:r w:rsidRPr="00805CB8">
        <w:rPr>
          <w:b/>
          <w:bCs/>
          <w:highlight w:val="green"/>
          <w:u w:val="single"/>
        </w:rPr>
        <w:t>management</w:t>
      </w:r>
      <w:r w:rsidRPr="00805CB8">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805CB8">
        <w:rPr>
          <w:b/>
          <w:bCs/>
          <w:highlight w:val="green"/>
          <w:u w:val="single"/>
        </w:rPr>
        <w:t>that</w:t>
      </w:r>
      <w:r w:rsidRPr="00805CB8">
        <w:rPr>
          <w:highlight w:val="green"/>
          <w:u w:val="single"/>
        </w:rPr>
        <w:t xml:space="preserve"> could </w:t>
      </w:r>
      <w:r w:rsidRPr="00805CB8">
        <w:rPr>
          <w:b/>
          <w:bCs/>
          <w:highlight w:val="green"/>
          <w:u w:val="single"/>
          <w:bdr w:val="single" w:sz="4" w:space="0" w:color="auto"/>
        </w:rPr>
        <w:t>create</w:t>
      </w:r>
      <w:r w:rsidRPr="00805CB8">
        <w:rPr>
          <w:highlight w:val="green"/>
          <w:u w:val="single"/>
          <w:bdr w:val="single" w:sz="4" w:space="0" w:color="auto"/>
        </w:rPr>
        <w:t xml:space="preserve"> </w:t>
      </w:r>
      <w:r w:rsidRPr="00805CB8">
        <w:rPr>
          <w:b/>
          <w:bCs/>
          <w:highlight w:val="green"/>
          <w:u w:val="single"/>
          <w:bdr w:val="single" w:sz="4" w:space="0" w:color="auto"/>
        </w:rPr>
        <w:t>ambiguity</w:t>
      </w:r>
      <w:r w:rsidRPr="00805CB8">
        <w:rPr>
          <w:highlight w:val="green"/>
          <w:u w:val="single"/>
          <w:bdr w:val="single" w:sz="4" w:space="0" w:color="auto"/>
        </w:rPr>
        <w:t xml:space="preserve"> </w:t>
      </w:r>
      <w:r w:rsidRPr="00805CB8">
        <w:rPr>
          <w:b/>
          <w:bCs/>
          <w:highlight w:val="green"/>
          <w:u w:val="single"/>
          <w:bdr w:val="single" w:sz="4" w:space="0" w:color="auto"/>
        </w:rPr>
        <w:t>with</w:t>
      </w:r>
      <w:r w:rsidRPr="00805CB8">
        <w:rPr>
          <w:highlight w:val="green"/>
          <w:u w:val="single"/>
          <w:bdr w:val="single" w:sz="4" w:space="0" w:color="auto"/>
        </w:rPr>
        <w:t xml:space="preserve"> </w:t>
      </w:r>
      <w:r w:rsidRPr="00805CB8">
        <w:rPr>
          <w:b/>
          <w:bCs/>
          <w:highlight w:val="green"/>
          <w:u w:val="single"/>
          <w:bdr w:val="single" w:sz="4" w:space="0" w:color="auto"/>
        </w:rPr>
        <w:t>disastrous</w:t>
      </w:r>
      <w:r w:rsidRPr="00805CB8">
        <w:rPr>
          <w:highlight w:val="green"/>
          <w:u w:val="single"/>
          <w:bdr w:val="single" w:sz="4" w:space="0" w:color="auto"/>
        </w:rPr>
        <w:t xml:space="preserve"> </w:t>
      </w:r>
      <w:r w:rsidRPr="00805CB8">
        <w:rPr>
          <w:b/>
          <w:bCs/>
          <w:highlight w:val="green"/>
          <w:u w:val="single"/>
          <w:bdr w:val="single" w:sz="4" w:space="0" w:color="auto"/>
        </w:rPr>
        <w:t>consequences</w:t>
      </w:r>
      <w:r w:rsidRPr="00EB5F0D">
        <w:rPr>
          <w:u w:val="single"/>
        </w:rPr>
        <w:t>.</w:t>
      </w:r>
      <w:r w:rsidRPr="00EB5F0D">
        <w:rPr>
          <w:sz w:val="16"/>
        </w:rPr>
        <w:t xml:space="preserve"> Towards the end of the 405-page text on the operations of China’s strategic rocket forces, in a chapter entitled, “Second Artillery Deterrence Operations,” the authors explain what China’s nuclear forces train to do if </w:t>
      </w:r>
      <w:r w:rsidRPr="00EB5F0D">
        <w:rPr>
          <w:b/>
          <w:bCs/>
          <w:u w:val="single"/>
        </w:rPr>
        <w:t>“</w:t>
      </w:r>
      <w:r w:rsidRPr="00805CB8">
        <w:rPr>
          <w:highlight w:val="green"/>
          <w:u w:val="single"/>
        </w:rPr>
        <w:t>a strong military power possessing nuclear</w:t>
      </w:r>
      <w:r w:rsidRPr="00805CB8">
        <w:rPr>
          <w:rFonts w:ascii="Cambria Math" w:hAnsi="Cambria Math" w:cs="Cambria Math"/>
          <w:highlight w:val="green"/>
          <w:u w:val="single"/>
        </w:rPr>
        <w:t>‐</w:t>
      </w:r>
      <w:r w:rsidRPr="00805CB8">
        <w:rPr>
          <w:highlight w:val="green"/>
          <w:u w:val="single"/>
        </w:rPr>
        <w:t xml:space="preserve">armed missiles </w:t>
      </w:r>
      <w:r w:rsidRPr="00BD38CF">
        <w:rPr>
          <w:u w:val="single"/>
        </w:rPr>
        <w:t>and an absolute</w:t>
      </w:r>
      <w:r w:rsidRPr="00EB5F0D">
        <w:rPr>
          <w:u w:val="single"/>
        </w:rPr>
        <w:t xml:space="preserve"> </w:t>
      </w:r>
      <w:r w:rsidRPr="00BD38CF">
        <w:rPr>
          <w:u w:val="single"/>
        </w:rPr>
        <w:t>advantage in high</w:t>
      </w:r>
      <w:r w:rsidRPr="00BD38CF">
        <w:rPr>
          <w:rFonts w:ascii="Cambria Math" w:hAnsi="Cambria Math" w:cs="Cambria Math"/>
          <w:u w:val="single"/>
        </w:rPr>
        <w:t>‐</w:t>
      </w:r>
      <w:r w:rsidRPr="00BD38CF">
        <w:rPr>
          <w:u w:val="single"/>
        </w:rPr>
        <w:t xml:space="preserve">tech conventional weapons </w:t>
      </w:r>
      <w:r w:rsidRPr="00805CB8">
        <w:rPr>
          <w:highlight w:val="green"/>
          <w:u w:val="single"/>
        </w:rPr>
        <w:t xml:space="preserve">is carrying out </w:t>
      </w:r>
      <w:r w:rsidRPr="00BD38CF">
        <w:rPr>
          <w:u w:val="single"/>
        </w:rPr>
        <w:t xml:space="preserve">intense and </w:t>
      </w:r>
      <w:r w:rsidRPr="00805CB8">
        <w:rPr>
          <w:highlight w:val="gree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is </w:t>
      </w:r>
      <w:r w:rsidRPr="00805CB8">
        <w:rPr>
          <w:highlight w:val="green"/>
          <w:u w:val="single"/>
        </w:rPr>
        <w:t>the U</w:t>
      </w:r>
      <w:r w:rsidRPr="00BD38CF">
        <w:rPr>
          <w:u w:val="single"/>
        </w:rPr>
        <w:t xml:space="preserve">nited </w:t>
      </w:r>
      <w:r w:rsidRPr="00805CB8">
        <w:rPr>
          <w:highlight w:val="green"/>
          <w:u w:val="single"/>
        </w:rPr>
        <w:t>S</w:t>
      </w:r>
      <w:r w:rsidRPr="00BD38CF">
        <w:rPr>
          <w:u w:val="single"/>
        </w:rPr>
        <w:t>tates.</w:t>
      </w:r>
      <w:r w:rsidRPr="00BD38CF">
        <w:rPr>
          <w:sz w:val="16"/>
        </w:rPr>
        <w:t xml:space="preserve"> The authors indicate </w:t>
      </w:r>
      <w:r w:rsidRPr="00BD38CF">
        <w:rPr>
          <w:u w:val="single"/>
        </w:rPr>
        <w:t>China’s nuclear missile forces train to take specific steps, including increasing readiness and conducting launch exercises, to “dissuade the continuation of the strong enemy’s conventional attacks.”</w:t>
      </w:r>
      <w:r w:rsidRPr="00BD38CF">
        <w:rPr>
          <w:sz w:val="16"/>
        </w:rPr>
        <w:t xml:space="preserve"> </w:t>
      </w:r>
      <w:r w:rsidRPr="00BD38CF">
        <w:rPr>
          <w:u w:val="single"/>
        </w:rPr>
        <w:t>The manual</w:t>
      </w:r>
      <w:r w:rsidRPr="00EB5F0D">
        <w:rPr>
          <w:u w:val="single"/>
        </w:rPr>
        <w:t xml:space="preserve"> refers to </w:t>
      </w:r>
      <w:r w:rsidRPr="00BD38CF">
        <w:rPr>
          <w:u w:val="single"/>
        </w:rPr>
        <w:t>these steps as an “adjustment” to China’s nuclear policy and a “lowering” of China’s threshold for brandishing its nuclear forces.</w:t>
      </w:r>
      <w:r w:rsidRPr="00BD38CF">
        <w:rPr>
          <w:sz w:val="16"/>
        </w:rPr>
        <w:t xml:space="preserve"> Chinese leaders would only take these steps in extreme circumstances. The text highlights several triggers such as U.S. conventional bombing of China’s nuclear and hydroelectri</w:t>
      </w:r>
      <w:r w:rsidRPr="00EB5F0D">
        <w:rPr>
          <w:sz w:val="16"/>
        </w:rPr>
        <w:t xml:space="preserve">c power plants, heavy conventional bombing of large cities like Beijing and Shanghai, or other acts of </w:t>
      </w:r>
      <w:r w:rsidRPr="00805CB8">
        <w:rPr>
          <w:b/>
          <w:bCs/>
          <w:highlight w:val="green"/>
          <w:u w:val="single"/>
        </w:rPr>
        <w:t>conventional</w:t>
      </w:r>
      <w:r w:rsidRPr="00805CB8">
        <w:rPr>
          <w:highlight w:val="green"/>
          <w:u w:val="single"/>
        </w:rPr>
        <w:t xml:space="preserve"> </w:t>
      </w:r>
      <w:r w:rsidRPr="00805CB8">
        <w:rPr>
          <w:b/>
          <w:bCs/>
          <w:highlight w:val="green"/>
          <w:u w:val="single"/>
        </w:rPr>
        <w:t>warfare</w:t>
      </w:r>
      <w:r w:rsidRPr="00805CB8">
        <w:rPr>
          <w:highlight w:val="green"/>
          <w:u w:val="single"/>
        </w:rPr>
        <w:t xml:space="preserve"> </w:t>
      </w:r>
      <w:r w:rsidRPr="00805CB8">
        <w:rPr>
          <w:b/>
          <w:bCs/>
          <w:highlight w:val="green"/>
          <w:u w:val="single"/>
        </w:rPr>
        <w:t>that</w:t>
      </w:r>
      <w:r w:rsidRPr="00805CB8">
        <w:rPr>
          <w:highlight w:val="green"/>
          <w:u w:val="single"/>
        </w:rPr>
        <w:t xml:space="preserve"> “</w:t>
      </w:r>
      <w:r w:rsidRPr="00805CB8">
        <w:rPr>
          <w:b/>
          <w:bCs/>
          <w:highlight w:val="green"/>
          <w:u w:val="single"/>
        </w:rPr>
        <w:t>seriously</w:t>
      </w:r>
      <w:r w:rsidRPr="00805CB8">
        <w:rPr>
          <w:highlight w:val="green"/>
          <w:u w:val="single"/>
        </w:rPr>
        <w:t xml:space="preserve"> </w:t>
      </w:r>
      <w:r w:rsidRPr="00805CB8">
        <w:rPr>
          <w:b/>
          <w:bCs/>
          <w:highlight w:val="green"/>
          <w:u w:val="single"/>
        </w:rPr>
        <w:t>threatened</w:t>
      </w:r>
      <w:r w:rsidRPr="00EB5F0D">
        <w:rPr>
          <w:u w:val="single"/>
        </w:rPr>
        <w:t xml:space="preserve">” </w:t>
      </w:r>
      <w:r w:rsidRPr="00805CB8">
        <w:rPr>
          <w:highlight w:val="green"/>
          <w:u w:val="single"/>
        </w:rPr>
        <w:t xml:space="preserve">the </w:t>
      </w:r>
      <w:r w:rsidRPr="00EB5F0D">
        <w:rPr>
          <w:u w:val="single"/>
        </w:rPr>
        <w:t xml:space="preserve">“safety and </w:t>
      </w:r>
      <w:r w:rsidRPr="00805CB8">
        <w:rPr>
          <w:b/>
          <w:bCs/>
          <w:highlight w:val="green"/>
          <w:u w:val="single"/>
        </w:rPr>
        <w:t>survival</w:t>
      </w:r>
      <w:r w:rsidRPr="00EB5F0D">
        <w:rPr>
          <w:u w:val="single"/>
        </w:rPr>
        <w:t>” of the nation</w:t>
      </w:r>
      <w:r w:rsidRPr="00EB5F0D">
        <w:rPr>
          <w:sz w:val="16"/>
        </w:rPr>
        <w:t xml:space="preserve">. U.S. Misunderstanding Richard seems to believe this planned adjustment in China’s nuclear posture means </w:t>
      </w:r>
      <w:r w:rsidRPr="00805CB8">
        <w:rPr>
          <w:highlight w:val="green"/>
          <w:u w:val="single"/>
        </w:rPr>
        <w:t xml:space="preserve">China is </w:t>
      </w:r>
      <w:r w:rsidRPr="00805CB8">
        <w:rPr>
          <w:b/>
          <w:bCs/>
          <w:highlight w:val="green"/>
          <w:u w:val="single"/>
        </w:rPr>
        <w:t>preparing</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first under these circumstances</w:t>
      </w:r>
      <w:r w:rsidRPr="00EB5F0D">
        <w:rPr>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805CB8">
        <w:rPr>
          <w:b/>
          <w:bCs/>
          <w:highlight w:val="green"/>
          <w:u w:val="single"/>
        </w:rPr>
        <w:t>interpret</w:t>
      </w:r>
      <w:r w:rsidRPr="00805CB8">
        <w:rPr>
          <w:highlight w:val="green"/>
          <w:u w:val="single"/>
        </w:rPr>
        <w:t xml:space="preserve"> </w:t>
      </w:r>
      <w:r w:rsidRPr="00EB5F0D">
        <w:rPr>
          <w:b/>
          <w:bCs/>
          <w:u w:val="single"/>
        </w:rPr>
        <w:t>these</w:t>
      </w:r>
      <w:r w:rsidRPr="00EB5F0D">
        <w:rPr>
          <w:u w:val="single"/>
        </w:rPr>
        <w:t xml:space="preserve"> types of U.S. </w:t>
      </w:r>
      <w:r w:rsidRPr="00805CB8">
        <w:rPr>
          <w:highlight w:val="green"/>
          <w:u w:val="single"/>
        </w:rPr>
        <w:t xml:space="preserve">conventional </w:t>
      </w:r>
      <w:r w:rsidRPr="00805CB8">
        <w:rPr>
          <w:b/>
          <w:bCs/>
          <w:highlight w:val="green"/>
          <w:u w:val="single"/>
        </w:rPr>
        <w:t>attacks</w:t>
      </w:r>
      <w:r w:rsidRPr="00805CB8">
        <w:rPr>
          <w:highlight w:val="green"/>
          <w:u w:val="single"/>
        </w:rPr>
        <w:t xml:space="preserve"> </w:t>
      </w:r>
      <w:r w:rsidRPr="00805CB8">
        <w:rPr>
          <w:b/>
          <w:bCs/>
          <w:highlight w:val="green"/>
          <w:u w:val="single"/>
        </w:rPr>
        <w:t>as</w:t>
      </w:r>
      <w:r w:rsidRPr="00805CB8">
        <w:rPr>
          <w:highlight w:val="gree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805CB8">
        <w:rPr>
          <w:b/>
          <w:bCs/>
          <w:highlight w:val="green"/>
          <w:u w:val="single"/>
        </w:rPr>
        <w:t>first use</w:t>
      </w:r>
      <w:r w:rsidRPr="00805CB8">
        <w:rPr>
          <w:highlight w:val="green"/>
          <w:u w:val="single"/>
        </w:rPr>
        <w:t xml:space="preserve"> </w:t>
      </w:r>
      <w:r w:rsidRPr="00805CB8">
        <w:rPr>
          <w:b/>
          <w:bCs/>
          <w:highlight w:val="green"/>
          <w:u w:val="single"/>
        </w:rPr>
        <w:t>of</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EB5F0D">
        <w:rPr>
          <w:u w:val="single"/>
        </w:rPr>
        <w:t>against China</w:t>
      </w:r>
      <w:r w:rsidRPr="00EB5F0D">
        <w:rPr>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w:t>
      </w:r>
      <w:r w:rsidRPr="00EB5F0D">
        <w:rPr>
          <w:sz w:val="16"/>
        </w:rPr>
        <w:lastRenderedPageBreak/>
        <w:t xml:space="preserve">China’s nuclear warheads and the missiles that deliver them are controlled by two separate chains of command. Chinese </w:t>
      </w:r>
      <w:proofErr w:type="spellStart"/>
      <w:r w:rsidRPr="00EB5F0D">
        <w:rPr>
          <w:sz w:val="16"/>
        </w:rPr>
        <w:t>missileers</w:t>
      </w:r>
      <w:proofErr w:type="spellEnd"/>
      <w:r w:rsidRPr="00EB5F0D">
        <w:rPr>
          <w:sz w:val="16"/>
        </w:rPr>
        <w:t xml:space="preserve"> train to bring them together and launch them after China has been attacked with nuclear weapons. </w:t>
      </w:r>
      <w:proofErr w:type="gramStart"/>
      <w:r w:rsidRPr="00EB5F0D">
        <w:rPr>
          <w:sz w:val="16"/>
        </w:rPr>
        <w:t>All of</w:t>
      </w:r>
      <w:proofErr w:type="gramEnd"/>
      <w:r w:rsidRPr="00EB5F0D">
        <w:rPr>
          <w:sz w:val="16"/>
        </w:rPr>
        <w:t xml:space="preserve"> these behaviors are consistent with a no first use policy. The “adjustment” Chinese nuclear forces are preparing to make if the United States is bombing China with impunity is to place China’s nuclear forces in a state of readiness </w:t>
      </w:r>
      <w:proofErr w:type="gramStart"/>
      <w:r w:rsidRPr="00EB5F0D">
        <w:rPr>
          <w:sz w:val="16"/>
        </w:rPr>
        <w:t>similar to</w:t>
      </w:r>
      <w:proofErr w:type="gramEnd"/>
      <w:r w:rsidRPr="00EB5F0D">
        <w:rPr>
          <w:sz w:val="16"/>
        </w:rPr>
        <w:t xml:space="preserve">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EB5F0D">
        <w:rPr>
          <w:u w:val="single"/>
        </w:rPr>
        <w:t>United States used nuclear weapons to attempt to knock out a small fraction of the Chinese ICBMs that could reach the United States it may kill tens of millions of Chinese civilians</w:t>
      </w:r>
      <w:r w:rsidRPr="00EB5F0D">
        <w:rPr>
          <w:sz w:val="16"/>
        </w:rPr>
        <w:t xml:space="preserve">. The authors of the text assume </w:t>
      </w:r>
      <w:r w:rsidRPr="00EB5F0D">
        <w:rPr>
          <w:u w:val="single"/>
        </w:rPr>
        <w:t>alerting China’s nuclear forces would “create a great shock in the enemy’s psyche.”</w:t>
      </w:r>
      <w:r w:rsidRPr="00EB5F0D">
        <w:rPr>
          <w:sz w:val="16"/>
        </w:rPr>
        <w:t xml:space="preserve"> That’s a fair assumption. But they also assume this shock could “dissuade the continuation of the strong enemy’s conventional attacks against our major strategic targets.” That’s highly questionable. </w:t>
      </w:r>
      <w:r w:rsidRPr="00EB5F0D">
        <w:rPr>
          <w:u w:val="single"/>
        </w:rPr>
        <w:t xml:space="preserve">There is </w:t>
      </w:r>
      <w:r w:rsidRPr="00805CB8">
        <w:rPr>
          <w:highlight w:val="green"/>
          <w:u w:val="single"/>
        </w:rPr>
        <w:t xml:space="preserve">a </w:t>
      </w:r>
      <w:r w:rsidRPr="00805CB8">
        <w:rPr>
          <w:b/>
          <w:bCs/>
          <w:highlight w:val="green"/>
          <w:u w:val="single"/>
        </w:rPr>
        <w:t>substantial</w:t>
      </w:r>
      <w:r w:rsidRPr="00805CB8">
        <w:rPr>
          <w:highlight w:val="green"/>
          <w:u w:val="single"/>
        </w:rPr>
        <w:t xml:space="preserve"> </w:t>
      </w:r>
      <w:r w:rsidRPr="00805CB8">
        <w:rPr>
          <w:b/>
          <w:bCs/>
          <w:highlight w:val="green"/>
          <w:u w:val="single"/>
        </w:rPr>
        <w:t>risk</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 xml:space="preserve">tates </w:t>
      </w:r>
      <w:r w:rsidRPr="00805CB8">
        <w:rPr>
          <w:b/>
          <w:bCs/>
          <w:highlight w:val="green"/>
          <w:u w:val="single"/>
        </w:rPr>
        <w:t>would</w:t>
      </w:r>
      <w:r w:rsidRPr="00805CB8">
        <w:rPr>
          <w:highlight w:val="green"/>
          <w:u w:val="single"/>
        </w:rPr>
        <w:t xml:space="preserve"> </w:t>
      </w:r>
      <w:r w:rsidRPr="00805CB8">
        <w:rPr>
          <w:b/>
          <w:bCs/>
          <w:highlight w:val="green"/>
          <w:u w:val="single"/>
        </w:rPr>
        <w:t>respond</w:t>
      </w:r>
      <w:r w:rsidRPr="00805CB8">
        <w:rPr>
          <w:highlight w:val="green"/>
          <w:u w:val="single"/>
        </w:rPr>
        <w:t xml:space="preserve"> </w:t>
      </w:r>
      <w:r w:rsidRPr="00805CB8">
        <w:rPr>
          <w:b/>
          <w:bCs/>
          <w:highlight w:val="green"/>
          <w:u w:val="single"/>
        </w:rPr>
        <w:t>to</w:t>
      </w:r>
      <w:r w:rsidRPr="00805CB8">
        <w:rPr>
          <w:highlight w:val="green"/>
          <w:u w:val="single"/>
        </w:rPr>
        <w:t xml:space="preserve"> this implicit </w:t>
      </w:r>
      <w:r w:rsidRPr="00805CB8">
        <w:rPr>
          <w:b/>
          <w:bCs/>
          <w:highlight w:val="green"/>
          <w:u w:val="single"/>
        </w:rPr>
        <w:t>Chinese</w:t>
      </w:r>
      <w:r w:rsidRPr="00805CB8">
        <w:rPr>
          <w:highlight w:val="green"/>
          <w:u w:val="single"/>
        </w:rPr>
        <w:t xml:space="preserve"> </w:t>
      </w:r>
      <w:r w:rsidRPr="00805CB8">
        <w:rPr>
          <w:b/>
          <w:bCs/>
          <w:highlight w:val="green"/>
          <w:u w:val="single"/>
        </w:rPr>
        <w:t>threat</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by</w:t>
      </w:r>
      <w:r w:rsidRPr="00805CB8">
        <w:rPr>
          <w:highlight w:val="green"/>
          <w:u w:val="single"/>
        </w:rPr>
        <w:t xml:space="preserve"> </w:t>
      </w:r>
      <w:r w:rsidRPr="00805CB8">
        <w:rPr>
          <w:b/>
          <w:bCs/>
          <w:highlight w:val="green"/>
          <w:u w:val="single"/>
        </w:rPr>
        <w:t>escalating</w:t>
      </w:r>
      <w:r w:rsidRPr="00EB5F0D">
        <w:rPr>
          <w:u w:val="single"/>
        </w:rPr>
        <w:t xml:space="preserve">, </w:t>
      </w:r>
      <w:r w:rsidRPr="00805CB8">
        <w:rPr>
          <w:highlight w:val="green"/>
          <w:u w:val="single"/>
        </w:rPr>
        <w:t xml:space="preserve">rather than halting, its </w:t>
      </w:r>
      <w:r w:rsidRPr="00805CB8">
        <w:rPr>
          <w:b/>
          <w:bCs/>
          <w:highlight w:val="green"/>
          <w:u w:val="single"/>
        </w:rPr>
        <w:t>conventional</w:t>
      </w:r>
      <w:r w:rsidRPr="00805CB8">
        <w:rPr>
          <w:highlight w:val="green"/>
          <w:u w:val="single"/>
        </w:rPr>
        <w:t xml:space="preserve"> </w:t>
      </w:r>
      <w:r w:rsidRPr="00805CB8">
        <w:rPr>
          <w:b/>
          <w:bCs/>
          <w:highlight w:val="green"/>
          <w:u w:val="single"/>
        </w:rPr>
        <w:t>attacks</w:t>
      </w:r>
      <w:r w:rsidRPr="00EB5F0D">
        <w:rPr>
          <w:sz w:val="16"/>
        </w:rPr>
        <w:t xml:space="preserve">. If China’s nuclear forces were targeted, it would put even greater strain on the operators of China’s nuclear forces. </w:t>
      </w:r>
      <w:r w:rsidRPr="00805CB8">
        <w:rPr>
          <w:highlight w:val="green"/>
          <w:u w:val="single"/>
        </w:rPr>
        <w:t xml:space="preserve">A </w:t>
      </w:r>
      <w:r w:rsidRPr="00805CB8">
        <w:rPr>
          <w:b/>
          <w:bCs/>
          <w:highlight w:val="green"/>
          <w:u w:val="single"/>
        </w:rPr>
        <w:t>slippery</w:t>
      </w:r>
      <w:r w:rsidRPr="00805CB8">
        <w:rPr>
          <w:highlight w:val="green"/>
          <w:u w:val="single"/>
        </w:rPr>
        <w:t xml:space="preserve"> </w:t>
      </w:r>
      <w:r w:rsidRPr="00805CB8">
        <w:rPr>
          <w:b/>
          <w:bCs/>
          <w:highlight w:val="green"/>
          <w:u w:val="single"/>
        </w:rPr>
        <w:t>slope</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war</w:t>
      </w:r>
      <w:r w:rsidRPr="00805CB8">
        <w:rPr>
          <w:sz w:val="16"/>
          <w:highlight w:val="green"/>
        </w:rPr>
        <w:t xml:space="preserve"> </w:t>
      </w:r>
      <w:r w:rsidRPr="00EB5F0D">
        <w:rPr>
          <w:sz w:val="16"/>
        </w:rPr>
        <w:t xml:space="preserve">Chinese military planners </w:t>
      </w:r>
      <w:proofErr w:type="gramStart"/>
      <w:r w:rsidRPr="00EB5F0D">
        <w:rPr>
          <w:sz w:val="16"/>
        </w:rPr>
        <w:t>are</w:t>
      </w:r>
      <w:proofErr w:type="gramEnd"/>
      <w:r w:rsidRPr="00EB5F0D">
        <w:rPr>
          <w:sz w:val="16"/>
        </w:rPr>
        <w:t xml:space="preserv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w:t>
      </w:r>
      <w:proofErr w:type="gramStart"/>
      <w:r w:rsidRPr="00EB5F0D">
        <w:rPr>
          <w:sz w:val="16"/>
        </w:rPr>
        <w:t>in the midst of</w:t>
      </w:r>
      <w:proofErr w:type="gramEnd"/>
      <w:r w:rsidRPr="00EB5F0D">
        <w:rPr>
          <w:sz w:val="16"/>
        </w:rPr>
        <w:t xml:space="preserve">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EB5F0D">
        <w:rPr>
          <w:u w:val="single"/>
        </w:rPr>
        <w:t>“</w:t>
      </w:r>
      <w:r w:rsidRPr="00805CB8">
        <w:rPr>
          <w:b/>
          <w:bCs/>
          <w:highlight w:val="green"/>
          <w:u w:val="single"/>
        </w:rPr>
        <w:t>nuclear</w:t>
      </w:r>
      <w:r w:rsidRPr="00805CB8">
        <w:rPr>
          <w:highlight w:val="green"/>
          <w:u w:val="single"/>
        </w:rPr>
        <w:t xml:space="preserve"> </w:t>
      </w:r>
      <w:r w:rsidRPr="00805CB8">
        <w:rPr>
          <w:b/>
          <w:bCs/>
          <w:highlight w:val="green"/>
          <w:u w:val="single"/>
        </w:rPr>
        <w:t>blackmail</w:t>
      </w:r>
      <w:r w:rsidRPr="00EB5F0D">
        <w:rPr>
          <w:u w:val="single"/>
        </w:rPr>
        <w:t>.”</w:t>
      </w:r>
      <w:r w:rsidRPr="00EB5F0D">
        <w:rPr>
          <w:sz w:val="16"/>
        </w:rPr>
        <w:t xml:space="preserve"> A former director of </w:t>
      </w:r>
      <w:r w:rsidRPr="00EB5F0D">
        <w:rPr>
          <w:u w:val="single"/>
        </w:rPr>
        <w:t>China’s nuclear weapons laboratories told me China developed them so its leaders could “sit up with a straight spine.”</w:t>
      </w:r>
      <w:r w:rsidRPr="00EB5F0D">
        <w:rPr>
          <w:sz w:val="16"/>
        </w:rPr>
        <w:t xml:space="preserve"> Countering nuclear blackmail – along with compelling other nuclear weapons states to negotiate their elimination – </w:t>
      </w:r>
      <w:proofErr w:type="gramStart"/>
      <w:r w:rsidRPr="00EB5F0D">
        <w:rPr>
          <w:sz w:val="16"/>
        </w:rPr>
        <w:t>were</w:t>
      </w:r>
      <w:proofErr w:type="gramEnd"/>
      <w:r w:rsidRPr="00EB5F0D">
        <w:rPr>
          <w:sz w:val="16"/>
        </w:rPr>
        <w:t xml:space="preserve"> the only two purposes Chinese nuclear weapons were meant to serve. Contemporary Chinese military planners appear to have added a new purpose: compelling the United States to halt a conventional attack. Even though it only applies in extreme circumstances, </w:t>
      </w:r>
      <w:r w:rsidRPr="00EB5F0D">
        <w:rPr>
          <w:u w:val="single"/>
        </w:rPr>
        <w:t xml:space="preserve">it </w:t>
      </w:r>
      <w:r w:rsidRPr="00805CB8">
        <w:rPr>
          <w:b/>
          <w:bCs/>
          <w:highlight w:val="green"/>
          <w:u w:val="single"/>
        </w:rPr>
        <w:t>increases</w:t>
      </w:r>
      <w:r w:rsidRPr="00805CB8">
        <w:rPr>
          <w:highlight w:val="green"/>
          <w:u w:val="single"/>
        </w:rPr>
        <w:t xml:space="preserve"> the </w:t>
      </w:r>
      <w:r w:rsidRPr="00805CB8">
        <w:rPr>
          <w:b/>
          <w:bCs/>
          <w:highlight w:val="green"/>
          <w:u w:val="single"/>
        </w:rPr>
        <w:t>risk</w:t>
      </w:r>
      <w:r w:rsidRPr="00805CB8">
        <w:rPr>
          <w:highlight w:val="green"/>
          <w:u w:val="single"/>
        </w:rPr>
        <w:t xml:space="preserve"> </w:t>
      </w:r>
      <w:r w:rsidRPr="00805CB8">
        <w:rPr>
          <w:b/>
          <w:bCs/>
          <w:highlight w:val="green"/>
          <w:u w:val="single"/>
        </w:rPr>
        <w:t>that</w:t>
      </w:r>
      <w:r w:rsidRPr="00805CB8">
        <w:rPr>
          <w:highlight w:val="green"/>
          <w:u w:val="single"/>
        </w:rPr>
        <w:t xml:space="preserve"> a </w:t>
      </w:r>
      <w:r w:rsidRPr="00805CB8">
        <w:rPr>
          <w:b/>
          <w:bCs/>
          <w:highlight w:val="green"/>
          <w:u w:val="single"/>
        </w:rPr>
        <w:t>war</w:t>
      </w:r>
      <w:r w:rsidRPr="00805CB8">
        <w:rPr>
          <w:highlight w:val="green"/>
          <w:u w:val="single"/>
        </w:rPr>
        <w:t xml:space="preserve"> between the U</w:t>
      </w:r>
      <w:r w:rsidRPr="00EB5F0D">
        <w:rPr>
          <w:u w:val="single"/>
        </w:rPr>
        <w:t xml:space="preserve">nited </w:t>
      </w:r>
      <w:r w:rsidRPr="00805CB8">
        <w:rPr>
          <w:highlight w:val="green"/>
          <w:u w:val="single"/>
        </w:rPr>
        <w:t>S</w:t>
      </w:r>
      <w:r w:rsidRPr="00EB5F0D">
        <w:rPr>
          <w:u w:val="single"/>
        </w:rPr>
        <w:t xml:space="preserve">tates </w:t>
      </w:r>
      <w:r w:rsidRPr="00805CB8">
        <w:rPr>
          <w:highlight w:val="green"/>
          <w:u w:val="single"/>
        </w:rPr>
        <w:t xml:space="preserve">and China </w:t>
      </w:r>
      <w:r w:rsidRPr="00805CB8">
        <w:rPr>
          <w:b/>
          <w:bCs/>
          <w:highlight w:val="green"/>
          <w:u w:val="single"/>
        </w:rPr>
        <w:t>will</w:t>
      </w:r>
      <w:r w:rsidRPr="00805CB8">
        <w:rPr>
          <w:highlight w:val="green"/>
          <w:u w:val="single"/>
        </w:rPr>
        <w:t xml:space="preserve"> </w:t>
      </w:r>
      <w:r w:rsidRPr="00805CB8">
        <w:rPr>
          <w:b/>
          <w:bCs/>
          <w:highlight w:val="green"/>
          <w:u w:val="single"/>
        </w:rPr>
        <w:t>end</w:t>
      </w:r>
      <w:r w:rsidRPr="00805CB8">
        <w:rPr>
          <w:highlight w:val="green"/>
          <w:u w:val="single"/>
        </w:rPr>
        <w:t xml:space="preserve"> </w:t>
      </w:r>
      <w:r w:rsidRPr="00805CB8">
        <w:rPr>
          <w:b/>
          <w:bCs/>
          <w:highlight w:val="green"/>
          <w:u w:val="single"/>
        </w:rPr>
        <w:t>in</w:t>
      </w:r>
      <w:r w:rsidRPr="00805CB8">
        <w:rPr>
          <w:highlight w:val="green"/>
          <w:u w:val="single"/>
        </w:rPr>
        <w:t xml:space="preserve"> a nuclear exchange with </w:t>
      </w:r>
      <w:r w:rsidRPr="00EB5F0D">
        <w:rPr>
          <w:u w:val="single"/>
        </w:rPr>
        <w:t xml:space="preserve">unpredictable and </w:t>
      </w:r>
      <w:r w:rsidRPr="00805CB8">
        <w:rPr>
          <w:b/>
          <w:bCs/>
          <w:highlight w:val="green"/>
          <w:u w:val="single"/>
        </w:rPr>
        <w:t>catastrophic</w:t>
      </w:r>
      <w:r w:rsidRPr="00805CB8">
        <w:rPr>
          <w:highlight w:val="green"/>
          <w:u w:val="single"/>
        </w:rPr>
        <w:t xml:space="preserve"> </w:t>
      </w:r>
      <w:r w:rsidRPr="00805CB8">
        <w:rPr>
          <w:b/>
          <w:bCs/>
          <w:highlight w:val="green"/>
          <w:u w:val="single"/>
        </w:rPr>
        <w:t>consequences</w:t>
      </w:r>
      <w:r w:rsidRPr="00EB5F0D">
        <w:rPr>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2131C53C" w14:textId="77777777" w:rsidR="00572D06" w:rsidRPr="00555A3A" w:rsidRDefault="00572D06" w:rsidP="00572D06">
      <w:pPr>
        <w:pStyle w:val="Heading4"/>
        <w:rPr>
          <w:rFonts w:cs="Calibri"/>
        </w:rPr>
      </w:pPr>
      <w:r w:rsidRPr="00555A3A">
        <w:rPr>
          <w:rFonts w:cs="Calibri"/>
        </w:rPr>
        <w:t>Nuke war causes extinction – Ice Age, famines, and war won’t stay limited</w:t>
      </w:r>
    </w:p>
    <w:p w14:paraId="0D6864BE" w14:textId="77777777" w:rsidR="00572D06" w:rsidRPr="00555A3A" w:rsidRDefault="00572D06" w:rsidP="00572D06">
      <w:r w:rsidRPr="00555A3A">
        <w:rPr>
          <w:rStyle w:val="StyleUnderline"/>
        </w:rPr>
        <w:t>Edwards 17</w:t>
      </w:r>
      <w:r w:rsidRPr="00555A3A">
        <w:t xml:space="preserve"> [Paul N. Edwards, CISAC’s William J. Perry Fellow in International Security at Stanford’s Freeman </w:t>
      </w:r>
      <w:proofErr w:type="spellStart"/>
      <w:r w:rsidRPr="00555A3A">
        <w:t>Spogli</w:t>
      </w:r>
      <w:proofErr w:type="spellEnd"/>
      <w:r w:rsidRPr="00555A3A">
        <w:t xml:space="preserve"> Institute for International Studies. Being interviewed by </w:t>
      </w:r>
      <w:proofErr w:type="spellStart"/>
      <w:r w:rsidRPr="00555A3A">
        <w:t>EarthSky</w:t>
      </w:r>
      <w:proofErr w:type="spellEnd"/>
      <w:r w:rsidRPr="00555A3A">
        <w:t xml:space="preserve">. How nuclear war would affect Earth’s climate. September 8, 2017. </w:t>
      </w:r>
      <w:r w:rsidRPr="00555A3A">
        <w:lastRenderedPageBreak/>
        <w:t>earthsky.org/human-world/how-nuclear-war-would-affect-earths-climate] Note, we are only reading parts of the interview that are directly from Paul Edwards -- MMG</w:t>
      </w:r>
    </w:p>
    <w:p w14:paraId="78ED8D9C" w14:textId="77777777" w:rsidR="00572D06" w:rsidRPr="00555A3A" w:rsidRDefault="00572D06" w:rsidP="00572D06">
      <w:r w:rsidRPr="00555A3A">
        <w:t>In the nuclear conversation, what are we not talking about that we should be?</w:t>
      </w:r>
    </w:p>
    <w:p w14:paraId="4C5E898A" w14:textId="77777777" w:rsidR="00572D06" w:rsidRPr="00555A3A" w:rsidRDefault="00572D06" w:rsidP="00572D06">
      <w:pPr>
        <w:rPr>
          <w:rStyle w:val="StyleUnderline"/>
        </w:rPr>
      </w:pPr>
      <w:r w:rsidRPr="00555A3A">
        <w:rPr>
          <w:rStyle w:val="StyleUnderline"/>
        </w:rPr>
        <w:t>We are not talking enough about the climatic effects of nuclear</w:t>
      </w:r>
      <w:r w:rsidRPr="00555A3A">
        <w:rPr>
          <w:rStyle w:val="Emphasis"/>
          <w:szCs w:val="26"/>
        </w:rPr>
        <w:t xml:space="preserve"> war</w:t>
      </w:r>
      <w:r w:rsidRPr="00555A3A">
        <w:rPr>
          <w:szCs w:val="26"/>
        </w:rPr>
        <w:t xml:space="preserve">. The “nuclear winter” theory of the mid-1980s played a significant role in the arms reductions of that period. But with the collapse of the Soviet Union and the reduction of U.S. and Russian nuclear arsenals, </w:t>
      </w:r>
      <w:r w:rsidRPr="00555A3A">
        <w:rPr>
          <w:rStyle w:val="StyleUnderline"/>
        </w:rPr>
        <w:t xml:space="preserve">this aspect of nuclear war has faded from view. That’s not good. In the mid-2000s, </w:t>
      </w:r>
      <w:r w:rsidRPr="00555A3A">
        <w:rPr>
          <w:rStyle w:val="StyleUnderline"/>
          <w:highlight w:val="green"/>
        </w:rPr>
        <w:t>climate scientists</w:t>
      </w:r>
      <w:r w:rsidRPr="00555A3A">
        <w:rPr>
          <w:szCs w:val="26"/>
        </w:rPr>
        <w:t xml:space="preserve"> such as Alan </w:t>
      </w:r>
      <w:proofErr w:type="spellStart"/>
      <w:r w:rsidRPr="00555A3A">
        <w:rPr>
          <w:szCs w:val="26"/>
        </w:rPr>
        <w:t>Robock</w:t>
      </w:r>
      <w:proofErr w:type="spellEnd"/>
      <w:r w:rsidRPr="00555A3A">
        <w:rPr>
          <w:szCs w:val="26"/>
        </w:rPr>
        <w:t xml:space="preserve"> (Rutgers) </w:t>
      </w:r>
      <w:r w:rsidRPr="00555A3A">
        <w:rPr>
          <w:rStyle w:val="StyleUnderline"/>
        </w:rPr>
        <w:t xml:space="preserve">took another look at nuclear winter theory. This time around, they </w:t>
      </w:r>
      <w:r w:rsidRPr="00555A3A">
        <w:rPr>
          <w:rStyle w:val="StyleUnderline"/>
          <w:highlight w:val="green"/>
        </w:rPr>
        <w:t xml:space="preserve">used </w:t>
      </w:r>
      <w:proofErr w:type="gramStart"/>
      <w:r w:rsidRPr="00555A3A">
        <w:rPr>
          <w:rStyle w:val="StyleUnderline"/>
        </w:rPr>
        <w:t>much-</w:t>
      </w:r>
      <w:r w:rsidRPr="00555A3A">
        <w:rPr>
          <w:rStyle w:val="StyleUnderline"/>
          <w:highlight w:val="green"/>
        </w:rPr>
        <w:t>improved</w:t>
      </w:r>
      <w:proofErr w:type="gramEnd"/>
      <w:r w:rsidRPr="00555A3A">
        <w:rPr>
          <w:rStyle w:val="StyleUnderline"/>
        </w:rPr>
        <w:t xml:space="preserve"> and much more detailed climate </w:t>
      </w:r>
      <w:r w:rsidRPr="00555A3A">
        <w:rPr>
          <w:rStyle w:val="StyleUnderline"/>
          <w:highlight w:val="green"/>
        </w:rPr>
        <w:t>models</w:t>
      </w:r>
      <w:r w:rsidRPr="00555A3A">
        <w:rPr>
          <w:rStyle w:val="StyleUnderline"/>
        </w:rPr>
        <w:t xml:space="preserve"> than those available 20 years earlier</w:t>
      </w:r>
      <w:r w:rsidRPr="00555A3A">
        <w:rPr>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555A3A">
        <w:rPr>
          <w:szCs w:val="26"/>
        </w:rPr>
        <w:t>soot</w:t>
      </w:r>
      <w:proofErr w:type="gramEnd"/>
      <w:r w:rsidRPr="00555A3A">
        <w:rPr>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555A3A">
        <w:rPr>
          <w:szCs w:val="26"/>
        </w:rPr>
        <w:t>really significant</w:t>
      </w:r>
      <w:proofErr w:type="gramEnd"/>
      <w:r w:rsidRPr="00555A3A">
        <w:rPr>
          <w:szCs w:val="26"/>
        </w:rPr>
        <w:t xml:space="preserve"> food shortages. </w:t>
      </w:r>
      <w:proofErr w:type="gramStart"/>
      <w:r w:rsidRPr="00555A3A">
        <w:rPr>
          <w:szCs w:val="26"/>
        </w:rPr>
        <w:t>So</w:t>
      </w:r>
      <w:proofErr w:type="gramEnd"/>
      <w:r w:rsidRPr="00555A3A">
        <w:rPr>
          <w:szCs w:val="26"/>
        </w:rPr>
        <w:t xml:space="preserve"> the climatic effects of even a relatively small nuclear war would be planet-wide. What about a larger-scale conflict? A </w:t>
      </w:r>
      <w:r w:rsidRPr="00555A3A">
        <w:rPr>
          <w:rStyle w:val="StyleUnderline"/>
        </w:rPr>
        <w:t xml:space="preserve">U.S.-Russia war currently seems unlikely, but if it were to occur, </w:t>
      </w:r>
      <w:r w:rsidRPr="00555A3A">
        <w:rPr>
          <w:rStyle w:val="StyleUnderline"/>
          <w:highlight w:val="green"/>
        </w:rPr>
        <w:t>hundreds or</w:t>
      </w:r>
      <w:r w:rsidRPr="00555A3A">
        <w:rPr>
          <w:rStyle w:val="StyleUnderline"/>
        </w:rPr>
        <w:t xml:space="preserve"> even </w:t>
      </w:r>
      <w:r w:rsidRPr="00555A3A">
        <w:rPr>
          <w:rStyle w:val="StyleUnderline"/>
          <w:highlight w:val="green"/>
        </w:rPr>
        <w:t>thousands of</w:t>
      </w:r>
      <w:r w:rsidRPr="00555A3A">
        <w:rPr>
          <w:rStyle w:val="StyleUnderline"/>
        </w:rPr>
        <w:t xml:space="preserve"> nuclear </w:t>
      </w:r>
      <w:r w:rsidRPr="00555A3A">
        <w:rPr>
          <w:rStyle w:val="StyleUnderline"/>
          <w:highlight w:val="green"/>
        </w:rPr>
        <w:t>weapons might be launched</w:t>
      </w:r>
      <w:r w:rsidRPr="00555A3A">
        <w:rPr>
          <w:rStyle w:val="StyleUnderline"/>
        </w:rPr>
        <w:t xml:space="preserve">. The climatic consequences would be catastrophic: global average </w:t>
      </w:r>
      <w:r w:rsidRPr="00555A3A">
        <w:rPr>
          <w:rStyle w:val="StyleUnderline"/>
          <w:highlight w:val="green"/>
        </w:rPr>
        <w:t>temperatures would drop</w:t>
      </w:r>
      <w:r w:rsidRPr="00555A3A">
        <w:rPr>
          <w:rStyle w:val="StyleUnderline"/>
        </w:rPr>
        <w:t xml:space="preserve"> as much as </w:t>
      </w:r>
      <w:r w:rsidRPr="00555A3A">
        <w:rPr>
          <w:rStyle w:val="StyleUnderline"/>
          <w:highlight w:val="green"/>
        </w:rPr>
        <w:t>12 degrees</w:t>
      </w:r>
      <w:r w:rsidRPr="00555A3A">
        <w:rPr>
          <w:rStyle w:val="StyleUnderline"/>
        </w:rPr>
        <w:t xml:space="preserve"> Fahrenheit (7 degrees Celsius) for up to several years — temperatures </w:t>
      </w:r>
      <w:r w:rsidRPr="00555A3A">
        <w:rPr>
          <w:rStyle w:val="StyleUnderline"/>
          <w:highlight w:val="green"/>
        </w:rPr>
        <w:t xml:space="preserve">last seen during the </w:t>
      </w:r>
      <w:r w:rsidRPr="00555A3A">
        <w:rPr>
          <w:rStyle w:val="StyleUnderline"/>
        </w:rPr>
        <w:t xml:space="preserve">great </w:t>
      </w:r>
      <w:r w:rsidRPr="00555A3A">
        <w:rPr>
          <w:rStyle w:val="StyleUnderline"/>
          <w:highlight w:val="green"/>
        </w:rPr>
        <w:t>ice ages</w:t>
      </w:r>
      <w:r w:rsidRPr="00555A3A">
        <w:rPr>
          <w:rStyle w:val="StyleUnderline"/>
        </w:rPr>
        <w:t xml:space="preserve">. Meanwhile, </w:t>
      </w:r>
      <w:r w:rsidRPr="00555A3A">
        <w:rPr>
          <w:rStyle w:val="StyleUnderline"/>
          <w:highlight w:val="green"/>
        </w:rPr>
        <w:t>smoke</w:t>
      </w:r>
      <w:r w:rsidRPr="00555A3A">
        <w:rPr>
          <w:rStyle w:val="StyleUnderline"/>
        </w:rPr>
        <w:t xml:space="preserve"> and dust circulating in the stratosphere </w:t>
      </w:r>
      <w:r w:rsidRPr="00555A3A">
        <w:rPr>
          <w:rStyle w:val="StyleUnderline"/>
          <w:highlight w:val="green"/>
        </w:rPr>
        <w:t xml:space="preserve">would </w:t>
      </w:r>
      <w:r w:rsidRPr="00555A3A">
        <w:rPr>
          <w:rStyle w:val="StyleUnderline"/>
        </w:rPr>
        <w:t xml:space="preserve">darken the atmosphere enough to </w:t>
      </w:r>
      <w:r w:rsidRPr="00555A3A">
        <w:rPr>
          <w:rStyle w:val="StyleUnderline"/>
          <w:highlight w:val="green"/>
        </w:rPr>
        <w:t xml:space="preserve">inhibit photosynthesis, causing </w:t>
      </w:r>
      <w:r w:rsidRPr="00555A3A">
        <w:rPr>
          <w:rStyle w:val="StyleUnderline"/>
        </w:rPr>
        <w:t xml:space="preserve">disastrous </w:t>
      </w:r>
      <w:r w:rsidRPr="00555A3A">
        <w:rPr>
          <w:rStyle w:val="StyleUnderline"/>
          <w:highlight w:val="green"/>
        </w:rPr>
        <w:t>crop failures</w:t>
      </w:r>
      <w:r w:rsidRPr="00555A3A">
        <w:rPr>
          <w:rStyle w:val="StyleUnderline"/>
        </w:rPr>
        <w:t xml:space="preserve">, widespread </w:t>
      </w:r>
      <w:proofErr w:type="gramStart"/>
      <w:r w:rsidRPr="00555A3A">
        <w:rPr>
          <w:rStyle w:val="StyleUnderline"/>
          <w:highlight w:val="green"/>
        </w:rPr>
        <w:t>famine</w:t>
      </w:r>
      <w:proofErr w:type="gramEnd"/>
      <w:r w:rsidRPr="00555A3A">
        <w:rPr>
          <w:rStyle w:val="StyleUnderline"/>
          <w:highlight w:val="green"/>
        </w:rPr>
        <w:t xml:space="preserve"> and </w:t>
      </w:r>
      <w:r w:rsidRPr="00555A3A">
        <w:rPr>
          <w:rStyle w:val="StyleUnderline"/>
        </w:rPr>
        <w:t xml:space="preserve">massive </w:t>
      </w:r>
      <w:r w:rsidRPr="00555A3A">
        <w:rPr>
          <w:rStyle w:val="StyleUnderline"/>
          <w:highlight w:val="green"/>
        </w:rPr>
        <w:t>ecological disruption</w:t>
      </w:r>
      <w:r w:rsidRPr="00555A3A">
        <w:rPr>
          <w:rStyle w:val="StyleUnderline"/>
        </w:rPr>
        <w:t xml:space="preserve">. The </w:t>
      </w:r>
      <w:r w:rsidRPr="00555A3A">
        <w:rPr>
          <w:rStyle w:val="StyleUnderline"/>
          <w:highlight w:val="green"/>
        </w:rPr>
        <w:t xml:space="preserve">effect would be </w:t>
      </w:r>
      <w:proofErr w:type="gramStart"/>
      <w:r w:rsidRPr="00555A3A">
        <w:rPr>
          <w:rStyle w:val="StyleUnderline"/>
          <w:highlight w:val="green"/>
        </w:rPr>
        <w:t>similar to</w:t>
      </w:r>
      <w:proofErr w:type="gramEnd"/>
      <w:r w:rsidRPr="00555A3A">
        <w:rPr>
          <w:rStyle w:val="StyleUnderline"/>
        </w:rPr>
        <w:t xml:space="preserve"> that of the </w:t>
      </w:r>
      <w:r w:rsidRPr="00555A3A">
        <w:rPr>
          <w:rStyle w:val="StyleUnderline"/>
          <w:highlight w:val="green"/>
        </w:rPr>
        <w:t>giant meteor</w:t>
      </w:r>
      <w:r w:rsidRPr="00555A3A">
        <w:rPr>
          <w:rStyle w:val="StyleUnderline"/>
        </w:rPr>
        <w:t xml:space="preserve"> believed to be </w:t>
      </w:r>
      <w:r w:rsidRPr="00555A3A">
        <w:rPr>
          <w:rStyle w:val="StyleUnderline"/>
          <w:highlight w:val="green"/>
        </w:rPr>
        <w:t>responsible for the extinction of the dinosaurs</w:t>
      </w:r>
      <w:r w:rsidRPr="00555A3A">
        <w:rPr>
          <w:rStyle w:val="StyleUnderline"/>
        </w:rPr>
        <w:t xml:space="preserve">. This time, </w:t>
      </w:r>
      <w:r w:rsidRPr="00555A3A">
        <w:rPr>
          <w:rStyle w:val="StyleUnderline"/>
          <w:highlight w:val="green"/>
        </w:rPr>
        <w:t>we would be the dinosaurs.</w:t>
      </w:r>
      <w:r w:rsidRPr="00555A3A">
        <w:rPr>
          <w:szCs w:val="26"/>
        </w:rPr>
        <w:t xml:space="preserve"> Many people are concerned about North Korea’s advancing missile capabilities. Is nuclear war likely in your opinion? At this </w:t>
      </w:r>
      <w:r w:rsidRPr="00555A3A">
        <w:t xml:space="preserve">writing, I think </w:t>
      </w:r>
      <w:r w:rsidRPr="00555A3A">
        <w:rPr>
          <w:rStyle w:val="StyleUnderline"/>
        </w:rPr>
        <w:t>we are closer to a nuclear war than we have been since the early 1960s</w:t>
      </w:r>
      <w:r w:rsidRPr="00555A3A">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555A3A">
        <w:t>have to</w:t>
      </w:r>
      <w:proofErr w:type="gramEnd"/>
      <w:r w:rsidRPr="00555A3A">
        <w:t xml:space="preserve"> hope that our generals, both inside and outside the White House, can rein him in. North Korea would most certainly “lose” a nuclear war with the United States. But many millions would</w:t>
      </w:r>
      <w:r w:rsidRPr="00555A3A">
        <w:rPr>
          <w:szCs w:val="26"/>
        </w:rPr>
        <w:t xml:space="preserve"> die, including hundreds of thousands of Americans currently living in South Korea and Japan (probable North Korean targets). Such vast damage would be wrought in Korea, Japan and </w:t>
      </w:r>
      <w:proofErr w:type="gramStart"/>
      <w:r w:rsidRPr="00555A3A">
        <w:rPr>
          <w:szCs w:val="26"/>
        </w:rPr>
        <w:t>Pacific island</w:t>
      </w:r>
      <w:proofErr w:type="gramEnd"/>
      <w:r w:rsidRPr="00555A3A">
        <w:rPr>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555A3A">
        <w:rPr>
          <w:rStyle w:val="StyleUnderline"/>
          <w:highlight w:val="green"/>
        </w:rPr>
        <w:t>it’s</w:t>
      </w:r>
      <w:r w:rsidRPr="00555A3A">
        <w:rPr>
          <w:rStyle w:val="StyleUnderline"/>
        </w:rPr>
        <w:t xml:space="preserve"> quite </w:t>
      </w:r>
      <w:r w:rsidRPr="00555A3A">
        <w:rPr>
          <w:rStyle w:val="StyleUnderline"/>
          <w:highlight w:val="green"/>
        </w:rPr>
        <w:t>unlikely</w:t>
      </w:r>
      <w:r w:rsidRPr="00555A3A">
        <w:rPr>
          <w:rStyle w:val="StyleUnderline"/>
        </w:rPr>
        <w:t xml:space="preserve"> that </w:t>
      </w:r>
      <w:r w:rsidRPr="00555A3A">
        <w:rPr>
          <w:rStyle w:val="StyleUnderline"/>
          <w:highlight w:val="green"/>
        </w:rPr>
        <w:t xml:space="preserve">any </w:t>
      </w:r>
      <w:r w:rsidRPr="00555A3A">
        <w:rPr>
          <w:rStyle w:val="StyleUnderline"/>
          <w:highlight w:val="green"/>
        </w:rPr>
        <w:lastRenderedPageBreak/>
        <w:t>exchange</w:t>
      </w:r>
      <w:r w:rsidRPr="00555A3A">
        <w:rPr>
          <w:rStyle w:val="StyleUnderline"/>
        </w:rPr>
        <w:t xml:space="preserve"> between two nuclear powers </w:t>
      </w:r>
      <w:r w:rsidRPr="00555A3A">
        <w:rPr>
          <w:rStyle w:val="StyleUnderline"/>
          <w:highlight w:val="green"/>
        </w:rPr>
        <w:t xml:space="preserve">would stay limited </w:t>
      </w:r>
      <w:r w:rsidRPr="00555A3A">
        <w:rPr>
          <w:rStyle w:val="StyleUnderline"/>
        </w:rPr>
        <w:t>to these smaller, less destructive bombs.</w:t>
      </w:r>
    </w:p>
    <w:p w14:paraId="37A71DDF" w14:textId="77777777" w:rsidR="00572D06" w:rsidRDefault="00572D06" w:rsidP="009148AA">
      <w:pPr>
        <w:rPr>
          <w:sz w:val="16"/>
        </w:rPr>
      </w:pPr>
    </w:p>
    <w:p w14:paraId="5552713F" w14:textId="77777777" w:rsidR="009148AA" w:rsidRDefault="009148AA" w:rsidP="009148AA">
      <w:pPr>
        <w:pStyle w:val="Heading3"/>
      </w:pPr>
      <w:r>
        <w:lastRenderedPageBreak/>
        <w:t>1NC – CP</w:t>
      </w:r>
    </w:p>
    <w:p w14:paraId="56CF6570" w14:textId="77777777" w:rsidR="009148AA" w:rsidRDefault="009148AA" w:rsidP="009148AA">
      <w:pPr>
        <w:pStyle w:val="Heading4"/>
      </w:pPr>
      <w:bookmarkStart w:id="0" w:name="_Hlk81495473"/>
      <w:r>
        <w:t>States</w:t>
      </w:r>
      <w:r>
        <w:rPr>
          <w:i/>
        </w:rPr>
        <w:t xml:space="preserve"> </w:t>
      </w:r>
      <w:r w:rsidRPr="00DB1E97">
        <w:t>ought to call a global constitutional convention and establish a constitution reflecting intergenerational concern with exclusive authority to ban appropriation of outer space by private entities and bind participating bodies to its result</w:t>
      </w:r>
      <w:r>
        <w:t xml:space="preserve"> </w:t>
      </w:r>
    </w:p>
    <w:p w14:paraId="6D735493" w14:textId="77777777" w:rsidR="009148AA" w:rsidRPr="00DB1E97" w:rsidRDefault="009148AA" w:rsidP="009148AA">
      <w:pPr>
        <w:pStyle w:val="Heading4"/>
      </w:pPr>
      <w:r w:rsidRPr="00DB1E97">
        <w:t>That solves the aff – it addresses shared anxieties while building political consensus</w:t>
      </w:r>
    </w:p>
    <w:p w14:paraId="7C8071E7" w14:textId="77777777" w:rsidR="009148AA" w:rsidRDefault="009148AA" w:rsidP="009148AA">
      <w:r w:rsidRPr="004F27E3">
        <w:rPr>
          <w:rStyle w:val="Style13ptBold"/>
        </w:rPr>
        <w:t>Gardiner 1</w:t>
      </w:r>
      <w:r w:rsidRPr="00560AAE">
        <w:rPr>
          <w:rStyle w:val="Style13ptBold"/>
        </w:rPr>
        <w:t>4 1</w:t>
      </w:r>
      <w:r>
        <w:t xml:space="preserve"> [</w:t>
      </w:r>
      <w:r w:rsidRPr="004F27E3">
        <w:t>Stephen M. Gardiner</w:t>
      </w:r>
      <w:r>
        <w:t xml:space="preserve">, </w:t>
      </w:r>
      <w:r w:rsidRPr="004F27E3">
        <w:t>Professor of Philosophy and Ben Rabinowitz Endowed Professor of Human Dimensions of the Environment at the University of Washington, Seattle</w:t>
      </w:r>
      <w:r>
        <w:t>, “</w:t>
      </w:r>
      <w:r w:rsidRPr="004F27E3">
        <w:t>A Call for a Global Constitutional Convention Focused on Future Generations</w:t>
      </w:r>
      <w:r>
        <w:t>,” 2014,</w:t>
      </w:r>
      <w:r w:rsidRPr="004F27E3">
        <w:rPr>
          <w:i/>
          <w:iCs/>
        </w:rPr>
        <w:t xml:space="preserve"> Ethics &amp; International Affairs</w:t>
      </w:r>
      <w:r>
        <w:t>, Vol. 28, Issue 3, pp. 299-315,</w:t>
      </w:r>
      <w:r w:rsidRPr="004F27E3">
        <w:t xml:space="preserve"> </w:t>
      </w:r>
      <w:r w:rsidRPr="00A07B72">
        <w:t>https://doi.org/10.1017/S0892679414000379</w:t>
      </w:r>
      <w:r>
        <w:t>, EA]</w:t>
      </w:r>
    </w:p>
    <w:p w14:paraId="669E9756" w14:textId="77777777" w:rsidR="009148AA" w:rsidRPr="00F3084D" w:rsidRDefault="009148AA" w:rsidP="009148AA">
      <w:pPr>
        <w:rPr>
          <w:rStyle w:val="StyleUnderline"/>
        </w:rPr>
      </w:pPr>
      <w:r w:rsidRPr="00F3084D">
        <w:rPr>
          <w:rStyle w:val="StyleUnderline"/>
        </w:rPr>
        <w:t>A Constitutional Convention</w:t>
      </w:r>
    </w:p>
    <w:p w14:paraId="6D20B826" w14:textId="77777777" w:rsidR="009148AA" w:rsidRPr="004F27E3" w:rsidRDefault="009148AA" w:rsidP="009148AA">
      <w:pPr>
        <w:rPr>
          <w:sz w:val="16"/>
        </w:rPr>
      </w:pPr>
      <w:r w:rsidRPr="004F27E3">
        <w:rPr>
          <w:sz w:val="16"/>
        </w:rPr>
        <w:t xml:space="preserve">In my view, the above line of reasoning leads naturally to a more specific proposal: that we—concerned individuals, interested community groups, </w:t>
      </w:r>
      <w:r w:rsidRPr="00916199">
        <w:rPr>
          <w:rStyle w:val="Emphasis"/>
          <w:highlight w:val="cyan"/>
        </w:rPr>
        <w:t>national governments</w:t>
      </w:r>
      <w:r w:rsidRPr="004F27E3">
        <w:rPr>
          <w:sz w:val="16"/>
        </w:rPr>
        <w:t>, and transnational organizations—</w:t>
      </w:r>
      <w:r w:rsidRPr="00916199">
        <w:rPr>
          <w:rStyle w:val="StyleUnderline"/>
          <w:highlight w:val="cyan"/>
        </w:rPr>
        <w:t>should</w:t>
      </w:r>
      <w:r w:rsidRPr="004F27E3">
        <w:rPr>
          <w:sz w:val="16"/>
        </w:rPr>
        <w:t xml:space="preserve"> initiate a </w:t>
      </w:r>
      <w:r w:rsidRPr="00916199">
        <w:rPr>
          <w:rStyle w:val="StyleUnderline"/>
          <w:highlight w:val="cyan"/>
        </w:rPr>
        <w:t xml:space="preserve">call </w:t>
      </w:r>
      <w:r w:rsidRPr="00B92B5B">
        <w:rPr>
          <w:rStyle w:val="StyleUnderline"/>
        </w:rPr>
        <w:t>for</w:t>
      </w:r>
      <w:r w:rsidRPr="004F27E3">
        <w:rPr>
          <w:rStyle w:val="StyleUnderline"/>
        </w:rPr>
        <w:t xml:space="preserve"> </w:t>
      </w:r>
      <w:r w:rsidRPr="00916199">
        <w:rPr>
          <w:rStyle w:val="StyleUnderline"/>
          <w:highlight w:val="cyan"/>
        </w:rPr>
        <w:t xml:space="preserve">a </w:t>
      </w:r>
      <w:r w:rsidRPr="00916199">
        <w:rPr>
          <w:rStyle w:val="Emphasis"/>
          <w:highlight w:val="cyan"/>
        </w:rPr>
        <w:t>global con</w:t>
      </w:r>
      <w:r w:rsidRPr="004F27E3">
        <w:rPr>
          <w:rStyle w:val="Emphasis"/>
        </w:rPr>
        <w:t xml:space="preserve">stitutional </w:t>
      </w:r>
      <w:r w:rsidRPr="00916199">
        <w:rPr>
          <w:rStyle w:val="Emphasis"/>
          <w:highlight w:val="cyan"/>
        </w:rPr>
        <w:t>con</w:t>
      </w:r>
      <w:r w:rsidRPr="004F27E3">
        <w:rPr>
          <w:rStyle w:val="Emphasis"/>
        </w:rPr>
        <w:t>vention</w:t>
      </w:r>
      <w:r w:rsidRPr="004F27E3">
        <w:rPr>
          <w:rStyle w:val="StyleUnderline"/>
        </w:rPr>
        <w:t xml:space="preserve"> </w:t>
      </w:r>
      <w:r w:rsidRPr="00916199">
        <w:rPr>
          <w:rStyle w:val="StyleUnderline"/>
          <w:highlight w:val="cyan"/>
        </w:rPr>
        <w:t>focused on</w:t>
      </w:r>
      <w:r w:rsidRPr="00916199">
        <w:rPr>
          <w:rStyle w:val="Emphasis"/>
          <w:highlight w:val="cyan"/>
        </w:rPr>
        <w:t xml:space="preserve"> future gen</w:t>
      </w:r>
      <w:r w:rsidRPr="004F27E3">
        <w:rPr>
          <w:rStyle w:val="Emphasis"/>
        </w:rPr>
        <w:t>eration</w:t>
      </w:r>
      <w:r w:rsidRPr="00916199">
        <w:rPr>
          <w:rStyle w:val="Emphasis"/>
          <w:highlight w:val="cyan"/>
        </w:rPr>
        <w:t>s</w:t>
      </w:r>
      <w:r w:rsidRPr="004F27E3">
        <w:rPr>
          <w:rStyle w:val="StyleUnderline"/>
        </w:rPr>
        <w:t>.</w:t>
      </w:r>
      <w:r w:rsidRPr="004F27E3">
        <w:rPr>
          <w:sz w:val="16"/>
        </w:rPr>
        <w:t xml:space="preserve"> This proposal has two components. The first component is procedural. </w:t>
      </w:r>
      <w:r w:rsidRPr="004F27E3">
        <w:rPr>
          <w:rStyle w:val="StyleUnderline"/>
        </w:rPr>
        <w:t xml:space="preserve">The proposal takes the form of a </w:t>
      </w:r>
      <w:r w:rsidRPr="004F27E3">
        <w:rPr>
          <w:rStyle w:val="Emphasis"/>
        </w:rPr>
        <w:t>“</w:t>
      </w:r>
      <w:r w:rsidRPr="00916199">
        <w:rPr>
          <w:rStyle w:val="Emphasis"/>
          <w:highlight w:val="cyan"/>
        </w:rPr>
        <w:t>call to action</w:t>
      </w:r>
      <w:r w:rsidRPr="004F27E3">
        <w:rPr>
          <w:rStyle w:val="Emphasis"/>
        </w:rPr>
        <w:t>.”</w:t>
      </w:r>
      <w:r w:rsidRPr="004F27E3">
        <w:rPr>
          <w:rStyle w:val="StyleUnderline"/>
        </w:rPr>
        <w:t xml:space="preserve"> It is explicitly an attempt to </w:t>
      </w:r>
      <w:r w:rsidRPr="00916199">
        <w:rPr>
          <w:rStyle w:val="StyleUnderline"/>
          <w:highlight w:val="cyan"/>
        </w:rPr>
        <w:t>engage</w:t>
      </w:r>
      <w:r w:rsidRPr="004F27E3">
        <w:rPr>
          <w:rStyle w:val="StyleUnderline"/>
        </w:rPr>
        <w:t xml:space="preserve"> a range of </w:t>
      </w:r>
      <w:r w:rsidRPr="00916199">
        <w:rPr>
          <w:rStyle w:val="StyleUnderline"/>
          <w:highlight w:val="cyan"/>
        </w:rPr>
        <w:t>actors</w:t>
      </w:r>
      <w:r w:rsidRPr="004F27E3">
        <w:rPr>
          <w:rStyle w:val="StyleUnderline"/>
        </w:rPr>
        <w:t xml:space="preserve">, </w:t>
      </w:r>
      <w:r w:rsidRPr="00916199">
        <w:rPr>
          <w:rStyle w:val="StyleUnderline"/>
          <w:highlight w:val="cyan"/>
        </w:rPr>
        <w:t>based on</w:t>
      </w:r>
      <w:r w:rsidRPr="004F27E3">
        <w:rPr>
          <w:rStyle w:val="StyleUnderline"/>
        </w:rPr>
        <w:t xml:space="preserve"> a claim that </w:t>
      </w:r>
      <w:r w:rsidRPr="004F27E3">
        <w:rPr>
          <w:rStyle w:val="Emphasis"/>
        </w:rPr>
        <w:t>they</w:t>
      </w:r>
      <w:r w:rsidRPr="004F27E3">
        <w:rPr>
          <w:sz w:val="16"/>
        </w:rPr>
        <w:t xml:space="preserve"> have or </w:t>
      </w:r>
      <w:r w:rsidRPr="004F27E3">
        <w:rPr>
          <w:rStyle w:val="Emphasis"/>
        </w:rPr>
        <w:t>should take on</w:t>
      </w:r>
      <w:r w:rsidRPr="004F27E3">
        <w:rPr>
          <w:sz w:val="16"/>
        </w:rPr>
        <w:t xml:space="preserve"> a set of </w:t>
      </w:r>
      <w:r w:rsidRPr="004F27E3">
        <w:rPr>
          <w:rStyle w:val="Emphasis"/>
        </w:rPr>
        <w:t>responsibilities</w:t>
      </w:r>
      <w:r w:rsidRPr="004F27E3">
        <w:rPr>
          <w:rStyle w:val="StyleUnderline"/>
        </w:rPr>
        <w:t>, and</w:t>
      </w:r>
      <w:r w:rsidRPr="004F27E3">
        <w:rPr>
          <w:sz w:val="16"/>
        </w:rPr>
        <w:t xml:space="preserve"> a view about </w:t>
      </w:r>
      <w:r w:rsidRPr="004F27E3">
        <w:rPr>
          <w:rStyle w:val="Emphasis"/>
        </w:rPr>
        <w:t xml:space="preserve">how to go about discharging those </w:t>
      </w:r>
      <w:r w:rsidRPr="00916199">
        <w:rPr>
          <w:rStyle w:val="Emphasis"/>
          <w:highlight w:val="cyan"/>
        </w:rPr>
        <w:t>responsibilities</w:t>
      </w:r>
      <w:r w:rsidRPr="004F27E3">
        <w:rPr>
          <w:rStyle w:val="Emphasis"/>
        </w:rPr>
        <w:t>.</w:t>
      </w:r>
      <w:r w:rsidRPr="004F27E3">
        <w:rPr>
          <w:sz w:val="16"/>
        </w:rPr>
        <w:t xml:space="preserve"> The second component is substantive. The </w:t>
      </w:r>
      <w:proofErr w:type="gramStart"/>
      <w:r w:rsidRPr="004F27E3">
        <w:rPr>
          <w:sz w:val="16"/>
        </w:rPr>
        <w:t>main focus</w:t>
      </w:r>
      <w:proofErr w:type="gramEnd"/>
      <w:r w:rsidRPr="004F27E3">
        <w:rPr>
          <w:sz w:val="16"/>
        </w:rPr>
        <w:t xml:space="preserve"> for action is a push for the creation of a constitutional convention at the global level, whose role is to pave the way for an overall constitutional system that appropriately embodies intergenerational concern.</w:t>
      </w:r>
    </w:p>
    <w:p w14:paraId="1B4577F4" w14:textId="77777777" w:rsidR="009148AA" w:rsidRPr="004F27E3" w:rsidRDefault="009148AA" w:rsidP="009148AA">
      <w:pPr>
        <w:rPr>
          <w:rStyle w:val="StyleUnderline"/>
          <w:sz w:val="16"/>
        </w:rPr>
      </w:pPr>
      <w:r w:rsidRPr="004F27E3">
        <w:rPr>
          <w:rStyle w:val="StyleUnderline"/>
          <w:sz w:val="16"/>
        </w:rPr>
        <w:t xml:space="preserve">The substantive idea rests on several key ideas. Still, for the purposes of a basic proposal, I suggest that these be understood in a relatively open way that, as far as is practicable, does not prejudge the outcome of the convention, and especially its main recommendations. First, </w:t>
      </w:r>
      <w:r w:rsidRPr="004F27E3">
        <w:rPr>
          <w:rStyle w:val="StyleUnderline"/>
        </w:rPr>
        <w:t>the convention</w:t>
      </w:r>
      <w:r w:rsidRPr="004F27E3">
        <w:rPr>
          <w:rStyle w:val="StyleUnderline"/>
          <w:sz w:val="16"/>
        </w:rPr>
        <w:t xml:space="preserve"> itself </w:t>
      </w:r>
      <w:r w:rsidRPr="00B92B5B">
        <w:rPr>
          <w:rStyle w:val="StyleUnderline"/>
        </w:rPr>
        <w:t>should be understood as</w:t>
      </w:r>
      <w:r w:rsidRPr="004F27E3">
        <w:rPr>
          <w:rStyle w:val="StyleUnderline"/>
        </w:rPr>
        <w:t xml:space="preserve"> “a</w:t>
      </w:r>
      <w:r w:rsidRPr="004F27E3">
        <w:rPr>
          <w:sz w:val="16"/>
        </w:rPr>
        <w:t xml:space="preserve"> representative </w:t>
      </w:r>
      <w:r w:rsidRPr="004F27E3">
        <w:rPr>
          <w:rStyle w:val="StyleUnderline"/>
        </w:rPr>
        <w:t xml:space="preserve">body </w:t>
      </w:r>
      <w:r w:rsidRPr="00B92B5B">
        <w:rPr>
          <w:rStyle w:val="StyleUnderline"/>
        </w:rPr>
        <w:t>called</w:t>
      </w:r>
      <w:r w:rsidRPr="004F27E3">
        <w:rPr>
          <w:sz w:val="16"/>
        </w:rPr>
        <w:t xml:space="preserve"> together </w:t>
      </w:r>
      <w:r w:rsidRPr="00B92B5B">
        <w:rPr>
          <w:rStyle w:val="StyleUnderline"/>
        </w:rPr>
        <w:t>for</w:t>
      </w:r>
      <w:r w:rsidRPr="004F27E3">
        <w:rPr>
          <w:rStyle w:val="StyleUnderline"/>
        </w:rPr>
        <w:t xml:space="preserve"> some </w:t>
      </w:r>
      <w:r w:rsidRPr="00916199">
        <w:rPr>
          <w:rStyle w:val="Emphasis"/>
          <w:highlight w:val="cyan"/>
        </w:rPr>
        <w:t>occasional</w:t>
      </w:r>
      <w:r w:rsidRPr="004F27E3">
        <w:rPr>
          <w:rStyle w:val="Emphasis"/>
        </w:rPr>
        <w:t xml:space="preserve"> or temporary </w:t>
      </w:r>
      <w:r w:rsidRPr="00B92B5B">
        <w:rPr>
          <w:rStyle w:val="Emphasis"/>
        </w:rPr>
        <w:t>purpose</w:t>
      </w:r>
      <w:r w:rsidRPr="004F27E3">
        <w:rPr>
          <w:rStyle w:val="StyleUnderline"/>
          <w:sz w:val="16"/>
        </w:rPr>
        <w:t xml:space="preserve">” and “constituted by statute to represent the people in their primary relations.”14 Second, </w:t>
      </w:r>
      <w:r w:rsidRPr="004F27E3">
        <w:rPr>
          <w:rStyle w:val="StyleUnderline"/>
        </w:rPr>
        <w:t>a constitutional system should be thought</w:t>
      </w:r>
      <w:r w:rsidRPr="004F27E3">
        <w:rPr>
          <w:rStyle w:val="StyleUnderline"/>
          <w:sz w:val="16"/>
        </w:rPr>
        <w:t xml:space="preserve"> of in a minimalist sense </w:t>
      </w:r>
      <w:r w:rsidRPr="004F27E3">
        <w:rPr>
          <w:rStyle w:val="StyleUnderline"/>
        </w:rPr>
        <w:t>as</w:t>
      </w:r>
      <w:r w:rsidRPr="004F27E3">
        <w:rPr>
          <w:rStyle w:val="StyleUnderline"/>
          <w:sz w:val="16"/>
        </w:rPr>
        <w:t xml:space="preserve"> “</w:t>
      </w:r>
      <w:r w:rsidRPr="004F27E3">
        <w:rPr>
          <w:rStyle w:val="StyleUnderline"/>
        </w:rPr>
        <w:t xml:space="preserve">a set of </w:t>
      </w:r>
      <w:r w:rsidRPr="004F27E3">
        <w:rPr>
          <w:rStyle w:val="Emphasis"/>
        </w:rPr>
        <w:t>norms</w:t>
      </w:r>
      <w:r w:rsidRPr="004F27E3">
        <w:rPr>
          <w:rStyle w:val="StyleUnderline"/>
          <w:sz w:val="16"/>
        </w:rPr>
        <w:t xml:space="preserve"> (rules, principles or values)</w:t>
      </w:r>
      <w:r w:rsidRPr="004F27E3">
        <w:rPr>
          <w:rStyle w:val="StyleUnderline"/>
        </w:rPr>
        <w:t xml:space="preserve"> creating, structuring, and possibly defining</w:t>
      </w:r>
      <w:r w:rsidRPr="004F27E3">
        <w:rPr>
          <w:rStyle w:val="StyleUnderline"/>
          <w:sz w:val="16"/>
        </w:rPr>
        <w:t xml:space="preserve"> the </w:t>
      </w:r>
      <w:r w:rsidRPr="004F27E3">
        <w:rPr>
          <w:rStyle w:val="Emphasis"/>
        </w:rPr>
        <w:t>limits</w:t>
      </w:r>
      <w:r w:rsidRPr="004F27E3">
        <w:rPr>
          <w:rStyle w:val="StyleUnderline"/>
        </w:rPr>
        <w:t xml:space="preserve"> of government power</w:t>
      </w:r>
      <w:r w:rsidRPr="004F27E3">
        <w:rPr>
          <w:rStyle w:val="StyleUnderline"/>
          <w:sz w:val="16"/>
        </w:rPr>
        <w:t xml:space="preserve"> or authority.”15 Third, </w:t>
      </w:r>
      <w:r w:rsidRPr="00216233">
        <w:rPr>
          <w:rStyle w:val="StyleUnderline"/>
        </w:rPr>
        <w:t>the “instigating” role of the convention should be to</w:t>
      </w:r>
      <w:r w:rsidRPr="004F27E3">
        <w:rPr>
          <w:rStyle w:val="StyleUnderline"/>
          <w:sz w:val="16"/>
        </w:rPr>
        <w:t xml:space="preserve"> discuss, develop, make recommendations toward, and set in motion a process for the </w:t>
      </w:r>
      <w:r w:rsidRPr="00216233">
        <w:rPr>
          <w:rStyle w:val="Emphasis"/>
        </w:rPr>
        <w:t>establish</w:t>
      </w:r>
      <w:r w:rsidRPr="004F27E3">
        <w:rPr>
          <w:rStyle w:val="StyleUnderline"/>
          <w:sz w:val="16"/>
        </w:rPr>
        <w:t xml:space="preserve">ment of </w:t>
      </w:r>
      <w:r w:rsidRPr="00216233">
        <w:rPr>
          <w:rStyle w:val="Emphasis"/>
        </w:rPr>
        <w:t>a constitution.</w:t>
      </w:r>
      <w:r w:rsidRPr="004F27E3">
        <w:rPr>
          <w:rStyle w:val="StyleUnderline"/>
          <w:sz w:val="16"/>
        </w:rPr>
        <w:t xml:space="preserve"> Fourth, </w:t>
      </w:r>
      <w:r w:rsidRPr="004F27E3">
        <w:rPr>
          <w:rStyle w:val="StyleUnderline"/>
        </w:rPr>
        <w:t xml:space="preserve">its primary </w:t>
      </w:r>
      <w:r w:rsidRPr="00916199">
        <w:rPr>
          <w:rStyle w:val="StyleUnderline"/>
          <w:highlight w:val="cyan"/>
        </w:rPr>
        <w:t>subject</w:t>
      </w:r>
      <w:r w:rsidRPr="004F27E3">
        <w:rPr>
          <w:rStyle w:val="StyleUnderline"/>
        </w:rPr>
        <w:t xml:space="preserve"> matter should be</w:t>
      </w:r>
      <w:r w:rsidRPr="004F27E3">
        <w:rPr>
          <w:rStyle w:val="StyleUnderline"/>
          <w:sz w:val="16"/>
        </w:rPr>
        <w:t xml:space="preserve"> the need </w:t>
      </w:r>
      <w:r w:rsidRPr="004F27E3">
        <w:rPr>
          <w:rStyle w:val="StyleUnderline"/>
        </w:rPr>
        <w:t>to</w:t>
      </w:r>
      <w:r w:rsidRPr="004F27E3">
        <w:rPr>
          <w:rStyle w:val="Emphasis"/>
        </w:rPr>
        <w:t xml:space="preserve"> adequately </w:t>
      </w:r>
      <w:r w:rsidRPr="00916199">
        <w:rPr>
          <w:rStyle w:val="Emphasis"/>
          <w:highlight w:val="cyan"/>
        </w:rPr>
        <w:t>reflect</w:t>
      </w:r>
      <w:r w:rsidRPr="004F27E3">
        <w:rPr>
          <w:rStyle w:val="Emphasis"/>
        </w:rPr>
        <w:t xml:space="preserve"> and embody </w:t>
      </w:r>
      <w:r w:rsidRPr="00916199">
        <w:rPr>
          <w:rStyle w:val="Emphasis"/>
          <w:highlight w:val="cyan"/>
        </w:rPr>
        <w:t>intergenerational concern</w:t>
      </w:r>
      <w:r w:rsidRPr="004F27E3">
        <w:rPr>
          <w:rStyle w:val="StyleUnderline"/>
        </w:rPr>
        <w:t>, where this would include</w:t>
      </w:r>
      <w:r w:rsidRPr="004F27E3">
        <w:rPr>
          <w:rStyle w:val="StyleUnderline"/>
          <w:sz w:val="16"/>
        </w:rPr>
        <w:t xml:space="preserve"> at least the </w:t>
      </w:r>
      <w:r w:rsidRPr="004F27E3">
        <w:rPr>
          <w:rStyle w:val="StyleUnderline"/>
        </w:rPr>
        <w:t>protection of future generations</w:t>
      </w:r>
      <w:r w:rsidRPr="004F27E3">
        <w:rPr>
          <w:rStyle w:val="StyleUnderline"/>
          <w:sz w:val="16"/>
        </w:rPr>
        <w:t xml:space="preserve">, the </w:t>
      </w:r>
      <w:r w:rsidRPr="004F27E3">
        <w:rPr>
          <w:rStyle w:val="StyleUnderline"/>
        </w:rPr>
        <w:t>promotion of their interests</w:t>
      </w:r>
      <w:r w:rsidRPr="004F27E3">
        <w:rPr>
          <w:rStyle w:val="StyleUnderline"/>
          <w:sz w:val="16"/>
        </w:rPr>
        <w:t xml:space="preserve"> (where “interests” is to be broadly conceived </w:t>
      </w:r>
      <w:proofErr w:type="gramStart"/>
      <w:r w:rsidRPr="004F27E3">
        <w:rPr>
          <w:rStyle w:val="StyleUnderline"/>
          <w:sz w:val="16"/>
        </w:rPr>
        <w:t>so as to</w:t>
      </w:r>
      <w:proofErr w:type="gramEnd"/>
      <w:r w:rsidRPr="004F27E3">
        <w:rPr>
          <w:rStyle w:val="StyleUnderline"/>
          <w:sz w:val="16"/>
        </w:rPr>
        <w:t xml:space="preserve"> include rights, claims, welfare, and so on), </w:t>
      </w:r>
      <w:r w:rsidRPr="004F27E3">
        <w:rPr>
          <w:rStyle w:val="StyleUnderline"/>
        </w:rPr>
        <w:t>and</w:t>
      </w:r>
      <w:r w:rsidRPr="004F27E3">
        <w:rPr>
          <w:rStyle w:val="StyleUnderline"/>
          <w:sz w:val="16"/>
        </w:rPr>
        <w:t xml:space="preserve"> the </w:t>
      </w:r>
      <w:r w:rsidRPr="004F27E3">
        <w:rPr>
          <w:rStyle w:val="StyleUnderline"/>
        </w:rPr>
        <w:t>discharging of duties with respect to them.</w:t>
      </w:r>
      <w:r w:rsidRPr="004F27E3">
        <w:rPr>
          <w:rStyle w:val="StyleUnderline"/>
          <w:sz w:val="16"/>
        </w:rPr>
        <w:t xml:space="preserve"> It may also (and in my view should) include some way of reflecting concern for past generations, including responsiveness to at least certain of their interests and views. However, I will leave</w:t>
      </w:r>
      <w:r w:rsidRPr="00560AAE">
        <w:rPr>
          <w:sz w:val="16"/>
          <w:szCs w:val="16"/>
        </w:rPr>
        <w:t xml:space="preserve"> </w:t>
      </w:r>
      <w:r w:rsidRPr="004F27E3">
        <w:rPr>
          <w:rStyle w:val="StyleUnderline"/>
          <w:sz w:val="16"/>
        </w:rPr>
        <w:t>that issue aside in what follows.</w:t>
      </w:r>
    </w:p>
    <w:p w14:paraId="53177FB7" w14:textId="77777777" w:rsidR="009148AA" w:rsidRPr="004F27E3" w:rsidRDefault="009148AA" w:rsidP="009148AA">
      <w:pPr>
        <w:rPr>
          <w:rStyle w:val="StyleUnderline"/>
          <w:sz w:val="16"/>
        </w:rPr>
      </w:pPr>
      <w:r w:rsidRPr="004F27E3">
        <w:rPr>
          <w:rStyle w:val="StyleUnderline"/>
          <w:sz w:val="16"/>
        </w:rPr>
        <w:t xml:space="preserve">The proposal to initiate </w:t>
      </w:r>
      <w:r w:rsidRPr="004F27E3">
        <w:rPr>
          <w:rStyle w:val="StyleUnderline"/>
        </w:rPr>
        <w:t xml:space="preserve">a </w:t>
      </w:r>
      <w:r w:rsidRPr="00916199">
        <w:rPr>
          <w:rStyle w:val="StyleUnderline"/>
          <w:highlight w:val="cyan"/>
        </w:rPr>
        <w:t>call</w:t>
      </w:r>
      <w:r w:rsidRPr="004F27E3">
        <w:rPr>
          <w:rStyle w:val="StyleUnderline"/>
        </w:rPr>
        <w:t xml:space="preserve"> for a global constitutional convention</w:t>
      </w:r>
      <w:r w:rsidRPr="004F27E3">
        <w:rPr>
          <w:rStyle w:val="StyleUnderline"/>
          <w:sz w:val="16"/>
        </w:rPr>
        <w:t xml:space="preserve"> has at least two attractive features. First, it </w:t>
      </w:r>
      <w:r w:rsidRPr="00916199">
        <w:rPr>
          <w:rStyle w:val="StyleUnderline"/>
          <w:highlight w:val="cyan"/>
        </w:rPr>
        <w:t>is based in</w:t>
      </w:r>
      <w:r w:rsidRPr="004F27E3">
        <w:rPr>
          <w:rStyle w:val="StyleUnderline"/>
          <w:sz w:val="16"/>
        </w:rPr>
        <w:t xml:space="preserve"> a </w:t>
      </w:r>
      <w:r w:rsidRPr="004F27E3">
        <w:rPr>
          <w:rStyle w:val="Emphasis"/>
        </w:rPr>
        <w:t xml:space="preserve">deep political </w:t>
      </w:r>
      <w:r w:rsidRPr="00916199">
        <w:rPr>
          <w:rStyle w:val="Emphasis"/>
          <w:highlight w:val="cyan"/>
        </w:rPr>
        <w:t>reality</w:t>
      </w:r>
      <w:r w:rsidRPr="004F27E3">
        <w:rPr>
          <w:rStyle w:val="StyleUnderline"/>
          <w:sz w:val="16"/>
        </w:rPr>
        <w:t xml:space="preserve">, and does not underplay the challenge. </w:t>
      </w:r>
      <w:r w:rsidRPr="004F27E3">
        <w:rPr>
          <w:rStyle w:val="StyleUnderline"/>
        </w:rPr>
        <w:t xml:space="preserve">It acknowledges the problem as </w:t>
      </w:r>
      <w:r w:rsidRPr="004F27E3">
        <w:rPr>
          <w:sz w:val="16"/>
        </w:rPr>
        <w:t xml:space="preserve">it </w:t>
      </w:r>
      <w:r w:rsidRPr="004F27E3">
        <w:rPr>
          <w:rStyle w:val="StyleUnderline"/>
        </w:rPr>
        <w:t>is</w:t>
      </w:r>
      <w:r w:rsidRPr="004F27E3">
        <w:rPr>
          <w:rStyle w:val="StyleUnderline"/>
          <w:sz w:val="16"/>
        </w:rPr>
        <w:t xml:space="preserve">, both specific and general, and calls attention to the heart of that problem, including to the failures of the current system, the need for an alternative, and the background issue of responsibility. Moreover, though </w:t>
      </w:r>
      <w:r w:rsidRPr="004F27E3">
        <w:rPr>
          <w:rStyle w:val="StyleUnderline"/>
        </w:rPr>
        <w:t xml:space="preserve">the proposal is </w:t>
      </w:r>
      <w:r w:rsidRPr="004F27E3">
        <w:rPr>
          <w:rStyle w:val="StyleUnderline"/>
          <w:sz w:val="16"/>
        </w:rPr>
        <w:t>dramatic and rhetorically eye-catching, it is so in a way that is</w:t>
      </w:r>
      <w:r w:rsidRPr="004F27E3">
        <w:rPr>
          <w:rStyle w:val="StyleUnderline"/>
        </w:rPr>
        <w:t xml:space="preserve"> appropriately responsive to the seriousness of the issue</w:t>
      </w:r>
      <w:r w:rsidRPr="004F27E3">
        <w:rPr>
          <w:rStyle w:val="StyleUnderline"/>
          <w:sz w:val="16"/>
        </w:rPr>
        <w:t xml:space="preserve"> at hand, the persistent political inertia surrounding more modest initiatives, and the fact that (grave though concerns about it are) </w:t>
      </w:r>
      <w:r w:rsidRPr="004F27E3">
        <w:rPr>
          <w:rStyle w:val="StyleUnderline"/>
          <w:sz w:val="16"/>
        </w:rPr>
        <w:lastRenderedPageBreak/>
        <w:t>climate change is only one instance of the tyranny of the contemporary (and the wider perfect moral storm), and we should expect others to arise over the coming decades and centuries.</w:t>
      </w:r>
    </w:p>
    <w:p w14:paraId="478B7289" w14:textId="77777777" w:rsidR="009148AA" w:rsidRDefault="009148AA" w:rsidP="009148AA">
      <w:pPr>
        <w:rPr>
          <w:rStyle w:val="StyleUnderline"/>
          <w:sz w:val="16"/>
        </w:rPr>
      </w:pPr>
      <w:r w:rsidRPr="004F27E3">
        <w:rPr>
          <w:rStyle w:val="StyleUnderline"/>
          <w:sz w:val="16"/>
        </w:rPr>
        <w:t xml:space="preserve">The second attractive feature of </w:t>
      </w:r>
      <w:r w:rsidRPr="004F27E3">
        <w:rPr>
          <w:rStyle w:val="StyleUnderline"/>
        </w:rPr>
        <w:t xml:space="preserve">the </w:t>
      </w:r>
      <w:r w:rsidRPr="00916199">
        <w:rPr>
          <w:rStyle w:val="StyleUnderline"/>
          <w:highlight w:val="cyan"/>
        </w:rPr>
        <w:t>proposal is</w:t>
      </w:r>
      <w:r w:rsidRPr="004F27E3">
        <w:rPr>
          <w:rStyle w:val="StyleUnderline"/>
          <w:sz w:val="16"/>
        </w:rPr>
        <w:t xml:space="preserve"> that, though ambitious, it is </w:t>
      </w:r>
      <w:r w:rsidRPr="00916199">
        <w:rPr>
          <w:rStyle w:val="Emphasis"/>
          <w:highlight w:val="cyan"/>
        </w:rPr>
        <w:t>not alienating</w:t>
      </w:r>
      <w:r w:rsidRPr="004F27E3">
        <w:rPr>
          <w:rStyle w:val="Emphasis"/>
        </w:rPr>
        <w:t>.</w:t>
      </w:r>
      <w:r w:rsidRPr="004F27E3">
        <w:rPr>
          <w:rStyle w:val="StyleUnderline"/>
          <w:sz w:val="16"/>
        </w:rPr>
        <w:t xml:space="preserve"> While </w:t>
      </w:r>
      <w:r w:rsidRPr="004F27E3">
        <w:rPr>
          <w:rStyle w:val="StyleUnderline"/>
        </w:rPr>
        <w:t>it does not</w:t>
      </w:r>
      <w:r w:rsidRPr="004F27E3">
        <w:rPr>
          <w:rStyle w:val="StyleUnderline"/>
          <w:sz w:val="16"/>
        </w:rPr>
        <w:t xml:space="preserve"> succumb to despair in the face of the challenge, neither does it </w:t>
      </w:r>
      <w:r w:rsidRPr="004F27E3">
        <w:rPr>
          <w:rStyle w:val="Emphasis"/>
        </w:rPr>
        <w:t>needlessly polarize and divide</w:t>
      </w:r>
      <w:r w:rsidRPr="004F27E3">
        <w:rPr>
          <w:rStyle w:val="StyleUnderline"/>
          <w:sz w:val="16"/>
        </w:rPr>
        <w:t xml:space="preserve"> from the outset (for example, by leaping to specific recommendations about how to fill the institutional gap). Instead, </w:t>
      </w:r>
      <w:r w:rsidRPr="004F27E3">
        <w:rPr>
          <w:rStyle w:val="StyleUnderline"/>
        </w:rPr>
        <w:t xml:space="preserve">it </w:t>
      </w:r>
      <w:r w:rsidRPr="00916199">
        <w:rPr>
          <w:rStyle w:val="StyleUnderline"/>
          <w:highlight w:val="cyan"/>
        </w:rPr>
        <w:t>acknowledges</w:t>
      </w:r>
      <w:r w:rsidRPr="004F27E3">
        <w:rPr>
          <w:rStyle w:val="StyleUnderline"/>
          <w:sz w:val="16"/>
        </w:rPr>
        <w:t xml:space="preserve"> that there are </w:t>
      </w:r>
      <w:r w:rsidRPr="004F27E3">
        <w:rPr>
          <w:rStyle w:val="Emphasis"/>
        </w:rPr>
        <w:t xml:space="preserve">fundamental </w:t>
      </w:r>
      <w:r w:rsidRPr="00916199">
        <w:rPr>
          <w:rStyle w:val="Emphasis"/>
          <w:highlight w:val="cyan"/>
        </w:rPr>
        <w:t>difficulties</w:t>
      </w:r>
      <w:r w:rsidRPr="004F27E3">
        <w:rPr>
          <w:rStyle w:val="Emphasis"/>
        </w:rPr>
        <w:t xml:space="preserve"> and anxieties</w:t>
      </w:r>
      <w:r w:rsidRPr="004F27E3">
        <w:rPr>
          <w:rStyle w:val="StyleUnderline"/>
        </w:rPr>
        <w:t xml:space="preserve">, </w:t>
      </w:r>
      <w:r w:rsidRPr="00916199">
        <w:rPr>
          <w:rStyle w:val="StyleUnderline"/>
          <w:highlight w:val="cyan"/>
        </w:rPr>
        <w:t>but</w:t>
      </w:r>
      <w:r w:rsidRPr="004F27E3">
        <w:rPr>
          <w:rStyle w:val="StyleUnderline"/>
        </w:rPr>
        <w:t xml:space="preserve"> uses them to </w:t>
      </w:r>
      <w:r w:rsidRPr="00916199">
        <w:rPr>
          <w:rStyle w:val="Emphasis"/>
          <w:highlight w:val="cyan"/>
        </w:rPr>
        <w:t>start</w:t>
      </w:r>
      <w:r w:rsidRPr="004F27E3">
        <w:rPr>
          <w:rStyle w:val="Emphasis"/>
        </w:rPr>
        <w:t xml:space="preserve"> the </w:t>
      </w:r>
      <w:r w:rsidRPr="00916199">
        <w:rPr>
          <w:rStyle w:val="Emphasis"/>
          <w:highlight w:val="cyan"/>
        </w:rPr>
        <w:t>right</w:t>
      </w:r>
      <w:r w:rsidRPr="004F27E3">
        <w:rPr>
          <w:rStyle w:val="Emphasis"/>
        </w:rPr>
        <w:t xml:space="preserve"> kind of </w:t>
      </w:r>
      <w:r w:rsidRPr="00916199">
        <w:rPr>
          <w:rStyle w:val="Emphasis"/>
          <w:highlight w:val="cyan"/>
        </w:rPr>
        <w:t>debate</w:t>
      </w:r>
      <w:r w:rsidRPr="004F27E3">
        <w:rPr>
          <w:rStyle w:val="StyleUnderline"/>
          <w:sz w:val="16"/>
        </w:rPr>
        <w:t xml:space="preserve">, rather than to foreclose it. As a result, </w:t>
      </w:r>
      <w:r w:rsidRPr="004F27E3">
        <w:rPr>
          <w:rStyle w:val="StyleUnderline"/>
        </w:rPr>
        <w:t xml:space="preserve">the proposal is a promising candidate to </w:t>
      </w:r>
      <w:r w:rsidRPr="00916199">
        <w:rPr>
          <w:rStyle w:val="StyleUnderline"/>
          <w:highlight w:val="cyan"/>
        </w:rPr>
        <w:t>serve as</w:t>
      </w:r>
      <w:r w:rsidRPr="004F27E3">
        <w:rPr>
          <w:rStyle w:val="StyleUnderline"/>
          <w:sz w:val="16"/>
        </w:rPr>
        <w:t xml:space="preserve"> the subject of a </w:t>
      </w:r>
      <w:r w:rsidRPr="00916199">
        <w:rPr>
          <w:rStyle w:val="Emphasis"/>
          <w:highlight w:val="cyan"/>
        </w:rPr>
        <w:t>wide</w:t>
      </w:r>
      <w:r w:rsidRPr="004F27E3">
        <w:rPr>
          <w:rStyle w:val="StyleUnderline"/>
          <w:sz w:val="16"/>
        </w:rPr>
        <w:t xml:space="preserve"> and overlapping </w:t>
      </w:r>
      <w:r w:rsidRPr="004F27E3">
        <w:rPr>
          <w:rStyle w:val="Emphasis"/>
        </w:rPr>
        <w:t xml:space="preserve">political </w:t>
      </w:r>
      <w:r w:rsidRPr="00916199">
        <w:rPr>
          <w:rStyle w:val="Emphasis"/>
          <w:highlight w:val="cyan"/>
        </w:rPr>
        <w:t>consensus</w:t>
      </w:r>
      <w:r w:rsidRPr="004F27E3">
        <w:rPr>
          <w:rStyle w:val="StyleUnderline"/>
          <w:sz w:val="16"/>
        </w:rPr>
        <w:t>, at least among those who share intergenerational concern.</w:t>
      </w:r>
    </w:p>
    <w:p w14:paraId="4BB5D08E" w14:textId="77777777" w:rsidR="009148AA" w:rsidRPr="004D3406" w:rsidRDefault="009148AA" w:rsidP="009148AA">
      <w:pPr>
        <w:rPr>
          <w:sz w:val="16"/>
          <w:szCs w:val="16"/>
        </w:rPr>
      </w:pPr>
      <w:r w:rsidRPr="004D3406">
        <w:rPr>
          <w:sz w:val="16"/>
          <w:szCs w:val="16"/>
        </w:rPr>
        <w:t>Selective Mirroring</w:t>
      </w:r>
    </w:p>
    <w:p w14:paraId="190EA8D0" w14:textId="77777777" w:rsidR="009148AA" w:rsidRPr="00A07B72" w:rsidRDefault="009148AA" w:rsidP="009148AA">
      <w:pPr>
        <w:rPr>
          <w:rStyle w:val="Emphasis"/>
        </w:rPr>
      </w:pPr>
      <w:r w:rsidRPr="00A07B72">
        <w:rPr>
          <w:sz w:val="16"/>
        </w:rPr>
        <w:t xml:space="preserve">To quell some initial anxieties, it is perhaps worth clarifying the open-ended and non-alienating character of the proposal. </w:t>
      </w:r>
      <w:r w:rsidRPr="00A07B72">
        <w:rPr>
          <w:rStyle w:val="StyleUnderline"/>
        </w:rPr>
        <w:t>One temptation would be to view</w:t>
      </w:r>
      <w:r w:rsidRPr="00A07B72">
        <w:rPr>
          <w:sz w:val="16"/>
        </w:rPr>
        <w:t xml:space="preserve"> the call for </w:t>
      </w:r>
      <w:r w:rsidRPr="00A07B72">
        <w:rPr>
          <w:rStyle w:val="StyleUnderline"/>
        </w:rPr>
        <w:t>a global constitutional convention as a</w:t>
      </w:r>
      <w:r w:rsidRPr="00A07B72">
        <w:rPr>
          <w:sz w:val="16"/>
        </w:rPr>
        <w:t xml:space="preserve"> </w:t>
      </w:r>
      <w:proofErr w:type="gramStart"/>
      <w:r w:rsidRPr="00A07B72">
        <w:rPr>
          <w:sz w:val="16"/>
        </w:rPr>
        <w:t>fairly naked</w:t>
      </w:r>
      <w:proofErr w:type="gramEnd"/>
      <w:r w:rsidRPr="00A07B72">
        <w:rPr>
          <w:sz w:val="16"/>
        </w:rPr>
        <w:t xml:space="preserve"> plea for </w:t>
      </w:r>
      <w:r w:rsidRPr="004D3406">
        <w:rPr>
          <w:rStyle w:val="Emphasis"/>
        </w:rPr>
        <w:t>world government</w:t>
      </w:r>
      <w:r w:rsidRPr="00A07B72">
        <w:rPr>
          <w:sz w:val="16"/>
        </w:rPr>
        <w:t xml:space="preserve">, a prospect that would be deeply alienating—indeed anathema—to many. However, that is not my intention. </w:t>
      </w:r>
      <w:r w:rsidRPr="00A07B72">
        <w:rPr>
          <w:rStyle w:val="StyleUnderline"/>
        </w:rPr>
        <w:t xml:space="preserve">Though it is possible that a global constitutional convention would lead in this direction, it </w:t>
      </w:r>
      <w:r w:rsidRPr="004D3406">
        <w:rPr>
          <w:rStyle w:val="StyleUnderline"/>
        </w:rPr>
        <w:t xml:space="preserve">is </w:t>
      </w:r>
      <w:r w:rsidRPr="004D3406">
        <w:rPr>
          <w:rStyle w:val="Emphasis"/>
        </w:rPr>
        <w:t>by no means certain</w:t>
      </w:r>
      <w:r w:rsidRPr="00A07B72">
        <w:rPr>
          <w:rStyle w:val="Emphasis"/>
        </w:rPr>
        <w:t>.</w:t>
      </w:r>
    </w:p>
    <w:p w14:paraId="626EE324" w14:textId="77777777" w:rsidR="009148AA" w:rsidRPr="004D3406" w:rsidRDefault="009148AA" w:rsidP="009148AA">
      <w:pPr>
        <w:rPr>
          <w:sz w:val="16"/>
        </w:rPr>
      </w:pPr>
      <w:r w:rsidRPr="004D3406">
        <w:rPr>
          <w:sz w:val="16"/>
        </w:rPr>
        <w:t xml:space="preserve">At a minimum, </w:t>
      </w:r>
      <w:r w:rsidRPr="00B92B5B">
        <w:rPr>
          <w:rStyle w:val="StyleUnderline"/>
        </w:rPr>
        <w:t>no</w:t>
      </w:r>
      <w:r w:rsidRPr="004D3406">
        <w:rPr>
          <w:sz w:val="16"/>
        </w:rPr>
        <w:t xml:space="preserve"> such </w:t>
      </w:r>
      <w:r w:rsidRPr="00B92B5B">
        <w:rPr>
          <w:rStyle w:val="StyleUnderline"/>
        </w:rPr>
        <w:t>body could</w:t>
      </w:r>
      <w:r w:rsidRPr="004D3406">
        <w:rPr>
          <w:sz w:val="16"/>
        </w:rPr>
        <w:t xml:space="preserve"> plausibly </w:t>
      </w:r>
      <w:r w:rsidRPr="00B92B5B">
        <w:rPr>
          <w:rStyle w:val="StyleUnderline"/>
        </w:rPr>
        <w:t>recommend</w:t>
      </w:r>
      <w:r w:rsidRPr="00A07B72">
        <w:rPr>
          <w:rStyle w:val="StyleUnderline"/>
        </w:rPr>
        <w:t xml:space="preserve"> any</w:t>
      </w:r>
      <w:r w:rsidRPr="004D3406">
        <w:rPr>
          <w:sz w:val="16"/>
        </w:rPr>
        <w:t xml:space="preserve"> form of </w:t>
      </w:r>
      <w:r w:rsidRPr="00A07B72">
        <w:rPr>
          <w:rStyle w:val="StyleUnderline"/>
        </w:rPr>
        <w:t>“</w:t>
      </w:r>
      <w:r w:rsidRPr="00B92B5B">
        <w:rPr>
          <w:rStyle w:val="StyleUnderline"/>
        </w:rPr>
        <w:t>world government</w:t>
      </w:r>
      <w:r w:rsidRPr="00A07B72">
        <w:rPr>
          <w:rStyle w:val="StyleUnderline"/>
        </w:rPr>
        <w:t xml:space="preserve">” </w:t>
      </w:r>
      <w:r w:rsidRPr="00B92B5B">
        <w:rPr>
          <w:rStyle w:val="Emphasis"/>
        </w:rPr>
        <w:t>without</w:t>
      </w:r>
      <w:r w:rsidRPr="00A07B72">
        <w:rPr>
          <w:rStyle w:val="Emphasis"/>
        </w:rPr>
        <w:t xml:space="preserve"> simultaneously advancing </w:t>
      </w:r>
      <w:r w:rsidRPr="00B92B5B">
        <w:rPr>
          <w:rStyle w:val="Emphasis"/>
        </w:rPr>
        <w:t>detailed suggestions</w:t>
      </w:r>
      <w:r w:rsidRPr="004D3406">
        <w:rPr>
          <w:sz w:val="16"/>
        </w:rPr>
        <w:t xml:space="preserve"> about how </w:t>
      </w:r>
      <w:r w:rsidRPr="00B92B5B">
        <w:rPr>
          <w:rStyle w:val="StyleUnderline"/>
        </w:rPr>
        <w:t xml:space="preserve">to </w:t>
      </w:r>
      <w:r w:rsidRPr="00B92B5B">
        <w:rPr>
          <w:rStyle w:val="Emphasis"/>
        </w:rPr>
        <w:t>avoid</w:t>
      </w:r>
      <w:r w:rsidRPr="004D3406">
        <w:rPr>
          <w:sz w:val="16"/>
        </w:rPr>
        <w:t xml:space="preserve"> the </w:t>
      </w:r>
      <w:r w:rsidRPr="00B92B5B">
        <w:rPr>
          <w:rStyle w:val="Emphasis"/>
        </w:rPr>
        <w:t>standard threats</w:t>
      </w:r>
      <w:r w:rsidRPr="00A07B72">
        <w:rPr>
          <w:rStyle w:val="StyleUnderline"/>
        </w:rPr>
        <w:t xml:space="preserve"> such an institution might pose.</w:t>
      </w:r>
      <w:r w:rsidRPr="004D3406">
        <w:rPr>
          <w:sz w:val="16"/>
        </w:rPr>
        <w:t xml:space="preserve"> Moreover, it seems perfectly conceivable, even likely under current ways of thinking, that </w:t>
      </w:r>
      <w:r w:rsidRPr="00A07B72">
        <w:rPr>
          <w:rStyle w:val="StyleUnderline"/>
        </w:rPr>
        <w:t xml:space="preserve">a global constitutional </w:t>
      </w:r>
      <w:r w:rsidRPr="00916199">
        <w:rPr>
          <w:rStyle w:val="StyleUnderline"/>
          <w:highlight w:val="cyan"/>
        </w:rPr>
        <w:t>convention would pursue</w:t>
      </w:r>
      <w:r w:rsidRPr="004D3406">
        <w:rPr>
          <w:sz w:val="16"/>
        </w:rPr>
        <w:t xml:space="preserve"> what we might call a </w:t>
      </w:r>
      <w:r w:rsidRPr="00916199">
        <w:rPr>
          <w:rStyle w:val="Emphasis"/>
          <w:highlight w:val="cyan"/>
        </w:rPr>
        <w:t>selective mirroring</w:t>
      </w:r>
      <w:r w:rsidRPr="004D3406">
        <w:rPr>
          <w:sz w:val="16"/>
        </w:rPr>
        <w:t xml:space="preserve"> strategy. Specifically, </w:t>
      </w:r>
      <w:r w:rsidRPr="00A07B72">
        <w:rPr>
          <w:rStyle w:val="StyleUnderline"/>
        </w:rPr>
        <w:t xml:space="preserve">a convention would seek </w:t>
      </w:r>
      <w:r w:rsidRPr="00916199">
        <w:rPr>
          <w:rStyle w:val="StyleUnderline"/>
          <w:highlight w:val="cyan"/>
        </w:rPr>
        <w:t>to develop</w:t>
      </w:r>
      <w:r w:rsidRPr="004D3406">
        <w:rPr>
          <w:sz w:val="16"/>
        </w:rPr>
        <w:t xml:space="preserve"> a </w:t>
      </w:r>
      <w:r w:rsidRPr="00916199">
        <w:rPr>
          <w:rStyle w:val="Emphasis"/>
          <w:highlight w:val="cyan"/>
        </w:rPr>
        <w:t>broader</w:t>
      </w:r>
      <w:r w:rsidRPr="004D3406">
        <w:rPr>
          <w:sz w:val="16"/>
        </w:rPr>
        <w:t xml:space="preserve"> system of </w:t>
      </w:r>
      <w:r w:rsidRPr="00A07B72">
        <w:rPr>
          <w:rStyle w:val="Emphasis"/>
        </w:rPr>
        <w:t>institutions</w:t>
      </w:r>
      <w:r w:rsidRPr="00A07B72">
        <w:rPr>
          <w:rStyle w:val="StyleUnderline"/>
        </w:rPr>
        <w:t xml:space="preserve"> and </w:t>
      </w:r>
      <w:r w:rsidRPr="00916199">
        <w:rPr>
          <w:rStyle w:val="Emphasis"/>
          <w:highlight w:val="cyan"/>
        </w:rPr>
        <w:t>practices</w:t>
      </w:r>
      <w:r w:rsidRPr="00916199">
        <w:rPr>
          <w:rStyle w:val="StyleUnderline"/>
          <w:highlight w:val="cyan"/>
        </w:rPr>
        <w:t xml:space="preserve"> that reflected</w:t>
      </w:r>
      <w:r w:rsidRPr="004D3406">
        <w:rPr>
          <w:sz w:val="16"/>
        </w:rPr>
        <w:t xml:space="preserve"> the </w:t>
      </w:r>
      <w:r w:rsidRPr="00916199">
        <w:rPr>
          <w:rStyle w:val="Emphasis"/>
          <w:highlight w:val="cyan"/>
        </w:rPr>
        <w:t>desirable features</w:t>
      </w:r>
      <w:r w:rsidRPr="00A07B72">
        <w:rPr>
          <w:rStyle w:val="StyleUnderline"/>
        </w:rPr>
        <w:t xml:space="preserve"> of a powerful and</w:t>
      </w:r>
      <w:r w:rsidRPr="004D3406">
        <w:rPr>
          <w:sz w:val="16"/>
        </w:rPr>
        <w:t xml:space="preserve"> highly </w:t>
      </w:r>
      <w:r w:rsidRPr="00A07B72">
        <w:rPr>
          <w:rStyle w:val="StyleUnderline"/>
        </w:rPr>
        <w:t xml:space="preserve">centralized global authority </w:t>
      </w:r>
      <w:r w:rsidRPr="00916199">
        <w:rPr>
          <w:rStyle w:val="StyleUnderline"/>
          <w:highlight w:val="cyan"/>
        </w:rPr>
        <w:t xml:space="preserve">but </w:t>
      </w:r>
      <w:r w:rsidRPr="00916199">
        <w:rPr>
          <w:rStyle w:val="Emphasis"/>
          <w:highlight w:val="cyan"/>
        </w:rPr>
        <w:t>neutralized</w:t>
      </w:r>
      <w:r w:rsidRPr="004D3406">
        <w:rPr>
          <w:sz w:val="16"/>
        </w:rPr>
        <w:t xml:space="preserve"> the </w:t>
      </w:r>
      <w:r w:rsidRPr="00A07B72">
        <w:rPr>
          <w:rStyle w:val="Emphasis"/>
        </w:rPr>
        <w:t xml:space="preserve">standing </w:t>
      </w:r>
      <w:r w:rsidRPr="00916199">
        <w:rPr>
          <w:rStyle w:val="Emphasis"/>
          <w:highlight w:val="cyan"/>
        </w:rPr>
        <w:t>threats</w:t>
      </w:r>
      <w:r w:rsidRPr="00A07B72">
        <w:rPr>
          <w:rStyle w:val="StyleUnderline"/>
        </w:rPr>
        <w:t xml:space="preserve"> posed by it</w:t>
      </w:r>
      <w:r w:rsidRPr="004D3406">
        <w:rPr>
          <w:sz w:val="16"/>
        </w:rPr>
        <w:t xml:space="preserve"> (for example, it might employ familiar strategies such as the separation of powers). </w:t>
      </w:r>
      <w:proofErr w:type="gramStart"/>
      <w:r w:rsidRPr="004D3406">
        <w:rPr>
          <w:sz w:val="16"/>
        </w:rPr>
        <w:t>In all likelihood</w:t>
      </w:r>
      <w:proofErr w:type="gramEnd"/>
      <w:r w:rsidRPr="004D3406">
        <w:rPr>
          <w:sz w:val="16"/>
        </w:rPr>
        <w:t>, one feature of a selective mirroring approach would be the significant preservation of existing institutions to serve as a bulwark against the excesses of any newly created ones. Whether and how such a strategy might be made effective against the perfect moral storm, and whether something closer to a “world government” would do better, would be a central issue for discussion by the convention.</w:t>
      </w:r>
    </w:p>
    <w:p w14:paraId="530CC307" w14:textId="77777777" w:rsidR="009148AA" w:rsidRPr="006012A9" w:rsidRDefault="009148AA" w:rsidP="009148AA">
      <w:pPr>
        <w:pStyle w:val="Heading4"/>
      </w:pPr>
      <w:r w:rsidRPr="006012A9">
        <w:t xml:space="preserve">It </w:t>
      </w:r>
      <w:r w:rsidRPr="006012A9">
        <w:rPr>
          <w:u w:val="single"/>
        </w:rPr>
        <w:t>spills over</w:t>
      </w:r>
      <w:r w:rsidRPr="006012A9">
        <w:t xml:space="preserve"> to foster </w:t>
      </w:r>
      <w:r w:rsidRPr="006012A9">
        <w:rPr>
          <w:u w:val="single"/>
        </w:rPr>
        <w:t>broader</w:t>
      </w:r>
      <w:r w:rsidRPr="006012A9">
        <w:t xml:space="preserve"> intergenerational representation, but </w:t>
      </w:r>
      <w:r w:rsidRPr="006012A9">
        <w:rPr>
          <w:u w:val="single"/>
        </w:rPr>
        <w:t>independence</w:t>
      </w:r>
      <w:r w:rsidRPr="006012A9">
        <w:t xml:space="preserve"> is </w:t>
      </w:r>
      <w:r w:rsidRPr="006012A9">
        <w:rPr>
          <w:u w:val="single"/>
        </w:rPr>
        <w:t>key</w:t>
      </w:r>
    </w:p>
    <w:p w14:paraId="2BA2D36A" w14:textId="77777777" w:rsidR="009148AA" w:rsidRDefault="009148AA" w:rsidP="009148AA">
      <w:r w:rsidRPr="004F27E3">
        <w:rPr>
          <w:rStyle w:val="Style13ptBold"/>
        </w:rPr>
        <w:t>Gardiner 14</w:t>
      </w:r>
      <w:r>
        <w:rPr>
          <w:rStyle w:val="Style13ptBold"/>
        </w:rPr>
        <w:t xml:space="preserve"> 2</w:t>
      </w:r>
      <w:r>
        <w:t xml:space="preserve"> [</w:t>
      </w:r>
      <w:r w:rsidRPr="004F27E3">
        <w:t>Stephen M. Gardiner</w:t>
      </w:r>
      <w:r>
        <w:t xml:space="preserve">, </w:t>
      </w:r>
      <w:r w:rsidRPr="004F27E3">
        <w:t>Professor of Philosophy and Ben Rabinowitz Endowed Professor of Human Dimensions of the Environment at the University of Washington, Seattle</w:t>
      </w:r>
      <w:r>
        <w:t>, “</w:t>
      </w:r>
      <w:r w:rsidRPr="004F27E3">
        <w:t>A Call for a Global Constitutional Convention Focused on Future Generations</w:t>
      </w:r>
      <w:r>
        <w:t>,” 2014,</w:t>
      </w:r>
      <w:r w:rsidRPr="004F27E3">
        <w:rPr>
          <w:i/>
          <w:iCs/>
        </w:rPr>
        <w:t xml:space="preserve"> Ethics &amp; International Affairs</w:t>
      </w:r>
      <w:r>
        <w:t>, Vol. 28, Issue 3, pp. 299-315,</w:t>
      </w:r>
      <w:r w:rsidRPr="004F27E3">
        <w:t xml:space="preserve"> https://doi.org/10.1017/S0892679414000379</w:t>
      </w:r>
      <w:r>
        <w:t>, EA]</w:t>
      </w:r>
    </w:p>
    <w:p w14:paraId="20954441" w14:textId="77777777" w:rsidR="009148AA" w:rsidRPr="00F3084D" w:rsidRDefault="009148AA" w:rsidP="009148AA">
      <w:pPr>
        <w:rPr>
          <w:sz w:val="16"/>
        </w:rPr>
      </w:pPr>
      <w:r w:rsidRPr="00F3084D">
        <w:rPr>
          <w:sz w:val="16"/>
        </w:rPr>
        <w:t xml:space="preserve">One set of </w:t>
      </w:r>
      <w:r w:rsidRPr="00B92B5B">
        <w:rPr>
          <w:rStyle w:val="StyleUnderline"/>
        </w:rPr>
        <w:t>guidelines concern</w:t>
      </w:r>
      <w:r w:rsidRPr="00B92B5B">
        <w:rPr>
          <w:sz w:val="16"/>
        </w:rPr>
        <w:t>s</w:t>
      </w:r>
      <w:r w:rsidRPr="00F3084D">
        <w:rPr>
          <w:sz w:val="16"/>
        </w:rPr>
        <w:t xml:space="preserve"> </w:t>
      </w:r>
      <w:r w:rsidRPr="00F3084D">
        <w:rPr>
          <w:rStyle w:val="StyleUnderline"/>
        </w:rPr>
        <w:t>how the global constitutional convention relates to other institutions. The first</w:t>
      </w:r>
      <w:r w:rsidRPr="00F3084D">
        <w:rPr>
          <w:sz w:val="16"/>
        </w:rPr>
        <w:t xml:space="preserve"> guideline </w:t>
      </w:r>
      <w:r w:rsidRPr="00F3084D">
        <w:rPr>
          <w:rStyle w:val="StyleUnderline"/>
        </w:rPr>
        <w:t>concerns</w:t>
      </w:r>
      <w:r w:rsidRPr="00F3084D">
        <w:rPr>
          <w:sz w:val="16"/>
        </w:rPr>
        <w:t xml:space="preserve"> relative </w:t>
      </w:r>
      <w:r w:rsidRPr="00B92B5B">
        <w:rPr>
          <w:rStyle w:val="StyleUnderline"/>
        </w:rPr>
        <w:t>independence</w:t>
      </w:r>
      <w:r w:rsidRPr="00F3084D">
        <w:rPr>
          <w:rStyle w:val="StyleUnderline"/>
        </w:rPr>
        <w:t>:</w:t>
      </w:r>
    </w:p>
    <w:p w14:paraId="196834AD" w14:textId="77777777" w:rsidR="009148AA" w:rsidRPr="00F3084D" w:rsidRDefault="009148AA" w:rsidP="009148AA">
      <w:pPr>
        <w:ind w:left="720"/>
        <w:rPr>
          <w:sz w:val="16"/>
        </w:rPr>
      </w:pPr>
      <w:r w:rsidRPr="00F3084D">
        <w:rPr>
          <w:sz w:val="16"/>
        </w:rPr>
        <w:t xml:space="preserve">(1) </w:t>
      </w:r>
      <w:r w:rsidRPr="00B56A55">
        <w:rPr>
          <w:rStyle w:val="Emphasis"/>
        </w:rPr>
        <w:t>Autonomy</w:t>
      </w:r>
      <w:r w:rsidRPr="00B56A55">
        <w:rPr>
          <w:rStyle w:val="StyleUnderline"/>
        </w:rPr>
        <w:t>: Any</w:t>
      </w:r>
      <w:r w:rsidRPr="00F3084D">
        <w:rPr>
          <w:rStyle w:val="StyleUnderline"/>
        </w:rPr>
        <w:t xml:space="preserve"> global constitutional </w:t>
      </w:r>
      <w:r w:rsidRPr="00916199">
        <w:rPr>
          <w:rStyle w:val="StyleUnderline"/>
          <w:highlight w:val="cyan"/>
        </w:rPr>
        <w:t xml:space="preserve">convention should have </w:t>
      </w:r>
      <w:r w:rsidRPr="00B92B5B">
        <w:rPr>
          <w:rStyle w:val="Emphasis"/>
        </w:rPr>
        <w:t xml:space="preserve">considerable </w:t>
      </w:r>
      <w:r w:rsidRPr="00916199">
        <w:rPr>
          <w:rStyle w:val="Emphasis"/>
          <w:highlight w:val="cyan"/>
        </w:rPr>
        <w:t>autonomy</w:t>
      </w:r>
      <w:r w:rsidRPr="00916199">
        <w:rPr>
          <w:rStyle w:val="StyleUnderline"/>
          <w:highlight w:val="cyan"/>
        </w:rPr>
        <w:t xml:space="preserve"> </w:t>
      </w:r>
      <w:r w:rsidRPr="00B56A55">
        <w:rPr>
          <w:rStyle w:val="StyleUnderline"/>
        </w:rPr>
        <w:t>from other institutions</w:t>
      </w:r>
      <w:r w:rsidRPr="00B56A55">
        <w:rPr>
          <w:sz w:val="16"/>
        </w:rPr>
        <w:t>,</w:t>
      </w:r>
      <w:r w:rsidRPr="00F3084D">
        <w:rPr>
          <w:sz w:val="16"/>
        </w:rPr>
        <w:t xml:space="preserve"> and </w:t>
      </w:r>
      <w:r w:rsidRPr="00916199">
        <w:rPr>
          <w:rStyle w:val="StyleUnderline"/>
          <w:highlight w:val="cyan"/>
        </w:rPr>
        <w:t>especially from</w:t>
      </w:r>
      <w:r w:rsidRPr="00B56A55">
        <w:rPr>
          <w:rStyle w:val="StyleUnderline"/>
        </w:rPr>
        <w:t xml:space="preserve"> those</w:t>
      </w:r>
      <w:r w:rsidRPr="00F3084D">
        <w:rPr>
          <w:rStyle w:val="StyleUnderline"/>
        </w:rPr>
        <w:t xml:space="preserve"> dominated by factors </w:t>
      </w:r>
      <w:r w:rsidRPr="00B56A55">
        <w:rPr>
          <w:rStyle w:val="StyleUnderline"/>
        </w:rPr>
        <w:t>that</w:t>
      </w:r>
      <w:r w:rsidRPr="00F3084D">
        <w:rPr>
          <w:sz w:val="16"/>
        </w:rPr>
        <w:t xml:space="preserve"> generate or </w:t>
      </w:r>
      <w:r w:rsidRPr="00B56A55">
        <w:rPr>
          <w:rStyle w:val="Emphasis"/>
        </w:rPr>
        <w:t>facilitate</w:t>
      </w:r>
      <w:r w:rsidRPr="00F3084D">
        <w:rPr>
          <w:rStyle w:val="Emphasis"/>
        </w:rPr>
        <w:t xml:space="preserve"> </w:t>
      </w:r>
      <w:r w:rsidRPr="00B92B5B">
        <w:rPr>
          <w:rStyle w:val="Emphasis"/>
        </w:rPr>
        <w:t>the tyranny of the contemporary</w:t>
      </w:r>
      <w:r w:rsidRPr="00F3084D">
        <w:rPr>
          <w:sz w:val="16"/>
        </w:rPr>
        <w:t xml:space="preserve"> (and the perfect moral storm, more generally).</w:t>
      </w:r>
    </w:p>
    <w:p w14:paraId="4DB99A21" w14:textId="77777777" w:rsidR="009148AA" w:rsidRDefault="009148AA" w:rsidP="009148AA">
      <w:pPr>
        <w:rPr>
          <w:rStyle w:val="Emphasis"/>
        </w:rPr>
      </w:pPr>
      <w:r w:rsidRPr="00F3084D">
        <w:rPr>
          <w:sz w:val="16"/>
        </w:rPr>
        <w:t xml:space="preserve">Thus, for example, </w:t>
      </w:r>
      <w:r w:rsidRPr="00F3084D">
        <w:rPr>
          <w:rStyle w:val="StyleUnderline"/>
        </w:rPr>
        <w:t xml:space="preserve">attempts should be made to </w:t>
      </w:r>
      <w:r w:rsidRPr="00B92B5B">
        <w:rPr>
          <w:rStyle w:val="StyleUnderline"/>
        </w:rPr>
        <w:t>insulate</w:t>
      </w:r>
      <w:r w:rsidRPr="00F3084D">
        <w:rPr>
          <w:rStyle w:val="StyleUnderline"/>
        </w:rPr>
        <w:t xml:space="preserve"> the global constitutional </w:t>
      </w:r>
      <w:r w:rsidRPr="00B92B5B">
        <w:rPr>
          <w:rStyle w:val="StyleUnderline"/>
        </w:rPr>
        <w:t>convention from</w:t>
      </w:r>
      <w:r w:rsidRPr="00F3084D">
        <w:rPr>
          <w:sz w:val="16"/>
        </w:rPr>
        <w:t xml:space="preserve"> too much </w:t>
      </w:r>
      <w:r w:rsidRPr="00B92B5B">
        <w:rPr>
          <w:rStyle w:val="StyleUnderline"/>
        </w:rPr>
        <w:t>influence from</w:t>
      </w:r>
      <w:r w:rsidRPr="00B92B5B">
        <w:rPr>
          <w:rStyle w:val="Emphasis"/>
        </w:rPr>
        <w:t xml:space="preserve"> </w:t>
      </w:r>
      <w:r w:rsidRPr="00916199">
        <w:rPr>
          <w:rStyle w:val="Emphasis"/>
          <w:highlight w:val="cyan"/>
        </w:rPr>
        <w:t>short-term</w:t>
      </w:r>
      <w:r w:rsidRPr="00F3084D">
        <w:rPr>
          <w:sz w:val="16"/>
        </w:rPr>
        <w:t xml:space="preserve"> and narrowly economic </w:t>
      </w:r>
      <w:r w:rsidRPr="00916199">
        <w:rPr>
          <w:rStyle w:val="Emphasis"/>
          <w:highlight w:val="cyan"/>
        </w:rPr>
        <w:t>forces</w:t>
      </w:r>
      <w:r w:rsidRPr="00F3084D">
        <w:rPr>
          <w:rStyle w:val="Emphasis"/>
        </w:rPr>
        <w:t>.</w:t>
      </w:r>
    </w:p>
    <w:p w14:paraId="645AB030" w14:textId="77777777" w:rsidR="009148AA" w:rsidRPr="0038527D" w:rsidRDefault="009148AA" w:rsidP="009148AA">
      <w:pPr>
        <w:rPr>
          <w:sz w:val="16"/>
        </w:rPr>
      </w:pPr>
      <w:r w:rsidRPr="0038527D">
        <w:rPr>
          <w:rStyle w:val="StyleUnderline"/>
        </w:rPr>
        <w:t xml:space="preserve">The </w:t>
      </w:r>
      <w:r w:rsidRPr="00B92B5B">
        <w:rPr>
          <w:rStyle w:val="StyleUnderline"/>
        </w:rPr>
        <w:t xml:space="preserve">second guideline </w:t>
      </w:r>
      <w:r w:rsidRPr="0038527D">
        <w:rPr>
          <w:rStyle w:val="StyleUnderline"/>
        </w:rPr>
        <w:t xml:space="preserve">concerns </w:t>
      </w:r>
      <w:proofErr w:type="gramStart"/>
      <w:r w:rsidRPr="0038527D">
        <w:rPr>
          <w:rStyle w:val="Emphasis"/>
        </w:rPr>
        <w:t>limits</w:t>
      </w:r>
      <w:proofErr w:type="gramEnd"/>
      <w:r w:rsidRPr="0038527D">
        <w:rPr>
          <w:rStyle w:val="StyleUnderline"/>
        </w:rPr>
        <w:t xml:space="preserve"> to</w:t>
      </w:r>
      <w:r w:rsidRPr="0038527D">
        <w:rPr>
          <w:sz w:val="16"/>
        </w:rPr>
        <w:t xml:space="preserve"> that </w:t>
      </w:r>
      <w:r w:rsidRPr="0038527D">
        <w:rPr>
          <w:rStyle w:val="StyleUnderline"/>
        </w:rPr>
        <w:t>independence</w:t>
      </w:r>
      <w:r w:rsidRPr="0038527D">
        <w:rPr>
          <w:sz w:val="16"/>
        </w:rPr>
        <w:t>:</w:t>
      </w:r>
    </w:p>
    <w:p w14:paraId="0626173B" w14:textId="77777777" w:rsidR="009148AA" w:rsidRPr="0038527D" w:rsidRDefault="009148AA" w:rsidP="009148AA">
      <w:pPr>
        <w:ind w:firstLine="720"/>
        <w:rPr>
          <w:sz w:val="16"/>
        </w:rPr>
      </w:pPr>
      <w:r w:rsidRPr="0038527D">
        <w:rPr>
          <w:sz w:val="16"/>
        </w:rPr>
        <w:lastRenderedPageBreak/>
        <w:t xml:space="preserve">(2) </w:t>
      </w:r>
      <w:r w:rsidRPr="0038527D">
        <w:rPr>
          <w:rStyle w:val="Emphasis"/>
        </w:rPr>
        <w:t xml:space="preserve">Mutual </w:t>
      </w:r>
      <w:r w:rsidRPr="00B92B5B">
        <w:rPr>
          <w:rStyle w:val="Emphasis"/>
        </w:rPr>
        <w:t>Accountability</w:t>
      </w:r>
      <w:r w:rsidRPr="0038527D">
        <w:rPr>
          <w:rStyle w:val="StyleUnderline"/>
        </w:rPr>
        <w:t>:</w:t>
      </w:r>
      <w:r w:rsidRPr="0038527D">
        <w:rPr>
          <w:sz w:val="16"/>
        </w:rPr>
        <w:t xml:space="preserve"> Any global constitutional convention should be to some extent accountable to other </w:t>
      </w:r>
      <w:r w:rsidRPr="00916199">
        <w:rPr>
          <w:rStyle w:val="StyleUnderline"/>
          <w:highlight w:val="cyan"/>
        </w:rPr>
        <w:t>major institutions</w:t>
      </w:r>
      <w:r w:rsidRPr="0038527D">
        <w:rPr>
          <w:sz w:val="16"/>
        </w:rPr>
        <w:t xml:space="preserve">, and they </w:t>
      </w:r>
      <w:r w:rsidRPr="00916199">
        <w:rPr>
          <w:rStyle w:val="Emphasis"/>
          <w:highlight w:val="cyan"/>
        </w:rPr>
        <w:t>should be accountable to it</w:t>
      </w:r>
      <w:r w:rsidRPr="0038527D">
        <w:rPr>
          <w:rStyle w:val="Emphasis"/>
        </w:rPr>
        <w:t>.</w:t>
      </w:r>
    </w:p>
    <w:p w14:paraId="7E55D439" w14:textId="77777777" w:rsidR="009148AA" w:rsidRPr="0038527D" w:rsidRDefault="009148AA" w:rsidP="009148AA">
      <w:pPr>
        <w:rPr>
          <w:sz w:val="16"/>
        </w:rPr>
      </w:pPr>
      <w:r w:rsidRPr="0038527D">
        <w:rPr>
          <w:sz w:val="16"/>
        </w:rPr>
        <w:t xml:space="preserve">Thus, for example, though the global constitutional convention should not be able to decide unilaterally that national institutions should be radically supplanted, nevertheless such </w:t>
      </w:r>
      <w:r w:rsidRPr="0038527D">
        <w:rPr>
          <w:rStyle w:val="StyleUnderline"/>
        </w:rPr>
        <w:t>institutions</w:t>
      </w:r>
      <w:r w:rsidRPr="0038527D">
        <w:rPr>
          <w:rStyle w:val="Emphasis"/>
        </w:rPr>
        <w:t xml:space="preserve"> </w:t>
      </w:r>
      <w:r w:rsidRPr="00163F84">
        <w:rPr>
          <w:rStyle w:val="Emphasis"/>
        </w:rPr>
        <w:t xml:space="preserve">should </w:t>
      </w:r>
      <w:r w:rsidRPr="00916199">
        <w:rPr>
          <w:rStyle w:val="Emphasis"/>
          <w:highlight w:val="cyan"/>
        </w:rPr>
        <w:t>no</w:t>
      </w:r>
      <w:r w:rsidRPr="00163F84">
        <w:rPr>
          <w:rStyle w:val="Emphasis"/>
        </w:rPr>
        <w:t xml:space="preserve">t have a </w:t>
      </w:r>
      <w:r w:rsidRPr="00916199">
        <w:rPr>
          <w:rStyle w:val="Emphasis"/>
          <w:highlight w:val="cyan"/>
        </w:rPr>
        <w:t>simple veto</w:t>
      </w:r>
      <w:r w:rsidRPr="0038527D">
        <w:rPr>
          <w:rStyle w:val="StyleUnderline"/>
        </w:rPr>
        <w:t xml:space="preserve"> on</w:t>
      </w:r>
      <w:r w:rsidRPr="0038527D">
        <w:rPr>
          <w:sz w:val="16"/>
        </w:rPr>
        <w:t xml:space="preserve"> the </w:t>
      </w:r>
      <w:r w:rsidRPr="0038527D">
        <w:rPr>
          <w:rStyle w:val="StyleUnderline"/>
        </w:rPr>
        <w:t>recommendations of the convention</w:t>
      </w:r>
      <w:r w:rsidRPr="0038527D">
        <w:rPr>
          <w:sz w:val="16"/>
        </w:rPr>
        <w:t>, including those that would result in sharp limits to their powers.</w:t>
      </w:r>
    </w:p>
    <w:p w14:paraId="3DBB8BD6" w14:textId="77777777" w:rsidR="009148AA" w:rsidRPr="0038527D" w:rsidRDefault="009148AA" w:rsidP="009148AA">
      <w:pPr>
        <w:rPr>
          <w:rStyle w:val="StyleUnderline"/>
        </w:rPr>
      </w:pPr>
      <w:r w:rsidRPr="0038527D">
        <w:rPr>
          <w:rStyle w:val="StyleUnderline"/>
        </w:rPr>
        <w:t xml:space="preserve">A third guideline concerns </w:t>
      </w:r>
      <w:r w:rsidRPr="0038527D">
        <w:rPr>
          <w:rStyle w:val="Emphasis"/>
        </w:rPr>
        <w:t>adequacy</w:t>
      </w:r>
      <w:r w:rsidRPr="0038527D">
        <w:rPr>
          <w:rStyle w:val="StyleUnderline"/>
        </w:rPr>
        <w:t>:</w:t>
      </w:r>
    </w:p>
    <w:p w14:paraId="5EF077C4" w14:textId="77777777" w:rsidR="009148AA" w:rsidRPr="0038527D" w:rsidRDefault="009148AA" w:rsidP="009148AA">
      <w:pPr>
        <w:ind w:firstLine="720"/>
        <w:rPr>
          <w:sz w:val="16"/>
        </w:rPr>
      </w:pPr>
      <w:r w:rsidRPr="0038527D">
        <w:rPr>
          <w:sz w:val="16"/>
        </w:rPr>
        <w:t xml:space="preserve">(3) </w:t>
      </w:r>
      <w:r w:rsidRPr="0038527D">
        <w:rPr>
          <w:rStyle w:val="Emphasis"/>
        </w:rPr>
        <w:t xml:space="preserve">Functional </w:t>
      </w:r>
      <w:r w:rsidRPr="00B92B5B">
        <w:rPr>
          <w:rStyle w:val="Emphasis"/>
        </w:rPr>
        <w:t>Adequacy</w:t>
      </w:r>
      <w:r w:rsidRPr="0038527D">
        <w:rPr>
          <w:rStyle w:val="StyleUnderline"/>
        </w:rPr>
        <w:t xml:space="preserve">: The </w:t>
      </w:r>
      <w:r w:rsidRPr="00B92B5B">
        <w:rPr>
          <w:rStyle w:val="StyleUnderline"/>
        </w:rPr>
        <w:t>global</w:t>
      </w:r>
      <w:r w:rsidRPr="0038527D">
        <w:rPr>
          <w:rStyle w:val="StyleUnderline"/>
        </w:rPr>
        <w:t xml:space="preserve"> constitutional </w:t>
      </w:r>
      <w:r w:rsidRPr="00B92B5B">
        <w:rPr>
          <w:rStyle w:val="StyleUnderline"/>
        </w:rPr>
        <w:t>convention should</w:t>
      </w:r>
      <w:r w:rsidRPr="0038527D">
        <w:rPr>
          <w:rStyle w:val="StyleUnderline"/>
        </w:rPr>
        <w:t xml:space="preserve"> be constructed in</w:t>
      </w:r>
      <w:r w:rsidRPr="0038527D">
        <w:rPr>
          <w:sz w:val="16"/>
        </w:rPr>
        <w:t xml:space="preserve"> such </w:t>
      </w:r>
      <w:r w:rsidRPr="0038527D">
        <w:rPr>
          <w:rStyle w:val="StyleUnderline"/>
        </w:rPr>
        <w:t xml:space="preserve">a way that it is highly likely to </w:t>
      </w:r>
      <w:r w:rsidRPr="00B92B5B">
        <w:rPr>
          <w:rStyle w:val="StyleUnderline"/>
        </w:rPr>
        <w:t>produce recommendations</w:t>
      </w:r>
      <w:r w:rsidRPr="0038527D">
        <w:rPr>
          <w:rStyle w:val="StyleUnderline"/>
        </w:rPr>
        <w:t xml:space="preserve"> </w:t>
      </w:r>
      <w:r w:rsidRPr="0038527D">
        <w:rPr>
          <w:sz w:val="16"/>
        </w:rPr>
        <w:t xml:space="preserve">that are </w:t>
      </w:r>
      <w:r w:rsidRPr="0038527D">
        <w:rPr>
          <w:rStyle w:val="StyleUnderline"/>
        </w:rPr>
        <w:t xml:space="preserve">functionally </w:t>
      </w:r>
      <w:r w:rsidRPr="00B92B5B">
        <w:rPr>
          <w:rStyle w:val="StyleUnderline"/>
        </w:rPr>
        <w:t>adequate to the task</w:t>
      </w:r>
      <w:r w:rsidRPr="0038527D">
        <w:rPr>
          <w:rStyle w:val="StyleUnderline"/>
        </w:rPr>
        <w:t>.</w:t>
      </w:r>
    </w:p>
    <w:p w14:paraId="4A2F910A" w14:textId="77777777" w:rsidR="009148AA" w:rsidRPr="00BB50DC" w:rsidRDefault="009148AA" w:rsidP="009148AA">
      <w:pPr>
        <w:rPr>
          <w:rStyle w:val="StyleUnderline"/>
          <w:sz w:val="16"/>
        </w:rPr>
      </w:pPr>
      <w:r w:rsidRPr="0038527D">
        <w:rPr>
          <w:sz w:val="16"/>
        </w:rPr>
        <w:t xml:space="preserve">Thus, for example, the </w:t>
      </w:r>
      <w:r w:rsidRPr="00916199">
        <w:rPr>
          <w:rStyle w:val="StyleUnderline"/>
          <w:highlight w:val="cyan"/>
        </w:rPr>
        <w:t>tasks</w:t>
      </w:r>
      <w:r w:rsidRPr="0038527D">
        <w:rPr>
          <w:sz w:val="16"/>
        </w:rPr>
        <w:t xml:space="preserve"> of the global constitutional convention </w:t>
      </w:r>
      <w:r w:rsidRPr="00916199">
        <w:rPr>
          <w:rStyle w:val="StyleUnderline"/>
          <w:highlight w:val="cyan"/>
        </w:rPr>
        <w:t xml:space="preserve">should not be assigned to </w:t>
      </w:r>
      <w:r w:rsidRPr="00916199">
        <w:rPr>
          <w:rStyle w:val="Emphasis"/>
          <w:highlight w:val="cyan"/>
          <w:bdr w:val="single" w:sz="4" w:space="0" w:color="auto"/>
        </w:rPr>
        <w:t>any</w:t>
      </w:r>
      <w:r w:rsidRPr="0038527D">
        <w:rPr>
          <w:rStyle w:val="Emphasis"/>
          <w:bdr w:val="single" w:sz="4" w:space="0" w:color="auto"/>
        </w:rPr>
        <w:t xml:space="preserve"> currently </w:t>
      </w:r>
      <w:r w:rsidRPr="00916199">
        <w:rPr>
          <w:rStyle w:val="Emphasis"/>
          <w:highlight w:val="cyan"/>
          <w:bdr w:val="single" w:sz="4" w:space="0" w:color="auto"/>
        </w:rPr>
        <w:t>existing body</w:t>
      </w:r>
      <w:r w:rsidRPr="0038527D">
        <w:rPr>
          <w:sz w:val="16"/>
        </w:rPr>
        <w:t xml:space="preserve"> whose design and authority is clearly unsuitable. In my view, this guideline rules out proposals such as the Royal Society’s suggestion that governance of geoengineering should be taken up by the United Nations’ Commission on Sustainable Development,20 or the Secretary-General’s recommendation of a new United Nations’ High Commissioner for Future Generations.21 Though </w:t>
      </w:r>
      <w:r w:rsidRPr="0038527D">
        <w:rPr>
          <w:rStyle w:val="StyleUnderline"/>
        </w:rPr>
        <w:t xml:space="preserve">such </w:t>
      </w:r>
      <w:r w:rsidRPr="00B92B5B">
        <w:rPr>
          <w:rStyle w:val="StyleUnderline"/>
        </w:rPr>
        <w:t>proposals</w:t>
      </w:r>
      <w:r w:rsidRPr="0038527D">
        <w:rPr>
          <w:sz w:val="16"/>
        </w:rPr>
        <w:t xml:space="preserve"> may have merit for some purposes (for example, </w:t>
      </w:r>
      <w:r w:rsidRPr="0038527D">
        <w:rPr>
          <w:rStyle w:val="StyleUnderline"/>
        </w:rPr>
        <w:t>as pragmatic</w:t>
      </w:r>
      <w:r w:rsidRPr="0038527D">
        <w:rPr>
          <w:sz w:val="16"/>
        </w:rPr>
        <w:t xml:space="preserve">, incremental </w:t>
      </w:r>
      <w:r w:rsidRPr="0038527D">
        <w:rPr>
          <w:rStyle w:val="StyleUnderline"/>
        </w:rPr>
        <w:t>suggestions to highlight the importance of intergenerational issues</w:t>
      </w:r>
      <w:r w:rsidRPr="0038527D">
        <w:rPr>
          <w:sz w:val="16"/>
        </w:rPr>
        <w:t xml:space="preserve">), they </w:t>
      </w:r>
      <w:r w:rsidRPr="00B92B5B">
        <w:rPr>
          <w:rStyle w:val="StyleUnderline"/>
        </w:rPr>
        <w:t xml:space="preserve">are </w:t>
      </w:r>
      <w:r w:rsidRPr="00B92B5B">
        <w:rPr>
          <w:rStyle w:val="Emphasis"/>
        </w:rPr>
        <w:t>too</w:t>
      </w:r>
      <w:r w:rsidRPr="00B92B5B">
        <w:rPr>
          <w:rStyle w:val="StyleUnderline"/>
        </w:rPr>
        <w:t xml:space="preserve"> </w:t>
      </w:r>
      <w:r w:rsidRPr="00B92B5B">
        <w:rPr>
          <w:rStyle w:val="Emphasis"/>
        </w:rPr>
        <w:t>modest</w:t>
      </w:r>
      <w:r w:rsidRPr="0038527D">
        <w:rPr>
          <w:sz w:val="16"/>
        </w:rPr>
        <w:t xml:space="preserve">, in my opinion, </w:t>
      </w:r>
      <w:r w:rsidRPr="00B92B5B">
        <w:rPr>
          <w:rStyle w:val="StyleUnderline"/>
        </w:rPr>
        <w:t xml:space="preserve">to </w:t>
      </w:r>
      <w:r w:rsidRPr="00B92B5B">
        <w:rPr>
          <w:rStyle w:val="Emphasis"/>
        </w:rPr>
        <w:t>reflect</w:t>
      </w:r>
      <w:r w:rsidRPr="0038527D">
        <w:rPr>
          <w:rStyle w:val="StyleUnderline"/>
        </w:rPr>
        <w:t xml:space="preserve"> the </w:t>
      </w:r>
      <w:r w:rsidRPr="00B92B5B">
        <w:rPr>
          <w:rStyle w:val="Emphasis"/>
        </w:rPr>
        <w:t>gravity</w:t>
      </w:r>
      <w:r w:rsidRPr="00B92B5B">
        <w:rPr>
          <w:rStyle w:val="StyleUnderline"/>
        </w:rPr>
        <w:t xml:space="preserve"> </w:t>
      </w:r>
      <w:r w:rsidRPr="00B92B5B">
        <w:rPr>
          <w:rStyle w:val="Emphasis"/>
        </w:rPr>
        <w:t>of</w:t>
      </w:r>
      <w:r w:rsidRPr="0038527D">
        <w:rPr>
          <w:sz w:val="16"/>
        </w:rPr>
        <w:t xml:space="preserve"> the </w:t>
      </w:r>
      <w:r w:rsidRPr="00B92B5B">
        <w:rPr>
          <w:rStyle w:val="Emphasis"/>
        </w:rPr>
        <w:t>threats</w:t>
      </w:r>
      <w:r w:rsidRPr="0038527D">
        <w:rPr>
          <w:sz w:val="16"/>
        </w:rPr>
        <w:t xml:space="preserve"> posed by climate change in particular, </w:t>
      </w:r>
      <w:r w:rsidRPr="0038527D">
        <w:rPr>
          <w:rStyle w:val="StyleUnderline"/>
        </w:rPr>
        <w:t>and the perfect moral storm</w:t>
      </w:r>
      <w:r w:rsidRPr="0038527D">
        <w:rPr>
          <w:sz w:val="16"/>
        </w:rPr>
        <w:t xml:space="preserve"> more generally.</w:t>
      </w:r>
    </w:p>
    <w:p w14:paraId="1DDC099F" w14:textId="77777777" w:rsidR="009148AA" w:rsidRPr="007E6AA4" w:rsidRDefault="009148AA" w:rsidP="009148AA">
      <w:pPr>
        <w:rPr>
          <w:sz w:val="16"/>
          <w:szCs w:val="16"/>
        </w:rPr>
      </w:pPr>
      <w:r w:rsidRPr="007E6AA4">
        <w:rPr>
          <w:sz w:val="16"/>
          <w:szCs w:val="16"/>
        </w:rPr>
        <w:t>Aims</w:t>
      </w:r>
    </w:p>
    <w:p w14:paraId="1D69DC33" w14:textId="77777777" w:rsidR="009148AA" w:rsidRPr="003E78F8" w:rsidRDefault="009148AA" w:rsidP="009148AA">
      <w:pPr>
        <w:rPr>
          <w:sz w:val="16"/>
        </w:rPr>
      </w:pPr>
      <w:r w:rsidRPr="003E78F8">
        <w:rPr>
          <w:sz w:val="16"/>
        </w:rPr>
        <w:t xml:space="preserve">A second set of guidelines concerns the aims of the global constitutional convention. Here, </w:t>
      </w:r>
      <w:r w:rsidRPr="00C646FD">
        <w:rPr>
          <w:rStyle w:val="StyleUnderline"/>
        </w:rPr>
        <w:t>the perfect moral storm analysis would suggest</w:t>
      </w:r>
      <w:r w:rsidRPr="003E78F8">
        <w:rPr>
          <w:sz w:val="16"/>
        </w:rPr>
        <w:t>:</w:t>
      </w:r>
    </w:p>
    <w:p w14:paraId="0131564A" w14:textId="77777777" w:rsidR="009148AA" w:rsidRPr="00C646FD" w:rsidRDefault="009148AA" w:rsidP="009148AA">
      <w:pPr>
        <w:ind w:left="720"/>
        <w:rPr>
          <w:rStyle w:val="StyleUnderline"/>
        </w:rPr>
      </w:pPr>
      <w:r w:rsidRPr="00C646FD">
        <w:rPr>
          <w:sz w:val="16"/>
        </w:rPr>
        <w:t xml:space="preserve">(4) </w:t>
      </w:r>
      <w:r w:rsidRPr="00B92B5B">
        <w:rPr>
          <w:rStyle w:val="Emphasis"/>
        </w:rPr>
        <w:t>Comprehensiveness</w:t>
      </w:r>
      <w:r w:rsidRPr="00C646FD">
        <w:rPr>
          <w:rStyle w:val="StyleUnderline"/>
        </w:rPr>
        <w:t xml:space="preserve">: The </w:t>
      </w:r>
      <w:r w:rsidRPr="00916199">
        <w:rPr>
          <w:rStyle w:val="StyleUnderline"/>
          <w:highlight w:val="cyan"/>
        </w:rPr>
        <w:t>convention should</w:t>
      </w:r>
      <w:r w:rsidRPr="00C646FD">
        <w:rPr>
          <w:rStyle w:val="StyleUnderline"/>
        </w:rPr>
        <w:t xml:space="preserve"> be under a mandate to </w:t>
      </w:r>
      <w:r w:rsidRPr="00916199">
        <w:rPr>
          <w:rStyle w:val="StyleUnderline"/>
          <w:highlight w:val="cyan"/>
        </w:rPr>
        <w:t>consider a</w:t>
      </w:r>
      <w:r w:rsidRPr="00C646FD">
        <w:rPr>
          <w:rStyle w:val="StyleUnderline"/>
        </w:rPr>
        <w:t xml:space="preserve"> </w:t>
      </w:r>
      <w:r w:rsidRPr="00C646FD">
        <w:rPr>
          <w:rStyle w:val="Emphasis"/>
        </w:rPr>
        <w:t>very</w:t>
      </w:r>
      <w:r w:rsidRPr="00C646FD">
        <w:rPr>
          <w:rStyle w:val="StyleUnderline"/>
        </w:rPr>
        <w:t xml:space="preserve"> </w:t>
      </w:r>
      <w:r w:rsidRPr="00916199">
        <w:rPr>
          <w:rStyle w:val="Emphasis"/>
          <w:highlight w:val="cyan"/>
        </w:rPr>
        <w:t>broad</w:t>
      </w:r>
      <w:r w:rsidRPr="00916199">
        <w:rPr>
          <w:rStyle w:val="StyleUnderline"/>
          <w:highlight w:val="cyan"/>
        </w:rPr>
        <w:t xml:space="preserve"> </w:t>
      </w:r>
      <w:r w:rsidRPr="00916199">
        <w:rPr>
          <w:rStyle w:val="Emphasis"/>
          <w:highlight w:val="cyan"/>
        </w:rPr>
        <w:t>range</w:t>
      </w:r>
      <w:r w:rsidRPr="00916199">
        <w:rPr>
          <w:rStyle w:val="StyleUnderline"/>
          <w:highlight w:val="cyan"/>
        </w:rPr>
        <w:t xml:space="preserve"> of</w:t>
      </w:r>
      <w:r w:rsidRPr="00C646FD">
        <w:rPr>
          <w:rStyle w:val="StyleUnderline"/>
        </w:rPr>
        <w:t xml:space="preserve"> </w:t>
      </w:r>
      <w:r w:rsidRPr="00C646FD">
        <w:rPr>
          <w:rStyle w:val="Emphasis"/>
        </w:rPr>
        <w:t>global</w:t>
      </w:r>
      <w:r w:rsidRPr="00C646FD">
        <w:rPr>
          <w:rStyle w:val="StyleUnderline"/>
        </w:rPr>
        <w:t xml:space="preserve">, </w:t>
      </w:r>
      <w:r w:rsidRPr="00C646FD">
        <w:rPr>
          <w:rStyle w:val="Emphasis"/>
        </w:rPr>
        <w:t>intergenerational</w:t>
      </w:r>
      <w:r w:rsidRPr="00C646FD">
        <w:rPr>
          <w:rStyle w:val="StyleUnderline"/>
        </w:rPr>
        <w:t xml:space="preserve"> </w:t>
      </w:r>
      <w:r w:rsidRPr="00916199">
        <w:rPr>
          <w:rStyle w:val="Emphasis"/>
          <w:highlight w:val="cyan"/>
        </w:rPr>
        <w:t>issues</w:t>
      </w:r>
      <w:r w:rsidRPr="003E78F8">
        <w:rPr>
          <w:rStyle w:val="StyleUnderline"/>
        </w:rPr>
        <w:t>, to focus on</w:t>
      </w:r>
      <w:r w:rsidRPr="00C646FD">
        <w:rPr>
          <w:sz w:val="16"/>
        </w:rPr>
        <w:t xml:space="preserve"> such issues </w:t>
      </w:r>
      <w:r w:rsidRPr="00C646FD">
        <w:rPr>
          <w:rStyle w:val="StyleUnderline"/>
        </w:rPr>
        <w:t xml:space="preserve">at a </w:t>
      </w:r>
      <w:r w:rsidRPr="00C646FD">
        <w:rPr>
          <w:rStyle w:val="Emphasis"/>
        </w:rPr>
        <w:t>foundational</w:t>
      </w:r>
      <w:r w:rsidRPr="00C646FD">
        <w:rPr>
          <w:rStyle w:val="StyleUnderline"/>
        </w:rPr>
        <w:t xml:space="preserve"> </w:t>
      </w:r>
      <w:r w:rsidRPr="00C646FD">
        <w:rPr>
          <w:rStyle w:val="Emphasis"/>
        </w:rPr>
        <w:t>level</w:t>
      </w:r>
      <w:r w:rsidRPr="00C646FD">
        <w:rPr>
          <w:rStyle w:val="StyleUnderline"/>
        </w:rPr>
        <w:t>, and to recommend institutional reform accordingly.</w:t>
      </w:r>
    </w:p>
    <w:p w14:paraId="5CC80C7A" w14:textId="77777777" w:rsidR="009148AA" w:rsidRPr="003E78F8" w:rsidRDefault="009148AA" w:rsidP="009148AA">
      <w:pPr>
        <w:ind w:left="720"/>
        <w:rPr>
          <w:rStyle w:val="StyleUnderline"/>
        </w:rPr>
      </w:pPr>
      <w:r w:rsidRPr="003E78F8">
        <w:rPr>
          <w:sz w:val="16"/>
        </w:rPr>
        <w:t xml:space="preserve">(5) </w:t>
      </w:r>
      <w:r w:rsidRPr="00B92B5B">
        <w:rPr>
          <w:rStyle w:val="Emphasis"/>
        </w:rPr>
        <w:t>Standing Authority</w:t>
      </w:r>
      <w:r w:rsidRPr="003E78F8">
        <w:rPr>
          <w:sz w:val="16"/>
        </w:rPr>
        <w:t xml:space="preserve">: Though </w:t>
      </w:r>
      <w:r w:rsidRPr="003E78F8">
        <w:rPr>
          <w:rStyle w:val="StyleUnderline"/>
        </w:rPr>
        <w:t xml:space="preserve">the </w:t>
      </w:r>
      <w:r w:rsidRPr="00B92B5B">
        <w:rPr>
          <w:rStyle w:val="StyleUnderline"/>
        </w:rPr>
        <w:t>convention</w:t>
      </w:r>
      <w:r w:rsidRPr="003E78F8">
        <w:rPr>
          <w:sz w:val="16"/>
        </w:rPr>
        <w:t xml:space="preserve"> may recommend the establishment of some temporary and issue-specific bodies, its focus </w:t>
      </w:r>
      <w:r w:rsidRPr="00B92B5B">
        <w:rPr>
          <w:rStyle w:val="StyleUnderline"/>
        </w:rPr>
        <w:t>should</w:t>
      </w:r>
      <w:r w:rsidRPr="003E78F8">
        <w:rPr>
          <w:sz w:val="16"/>
        </w:rPr>
        <w:t xml:space="preserve"> be on the </w:t>
      </w:r>
      <w:r w:rsidRPr="00B92B5B">
        <w:rPr>
          <w:rStyle w:val="Emphasis"/>
        </w:rPr>
        <w:t>establish</w:t>
      </w:r>
      <w:r w:rsidRPr="00B92B5B">
        <w:rPr>
          <w:sz w:val="16"/>
        </w:rPr>
        <w:t>ment</w:t>
      </w:r>
      <w:r w:rsidRPr="003E78F8">
        <w:rPr>
          <w:sz w:val="16"/>
        </w:rPr>
        <w:t xml:space="preserve"> of </w:t>
      </w:r>
      <w:r w:rsidRPr="00B92B5B">
        <w:rPr>
          <w:rStyle w:val="Emphasis"/>
        </w:rPr>
        <w:t>institutions</w:t>
      </w:r>
      <w:r w:rsidRPr="003E78F8">
        <w:rPr>
          <w:rStyle w:val="StyleUnderline"/>
        </w:rPr>
        <w:t xml:space="preserve"> with standing authority over the long term.</w:t>
      </w:r>
    </w:p>
    <w:p w14:paraId="01939BFC" w14:textId="77777777" w:rsidR="009148AA" w:rsidRDefault="009148AA" w:rsidP="009148AA">
      <w:pPr>
        <w:rPr>
          <w:rStyle w:val="StyleUnderline"/>
        </w:rPr>
      </w:pPr>
      <w:r w:rsidRPr="003E78F8">
        <w:rPr>
          <w:rStyle w:val="StyleUnderline"/>
        </w:rPr>
        <w:t xml:space="preserve">These </w:t>
      </w:r>
      <w:r w:rsidRPr="00916199">
        <w:rPr>
          <w:rStyle w:val="StyleUnderline"/>
          <w:highlight w:val="cyan"/>
        </w:rPr>
        <w:t>guidelines</w:t>
      </w:r>
      <w:r w:rsidRPr="003E78F8">
        <w:rPr>
          <w:sz w:val="16"/>
        </w:rPr>
        <w:t xml:space="preserve"> are significant in that they </w:t>
      </w:r>
      <w:r w:rsidRPr="00916199">
        <w:rPr>
          <w:rStyle w:val="Emphasis"/>
          <w:highlight w:val="cyan"/>
        </w:rPr>
        <w:t>stand</w:t>
      </w:r>
      <w:r w:rsidRPr="00916199">
        <w:rPr>
          <w:rStyle w:val="StyleUnderline"/>
          <w:highlight w:val="cyan"/>
        </w:rPr>
        <w:t xml:space="preserve"> </w:t>
      </w:r>
      <w:r w:rsidRPr="00916199">
        <w:rPr>
          <w:rStyle w:val="Emphasis"/>
          <w:highlight w:val="cyan"/>
        </w:rPr>
        <w:t>against</w:t>
      </w:r>
      <w:r w:rsidRPr="00916199">
        <w:rPr>
          <w:rStyle w:val="StyleUnderline"/>
          <w:highlight w:val="cyan"/>
        </w:rPr>
        <w:t xml:space="preserve"> </w:t>
      </w:r>
      <w:r w:rsidRPr="00916199">
        <w:rPr>
          <w:rStyle w:val="Emphasis"/>
          <w:highlight w:val="cyan"/>
        </w:rPr>
        <w:t>existing</w:t>
      </w:r>
      <w:r w:rsidRPr="003E78F8">
        <w:rPr>
          <w:rStyle w:val="Emphasis"/>
        </w:rPr>
        <w:t xml:space="preserve"> issue-specific </w:t>
      </w:r>
      <w:r w:rsidRPr="00916199">
        <w:rPr>
          <w:rStyle w:val="Emphasis"/>
          <w:highlight w:val="cyan"/>
        </w:rPr>
        <w:t>approaches</w:t>
      </w:r>
      <w:r w:rsidRPr="003E78F8">
        <w:rPr>
          <w:rStyle w:val="StyleUnderline"/>
        </w:rPr>
        <w:t xml:space="preserve"> to global</w:t>
      </w:r>
      <w:r w:rsidRPr="003E78F8">
        <w:rPr>
          <w:sz w:val="16"/>
        </w:rPr>
        <w:t xml:space="preserve"> and </w:t>
      </w:r>
      <w:r w:rsidRPr="003E78F8">
        <w:rPr>
          <w:rStyle w:val="StyleUnderline"/>
        </w:rPr>
        <w:t xml:space="preserve">intergenerational </w:t>
      </w:r>
      <w:proofErr w:type="gramStart"/>
      <w:r w:rsidRPr="003E78F8">
        <w:rPr>
          <w:rStyle w:val="StyleUnderline"/>
        </w:rPr>
        <w:t>problems</w:t>
      </w:r>
      <w:r w:rsidRPr="003E78F8">
        <w:rPr>
          <w:sz w:val="16"/>
        </w:rPr>
        <w:t xml:space="preserve">, </w:t>
      </w:r>
      <w:r w:rsidRPr="00916199">
        <w:rPr>
          <w:rStyle w:val="StyleUnderline"/>
          <w:highlight w:val="cyan"/>
        </w:rPr>
        <w:t>and</w:t>
      </w:r>
      <w:proofErr w:type="gramEnd"/>
      <w:r w:rsidRPr="00916199">
        <w:rPr>
          <w:rStyle w:val="StyleUnderline"/>
          <w:highlight w:val="cyan"/>
        </w:rPr>
        <w:t xml:space="preserve"> encourage</w:t>
      </w:r>
      <w:r w:rsidRPr="008C5483">
        <w:rPr>
          <w:sz w:val="16"/>
          <w:szCs w:val="16"/>
        </w:rPr>
        <w:t xml:space="preserve"> not only </w:t>
      </w:r>
      <w:r w:rsidRPr="00916199">
        <w:rPr>
          <w:rStyle w:val="StyleUnderline"/>
          <w:highlight w:val="cyan"/>
        </w:rPr>
        <w:t xml:space="preserve">a </w:t>
      </w:r>
      <w:r w:rsidRPr="00916199">
        <w:rPr>
          <w:rStyle w:val="Emphasis"/>
          <w:highlight w:val="cyan"/>
        </w:rPr>
        <w:t>less ad hoc</w:t>
      </w:r>
      <w:r w:rsidRPr="008C5483">
        <w:rPr>
          <w:sz w:val="16"/>
          <w:szCs w:val="16"/>
        </w:rPr>
        <w:t xml:space="preserve"> but also a </w:t>
      </w:r>
      <w:r w:rsidRPr="00B92B5B">
        <w:rPr>
          <w:rStyle w:val="Emphasis"/>
        </w:rPr>
        <w:t>more</w:t>
      </w:r>
      <w:r w:rsidRPr="00B92B5B">
        <w:rPr>
          <w:rStyle w:val="StyleUnderline"/>
        </w:rPr>
        <w:t xml:space="preserve"> </w:t>
      </w:r>
      <w:r w:rsidRPr="00916199">
        <w:rPr>
          <w:rStyle w:val="Emphasis"/>
          <w:highlight w:val="cyan"/>
        </w:rPr>
        <w:t>proactive</w:t>
      </w:r>
      <w:r w:rsidRPr="00916199">
        <w:rPr>
          <w:rStyle w:val="StyleUnderline"/>
          <w:highlight w:val="cyan"/>
        </w:rPr>
        <w:t xml:space="preserve"> </w:t>
      </w:r>
      <w:r w:rsidRPr="00916199">
        <w:rPr>
          <w:rStyle w:val="Emphasis"/>
          <w:highlight w:val="cyan"/>
        </w:rPr>
        <w:t>approach</w:t>
      </w:r>
      <w:r w:rsidRPr="003E78F8">
        <w:rPr>
          <w:sz w:val="16"/>
        </w:rPr>
        <w:t xml:space="preserve">. In particular, the global constitutional convention might be expected to recommend institutions that would be charged with identifying, monitoring, and taking charge of intergenerational issues as such. For example, such </w:t>
      </w:r>
      <w:r w:rsidRPr="003E78F8">
        <w:rPr>
          <w:rStyle w:val="StyleUnderline"/>
        </w:rPr>
        <w:t xml:space="preserve">institutions should address </w:t>
      </w:r>
      <w:r w:rsidRPr="003E78F8">
        <w:rPr>
          <w:rStyle w:val="Emphasis"/>
        </w:rPr>
        <w:t>not</w:t>
      </w:r>
      <w:r w:rsidRPr="003E78F8">
        <w:rPr>
          <w:rStyle w:val="StyleUnderline"/>
        </w:rPr>
        <w:t xml:space="preserve"> </w:t>
      </w:r>
      <w:r w:rsidRPr="003E78F8">
        <w:rPr>
          <w:rStyle w:val="Emphasis"/>
        </w:rPr>
        <w:t>only</w:t>
      </w:r>
      <w:r w:rsidRPr="003E78F8">
        <w:rPr>
          <w:rStyle w:val="StyleUnderline"/>
        </w:rPr>
        <w:t xml:space="preserve"> </w:t>
      </w:r>
      <w:r w:rsidRPr="003E78F8">
        <w:rPr>
          <w:rStyle w:val="Emphasis"/>
        </w:rPr>
        <w:t>specific</w:t>
      </w:r>
      <w:r w:rsidRPr="003E78F8">
        <w:rPr>
          <w:rStyle w:val="StyleUnderline"/>
        </w:rPr>
        <w:t xml:space="preserve"> </w:t>
      </w:r>
      <w:r w:rsidRPr="003E78F8">
        <w:rPr>
          <w:rStyle w:val="Emphasis"/>
        </w:rPr>
        <w:t>policy</w:t>
      </w:r>
      <w:r w:rsidRPr="003E78F8">
        <w:rPr>
          <w:rStyle w:val="StyleUnderline"/>
        </w:rPr>
        <w:t xml:space="preserve"> </w:t>
      </w:r>
      <w:r w:rsidRPr="003E78F8">
        <w:rPr>
          <w:rStyle w:val="Emphasis"/>
        </w:rPr>
        <w:t>issues</w:t>
      </w:r>
      <w:r w:rsidRPr="003E78F8">
        <w:rPr>
          <w:sz w:val="16"/>
        </w:rPr>
        <w:t xml:space="preserve"> (such as climate change, large asteroid detection, and long-term nuclear waste) </w:t>
      </w:r>
      <w:r w:rsidRPr="003E78F8">
        <w:rPr>
          <w:rStyle w:val="StyleUnderline"/>
        </w:rPr>
        <w:t>but also</w:t>
      </w:r>
      <w:r w:rsidRPr="003E78F8">
        <w:rPr>
          <w:sz w:val="16"/>
        </w:rPr>
        <w:t xml:space="preserve"> the need to </w:t>
      </w:r>
      <w:r w:rsidRPr="003E78F8">
        <w:rPr>
          <w:rStyle w:val="Emphasis"/>
        </w:rPr>
        <w:t>identify similar threats</w:t>
      </w:r>
      <w:r w:rsidRPr="003E78F8">
        <w:rPr>
          <w:rStyle w:val="StyleUnderline"/>
        </w:rPr>
        <w:t xml:space="preserve"> before they arise.</w:t>
      </w:r>
    </w:p>
    <w:p w14:paraId="16D3D490" w14:textId="77777777" w:rsidR="009148AA" w:rsidRDefault="009148AA" w:rsidP="009148AA">
      <w:pPr>
        <w:pStyle w:val="Heading4"/>
      </w:pPr>
      <w:r>
        <w:t xml:space="preserve">Proactive measures mitigate a </w:t>
      </w:r>
      <w:r w:rsidRPr="003D05DA">
        <w:rPr>
          <w:u w:val="single"/>
        </w:rPr>
        <w:t>laundry list</w:t>
      </w:r>
      <w:r>
        <w:t xml:space="preserve"> of emerging </w:t>
      </w:r>
      <w:r w:rsidRPr="00454510">
        <w:rPr>
          <w:u w:val="single"/>
        </w:rPr>
        <w:t>catastrophic risks</w:t>
      </w:r>
      <w:r>
        <w:t xml:space="preserve"> – </w:t>
      </w:r>
      <w:r w:rsidRPr="00F10096">
        <w:rPr>
          <w:u w:val="single"/>
        </w:rPr>
        <w:t>extinction</w:t>
      </w:r>
    </w:p>
    <w:p w14:paraId="578E4CC3" w14:textId="77777777" w:rsidR="009148AA" w:rsidRPr="00BA2DCC" w:rsidRDefault="009148AA" w:rsidP="009148AA">
      <w:proofErr w:type="spellStart"/>
      <w:r>
        <w:rPr>
          <w:rStyle w:val="Style13ptBold"/>
        </w:rPr>
        <w:t>Beckstead</w:t>
      </w:r>
      <w:proofErr w:type="spellEnd"/>
      <w:r w:rsidRPr="00702E8D">
        <w:rPr>
          <w:rStyle w:val="Style13ptBold"/>
          <w:b w:val="0"/>
        </w:rPr>
        <w:t xml:space="preserve"> et al. </w:t>
      </w:r>
      <w:r w:rsidRPr="00702E8D">
        <w:rPr>
          <w:rStyle w:val="Style13ptBold"/>
        </w:rPr>
        <w:t>14</w:t>
      </w:r>
      <w:r>
        <w:t xml:space="preserve"> [</w:t>
      </w:r>
      <w:r w:rsidRPr="00702E8D">
        <w:t xml:space="preserve">Nick </w:t>
      </w:r>
      <w:proofErr w:type="spellStart"/>
      <w:r w:rsidRPr="00702E8D">
        <w:t>Beckstead</w:t>
      </w:r>
      <w:proofErr w:type="spellEnd"/>
      <w:r>
        <w:t xml:space="preserve">, </w:t>
      </w:r>
      <w:r w:rsidRPr="00702E8D">
        <w:t xml:space="preserve">Nick Bostrom, </w:t>
      </w:r>
      <w:proofErr w:type="spellStart"/>
      <w:r w:rsidRPr="00702E8D">
        <w:t>Niel</w:t>
      </w:r>
      <w:proofErr w:type="spellEnd"/>
      <w:r w:rsidRPr="00702E8D">
        <w:t xml:space="preserve"> Bowerman, Owen Cotton-Barratt</w:t>
      </w:r>
      <w:r>
        <w:t>,</w:t>
      </w:r>
      <w:r w:rsidRPr="00702E8D">
        <w:t xml:space="preserve"> William MacAskill, </w:t>
      </w:r>
      <w:proofErr w:type="spellStart"/>
      <w:r w:rsidRPr="00702E8D">
        <w:t>Seán</w:t>
      </w:r>
      <w:proofErr w:type="spellEnd"/>
      <w:r w:rsidRPr="00702E8D">
        <w:t xml:space="preserve"> Ó </w:t>
      </w:r>
      <w:proofErr w:type="spellStart"/>
      <w:r w:rsidRPr="00702E8D">
        <w:t>hÉigeartaigh</w:t>
      </w:r>
      <w:proofErr w:type="spellEnd"/>
      <w:r w:rsidRPr="00702E8D">
        <w:t>, Toby Ord,</w:t>
      </w:r>
      <w:r>
        <w:t xml:space="preserve"> * Future of Humanity Institute, University of Oxford, ** Director, Future of Humanity Institute, University of Oxford, ***</w:t>
      </w:r>
      <w:r w:rsidRPr="00BA2DCC">
        <w:t xml:space="preserve"> </w:t>
      </w:r>
      <w:r>
        <w:t xml:space="preserve">Global Priorities Project, Centre for Effective Altruism; Department of Physics, University of Oxford, **** Global Priorities Project, Centre for Effective Altruism; </w:t>
      </w:r>
      <w:r>
        <w:lastRenderedPageBreak/>
        <w:t xml:space="preserve">Future of Humanity Institute, University of Oxford, ***** </w:t>
      </w:r>
      <w:proofErr w:type="spellStart"/>
      <w:r>
        <w:t>Uehiro</w:t>
      </w:r>
      <w:proofErr w:type="spellEnd"/>
      <w:r>
        <w:t xml:space="preserve"> Centre for Practical Ethics, University of Oxford, </w:t>
      </w:r>
      <w:r w:rsidRPr="00702E8D">
        <w:t>*****</w:t>
      </w:r>
      <w:r>
        <w:t xml:space="preserve">* Cambridge Centre for the Study of Existential Risk; Future of Humanity Institute, University of Oxford, </w:t>
      </w:r>
      <w:r w:rsidRPr="00702E8D">
        <w:t>******</w:t>
      </w:r>
      <w:r>
        <w:t xml:space="preserve">* </w:t>
      </w:r>
      <w:proofErr w:type="spellStart"/>
      <w:r>
        <w:t>Programme</w:t>
      </w:r>
      <w:proofErr w:type="spellEnd"/>
      <w:r>
        <w:t xml:space="preserve"> on the Impacts of Future Technology, Oxford Martin School, University of Oxford,</w:t>
      </w:r>
      <w:r w:rsidRPr="00702E8D">
        <w:t xml:space="preserve"> </w:t>
      </w:r>
      <w:r>
        <w:t>“</w:t>
      </w:r>
      <w:r w:rsidRPr="00BA2DCC">
        <w:t>Policy Brief: Unprecedented Technological Risks</w:t>
      </w:r>
      <w:r>
        <w:t xml:space="preserve">,” 2014, </w:t>
      </w:r>
      <w:r w:rsidRPr="00702E8D">
        <w:rPr>
          <w:i/>
          <w:iCs/>
        </w:rPr>
        <w:t xml:space="preserve">The Global Priorities Project, The Future of Humanity Institute, The Oxford Martin </w:t>
      </w:r>
      <w:proofErr w:type="spellStart"/>
      <w:r w:rsidRPr="00702E8D">
        <w:rPr>
          <w:i/>
          <w:iCs/>
        </w:rPr>
        <w:t>Programme</w:t>
      </w:r>
      <w:proofErr w:type="spellEnd"/>
      <w:r w:rsidRPr="00702E8D">
        <w:rPr>
          <w:i/>
          <w:iCs/>
        </w:rPr>
        <w:t xml:space="preserve"> on the Impacts of Future Technology, and The Centre for the Study of Existential Risk</w:t>
      </w:r>
      <w:r w:rsidRPr="00702E8D">
        <w:t>,</w:t>
      </w:r>
      <w:r>
        <w:t xml:space="preserve"> </w:t>
      </w:r>
      <w:r w:rsidRPr="00702E8D">
        <w:t>https://www.fhi.ox.ac.uk/wp-content/uploads/Unprecedented-Technological-Risks.pdf</w:t>
      </w:r>
      <w:r>
        <w:t>, Accessed: 03/13/21, EA]</w:t>
      </w:r>
    </w:p>
    <w:p w14:paraId="0923BFE1" w14:textId="77777777" w:rsidR="009148AA" w:rsidRPr="006012A9" w:rsidRDefault="009148AA" w:rsidP="009148AA">
      <w:pPr>
        <w:rPr>
          <w:sz w:val="16"/>
        </w:rPr>
      </w:pPr>
      <w:proofErr w:type="gramStart"/>
      <w:r w:rsidRPr="006012A9">
        <w:rPr>
          <w:sz w:val="16"/>
        </w:rPr>
        <w:t>In the near future</w:t>
      </w:r>
      <w:proofErr w:type="gramEnd"/>
      <w:r w:rsidRPr="00916199">
        <w:rPr>
          <w:sz w:val="16"/>
        </w:rPr>
        <w:t xml:space="preserve">, </w:t>
      </w:r>
      <w:r w:rsidRPr="00916199">
        <w:rPr>
          <w:rStyle w:val="StyleUnderline"/>
        </w:rPr>
        <w:t xml:space="preserve">major technological developments will give </w:t>
      </w:r>
      <w:r w:rsidRPr="00916199">
        <w:rPr>
          <w:rStyle w:val="StyleUnderline"/>
          <w:highlight w:val="cyan"/>
        </w:rPr>
        <w:t xml:space="preserve">rise to </w:t>
      </w:r>
      <w:r w:rsidRPr="00916199">
        <w:rPr>
          <w:rStyle w:val="Emphasis"/>
          <w:highlight w:val="cyan"/>
        </w:rPr>
        <w:t>new</w:t>
      </w:r>
      <w:r w:rsidRPr="006012A9">
        <w:rPr>
          <w:rStyle w:val="Emphasis"/>
        </w:rPr>
        <w:t xml:space="preserve"> unprecedented </w:t>
      </w:r>
      <w:r w:rsidRPr="00916199">
        <w:rPr>
          <w:rStyle w:val="Emphasis"/>
          <w:highlight w:val="cyan"/>
        </w:rPr>
        <w:t>risks</w:t>
      </w:r>
      <w:r w:rsidRPr="006012A9">
        <w:rPr>
          <w:sz w:val="16"/>
        </w:rPr>
        <w:t xml:space="preserve">. </w:t>
      </w:r>
      <w:proofErr w:type="gramStart"/>
      <w:r w:rsidRPr="006012A9">
        <w:rPr>
          <w:sz w:val="16"/>
        </w:rPr>
        <w:t>In particular, like</w:t>
      </w:r>
      <w:proofErr w:type="gramEnd"/>
      <w:r w:rsidRPr="006012A9">
        <w:rPr>
          <w:sz w:val="16"/>
        </w:rPr>
        <w:t xml:space="preserve"> nuclear technology, </w:t>
      </w:r>
      <w:r w:rsidRPr="006012A9">
        <w:rPr>
          <w:rStyle w:val="StyleUnderline"/>
        </w:rPr>
        <w:t xml:space="preserve">developments in </w:t>
      </w:r>
      <w:r w:rsidRPr="00916199">
        <w:rPr>
          <w:rStyle w:val="Emphasis"/>
          <w:highlight w:val="cyan"/>
        </w:rPr>
        <w:t>synthetic</w:t>
      </w:r>
      <w:r w:rsidRPr="00916199">
        <w:rPr>
          <w:rStyle w:val="StyleUnderline"/>
          <w:highlight w:val="cyan"/>
        </w:rPr>
        <w:t xml:space="preserve"> </w:t>
      </w:r>
      <w:r w:rsidRPr="00916199">
        <w:rPr>
          <w:rStyle w:val="Emphasis"/>
          <w:highlight w:val="cyan"/>
        </w:rPr>
        <w:t>biology, geoengineering, distributed manufacturing and a</w:t>
      </w:r>
      <w:r w:rsidRPr="006012A9">
        <w:rPr>
          <w:rStyle w:val="Emphasis"/>
        </w:rPr>
        <w:t xml:space="preserve">rtificial </w:t>
      </w:r>
      <w:r w:rsidRPr="00916199">
        <w:rPr>
          <w:rStyle w:val="Emphasis"/>
          <w:highlight w:val="cyan"/>
        </w:rPr>
        <w:t>i</w:t>
      </w:r>
      <w:r w:rsidRPr="00916199">
        <w:rPr>
          <w:rStyle w:val="Emphasis"/>
        </w:rPr>
        <w:t>ntelligence</w:t>
      </w:r>
      <w:r w:rsidRPr="00916199">
        <w:rPr>
          <w:rStyle w:val="StyleUnderline"/>
        </w:rPr>
        <w:t xml:space="preserve"> create </w:t>
      </w:r>
      <w:r w:rsidRPr="00916199">
        <w:rPr>
          <w:rStyle w:val="StyleUnderline"/>
          <w:highlight w:val="cyan"/>
        </w:rPr>
        <w:t xml:space="preserve">risks of </w:t>
      </w:r>
      <w:r w:rsidRPr="00916199">
        <w:rPr>
          <w:rStyle w:val="Emphasis"/>
          <w:highlight w:val="cyan"/>
        </w:rPr>
        <w:t>catastrophe</w:t>
      </w:r>
      <w:r w:rsidRPr="006012A9">
        <w:rPr>
          <w:rStyle w:val="StyleUnderline"/>
        </w:rPr>
        <w:t xml:space="preserve"> on a</w:t>
      </w:r>
      <w:r w:rsidRPr="006012A9">
        <w:rPr>
          <w:rStyle w:val="Emphasis"/>
        </w:rPr>
        <w:t xml:space="preserve"> global scale.</w:t>
      </w:r>
      <w:r w:rsidRPr="006012A9">
        <w:rPr>
          <w:rStyle w:val="StyleUnderline"/>
        </w:rPr>
        <w:t xml:space="preserve"> </w:t>
      </w:r>
      <w:r w:rsidRPr="006012A9">
        <w:rPr>
          <w:sz w:val="16"/>
        </w:rPr>
        <w:t xml:space="preserve">These </w:t>
      </w:r>
      <w:r w:rsidRPr="006012A9">
        <w:rPr>
          <w:rStyle w:val="StyleUnderline"/>
        </w:rPr>
        <w:t xml:space="preserve">new technologies will have </w:t>
      </w:r>
      <w:r w:rsidRPr="006012A9">
        <w:rPr>
          <w:rStyle w:val="Emphasis"/>
        </w:rPr>
        <w:t>very</w:t>
      </w:r>
      <w:r w:rsidRPr="006012A9">
        <w:rPr>
          <w:rStyle w:val="StyleUnderline"/>
        </w:rPr>
        <w:t xml:space="preserve"> </w:t>
      </w:r>
      <w:r w:rsidRPr="006012A9">
        <w:rPr>
          <w:rStyle w:val="Emphasis"/>
        </w:rPr>
        <w:t>large</w:t>
      </w:r>
      <w:r w:rsidRPr="006012A9">
        <w:rPr>
          <w:rStyle w:val="StyleUnderline"/>
        </w:rPr>
        <w:t xml:space="preserve"> </w:t>
      </w:r>
      <w:r w:rsidRPr="006012A9">
        <w:rPr>
          <w:rStyle w:val="Emphasis"/>
        </w:rPr>
        <w:t>benefits</w:t>
      </w:r>
      <w:r w:rsidRPr="006012A9">
        <w:rPr>
          <w:sz w:val="16"/>
        </w:rPr>
        <w:t xml:space="preserve"> to humankind. </w:t>
      </w:r>
      <w:r w:rsidRPr="006012A9">
        <w:rPr>
          <w:rStyle w:val="StyleUnderline"/>
        </w:rPr>
        <w:t xml:space="preserve">But, </w:t>
      </w:r>
      <w:r w:rsidRPr="00F10096">
        <w:rPr>
          <w:rStyle w:val="StyleUnderline"/>
        </w:rPr>
        <w:t>without</w:t>
      </w:r>
      <w:r w:rsidRPr="006012A9">
        <w:rPr>
          <w:rStyle w:val="StyleUnderline"/>
        </w:rPr>
        <w:t xml:space="preserve"> proper </w:t>
      </w:r>
      <w:r w:rsidRPr="00F10096">
        <w:rPr>
          <w:rStyle w:val="StyleUnderline"/>
        </w:rPr>
        <w:t>regulation</w:t>
      </w:r>
      <w:r w:rsidRPr="006012A9">
        <w:rPr>
          <w:sz w:val="16"/>
        </w:rPr>
        <w:t xml:space="preserve">, they </w:t>
      </w:r>
      <w:r w:rsidRPr="006012A9">
        <w:rPr>
          <w:rStyle w:val="StyleUnderline"/>
        </w:rPr>
        <w:t>risk</w:t>
      </w:r>
      <w:r w:rsidRPr="006012A9">
        <w:rPr>
          <w:sz w:val="16"/>
        </w:rPr>
        <w:t xml:space="preserve"> the creation of </w:t>
      </w:r>
      <w:r w:rsidRPr="006012A9">
        <w:rPr>
          <w:rStyle w:val="Emphasis"/>
        </w:rPr>
        <w:t>new weapons of mass destruction</w:t>
      </w:r>
      <w:r w:rsidRPr="006012A9">
        <w:rPr>
          <w:sz w:val="16"/>
        </w:rPr>
        <w:t xml:space="preserve">, the start of </w:t>
      </w:r>
      <w:r w:rsidRPr="006012A9">
        <w:rPr>
          <w:rStyle w:val="Emphasis"/>
        </w:rPr>
        <w:t>a new arms race</w:t>
      </w:r>
      <w:r w:rsidRPr="006012A9">
        <w:rPr>
          <w:rStyle w:val="StyleUnderline"/>
        </w:rPr>
        <w:t>, or</w:t>
      </w:r>
      <w:r w:rsidRPr="006012A9">
        <w:rPr>
          <w:sz w:val="16"/>
        </w:rPr>
        <w:t xml:space="preserve"> catastrophe through </w:t>
      </w:r>
      <w:r w:rsidRPr="006012A9">
        <w:rPr>
          <w:rStyle w:val="Emphasis"/>
        </w:rPr>
        <w:t>accidental</w:t>
      </w:r>
      <w:r w:rsidRPr="006012A9">
        <w:rPr>
          <w:rStyle w:val="StyleUnderline"/>
        </w:rPr>
        <w:t xml:space="preserve"> </w:t>
      </w:r>
      <w:r w:rsidRPr="006012A9">
        <w:rPr>
          <w:rStyle w:val="Emphasis"/>
        </w:rPr>
        <w:t>misuse</w:t>
      </w:r>
      <w:r w:rsidRPr="006012A9">
        <w:rPr>
          <w:sz w:val="16"/>
        </w:rPr>
        <w:t xml:space="preserve">. Some experts have suggested that these </w:t>
      </w:r>
      <w:r w:rsidRPr="003D05DA">
        <w:rPr>
          <w:rStyle w:val="StyleUnderline"/>
        </w:rPr>
        <w:t>technologies are</w:t>
      </w:r>
      <w:r w:rsidRPr="006012A9">
        <w:rPr>
          <w:sz w:val="16"/>
        </w:rPr>
        <w:t xml:space="preserve"> even </w:t>
      </w:r>
      <w:r w:rsidRPr="00916199">
        <w:rPr>
          <w:rStyle w:val="Emphasis"/>
          <w:highlight w:val="cyan"/>
        </w:rPr>
        <w:t xml:space="preserve">more worrying than nuclear </w:t>
      </w:r>
      <w:proofErr w:type="gramStart"/>
      <w:r w:rsidRPr="00916199">
        <w:rPr>
          <w:rStyle w:val="Emphasis"/>
          <w:highlight w:val="cyan"/>
        </w:rPr>
        <w:t>weapons</w:t>
      </w:r>
      <w:r w:rsidRPr="003D05DA">
        <w:rPr>
          <w:rStyle w:val="StyleUnderline"/>
        </w:rPr>
        <w:t>, because</w:t>
      </w:r>
      <w:proofErr w:type="gramEnd"/>
      <w:r w:rsidRPr="003D05DA">
        <w:rPr>
          <w:rStyle w:val="StyleUnderline"/>
        </w:rPr>
        <w:t xml:space="preserve"> they are </w:t>
      </w:r>
      <w:r w:rsidRPr="003D05DA">
        <w:rPr>
          <w:rStyle w:val="Emphasis"/>
        </w:rPr>
        <w:t>more difficult to control</w:t>
      </w:r>
      <w:r w:rsidRPr="003D05DA">
        <w:rPr>
          <w:rStyle w:val="StyleUnderline"/>
        </w:rPr>
        <w:t xml:space="preserve">. </w:t>
      </w:r>
      <w:r w:rsidRPr="006012A9">
        <w:rPr>
          <w:sz w:val="16"/>
        </w:rPr>
        <w:t>Whereas nuclear weapons require the rare and controllable resources of uranium-235 or plutonium-239, once these new technologies are developed, they will be very difficult to regulate and easily accessible to small countries or even terrorist groups.</w:t>
      </w:r>
    </w:p>
    <w:p w14:paraId="3B84CD3E" w14:textId="77777777" w:rsidR="009148AA" w:rsidRPr="00F10096" w:rsidRDefault="009148AA" w:rsidP="009148AA">
      <w:pPr>
        <w:rPr>
          <w:rStyle w:val="StyleUnderline"/>
        </w:rPr>
      </w:pPr>
      <w:r w:rsidRPr="00F10096">
        <w:rPr>
          <w:sz w:val="16"/>
        </w:rPr>
        <w:t xml:space="preserve">Moreover, </w:t>
      </w:r>
      <w:r w:rsidRPr="006012A9">
        <w:rPr>
          <w:rStyle w:val="StyleUnderline"/>
        </w:rPr>
        <w:t xml:space="preserve">these </w:t>
      </w:r>
      <w:r w:rsidRPr="00916199">
        <w:rPr>
          <w:rStyle w:val="StyleUnderline"/>
          <w:highlight w:val="cyan"/>
        </w:rPr>
        <w:t xml:space="preserve">risks </w:t>
      </w:r>
      <w:r w:rsidRPr="00916199">
        <w:rPr>
          <w:rStyle w:val="StyleUnderline"/>
        </w:rPr>
        <w:t>are</w:t>
      </w:r>
      <w:r w:rsidRPr="00F10096">
        <w:rPr>
          <w:sz w:val="16"/>
        </w:rPr>
        <w:t xml:space="preserve"> currently </w:t>
      </w:r>
      <w:r w:rsidRPr="00916199">
        <w:rPr>
          <w:rStyle w:val="Emphasis"/>
          <w:highlight w:val="cyan"/>
        </w:rPr>
        <w:t>underregulated</w:t>
      </w:r>
      <w:r w:rsidRPr="00F10096">
        <w:rPr>
          <w:sz w:val="16"/>
        </w:rPr>
        <w:t xml:space="preserve">, for </w:t>
      </w:r>
      <w:proofErr w:type="gramStart"/>
      <w:r w:rsidRPr="00F10096">
        <w:rPr>
          <w:sz w:val="16"/>
        </w:rPr>
        <w:t>a number of</w:t>
      </w:r>
      <w:proofErr w:type="gramEnd"/>
      <w:r w:rsidRPr="00F10096">
        <w:rPr>
          <w:sz w:val="16"/>
        </w:rPr>
        <w:t xml:space="preserve"> reasons. </w:t>
      </w:r>
      <w:r w:rsidRPr="006012A9">
        <w:rPr>
          <w:rStyle w:val="StyleUnderline"/>
        </w:rPr>
        <w:t xml:space="preserve">Protection against such risks is a </w:t>
      </w:r>
      <w:r w:rsidRPr="00916199">
        <w:rPr>
          <w:rStyle w:val="Emphasis"/>
          <w:highlight w:val="cyan"/>
        </w:rPr>
        <w:t>global</w:t>
      </w:r>
      <w:r w:rsidRPr="00916199">
        <w:rPr>
          <w:rStyle w:val="StyleUnderline"/>
          <w:highlight w:val="cyan"/>
        </w:rPr>
        <w:t xml:space="preserve"> </w:t>
      </w:r>
      <w:r w:rsidRPr="00916199">
        <w:rPr>
          <w:rStyle w:val="Emphasis"/>
          <w:highlight w:val="cyan"/>
        </w:rPr>
        <w:t>public</w:t>
      </w:r>
      <w:r w:rsidRPr="00916199">
        <w:rPr>
          <w:rStyle w:val="StyleUnderline"/>
          <w:highlight w:val="cyan"/>
        </w:rPr>
        <w:t xml:space="preserve"> </w:t>
      </w:r>
      <w:r w:rsidRPr="00916199">
        <w:rPr>
          <w:rStyle w:val="Emphasis"/>
          <w:highlight w:val="cyan"/>
        </w:rPr>
        <w:t>good</w:t>
      </w:r>
      <w:r w:rsidRPr="006012A9">
        <w:rPr>
          <w:rStyle w:val="StyleUnderline"/>
        </w:rPr>
        <w:t xml:space="preserve"> and</w:t>
      </w:r>
      <w:r w:rsidRPr="00F10096">
        <w:rPr>
          <w:sz w:val="16"/>
        </w:rPr>
        <w:t xml:space="preserve"> thus </w:t>
      </w:r>
      <w:r w:rsidRPr="00916199">
        <w:rPr>
          <w:rStyle w:val="StyleUnderline"/>
          <w:highlight w:val="cyan"/>
        </w:rPr>
        <w:t>undersupplied</w:t>
      </w:r>
      <w:r w:rsidRPr="006012A9">
        <w:rPr>
          <w:rStyle w:val="StyleUnderline"/>
        </w:rPr>
        <w:t xml:space="preserve"> by the market. Implementation</w:t>
      </w:r>
      <w:r w:rsidRPr="00F10096">
        <w:rPr>
          <w:sz w:val="16"/>
        </w:rPr>
        <w:t xml:space="preserve"> often </w:t>
      </w:r>
      <w:r w:rsidRPr="006012A9">
        <w:rPr>
          <w:rStyle w:val="StyleUnderline"/>
        </w:rPr>
        <w:t>requires</w:t>
      </w:r>
      <w:r w:rsidRPr="006012A9">
        <w:rPr>
          <w:rStyle w:val="Emphasis"/>
        </w:rPr>
        <w:t xml:space="preserve"> </w:t>
      </w:r>
      <w:r w:rsidRPr="00916199">
        <w:rPr>
          <w:rStyle w:val="Emphasis"/>
          <w:highlight w:val="cyan"/>
        </w:rPr>
        <w:t>cooperation among</w:t>
      </w:r>
      <w:r w:rsidRPr="006012A9">
        <w:rPr>
          <w:rStyle w:val="Emphasis"/>
        </w:rPr>
        <w:t xml:space="preserve"> many </w:t>
      </w:r>
      <w:r w:rsidRPr="00916199">
        <w:rPr>
          <w:rStyle w:val="Emphasis"/>
          <w:highlight w:val="cyan"/>
        </w:rPr>
        <w:t>governments</w:t>
      </w:r>
      <w:r w:rsidRPr="006012A9">
        <w:rPr>
          <w:rStyle w:val="StyleUnderline"/>
        </w:rPr>
        <w:t xml:space="preserve">, which </w:t>
      </w:r>
      <w:r w:rsidRPr="00916199">
        <w:rPr>
          <w:rStyle w:val="StyleUnderline"/>
          <w:highlight w:val="cyan"/>
        </w:rPr>
        <w:t>adds</w:t>
      </w:r>
      <w:r w:rsidRPr="006012A9">
        <w:rPr>
          <w:rStyle w:val="StyleUnderline"/>
        </w:rPr>
        <w:t xml:space="preserve"> political </w:t>
      </w:r>
      <w:r w:rsidRPr="00916199">
        <w:rPr>
          <w:rStyle w:val="StyleUnderline"/>
          <w:highlight w:val="cyan"/>
        </w:rPr>
        <w:t>complexity</w:t>
      </w:r>
      <w:r w:rsidRPr="006012A9">
        <w:rPr>
          <w:rStyle w:val="StyleUnderline"/>
        </w:rPr>
        <w:t>.</w:t>
      </w:r>
      <w:r w:rsidRPr="00F10096">
        <w:rPr>
          <w:rStyle w:val="StyleUnderline"/>
        </w:rPr>
        <w:t xml:space="preserve"> Due to the </w:t>
      </w:r>
      <w:r w:rsidRPr="00F10096">
        <w:rPr>
          <w:rStyle w:val="Emphasis"/>
        </w:rPr>
        <w:t>unprecedented</w:t>
      </w:r>
      <w:r w:rsidRPr="00F10096">
        <w:rPr>
          <w:rStyle w:val="StyleUnderline"/>
        </w:rPr>
        <w:t xml:space="preserve"> </w:t>
      </w:r>
      <w:r w:rsidRPr="00F10096">
        <w:rPr>
          <w:rStyle w:val="Emphasis"/>
        </w:rPr>
        <w:t>nature</w:t>
      </w:r>
      <w:r w:rsidRPr="00F10096">
        <w:rPr>
          <w:rStyle w:val="StyleUnderline"/>
        </w:rPr>
        <w:t xml:space="preserve"> of</w:t>
      </w:r>
      <w:r w:rsidRPr="00F10096">
        <w:rPr>
          <w:sz w:val="16"/>
        </w:rPr>
        <w:t xml:space="preserve"> the </w:t>
      </w:r>
      <w:r w:rsidRPr="00F10096">
        <w:rPr>
          <w:rStyle w:val="StyleUnderline"/>
        </w:rPr>
        <w:t xml:space="preserve">risks, </w:t>
      </w:r>
      <w:r w:rsidRPr="00916199">
        <w:rPr>
          <w:rStyle w:val="StyleUnderline"/>
          <w:highlight w:val="cyan"/>
        </w:rPr>
        <w:t xml:space="preserve">there is </w:t>
      </w:r>
      <w:r w:rsidRPr="00916199">
        <w:rPr>
          <w:rStyle w:val="Emphasis"/>
          <w:highlight w:val="cyan"/>
        </w:rPr>
        <w:t>little</w:t>
      </w:r>
      <w:r w:rsidRPr="00F10096">
        <w:rPr>
          <w:sz w:val="16"/>
        </w:rPr>
        <w:t xml:space="preserve"> or no </w:t>
      </w:r>
      <w:r w:rsidRPr="00916199">
        <w:rPr>
          <w:rStyle w:val="Emphasis"/>
          <w:highlight w:val="cyan"/>
        </w:rPr>
        <w:t>previous</w:t>
      </w:r>
      <w:r w:rsidRPr="00916199">
        <w:rPr>
          <w:rStyle w:val="StyleUnderline"/>
          <w:highlight w:val="cyan"/>
        </w:rPr>
        <w:t xml:space="preserve"> </w:t>
      </w:r>
      <w:r w:rsidRPr="00916199">
        <w:rPr>
          <w:rStyle w:val="Emphasis"/>
          <w:highlight w:val="cyan"/>
        </w:rPr>
        <w:t>experience</w:t>
      </w:r>
      <w:r w:rsidRPr="00F10096">
        <w:rPr>
          <w:rStyle w:val="StyleUnderline"/>
        </w:rPr>
        <w:t xml:space="preserve"> from which to draw lessons and form policy.</w:t>
      </w:r>
      <w:r w:rsidRPr="00F10096">
        <w:rPr>
          <w:sz w:val="16"/>
        </w:rPr>
        <w:t xml:space="preserve"> And </w:t>
      </w:r>
      <w:r w:rsidRPr="00F10096">
        <w:rPr>
          <w:rStyle w:val="StyleUnderline"/>
        </w:rPr>
        <w:t xml:space="preserve">the </w:t>
      </w:r>
      <w:r w:rsidRPr="00916199">
        <w:rPr>
          <w:rStyle w:val="Emphasis"/>
          <w:highlight w:val="cyan"/>
        </w:rPr>
        <w:t>beneficiaries</w:t>
      </w:r>
      <w:r w:rsidRPr="00F10096">
        <w:rPr>
          <w:rStyle w:val="StyleUnderline"/>
        </w:rPr>
        <w:t xml:space="preserve"> of preventative policy </w:t>
      </w:r>
      <w:r w:rsidRPr="00B92B5B">
        <w:rPr>
          <w:rStyle w:val="StyleUnderline"/>
        </w:rPr>
        <w:t>include</w:t>
      </w:r>
      <w:r w:rsidRPr="00B92B5B">
        <w:rPr>
          <w:rStyle w:val="Emphasis"/>
        </w:rPr>
        <w:t xml:space="preserve"> people who </w:t>
      </w:r>
      <w:r w:rsidRPr="00916199">
        <w:rPr>
          <w:rStyle w:val="Emphasis"/>
          <w:highlight w:val="cyan"/>
        </w:rPr>
        <w:t>have no sway over current</w:t>
      </w:r>
      <w:r w:rsidRPr="00F10096">
        <w:rPr>
          <w:rStyle w:val="Emphasis"/>
        </w:rPr>
        <w:t xml:space="preserve"> political </w:t>
      </w:r>
      <w:r w:rsidRPr="00916199">
        <w:rPr>
          <w:rStyle w:val="Emphasis"/>
          <w:highlight w:val="cyan"/>
        </w:rPr>
        <w:t>processes</w:t>
      </w:r>
      <w:r w:rsidRPr="00F10096">
        <w:rPr>
          <w:rStyle w:val="StyleUnderline"/>
        </w:rPr>
        <w:t xml:space="preserve"> — our children and grandchildren.</w:t>
      </w:r>
    </w:p>
    <w:p w14:paraId="70C28755" w14:textId="77777777" w:rsidR="009148AA" w:rsidRPr="00DA49BC" w:rsidRDefault="009148AA" w:rsidP="009148AA">
      <w:pPr>
        <w:rPr>
          <w:u w:val="single"/>
        </w:rPr>
      </w:pPr>
      <w:r w:rsidRPr="00F10096">
        <w:rPr>
          <w:sz w:val="16"/>
        </w:rPr>
        <w:t xml:space="preserve">Given the unpredictable nature of technological progress, </w:t>
      </w:r>
      <w:r w:rsidRPr="00916199">
        <w:rPr>
          <w:rStyle w:val="StyleUnderline"/>
          <w:highlight w:val="cyan"/>
        </w:rPr>
        <w:t>development</w:t>
      </w:r>
      <w:r w:rsidRPr="00F10096">
        <w:rPr>
          <w:rStyle w:val="StyleUnderline"/>
        </w:rPr>
        <w:t xml:space="preserve"> of</w:t>
      </w:r>
      <w:r w:rsidRPr="00F10096">
        <w:rPr>
          <w:sz w:val="16"/>
        </w:rPr>
        <w:t xml:space="preserve"> these </w:t>
      </w:r>
      <w:r w:rsidRPr="00F10096">
        <w:rPr>
          <w:rStyle w:val="StyleUnderline"/>
        </w:rPr>
        <w:t xml:space="preserve">technologies </w:t>
      </w:r>
      <w:r w:rsidRPr="00916199">
        <w:rPr>
          <w:rStyle w:val="StyleUnderline"/>
          <w:highlight w:val="cyan"/>
        </w:rPr>
        <w:t>may be</w:t>
      </w:r>
      <w:r w:rsidRPr="00F10096">
        <w:rPr>
          <w:rStyle w:val="StyleUnderline"/>
        </w:rPr>
        <w:t xml:space="preserve"> </w:t>
      </w:r>
      <w:r w:rsidRPr="00F10096">
        <w:rPr>
          <w:rStyle w:val="Emphasis"/>
        </w:rPr>
        <w:t>unexpectedly</w:t>
      </w:r>
      <w:r w:rsidRPr="00F10096">
        <w:rPr>
          <w:rStyle w:val="StyleUnderline"/>
        </w:rPr>
        <w:t xml:space="preserve"> </w:t>
      </w:r>
      <w:r w:rsidRPr="00916199">
        <w:rPr>
          <w:rStyle w:val="Emphasis"/>
          <w:highlight w:val="cyan"/>
        </w:rPr>
        <w:t>rapid</w:t>
      </w:r>
      <w:r w:rsidRPr="00F10096">
        <w:rPr>
          <w:rStyle w:val="StyleUnderline"/>
        </w:rPr>
        <w:t xml:space="preserve">. A </w:t>
      </w:r>
      <w:r w:rsidRPr="00916199">
        <w:rPr>
          <w:rStyle w:val="StyleUnderline"/>
          <w:highlight w:val="cyan"/>
        </w:rPr>
        <w:t>political reaction</w:t>
      </w:r>
      <w:r w:rsidRPr="00F10096">
        <w:rPr>
          <w:rStyle w:val="StyleUnderline"/>
        </w:rPr>
        <w:t xml:space="preserve"> to these technologies only</w:t>
      </w:r>
      <w:r w:rsidRPr="00F10096">
        <w:rPr>
          <w:sz w:val="16"/>
        </w:rPr>
        <w:t xml:space="preserve"> when they are already</w:t>
      </w:r>
      <w:r w:rsidRPr="00F10096">
        <w:rPr>
          <w:rStyle w:val="StyleUnderline"/>
        </w:rPr>
        <w:t xml:space="preserve"> </w:t>
      </w:r>
      <w:r w:rsidRPr="00916199">
        <w:rPr>
          <w:rStyle w:val="StyleUnderline"/>
          <w:highlight w:val="cyan"/>
        </w:rPr>
        <w:t>on the brink</w:t>
      </w:r>
      <w:r w:rsidRPr="00F10096">
        <w:rPr>
          <w:rStyle w:val="StyleUnderline"/>
        </w:rPr>
        <w:t xml:space="preserve"> of development </w:t>
      </w:r>
      <w:r w:rsidRPr="00916199">
        <w:rPr>
          <w:rStyle w:val="Emphasis"/>
          <w:highlight w:val="cyan"/>
        </w:rPr>
        <w:t>may</w:t>
      </w:r>
      <w:r w:rsidRPr="00F10096">
        <w:rPr>
          <w:sz w:val="16"/>
        </w:rPr>
        <w:t xml:space="preserve"> therefore </w:t>
      </w:r>
      <w:r w:rsidRPr="00916199">
        <w:rPr>
          <w:rStyle w:val="Emphasis"/>
          <w:highlight w:val="cyan"/>
        </w:rPr>
        <w:t xml:space="preserve">be too late. </w:t>
      </w:r>
      <w:r w:rsidRPr="00916199">
        <w:rPr>
          <w:rStyle w:val="StyleUnderline"/>
          <w:highlight w:val="cyan"/>
        </w:rPr>
        <w:t>We need</w:t>
      </w:r>
      <w:r w:rsidRPr="00F10096">
        <w:rPr>
          <w:sz w:val="16"/>
        </w:rPr>
        <w:t xml:space="preserve"> to implement </w:t>
      </w:r>
      <w:r w:rsidRPr="00916199">
        <w:rPr>
          <w:rStyle w:val="Emphasis"/>
          <w:highlight w:val="cyan"/>
          <w:bdr w:val="single" w:sz="4" w:space="0" w:color="auto"/>
        </w:rPr>
        <w:t>prudent</w:t>
      </w:r>
      <w:r w:rsidRPr="00916199">
        <w:rPr>
          <w:rStyle w:val="StyleUnderline"/>
          <w:highlight w:val="cyan"/>
          <w:bdr w:val="single" w:sz="4" w:space="0" w:color="auto"/>
        </w:rPr>
        <w:t xml:space="preserve"> </w:t>
      </w:r>
      <w:r w:rsidRPr="00916199">
        <w:rPr>
          <w:rStyle w:val="Emphasis"/>
          <w:highlight w:val="cyan"/>
          <w:bdr w:val="single" w:sz="4" w:space="0" w:color="auto"/>
        </w:rPr>
        <w:t>and</w:t>
      </w:r>
      <w:r w:rsidRPr="00916199">
        <w:rPr>
          <w:rStyle w:val="StyleUnderline"/>
          <w:highlight w:val="cyan"/>
          <w:bdr w:val="single" w:sz="4" w:space="0" w:color="auto"/>
        </w:rPr>
        <w:t xml:space="preserve"> </w:t>
      </w:r>
      <w:r w:rsidRPr="00916199">
        <w:rPr>
          <w:rStyle w:val="Emphasis"/>
          <w:highlight w:val="cyan"/>
          <w:bdr w:val="single" w:sz="4" w:space="0" w:color="auto"/>
        </w:rPr>
        <w:t>proactive policy</w:t>
      </w:r>
      <w:r w:rsidRPr="008C5483">
        <w:rPr>
          <w:rStyle w:val="Emphasis"/>
          <w:bdr w:val="single" w:sz="4" w:space="0" w:color="auto"/>
        </w:rPr>
        <w:t xml:space="preserve"> measures</w:t>
      </w:r>
      <w:r w:rsidRPr="006012A9">
        <w:rPr>
          <w:rStyle w:val="StyleUnderline"/>
        </w:rPr>
        <w:t xml:space="preserve"> </w:t>
      </w:r>
      <w:proofErr w:type="gramStart"/>
      <w:r w:rsidRPr="006012A9">
        <w:rPr>
          <w:rStyle w:val="StyleUnderline"/>
        </w:rPr>
        <w:t>in th</w:t>
      </w:r>
      <w:r w:rsidRPr="00F10096">
        <w:rPr>
          <w:rStyle w:val="StyleUnderline"/>
        </w:rPr>
        <w:t>e near futu</w:t>
      </w:r>
      <w:r w:rsidRPr="006012A9">
        <w:rPr>
          <w:rStyle w:val="StyleUnderline"/>
        </w:rPr>
        <w:t>re</w:t>
      </w:r>
      <w:proofErr w:type="gramEnd"/>
      <w:r w:rsidRPr="00F10096">
        <w:rPr>
          <w:rStyle w:val="StyleUnderline"/>
        </w:rPr>
        <w:t>, even if no</w:t>
      </w:r>
      <w:r w:rsidRPr="00F10096">
        <w:rPr>
          <w:sz w:val="16"/>
        </w:rPr>
        <w:t xml:space="preserve"> such </w:t>
      </w:r>
      <w:r w:rsidRPr="00F10096">
        <w:rPr>
          <w:rStyle w:val="StyleUnderline"/>
        </w:rPr>
        <w:t>breakthroughs currently appear imminent.</w:t>
      </w:r>
      <w:bookmarkEnd w:id="0"/>
    </w:p>
    <w:p w14:paraId="71CEB07A" w14:textId="77777777" w:rsidR="009148AA" w:rsidRDefault="009148AA" w:rsidP="009148AA">
      <w:pPr>
        <w:pStyle w:val="Heading4"/>
      </w:pPr>
      <w:r>
        <w:t>Maintaining sustainable use of outer space is key to future generations</w:t>
      </w:r>
    </w:p>
    <w:p w14:paraId="2155280A" w14:textId="77777777" w:rsidR="009148AA" w:rsidRPr="00E20CB7" w:rsidRDefault="009148AA" w:rsidP="009148AA">
      <w:r w:rsidRPr="00DA49BC">
        <w:rPr>
          <w:rFonts w:eastAsiaTheme="majorEastAsia" w:cstheme="majorBidi"/>
          <w:b/>
          <w:iCs/>
          <w:sz w:val="26"/>
        </w:rPr>
        <w:t>Islam 18</w:t>
      </w:r>
      <w:r>
        <w:t xml:space="preserve"> [Mohammad Saiful Islam</w:t>
      </w:r>
      <w:r w:rsidRPr="00E20CB7">
        <w:t xml:space="preserve">, </w:t>
      </w:r>
      <w:r>
        <w:t xml:space="preserve">Mohammad works for the Institute of Advanced Judicial Studies and the Beijing Institute of Technology. </w:t>
      </w:r>
      <w:r w:rsidRPr="00E20CB7">
        <w:t xml:space="preserve">4-27-2018, "The Sustainable Use of Outer Space: Complications and Legal Challenges to the Peaceful Uses and Benefit of Humankind," </w:t>
      </w:r>
      <w:r>
        <w:t>Beijing Law Review</w:t>
      </w:r>
      <w:r w:rsidRPr="00E20CB7">
        <w:t xml:space="preserve">, </w:t>
      </w:r>
      <w:hyperlink r:id="rId21" w:history="1">
        <w:r w:rsidRPr="00D76829">
          <w:rPr>
            <w:rStyle w:val="Hyperlink"/>
          </w:rPr>
          <w:t>https://www.scirp.org/journal/paperinformation.aspx?paperid=85201</w:t>
        </w:r>
      </w:hyperlink>
      <w:r>
        <w:t xml:space="preserve"> accessed 12/12/21] Adam</w:t>
      </w:r>
    </w:p>
    <w:p w14:paraId="5AEDDAE0" w14:textId="77777777" w:rsidR="009148AA" w:rsidRPr="00CF435E" w:rsidRDefault="009148AA" w:rsidP="009148AA">
      <w:pPr>
        <w:rPr>
          <w:rStyle w:val="StyleUnderline"/>
        </w:rPr>
      </w:pPr>
      <w:r w:rsidRPr="00CF435E">
        <w:t xml:space="preserve">4.2. </w:t>
      </w:r>
      <w:r w:rsidRPr="00983F8B">
        <w:rPr>
          <w:rStyle w:val="StyleUnderline"/>
        </w:rPr>
        <w:t>Ensure the Rights of Future Generations in Outer Space</w:t>
      </w:r>
    </w:p>
    <w:p w14:paraId="71F2BC02" w14:textId="77777777" w:rsidR="009148AA" w:rsidRPr="00CF435E" w:rsidRDefault="009148AA" w:rsidP="009148AA">
      <w:r w:rsidRPr="00CF435E">
        <w:rPr>
          <w:rStyle w:val="StyleUnderline"/>
        </w:rPr>
        <w:t xml:space="preserve">Sustainable development is the </w:t>
      </w:r>
      <w:r w:rsidRPr="00983F8B">
        <w:rPr>
          <w:rStyle w:val="StyleUnderline"/>
          <w:highlight w:val="cyan"/>
        </w:rPr>
        <w:t>establishing</w:t>
      </w:r>
      <w:r w:rsidRPr="00CF435E">
        <w:rPr>
          <w:rStyle w:val="StyleUnderline"/>
        </w:rPr>
        <w:t xml:space="preserve"> </w:t>
      </w:r>
      <w:r w:rsidRPr="00983F8B">
        <w:rPr>
          <w:rStyle w:val="StyleUnderline"/>
          <w:highlight w:val="cyan"/>
        </w:rPr>
        <w:t>principle</w:t>
      </w:r>
      <w:r w:rsidRPr="00CF435E">
        <w:rPr>
          <w:rStyle w:val="StyleUnderline"/>
        </w:rPr>
        <w:t xml:space="preserve"> </w:t>
      </w:r>
      <w:r w:rsidRPr="00983F8B">
        <w:rPr>
          <w:rStyle w:val="StyleUnderline"/>
          <w:highlight w:val="cyan"/>
        </w:rPr>
        <w:t>for</w:t>
      </w:r>
      <w:r w:rsidRPr="00CF435E">
        <w:rPr>
          <w:rStyle w:val="StyleUnderline"/>
        </w:rPr>
        <w:t xml:space="preserve"> achieving </w:t>
      </w:r>
      <w:r w:rsidRPr="00983F8B">
        <w:rPr>
          <w:rStyle w:val="StyleUnderline"/>
          <w:highlight w:val="cyan"/>
        </w:rPr>
        <w:t>present</w:t>
      </w:r>
      <w:r w:rsidRPr="00CF435E">
        <w:rPr>
          <w:rStyle w:val="StyleUnderline"/>
        </w:rPr>
        <w:t xml:space="preserve"> human </w:t>
      </w:r>
      <w:r w:rsidRPr="00983F8B">
        <w:rPr>
          <w:rStyle w:val="StyleUnderline"/>
          <w:highlight w:val="cyan"/>
        </w:rPr>
        <w:t>needs</w:t>
      </w:r>
      <w:r w:rsidRPr="00CF435E">
        <w:rPr>
          <w:rStyle w:val="StyleUnderline"/>
        </w:rPr>
        <w:t xml:space="preserve"> </w:t>
      </w:r>
      <w:r w:rsidRPr="00983F8B">
        <w:rPr>
          <w:rStyle w:val="StyleUnderline"/>
          <w:highlight w:val="cyan"/>
        </w:rPr>
        <w:t>without</w:t>
      </w:r>
      <w:r w:rsidRPr="00CF435E">
        <w:rPr>
          <w:rStyle w:val="StyleUnderline"/>
        </w:rPr>
        <w:t xml:space="preserve"> </w:t>
      </w:r>
      <w:r w:rsidRPr="00983F8B">
        <w:rPr>
          <w:rStyle w:val="StyleUnderline"/>
          <w:highlight w:val="cyan"/>
        </w:rPr>
        <w:t>damaging</w:t>
      </w:r>
      <w:r w:rsidRPr="00CF435E">
        <w:rPr>
          <w:rStyle w:val="StyleUnderline"/>
        </w:rPr>
        <w:t xml:space="preserve"> the demands of </w:t>
      </w:r>
      <w:r w:rsidRPr="00983F8B">
        <w:rPr>
          <w:rStyle w:val="StyleUnderline"/>
          <w:highlight w:val="cyan"/>
        </w:rPr>
        <w:t>future generations</w:t>
      </w:r>
      <w:r w:rsidRPr="00CF435E">
        <w:rPr>
          <w:rStyle w:val="StyleUnderline"/>
        </w:rPr>
        <w:t xml:space="preserve"> maintaining integrity and constancy of the natural systems.</w:t>
      </w:r>
      <w:r w:rsidRPr="00CF435E">
        <w:t xml:space="preserve"> The </w:t>
      </w:r>
      <w:r w:rsidRPr="00CF435E">
        <w:rPr>
          <w:rStyle w:val="StyleUnderline"/>
        </w:rPr>
        <w:t>modern idea of sustainable development is derived from the Brundtland Report in 1987.</w:t>
      </w:r>
      <w:r w:rsidRPr="00CF435E">
        <w:t xml:space="preserve"> Generally considered in </w:t>
      </w:r>
      <w:r w:rsidRPr="00CF435E">
        <w:rPr>
          <w:rStyle w:val="StyleUnderline"/>
        </w:rPr>
        <w:lastRenderedPageBreak/>
        <w:t xml:space="preserve">modern </w:t>
      </w:r>
      <w:r w:rsidRPr="00983F8B">
        <w:rPr>
          <w:rStyle w:val="StyleUnderline"/>
          <w:highlight w:val="cyan"/>
        </w:rPr>
        <w:t>application and exploration of outer space</w:t>
      </w:r>
      <w:r w:rsidRPr="00CF435E">
        <w:rPr>
          <w:rStyle w:val="StyleUnderline"/>
        </w:rPr>
        <w:t xml:space="preserve">, fundamental elements are the area </w:t>
      </w:r>
      <w:r w:rsidRPr="00983F8B">
        <w:rPr>
          <w:rStyle w:val="StyleUnderline"/>
          <w:highlight w:val="cyan"/>
        </w:rPr>
        <w:t>must</w:t>
      </w:r>
      <w:r w:rsidRPr="00CF435E">
        <w:rPr>
          <w:rStyle w:val="StyleUnderline"/>
        </w:rPr>
        <w:t xml:space="preserve"> </w:t>
      </w:r>
      <w:r w:rsidRPr="00983F8B">
        <w:rPr>
          <w:rStyle w:val="StyleUnderline"/>
          <w:highlight w:val="cyan"/>
        </w:rPr>
        <w:t>be</w:t>
      </w:r>
      <w:r w:rsidRPr="00CF435E">
        <w:rPr>
          <w:rStyle w:val="StyleUnderline"/>
        </w:rPr>
        <w:t xml:space="preserve"> </w:t>
      </w:r>
      <w:r w:rsidRPr="00983F8B">
        <w:rPr>
          <w:rStyle w:val="StyleUnderline"/>
          <w:highlight w:val="cyan"/>
        </w:rPr>
        <w:t>dedicated</w:t>
      </w:r>
      <w:r w:rsidRPr="00CF435E">
        <w:rPr>
          <w:rStyle w:val="StyleUnderline"/>
        </w:rPr>
        <w:t xml:space="preserve"> </w:t>
      </w:r>
      <w:r w:rsidRPr="00983F8B">
        <w:rPr>
          <w:rStyle w:val="StyleUnderline"/>
          <w:highlight w:val="cyan"/>
        </w:rPr>
        <w:t>to</w:t>
      </w:r>
      <w:r w:rsidRPr="00CF435E">
        <w:rPr>
          <w:rStyle w:val="StyleUnderline"/>
        </w:rPr>
        <w:t xml:space="preserve"> </w:t>
      </w:r>
      <w:r w:rsidRPr="00983F8B">
        <w:rPr>
          <w:rStyle w:val="StyleUnderline"/>
          <w:highlight w:val="cyan"/>
        </w:rPr>
        <w:t>peace</w:t>
      </w:r>
      <w:r w:rsidRPr="00983F8B">
        <w:rPr>
          <w:rStyle w:val="StyleUnderline"/>
        </w:rPr>
        <w:t>ful</w:t>
      </w:r>
      <w:r w:rsidRPr="00CF435E">
        <w:rPr>
          <w:rStyle w:val="StyleUnderline"/>
        </w:rPr>
        <w:t xml:space="preserve"> purposes</w:t>
      </w:r>
      <w:r w:rsidRPr="00CF435E">
        <w:t xml:space="preserve">; and the </w:t>
      </w:r>
      <w:r w:rsidRPr="00CF435E">
        <w:rPr>
          <w:rStyle w:val="StyleUnderline"/>
        </w:rPr>
        <w:t xml:space="preserve">area must be </w:t>
      </w:r>
      <w:r w:rsidRPr="00983F8B">
        <w:rPr>
          <w:rStyle w:val="StyleUnderline"/>
          <w:highlight w:val="cyan"/>
        </w:rPr>
        <w:t>preserved</w:t>
      </w:r>
      <w:r w:rsidRPr="00CF435E">
        <w:rPr>
          <w:rStyle w:val="StyleUnderline"/>
        </w:rPr>
        <w:t xml:space="preserve"> </w:t>
      </w:r>
      <w:r w:rsidRPr="00983F8B">
        <w:rPr>
          <w:rStyle w:val="StyleUnderline"/>
          <w:highlight w:val="cyan"/>
        </w:rPr>
        <w:t>for</w:t>
      </w:r>
      <w:r w:rsidRPr="00CF435E">
        <w:rPr>
          <w:rStyle w:val="StyleUnderline"/>
        </w:rPr>
        <w:t xml:space="preserve"> </w:t>
      </w:r>
      <w:r w:rsidRPr="00983F8B">
        <w:rPr>
          <w:rStyle w:val="StyleUnderline"/>
          <w:highlight w:val="cyan"/>
        </w:rPr>
        <w:t>future</w:t>
      </w:r>
      <w:r w:rsidRPr="00CF435E">
        <w:rPr>
          <w:rStyle w:val="StyleUnderline"/>
        </w:rPr>
        <w:t xml:space="preserve"> </w:t>
      </w:r>
      <w:r w:rsidRPr="00983F8B">
        <w:rPr>
          <w:rStyle w:val="StyleUnderline"/>
          <w:highlight w:val="cyan"/>
        </w:rPr>
        <w:t>generations</w:t>
      </w:r>
      <w:r w:rsidRPr="00CF435E">
        <w:rPr>
          <w:rStyle w:val="StyleUnderline"/>
        </w:rPr>
        <w:t> </w:t>
      </w:r>
      <w:hyperlink r:id="rId22" w:anchor="ref17" w:tgtFrame="_self" w:history="1">
        <w:r w:rsidRPr="00CF435E">
          <w:rPr>
            <w:rStyle w:val="Hyperlink"/>
          </w:rPr>
          <w:t>(Heim, 1990) </w:t>
        </w:r>
      </w:hyperlink>
      <w:r w:rsidRPr="00CF435E">
        <w:t xml:space="preserve">. It is an </w:t>
      </w:r>
      <w:r w:rsidRPr="00CF435E">
        <w:rPr>
          <w:rStyle w:val="StyleUnderline"/>
        </w:rPr>
        <w:t xml:space="preserve">indispensable and inordinate challenge to confirm </w:t>
      </w:r>
      <w:r w:rsidRPr="00983F8B">
        <w:rPr>
          <w:rStyle w:val="StyleUnderline"/>
          <w:highlight w:val="cyan"/>
        </w:rPr>
        <w:t>uphold</w:t>
      </w:r>
      <w:r w:rsidRPr="00CF435E">
        <w:rPr>
          <w:rStyle w:val="StyleUnderline"/>
        </w:rPr>
        <w:t xml:space="preserve"> the </w:t>
      </w:r>
      <w:r w:rsidRPr="00983F8B">
        <w:rPr>
          <w:rStyle w:val="StyleUnderline"/>
          <w:highlight w:val="cyan"/>
        </w:rPr>
        <w:t>healthy environment</w:t>
      </w:r>
      <w:r w:rsidRPr="00CF435E">
        <w:rPr>
          <w:rStyle w:val="StyleUnderline"/>
        </w:rPr>
        <w:t xml:space="preserve"> and make sure development </w:t>
      </w:r>
      <w:r w:rsidRPr="00983F8B">
        <w:rPr>
          <w:rStyle w:val="StyleUnderline"/>
          <w:highlight w:val="cyan"/>
        </w:rPr>
        <w:t>without</w:t>
      </w:r>
      <w:r w:rsidRPr="00CF435E">
        <w:rPr>
          <w:rStyle w:val="StyleUnderline"/>
        </w:rPr>
        <w:t xml:space="preserve"> </w:t>
      </w:r>
      <w:r w:rsidRPr="00983F8B">
        <w:rPr>
          <w:rStyle w:val="StyleUnderline"/>
          <w:highlight w:val="cyan"/>
        </w:rPr>
        <w:t>destroying</w:t>
      </w:r>
      <w:r w:rsidRPr="00CF435E">
        <w:rPr>
          <w:rStyle w:val="StyleUnderline"/>
        </w:rPr>
        <w:t xml:space="preserve"> the rights of </w:t>
      </w:r>
      <w:r w:rsidRPr="00983F8B">
        <w:rPr>
          <w:rStyle w:val="StyleUnderline"/>
          <w:highlight w:val="cyan"/>
        </w:rPr>
        <w:t>future generations</w:t>
      </w:r>
      <w:r w:rsidRPr="00CF435E">
        <w:rPr>
          <w:rStyle w:val="StyleUnderline"/>
        </w:rPr>
        <w:t xml:space="preserve"> in space</w:t>
      </w:r>
      <w:r w:rsidRPr="00CF435E">
        <w:t xml:space="preserve">. </w:t>
      </w:r>
      <w:r w:rsidRPr="00CF435E">
        <w:rPr>
          <w:rStyle w:val="StyleUnderline"/>
        </w:rPr>
        <w:t xml:space="preserve">Article IX of The Outer Space Treaty provided, in the exploration and use of outer space, </w:t>
      </w:r>
      <w:r w:rsidRPr="00983F8B">
        <w:rPr>
          <w:rStyle w:val="StyleUnderline"/>
          <w:highlight w:val="cyan"/>
        </w:rPr>
        <w:t>States should</w:t>
      </w:r>
      <w:r w:rsidRPr="00CF435E">
        <w:rPr>
          <w:rStyle w:val="StyleUnderline"/>
        </w:rPr>
        <w:t xml:space="preserve"> </w:t>
      </w:r>
      <w:r w:rsidRPr="00983F8B">
        <w:rPr>
          <w:rStyle w:val="StyleUnderline"/>
          <w:highlight w:val="cyan"/>
        </w:rPr>
        <w:t>pursue</w:t>
      </w:r>
      <w:r w:rsidRPr="00CF435E">
        <w:rPr>
          <w:rStyle w:val="StyleUnderline"/>
        </w:rPr>
        <w:t xml:space="preserve"> studies and conduct </w:t>
      </w:r>
      <w:r w:rsidRPr="00983F8B">
        <w:rPr>
          <w:rStyle w:val="StyleUnderline"/>
          <w:highlight w:val="cyan"/>
        </w:rPr>
        <w:t>exploration of outer space</w:t>
      </w:r>
      <w:r w:rsidRPr="00CF435E">
        <w:rPr>
          <w:rStyle w:val="StyleUnderline"/>
        </w:rPr>
        <w:t xml:space="preserve"> so as </w:t>
      </w:r>
      <w:r w:rsidRPr="00983F8B">
        <w:rPr>
          <w:rStyle w:val="StyleUnderline"/>
          <w:highlight w:val="cyan"/>
        </w:rPr>
        <w:t>to</w:t>
      </w:r>
      <w:r w:rsidRPr="00CF435E">
        <w:rPr>
          <w:rStyle w:val="StyleUnderline"/>
        </w:rPr>
        <w:t xml:space="preserve"> </w:t>
      </w:r>
      <w:r w:rsidRPr="00983F8B">
        <w:rPr>
          <w:rStyle w:val="StyleUnderline"/>
          <w:highlight w:val="cyan"/>
        </w:rPr>
        <w:t>avoid harmful contamination</w:t>
      </w:r>
      <w:r w:rsidRPr="00CF435E">
        <w:rPr>
          <w:rStyle w:val="StyleUnderline"/>
        </w:rPr>
        <w:t xml:space="preserve"> and also adverse changes in the environment of the Earth </w:t>
      </w:r>
      <w:hyperlink r:id="rId23" w:anchor="ref35" w:tgtFrame="_self" w:history="1">
        <w:r w:rsidRPr="00CF435E">
          <w:rPr>
            <w:rStyle w:val="StyleUnderline"/>
          </w:rPr>
          <w:t>(Outer Space Treaty, 1967)</w:t>
        </w:r>
        <w:r w:rsidRPr="00CF435E">
          <w:rPr>
            <w:rStyle w:val="Hyperlink"/>
          </w:rPr>
          <w:t> </w:t>
        </w:r>
      </w:hyperlink>
      <w:r w:rsidRPr="00CF435E">
        <w:t>. The issues of what constitutes harmful contamination in Earth’s environment have yet to be interpreted. The legal definition of “adverse” and “harmful” will also modification as Earth, indigenous sciences progress, separately or in concert, with the planetary exploration space sciences </w:t>
      </w:r>
      <w:hyperlink r:id="rId24" w:anchor="ref38" w:tgtFrame="_self" w:history="1">
        <w:r w:rsidRPr="00CF435E">
          <w:rPr>
            <w:rStyle w:val="Hyperlink"/>
          </w:rPr>
          <w:t>(Robinson, 2005) </w:t>
        </w:r>
      </w:hyperlink>
      <w:r w:rsidRPr="00CF435E">
        <w:t xml:space="preserve">. As a result of multifaceted political, economic, scientific, technological, educational, and other global problems, </w:t>
      </w:r>
      <w:r w:rsidRPr="00983F8B">
        <w:rPr>
          <w:rStyle w:val="StyleUnderline"/>
        </w:rPr>
        <w:t>there has been practicing exclusively only international cooperation for sustainable space development among the developed countries </w:t>
      </w:r>
      <w:hyperlink r:id="rId25" w:anchor="ref34" w:tgtFrame="_self" w:history="1">
        <w:r w:rsidRPr="00983F8B">
          <w:rPr>
            <w:rStyle w:val="StyleUnderline"/>
          </w:rPr>
          <w:t>(</w:t>
        </w:r>
        <w:proofErr w:type="spellStart"/>
        <w:r w:rsidRPr="00983F8B">
          <w:rPr>
            <w:rStyle w:val="StyleUnderline"/>
          </w:rPr>
          <w:t>Noichim</w:t>
        </w:r>
        <w:proofErr w:type="spellEnd"/>
        <w:r w:rsidRPr="00983F8B">
          <w:rPr>
            <w:rStyle w:val="StyleUnderline"/>
          </w:rPr>
          <w:t>, 2005) </w:t>
        </w:r>
      </w:hyperlink>
      <w:r w:rsidRPr="00983F8B">
        <w:rPr>
          <w:rStyle w:val="StyleUnderline"/>
        </w:rPr>
        <w:t xml:space="preserve">. </w:t>
      </w:r>
      <w:r w:rsidRPr="00CF435E">
        <w:t xml:space="preserve">The </w:t>
      </w:r>
      <w:r w:rsidRPr="00983F8B">
        <w:rPr>
          <w:rStyle w:val="StyleUnderline"/>
        </w:rPr>
        <w:t xml:space="preserve">space faring nations should </w:t>
      </w:r>
      <w:r w:rsidRPr="00983F8B">
        <w:rPr>
          <w:rStyle w:val="StyleUnderline"/>
          <w:highlight w:val="cyan"/>
        </w:rPr>
        <w:t>promote</w:t>
      </w:r>
      <w:r w:rsidRPr="00983F8B">
        <w:rPr>
          <w:rStyle w:val="StyleUnderline"/>
        </w:rPr>
        <w:t xml:space="preserve"> a supportive environment for </w:t>
      </w:r>
      <w:r w:rsidRPr="00983F8B">
        <w:rPr>
          <w:rStyle w:val="StyleUnderline"/>
          <w:highlight w:val="cyan"/>
        </w:rPr>
        <w:t>peaceful</w:t>
      </w:r>
      <w:r w:rsidRPr="00983F8B">
        <w:rPr>
          <w:rStyle w:val="StyleUnderline"/>
        </w:rPr>
        <w:t xml:space="preserve"> and </w:t>
      </w:r>
      <w:r w:rsidRPr="00983F8B">
        <w:rPr>
          <w:rStyle w:val="StyleUnderline"/>
          <w:highlight w:val="cyan"/>
        </w:rPr>
        <w:t>sustainable</w:t>
      </w:r>
      <w:r w:rsidRPr="00983F8B">
        <w:rPr>
          <w:rStyle w:val="StyleUnderline"/>
        </w:rPr>
        <w:t xml:space="preserve"> </w:t>
      </w:r>
      <w:r w:rsidRPr="00983F8B">
        <w:rPr>
          <w:rStyle w:val="StyleUnderline"/>
          <w:highlight w:val="cyan"/>
        </w:rPr>
        <w:t>use</w:t>
      </w:r>
      <w:r w:rsidRPr="00983F8B">
        <w:rPr>
          <w:rStyle w:val="StyleUnderline"/>
        </w:rPr>
        <w:t xml:space="preserve"> </w:t>
      </w:r>
      <w:r w:rsidRPr="00983F8B">
        <w:rPr>
          <w:rStyle w:val="StyleUnderline"/>
          <w:highlight w:val="cyan"/>
        </w:rPr>
        <w:t>of</w:t>
      </w:r>
      <w:r w:rsidRPr="00983F8B">
        <w:rPr>
          <w:rStyle w:val="StyleUnderline"/>
        </w:rPr>
        <w:t xml:space="preserve"> </w:t>
      </w:r>
      <w:r w:rsidRPr="00983F8B">
        <w:rPr>
          <w:rStyle w:val="StyleUnderline"/>
          <w:highlight w:val="cyan"/>
        </w:rPr>
        <w:t>space</w:t>
      </w:r>
      <w:r w:rsidRPr="00983F8B">
        <w:rPr>
          <w:rStyle w:val="StyleUnderline"/>
        </w:rPr>
        <w:t>, decrease environmental effects on Earth and protect the terrestrial environment</w:t>
      </w:r>
      <w:r w:rsidRPr="00CF435E">
        <w:t>. We should escape a regime that will ultimately reflect the over-exploitation of resources and environmental havoc </w:t>
      </w:r>
      <w:hyperlink r:id="rId26" w:anchor="ref9" w:tgtFrame="_self" w:history="1">
        <w:r w:rsidRPr="00CF435E">
          <w:rPr>
            <w:rStyle w:val="Hyperlink"/>
          </w:rPr>
          <w:t>(Fountain, 2002) </w:t>
        </w:r>
      </w:hyperlink>
      <w:r w:rsidRPr="00CF435E">
        <w:t>.</w:t>
      </w:r>
    </w:p>
    <w:p w14:paraId="08238381" w14:textId="77777777" w:rsidR="009148AA" w:rsidRPr="00B7136B" w:rsidRDefault="009148AA" w:rsidP="009148AA"/>
    <w:p w14:paraId="29A324F0" w14:textId="77777777" w:rsidR="009148AA" w:rsidRPr="000D1720" w:rsidRDefault="009148AA" w:rsidP="000D1720"/>
    <w:sectPr w:rsidR="009148AA" w:rsidRPr="000D172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7B5ECC"/>
    <w:multiLevelType w:val="hybridMultilevel"/>
    <w:tmpl w:val="4F32A29A"/>
    <w:lvl w:ilvl="0" w:tplc="83AE4AFE">
      <w:start w:val="6"/>
      <w:numFmt w:val="bullet"/>
      <w:lvlText w:val="-"/>
      <w:lvlJc w:val="left"/>
      <w:pPr>
        <w:ind w:left="720" w:hanging="360"/>
      </w:pPr>
      <w:rPr>
        <w:rFonts w:ascii="Arial" w:eastAsiaTheme="majorEastAsia" w:hAnsi="Arial" w:cs="Arial" w:hint="default"/>
        <w:b/>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E08774C"/>
    <w:multiLevelType w:val="hybridMultilevel"/>
    <w:tmpl w:val="E858F722"/>
    <w:lvl w:ilvl="0" w:tplc="D58297C0">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7136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7078"/>
    <w:rsid w:val="0006091E"/>
    <w:rsid w:val="000638C1"/>
    <w:rsid w:val="00065FEE"/>
    <w:rsid w:val="00066E3C"/>
    <w:rsid w:val="00072718"/>
    <w:rsid w:val="0007381E"/>
    <w:rsid w:val="00076094"/>
    <w:rsid w:val="0008785F"/>
    <w:rsid w:val="00090CBE"/>
    <w:rsid w:val="00094DEC"/>
    <w:rsid w:val="000A2D8A"/>
    <w:rsid w:val="000D1720"/>
    <w:rsid w:val="000D26A6"/>
    <w:rsid w:val="000D2B90"/>
    <w:rsid w:val="000D6ED8"/>
    <w:rsid w:val="000D717B"/>
    <w:rsid w:val="000F2F9F"/>
    <w:rsid w:val="00100B28"/>
    <w:rsid w:val="00117316"/>
    <w:rsid w:val="001209B4"/>
    <w:rsid w:val="001537E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13CD"/>
    <w:rsid w:val="00267EBB"/>
    <w:rsid w:val="0027023B"/>
    <w:rsid w:val="00270490"/>
    <w:rsid w:val="00272F3F"/>
    <w:rsid w:val="00274EDB"/>
    <w:rsid w:val="0027729E"/>
    <w:rsid w:val="002843B2"/>
    <w:rsid w:val="00284ED6"/>
    <w:rsid w:val="00290C5A"/>
    <w:rsid w:val="00290C92"/>
    <w:rsid w:val="00292F97"/>
    <w:rsid w:val="0029647A"/>
    <w:rsid w:val="00296504"/>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2D06"/>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1100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48AA"/>
    <w:rsid w:val="00920E6A"/>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0621"/>
    <w:rsid w:val="00A431C6"/>
    <w:rsid w:val="00A54315"/>
    <w:rsid w:val="00A60FBC"/>
    <w:rsid w:val="00A65C0B"/>
    <w:rsid w:val="00A710F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3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8CB75D"/>
  <w14:defaultImageDpi w14:val="300"/>
  <w15:docId w15:val="{58A491D1-4377-D346-BF7F-CD90E4F10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7136B"/>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B7136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7136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7136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Normal Tag,Big card,heading 2,body, Ch,Heading 2 Char2 Char,Heading 2 Char1 Char Char,No Spacing211,No Spacing12,No Spacing2111,Ch,ta,small space,t,no read,TAG,No Spacing4,No Spacing11111,Heading 41,No Spacing1121,No Spacing21,T"/>
    <w:basedOn w:val="Normal"/>
    <w:next w:val="Normal"/>
    <w:link w:val="Heading4Char"/>
    <w:uiPriority w:val="9"/>
    <w:unhideWhenUsed/>
    <w:qFormat/>
    <w:rsid w:val="00B7136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7136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7136B"/>
  </w:style>
  <w:style w:type="character" w:customStyle="1" w:styleId="Heading1Char">
    <w:name w:val="Heading 1 Char"/>
    <w:aliases w:val="Pocket Char"/>
    <w:basedOn w:val="DefaultParagraphFont"/>
    <w:link w:val="Heading1"/>
    <w:uiPriority w:val="9"/>
    <w:rsid w:val="00B7136B"/>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B7136B"/>
    <w:rPr>
      <w:rFonts w:ascii="Arial" w:eastAsiaTheme="majorEastAsia" w:hAnsi="Arial" w:cstheme="majorBidi"/>
      <w:b/>
      <w:bCs/>
      <w:sz w:val="44"/>
      <w:szCs w:val="44"/>
      <w:u w:val="double"/>
    </w:rPr>
  </w:style>
  <w:style w:type="character" w:customStyle="1" w:styleId="Heading3Char">
    <w:name w:val="Heading 3 Char"/>
    <w:aliases w:val="Block Char"/>
    <w:basedOn w:val="DefaultParagraphFont"/>
    <w:link w:val="Heading3"/>
    <w:uiPriority w:val="9"/>
    <w:rsid w:val="00B7136B"/>
    <w:rPr>
      <w:rFonts w:ascii="Arial" w:eastAsiaTheme="majorEastAsia" w:hAnsi="Arial" w:cstheme="majorBidi"/>
      <w:b/>
      <w:bCs/>
      <w:sz w:val="32"/>
      <w:szCs w:val="32"/>
      <w:u w:val="single"/>
    </w:rPr>
  </w:style>
  <w:style w:type="character" w:customStyle="1" w:styleId="Heading4Char">
    <w:name w:val="Heading 4 Char"/>
    <w:aliases w:val="Tag Char,small text Char,Normal Tag Char,Big card Char,heading 2 Char,body Char, Ch Char,Heading 2 Char2 Char Char,Heading 2 Char1 Char Char Char,No Spacing211 Char,No Spacing12 Char,No Spacing2111 Char,Ch Char,ta Char,small space Char"/>
    <w:basedOn w:val="DefaultParagraphFont"/>
    <w:link w:val="Heading4"/>
    <w:uiPriority w:val="9"/>
    <w:rsid w:val="00B7136B"/>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7136B"/>
    <w:rPr>
      <w:b/>
      <w:sz w:val="26"/>
      <w:u w:val="singl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B"/>
    <w:basedOn w:val="DefaultParagraphFont"/>
    <w:uiPriority w:val="1"/>
    <w:qFormat/>
    <w:rsid w:val="00B7136B"/>
    <w:rPr>
      <w:b/>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
    <w:basedOn w:val="DefaultParagraphFont"/>
    <w:link w:val="textbold"/>
    <w:uiPriority w:val="20"/>
    <w:qFormat/>
    <w:rsid w:val="00B7136B"/>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B7136B"/>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C"/>
    <w:basedOn w:val="DefaultParagraphFont"/>
    <w:link w:val="Card"/>
    <w:uiPriority w:val="99"/>
    <w:unhideWhenUsed/>
    <w:rsid w:val="00B7136B"/>
    <w:rPr>
      <w:color w:val="auto"/>
      <w:u w:val="none"/>
    </w:rPr>
  </w:style>
  <w:style w:type="paragraph" w:styleId="DocumentMap">
    <w:name w:val="Document Map"/>
    <w:basedOn w:val="Normal"/>
    <w:link w:val="DocumentMapChar"/>
    <w:uiPriority w:val="99"/>
    <w:semiHidden/>
    <w:unhideWhenUsed/>
    <w:rsid w:val="00B7136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7136B"/>
    <w:rPr>
      <w:rFonts w:ascii="Lucida Grande" w:hAnsi="Lucida Grande" w:cs="Lucida Grande"/>
    </w:rPr>
  </w:style>
  <w:style w:type="paragraph" w:customStyle="1" w:styleId="Card">
    <w:name w:val="Card"/>
    <w:aliases w:val="No Spacing22,tag,No Spacing111112,No Spacing41,nonunderlined"/>
    <w:basedOn w:val="Heading1"/>
    <w:link w:val="Hyperlink"/>
    <w:autoRedefine/>
    <w:uiPriority w:val="99"/>
    <w:qFormat/>
    <w:rsid w:val="00B7136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autoRedefine/>
    <w:uiPriority w:val="20"/>
    <w:qFormat/>
    <w:rsid w:val="00B7136B"/>
    <w:rPr>
      <w:b/>
      <w:iCs/>
      <w:u w:val="single"/>
    </w:rPr>
  </w:style>
  <w:style w:type="paragraph" w:styleId="NoSpacing">
    <w:name w:val="No Spacing"/>
    <w:aliases w:val="Note Level 2,Small Text,Card Format,Note Level 21,ClearFormatting,Clear,DDI Tag,Tag Title,No Spacing51,No Spacing11211,card,Medium Grid 21,No Spacing31,No Spacing3,Dont use,CD - Cite,No Spacing6,No Spacing7,No Spacing8,Dont u,No Spacing311,ca"/>
    <w:basedOn w:val="Heading1"/>
    <w:autoRedefine/>
    <w:uiPriority w:val="99"/>
    <w:qFormat/>
    <w:rsid w:val="00B7136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bCs w:val="0"/>
      <w:sz w:val="22"/>
      <w:szCs w:val="22"/>
    </w:rPr>
  </w:style>
  <w:style w:type="paragraph" w:styleId="ListParagraph">
    <w:name w:val="List Paragraph"/>
    <w:basedOn w:val="Normal"/>
    <w:uiPriority w:val="34"/>
    <w:qFormat/>
    <w:rsid w:val="0071100B"/>
    <w:pPr>
      <w:ind w:left="720"/>
      <w:contextualSpacing/>
    </w:pPr>
  </w:style>
  <w:style w:type="character" w:styleId="UnresolvedMention">
    <w:name w:val="Unresolved Mention"/>
    <w:basedOn w:val="DefaultParagraphFont"/>
    <w:uiPriority w:val="99"/>
    <w:semiHidden/>
    <w:unhideWhenUsed/>
    <w:rsid w:val="007110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0736096">
      <w:bodyDiv w:val="1"/>
      <w:marLeft w:val="0"/>
      <w:marRight w:val="0"/>
      <w:marTop w:val="0"/>
      <w:marBottom w:val="0"/>
      <w:divBdr>
        <w:top w:val="none" w:sz="0" w:space="0" w:color="auto"/>
        <w:left w:val="none" w:sz="0" w:space="0" w:color="auto"/>
        <w:bottom w:val="none" w:sz="0" w:space="0" w:color="auto"/>
        <w:right w:val="none" w:sz="0" w:space="0" w:color="auto"/>
      </w:divBdr>
      <w:divsChild>
        <w:div w:id="2710714">
          <w:marLeft w:val="0"/>
          <w:marRight w:val="0"/>
          <w:marTop w:val="0"/>
          <w:marBottom w:val="0"/>
          <w:divBdr>
            <w:top w:val="none" w:sz="0" w:space="0" w:color="auto"/>
            <w:left w:val="none" w:sz="0" w:space="0" w:color="auto"/>
            <w:bottom w:val="none" w:sz="0" w:space="0" w:color="auto"/>
            <w:right w:val="none" w:sz="0" w:space="0" w:color="auto"/>
          </w:divBdr>
          <w:divsChild>
            <w:div w:id="1263102282">
              <w:marLeft w:val="0"/>
              <w:marRight w:val="0"/>
              <w:marTop w:val="0"/>
              <w:marBottom w:val="0"/>
              <w:divBdr>
                <w:top w:val="none" w:sz="0" w:space="0" w:color="auto"/>
                <w:left w:val="none" w:sz="0" w:space="0" w:color="auto"/>
                <w:bottom w:val="none" w:sz="0" w:space="0" w:color="auto"/>
                <w:right w:val="none" w:sz="0" w:space="0" w:color="auto"/>
              </w:divBdr>
              <w:divsChild>
                <w:div w:id="153179798">
                  <w:marLeft w:val="0"/>
                  <w:marRight w:val="0"/>
                  <w:marTop w:val="0"/>
                  <w:marBottom w:val="0"/>
                  <w:divBdr>
                    <w:top w:val="none" w:sz="0" w:space="0" w:color="auto"/>
                    <w:left w:val="none" w:sz="0" w:space="0" w:color="auto"/>
                    <w:bottom w:val="none" w:sz="0" w:space="0" w:color="auto"/>
                    <w:right w:val="none" w:sz="0" w:space="0" w:color="auto"/>
                  </w:divBdr>
                </w:div>
              </w:divsChild>
            </w:div>
            <w:div w:id="1448770948">
              <w:marLeft w:val="0"/>
              <w:marRight w:val="0"/>
              <w:marTop w:val="0"/>
              <w:marBottom w:val="0"/>
              <w:divBdr>
                <w:top w:val="none" w:sz="0" w:space="0" w:color="auto"/>
                <w:left w:val="none" w:sz="0" w:space="0" w:color="auto"/>
                <w:bottom w:val="none" w:sz="0" w:space="0" w:color="auto"/>
                <w:right w:val="none" w:sz="0" w:space="0" w:color="auto"/>
              </w:divBdr>
            </w:div>
            <w:div w:id="112285358">
              <w:marLeft w:val="0"/>
              <w:marRight w:val="0"/>
              <w:marTop w:val="0"/>
              <w:marBottom w:val="0"/>
              <w:divBdr>
                <w:top w:val="none" w:sz="0" w:space="0" w:color="auto"/>
                <w:left w:val="none" w:sz="0" w:space="0" w:color="auto"/>
                <w:bottom w:val="none" w:sz="0" w:space="0" w:color="auto"/>
                <w:right w:val="none" w:sz="0" w:space="0" w:color="auto"/>
              </w:divBdr>
              <w:divsChild>
                <w:div w:id="210925760">
                  <w:marLeft w:val="0"/>
                  <w:marRight w:val="0"/>
                  <w:marTop w:val="0"/>
                  <w:marBottom w:val="0"/>
                  <w:divBdr>
                    <w:top w:val="none" w:sz="0" w:space="0" w:color="auto"/>
                    <w:left w:val="none" w:sz="0" w:space="0" w:color="auto"/>
                    <w:bottom w:val="none" w:sz="0" w:space="0" w:color="auto"/>
                    <w:right w:val="none" w:sz="0" w:space="0" w:color="auto"/>
                  </w:divBdr>
                  <w:divsChild>
                    <w:div w:id="452484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660028">
          <w:marLeft w:val="0"/>
          <w:marRight w:val="0"/>
          <w:marTop w:val="0"/>
          <w:marBottom w:val="0"/>
          <w:divBdr>
            <w:top w:val="none" w:sz="0" w:space="0" w:color="auto"/>
            <w:left w:val="none" w:sz="0" w:space="0" w:color="auto"/>
            <w:bottom w:val="none" w:sz="0" w:space="0" w:color="auto"/>
            <w:right w:val="none" w:sz="0" w:space="0" w:color="auto"/>
          </w:divBdr>
          <w:divsChild>
            <w:div w:id="1865899061">
              <w:marLeft w:val="0"/>
              <w:marRight w:val="0"/>
              <w:marTop w:val="0"/>
              <w:marBottom w:val="0"/>
              <w:divBdr>
                <w:top w:val="none" w:sz="0" w:space="0" w:color="auto"/>
                <w:left w:val="none" w:sz="0" w:space="0" w:color="auto"/>
                <w:bottom w:val="none" w:sz="0" w:space="0" w:color="auto"/>
                <w:right w:val="none" w:sz="0" w:space="0" w:color="auto"/>
              </w:divBdr>
              <w:divsChild>
                <w:div w:id="145440004">
                  <w:marLeft w:val="0"/>
                  <w:marRight w:val="0"/>
                  <w:marTop w:val="0"/>
                  <w:marBottom w:val="0"/>
                  <w:divBdr>
                    <w:top w:val="none" w:sz="0" w:space="0" w:color="auto"/>
                    <w:left w:val="none" w:sz="0" w:space="0" w:color="auto"/>
                    <w:bottom w:val="none" w:sz="0" w:space="0" w:color="auto"/>
                    <w:right w:val="none" w:sz="0" w:space="0" w:color="auto"/>
                  </w:divBdr>
                  <w:divsChild>
                    <w:div w:id="549416211">
                      <w:marLeft w:val="0"/>
                      <w:marRight w:val="0"/>
                      <w:marTop w:val="0"/>
                      <w:marBottom w:val="0"/>
                      <w:divBdr>
                        <w:top w:val="none" w:sz="0" w:space="0" w:color="auto"/>
                        <w:left w:val="none" w:sz="0" w:space="0" w:color="auto"/>
                        <w:bottom w:val="none" w:sz="0" w:space="0" w:color="auto"/>
                        <w:right w:val="none" w:sz="0" w:space="0" w:color="auto"/>
                      </w:divBdr>
                      <w:divsChild>
                        <w:div w:id="1641307547">
                          <w:marLeft w:val="0"/>
                          <w:marRight w:val="0"/>
                          <w:marTop w:val="0"/>
                          <w:marBottom w:val="0"/>
                          <w:divBdr>
                            <w:top w:val="none" w:sz="0" w:space="0" w:color="auto"/>
                            <w:left w:val="none" w:sz="0" w:space="0" w:color="auto"/>
                            <w:bottom w:val="none" w:sz="0" w:space="0" w:color="auto"/>
                            <w:right w:val="none" w:sz="0" w:space="0" w:color="auto"/>
                          </w:divBdr>
                          <w:divsChild>
                            <w:div w:id="39332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39799">
                      <w:marLeft w:val="0"/>
                      <w:marRight w:val="0"/>
                      <w:marTop w:val="0"/>
                      <w:marBottom w:val="0"/>
                      <w:divBdr>
                        <w:top w:val="none" w:sz="0" w:space="0" w:color="auto"/>
                        <w:left w:val="none" w:sz="0" w:space="0" w:color="auto"/>
                        <w:bottom w:val="none" w:sz="0" w:space="0" w:color="auto"/>
                        <w:right w:val="none" w:sz="0" w:space="0" w:color="auto"/>
                      </w:divBdr>
                      <w:divsChild>
                        <w:div w:id="1626156048">
                          <w:marLeft w:val="0"/>
                          <w:marRight w:val="0"/>
                          <w:marTop w:val="0"/>
                          <w:marBottom w:val="0"/>
                          <w:divBdr>
                            <w:top w:val="none" w:sz="0" w:space="0" w:color="auto"/>
                            <w:left w:val="none" w:sz="0" w:space="0" w:color="auto"/>
                            <w:bottom w:val="none" w:sz="0" w:space="0" w:color="auto"/>
                            <w:right w:val="none" w:sz="0" w:space="0" w:color="auto"/>
                          </w:divBdr>
                          <w:divsChild>
                            <w:div w:id="1797485115">
                              <w:marLeft w:val="0"/>
                              <w:marRight w:val="0"/>
                              <w:marTop w:val="0"/>
                              <w:marBottom w:val="0"/>
                              <w:divBdr>
                                <w:top w:val="none" w:sz="0" w:space="0" w:color="auto"/>
                                <w:left w:val="none" w:sz="0" w:space="0" w:color="auto"/>
                                <w:bottom w:val="none" w:sz="0" w:space="0" w:color="auto"/>
                                <w:right w:val="none" w:sz="0" w:space="0" w:color="auto"/>
                              </w:divBdr>
                              <w:divsChild>
                                <w:div w:id="795415399">
                                  <w:marLeft w:val="300"/>
                                  <w:marRight w:val="0"/>
                                  <w:marTop w:val="0"/>
                                  <w:marBottom w:val="0"/>
                                  <w:divBdr>
                                    <w:top w:val="none" w:sz="0" w:space="0" w:color="auto"/>
                                    <w:left w:val="none" w:sz="0" w:space="0" w:color="auto"/>
                                    <w:bottom w:val="none" w:sz="0" w:space="0" w:color="auto"/>
                                    <w:right w:val="none" w:sz="0" w:space="0" w:color="auto"/>
                                  </w:divBdr>
                                  <w:divsChild>
                                    <w:div w:id="384766852">
                                      <w:marLeft w:val="0"/>
                                      <w:marRight w:val="0"/>
                                      <w:marTop w:val="0"/>
                                      <w:marBottom w:val="0"/>
                                      <w:divBdr>
                                        <w:top w:val="none" w:sz="0" w:space="0" w:color="auto"/>
                                        <w:left w:val="none" w:sz="0" w:space="0" w:color="auto"/>
                                        <w:bottom w:val="none" w:sz="0" w:space="0" w:color="auto"/>
                                        <w:right w:val="none" w:sz="0" w:space="0" w:color="auto"/>
                                      </w:divBdr>
                                      <w:divsChild>
                                        <w:div w:id="1101608655">
                                          <w:marLeft w:val="0"/>
                                          <w:marRight w:val="0"/>
                                          <w:marTop w:val="0"/>
                                          <w:marBottom w:val="0"/>
                                          <w:divBdr>
                                            <w:top w:val="none" w:sz="0" w:space="0" w:color="auto"/>
                                            <w:left w:val="none" w:sz="0" w:space="0" w:color="auto"/>
                                            <w:bottom w:val="none" w:sz="0" w:space="0" w:color="auto"/>
                                            <w:right w:val="none" w:sz="0" w:space="0" w:color="auto"/>
                                          </w:divBdr>
                                        </w:div>
                                        <w:div w:id="911620968">
                                          <w:marLeft w:val="0"/>
                                          <w:marRight w:val="0"/>
                                          <w:marTop w:val="0"/>
                                          <w:marBottom w:val="0"/>
                                          <w:divBdr>
                                            <w:top w:val="none" w:sz="0" w:space="0" w:color="auto"/>
                                            <w:left w:val="none" w:sz="0" w:space="0" w:color="auto"/>
                                            <w:bottom w:val="none" w:sz="0" w:space="0" w:color="auto"/>
                                            <w:right w:val="none" w:sz="0" w:space="0" w:color="auto"/>
                                          </w:divBdr>
                                          <w:divsChild>
                                            <w:div w:id="783814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31045268">
      <w:bodyDiv w:val="1"/>
      <w:marLeft w:val="0"/>
      <w:marRight w:val="0"/>
      <w:marTop w:val="0"/>
      <w:marBottom w:val="0"/>
      <w:divBdr>
        <w:top w:val="none" w:sz="0" w:space="0" w:color="auto"/>
        <w:left w:val="none" w:sz="0" w:space="0" w:color="auto"/>
        <w:bottom w:val="none" w:sz="0" w:space="0" w:color="auto"/>
        <w:right w:val="none" w:sz="0" w:space="0" w:color="auto"/>
      </w:divBdr>
      <w:divsChild>
        <w:div w:id="28726880">
          <w:marLeft w:val="0"/>
          <w:marRight w:val="0"/>
          <w:marTop w:val="0"/>
          <w:marBottom w:val="0"/>
          <w:divBdr>
            <w:top w:val="none" w:sz="0" w:space="0" w:color="auto"/>
            <w:left w:val="none" w:sz="0" w:space="0" w:color="auto"/>
            <w:bottom w:val="none" w:sz="0" w:space="0" w:color="auto"/>
            <w:right w:val="none" w:sz="0" w:space="0" w:color="auto"/>
          </w:divBdr>
          <w:divsChild>
            <w:div w:id="1198273979">
              <w:marLeft w:val="0"/>
              <w:marRight w:val="0"/>
              <w:marTop w:val="0"/>
              <w:marBottom w:val="0"/>
              <w:divBdr>
                <w:top w:val="none" w:sz="0" w:space="0" w:color="auto"/>
                <w:left w:val="none" w:sz="0" w:space="0" w:color="auto"/>
                <w:bottom w:val="none" w:sz="0" w:space="0" w:color="auto"/>
                <w:right w:val="none" w:sz="0" w:space="0" w:color="auto"/>
              </w:divBdr>
              <w:divsChild>
                <w:div w:id="358703333">
                  <w:marLeft w:val="0"/>
                  <w:marRight w:val="0"/>
                  <w:marTop w:val="0"/>
                  <w:marBottom w:val="0"/>
                  <w:divBdr>
                    <w:top w:val="none" w:sz="0" w:space="0" w:color="auto"/>
                    <w:left w:val="none" w:sz="0" w:space="0" w:color="auto"/>
                    <w:bottom w:val="none" w:sz="0" w:space="0" w:color="auto"/>
                    <w:right w:val="none" w:sz="0" w:space="0" w:color="auto"/>
                  </w:divBdr>
                </w:div>
              </w:divsChild>
            </w:div>
            <w:div w:id="1503160102">
              <w:marLeft w:val="0"/>
              <w:marRight w:val="0"/>
              <w:marTop w:val="0"/>
              <w:marBottom w:val="0"/>
              <w:divBdr>
                <w:top w:val="none" w:sz="0" w:space="0" w:color="auto"/>
                <w:left w:val="none" w:sz="0" w:space="0" w:color="auto"/>
                <w:bottom w:val="none" w:sz="0" w:space="0" w:color="auto"/>
                <w:right w:val="none" w:sz="0" w:space="0" w:color="auto"/>
              </w:divBdr>
            </w:div>
            <w:div w:id="1460297104">
              <w:marLeft w:val="0"/>
              <w:marRight w:val="0"/>
              <w:marTop w:val="0"/>
              <w:marBottom w:val="0"/>
              <w:divBdr>
                <w:top w:val="none" w:sz="0" w:space="0" w:color="auto"/>
                <w:left w:val="none" w:sz="0" w:space="0" w:color="auto"/>
                <w:bottom w:val="none" w:sz="0" w:space="0" w:color="auto"/>
                <w:right w:val="none" w:sz="0" w:space="0" w:color="auto"/>
              </w:divBdr>
              <w:divsChild>
                <w:div w:id="66080549">
                  <w:marLeft w:val="0"/>
                  <w:marRight w:val="0"/>
                  <w:marTop w:val="0"/>
                  <w:marBottom w:val="0"/>
                  <w:divBdr>
                    <w:top w:val="none" w:sz="0" w:space="0" w:color="auto"/>
                    <w:left w:val="none" w:sz="0" w:space="0" w:color="auto"/>
                    <w:bottom w:val="none" w:sz="0" w:space="0" w:color="auto"/>
                    <w:right w:val="none" w:sz="0" w:space="0" w:color="auto"/>
                  </w:divBdr>
                  <w:divsChild>
                    <w:div w:id="162402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1107856">
          <w:marLeft w:val="0"/>
          <w:marRight w:val="0"/>
          <w:marTop w:val="0"/>
          <w:marBottom w:val="0"/>
          <w:divBdr>
            <w:top w:val="none" w:sz="0" w:space="0" w:color="auto"/>
            <w:left w:val="none" w:sz="0" w:space="0" w:color="auto"/>
            <w:bottom w:val="none" w:sz="0" w:space="0" w:color="auto"/>
            <w:right w:val="none" w:sz="0" w:space="0" w:color="auto"/>
          </w:divBdr>
          <w:divsChild>
            <w:div w:id="1735278284">
              <w:marLeft w:val="0"/>
              <w:marRight w:val="0"/>
              <w:marTop w:val="0"/>
              <w:marBottom w:val="0"/>
              <w:divBdr>
                <w:top w:val="none" w:sz="0" w:space="0" w:color="auto"/>
                <w:left w:val="none" w:sz="0" w:space="0" w:color="auto"/>
                <w:bottom w:val="none" w:sz="0" w:space="0" w:color="auto"/>
                <w:right w:val="none" w:sz="0" w:space="0" w:color="auto"/>
              </w:divBdr>
              <w:divsChild>
                <w:div w:id="308553546">
                  <w:marLeft w:val="0"/>
                  <w:marRight w:val="0"/>
                  <w:marTop w:val="0"/>
                  <w:marBottom w:val="0"/>
                  <w:divBdr>
                    <w:top w:val="none" w:sz="0" w:space="0" w:color="auto"/>
                    <w:left w:val="none" w:sz="0" w:space="0" w:color="auto"/>
                    <w:bottom w:val="none" w:sz="0" w:space="0" w:color="auto"/>
                    <w:right w:val="none" w:sz="0" w:space="0" w:color="auto"/>
                  </w:divBdr>
                  <w:divsChild>
                    <w:div w:id="1366176365">
                      <w:marLeft w:val="0"/>
                      <w:marRight w:val="0"/>
                      <w:marTop w:val="0"/>
                      <w:marBottom w:val="0"/>
                      <w:divBdr>
                        <w:top w:val="none" w:sz="0" w:space="0" w:color="auto"/>
                        <w:left w:val="none" w:sz="0" w:space="0" w:color="auto"/>
                        <w:bottom w:val="none" w:sz="0" w:space="0" w:color="auto"/>
                        <w:right w:val="none" w:sz="0" w:space="0" w:color="auto"/>
                      </w:divBdr>
                      <w:divsChild>
                        <w:div w:id="90705776">
                          <w:marLeft w:val="0"/>
                          <w:marRight w:val="0"/>
                          <w:marTop w:val="0"/>
                          <w:marBottom w:val="0"/>
                          <w:divBdr>
                            <w:top w:val="none" w:sz="0" w:space="0" w:color="auto"/>
                            <w:left w:val="none" w:sz="0" w:space="0" w:color="auto"/>
                            <w:bottom w:val="none" w:sz="0" w:space="0" w:color="auto"/>
                            <w:right w:val="none" w:sz="0" w:space="0" w:color="auto"/>
                          </w:divBdr>
                          <w:divsChild>
                            <w:div w:id="130588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072378">
                      <w:marLeft w:val="0"/>
                      <w:marRight w:val="0"/>
                      <w:marTop w:val="0"/>
                      <w:marBottom w:val="0"/>
                      <w:divBdr>
                        <w:top w:val="none" w:sz="0" w:space="0" w:color="auto"/>
                        <w:left w:val="none" w:sz="0" w:space="0" w:color="auto"/>
                        <w:bottom w:val="none" w:sz="0" w:space="0" w:color="auto"/>
                        <w:right w:val="none" w:sz="0" w:space="0" w:color="auto"/>
                      </w:divBdr>
                      <w:divsChild>
                        <w:div w:id="2086536814">
                          <w:marLeft w:val="0"/>
                          <w:marRight w:val="0"/>
                          <w:marTop w:val="0"/>
                          <w:marBottom w:val="0"/>
                          <w:divBdr>
                            <w:top w:val="none" w:sz="0" w:space="0" w:color="auto"/>
                            <w:left w:val="none" w:sz="0" w:space="0" w:color="auto"/>
                            <w:bottom w:val="none" w:sz="0" w:space="0" w:color="auto"/>
                            <w:right w:val="none" w:sz="0" w:space="0" w:color="auto"/>
                          </w:divBdr>
                          <w:divsChild>
                            <w:div w:id="1567691994">
                              <w:marLeft w:val="0"/>
                              <w:marRight w:val="0"/>
                              <w:marTop w:val="0"/>
                              <w:marBottom w:val="0"/>
                              <w:divBdr>
                                <w:top w:val="none" w:sz="0" w:space="0" w:color="auto"/>
                                <w:left w:val="none" w:sz="0" w:space="0" w:color="auto"/>
                                <w:bottom w:val="none" w:sz="0" w:space="0" w:color="auto"/>
                                <w:right w:val="none" w:sz="0" w:space="0" w:color="auto"/>
                              </w:divBdr>
                              <w:divsChild>
                                <w:div w:id="1303001001">
                                  <w:marLeft w:val="300"/>
                                  <w:marRight w:val="0"/>
                                  <w:marTop w:val="0"/>
                                  <w:marBottom w:val="0"/>
                                  <w:divBdr>
                                    <w:top w:val="none" w:sz="0" w:space="0" w:color="auto"/>
                                    <w:left w:val="none" w:sz="0" w:space="0" w:color="auto"/>
                                    <w:bottom w:val="none" w:sz="0" w:space="0" w:color="auto"/>
                                    <w:right w:val="none" w:sz="0" w:space="0" w:color="auto"/>
                                  </w:divBdr>
                                  <w:divsChild>
                                    <w:div w:id="17971903">
                                      <w:marLeft w:val="0"/>
                                      <w:marRight w:val="0"/>
                                      <w:marTop w:val="0"/>
                                      <w:marBottom w:val="0"/>
                                      <w:divBdr>
                                        <w:top w:val="none" w:sz="0" w:space="0" w:color="auto"/>
                                        <w:left w:val="none" w:sz="0" w:space="0" w:color="auto"/>
                                        <w:bottom w:val="none" w:sz="0" w:space="0" w:color="auto"/>
                                        <w:right w:val="none" w:sz="0" w:space="0" w:color="auto"/>
                                      </w:divBdr>
                                      <w:divsChild>
                                        <w:div w:id="1853495010">
                                          <w:marLeft w:val="0"/>
                                          <w:marRight w:val="0"/>
                                          <w:marTop w:val="0"/>
                                          <w:marBottom w:val="0"/>
                                          <w:divBdr>
                                            <w:top w:val="none" w:sz="0" w:space="0" w:color="auto"/>
                                            <w:left w:val="none" w:sz="0" w:space="0" w:color="auto"/>
                                            <w:bottom w:val="none" w:sz="0" w:space="0" w:color="auto"/>
                                            <w:right w:val="none" w:sz="0" w:space="0" w:color="auto"/>
                                          </w:divBdr>
                                        </w:div>
                                        <w:div w:id="1676179251">
                                          <w:marLeft w:val="0"/>
                                          <w:marRight w:val="0"/>
                                          <w:marTop w:val="0"/>
                                          <w:marBottom w:val="0"/>
                                          <w:divBdr>
                                            <w:top w:val="none" w:sz="0" w:space="0" w:color="auto"/>
                                            <w:left w:val="none" w:sz="0" w:space="0" w:color="auto"/>
                                            <w:bottom w:val="none" w:sz="0" w:space="0" w:color="auto"/>
                                            <w:right w:val="none" w:sz="0" w:space="0" w:color="auto"/>
                                          </w:divBdr>
                                          <w:divsChild>
                                            <w:div w:id="184412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br.org/2021/05/what-the-west-gets-wrong-about-china%20accessed%2012/14/21" TargetMode="External"/><Relationship Id="rId18" Type="http://schemas.openxmlformats.org/officeDocument/2006/relationships/hyperlink" Target="https://archive.md/o/bc9l4/https:/spacenews.com/spacety-releases-first-sar-images/" TargetMode="External"/><Relationship Id="rId26" Type="http://schemas.openxmlformats.org/officeDocument/2006/relationships/hyperlink" Target="https://www.scirp.org/journal/paperinformation.aspx?paperid=85201" TargetMode="External"/><Relationship Id="rId3" Type="http://schemas.openxmlformats.org/officeDocument/2006/relationships/customXml" Target="../customXml/item3.xml"/><Relationship Id="rId21" Type="http://schemas.openxmlformats.org/officeDocument/2006/relationships/hyperlink" Target="https://www.scirp.org/journal/paperinformation.aspx?paperid=85201" TargetMode="External"/><Relationship Id="rId7" Type="http://schemas.openxmlformats.org/officeDocument/2006/relationships/settings" Target="settings.xml"/><Relationship Id="rId12" Type="http://schemas.openxmlformats.org/officeDocument/2006/relationships/hyperlink" Target="https://hbr.org/search?term=elsbeth%20johnson&amp;search_type=search-all" TargetMode="External"/><Relationship Id="rId17" Type="http://schemas.openxmlformats.org/officeDocument/2006/relationships/hyperlink" Target="https://archive.md/o/bc9l4/https:/www.ida.org/-/media/feature/publications/e/ev/evaluation-of-chinas-commercial-space-sector/d-10873.ashx" TargetMode="External"/><Relationship Id="rId25" Type="http://schemas.openxmlformats.org/officeDocument/2006/relationships/hyperlink" Target="https://www.scirp.org/journal/paperinformation.aspx?paperid=85201" TargetMode="External"/><Relationship Id="rId2" Type="http://schemas.openxmlformats.org/officeDocument/2006/relationships/customXml" Target="../customXml/item2.xml"/><Relationship Id="rId16" Type="http://schemas.openxmlformats.org/officeDocument/2006/relationships/hyperlink" Target="https://archive.md/o/bc9l4/www.cpppc.org/en/zy/994006.jhtml" TargetMode="External"/><Relationship Id="rId20" Type="http://schemas.openxmlformats.org/officeDocument/2006/relationships/hyperlink" Target="http://www.jessicachenweiss.com/uploads/3/0/6/3/30636001/19-01-24-elite-statements-isq-ca.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br.org/search?term=rana%20mitter&amp;search_type=search-all" TargetMode="External"/><Relationship Id="rId24" Type="http://schemas.openxmlformats.org/officeDocument/2006/relationships/hyperlink" Target="https://www.scirp.org/journal/paperinformation.aspx?paperid=85201" TargetMode="External"/><Relationship Id="rId5" Type="http://schemas.openxmlformats.org/officeDocument/2006/relationships/numbering" Target="numbering.xml"/><Relationship Id="rId15" Type="http://schemas.openxmlformats.org/officeDocument/2006/relationships/hyperlink" Target="https://www.technologyreview.com/2021/01/21/1016513/china-private-commercial-space-industry-dominance/" TargetMode="External"/><Relationship Id="rId23" Type="http://schemas.openxmlformats.org/officeDocument/2006/relationships/hyperlink" Target="https://www.scirp.org/journal/paperinformation.aspx?paperid=85201" TargetMode="External"/><Relationship Id="rId28" Type="http://schemas.openxmlformats.org/officeDocument/2006/relationships/theme" Target="theme/theme1.xml"/><Relationship Id="rId10" Type="http://schemas.openxmlformats.org/officeDocument/2006/relationships/hyperlink" Target="https://www.ncbi.nlm.nih.gov/pmc/articles/PMC6446569/" TargetMode="External"/><Relationship Id="rId19" Type="http://schemas.openxmlformats.org/officeDocument/2006/relationships/hyperlink" Target="https://archive.md/o/bc9l4/https:/www.bbc.com/news/science-environment-54076895" TargetMode="External"/><Relationship Id="rId4" Type="http://schemas.openxmlformats.org/officeDocument/2006/relationships/customXml" Target="../customXml/item4.xml"/><Relationship Id="rId9" Type="http://schemas.openxmlformats.org/officeDocument/2006/relationships/hyperlink" Target="http://plato.stanford.edu/entries/naturalism/)" TargetMode="External"/><Relationship Id="rId14" Type="http://schemas.openxmlformats.org/officeDocument/2006/relationships/hyperlink" Target="https://hbr.org/2011/06/what-the-west-doesnt-get-about-china" TargetMode="External"/><Relationship Id="rId22" Type="http://schemas.openxmlformats.org/officeDocument/2006/relationships/hyperlink" Target="https://www.scirp.org/journal/paperinformation.aspx?paperid=85201"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28</Pages>
  <Words>14158</Words>
  <Characters>80704</Characters>
  <Application>Microsoft Office Word</Application>
  <DocSecurity>0</DocSecurity>
  <Lines>672</Lines>
  <Paragraphs>189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94673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2</cp:revision>
  <dcterms:created xsi:type="dcterms:W3CDTF">2021-12-18T15:39:00Z</dcterms:created>
  <dcterms:modified xsi:type="dcterms:W3CDTF">2021-12-18T16:13:00Z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