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CA48B" w14:textId="77777777" w:rsidR="007B036F" w:rsidRDefault="007B036F" w:rsidP="004547B7">
      <w:pPr>
        <w:pStyle w:val="Heading3"/>
      </w:pPr>
    </w:p>
    <w:p w14:paraId="186BC3E5" w14:textId="107AC963" w:rsidR="002976DA" w:rsidRDefault="002976DA" w:rsidP="004547B7">
      <w:pPr>
        <w:pStyle w:val="Heading3"/>
      </w:pPr>
      <w:r>
        <w:lastRenderedPageBreak/>
        <w:t>1NC – Theory</w:t>
      </w:r>
    </w:p>
    <w:p w14:paraId="0181B640" w14:textId="6FF75503" w:rsidR="002976DA" w:rsidRDefault="002976DA" w:rsidP="002976DA">
      <w:pPr>
        <w:pStyle w:val="Heading4"/>
      </w:pPr>
      <w:r>
        <w:t xml:space="preserve">Interpretation: The affirmative must, upon the release of tournament pairings, tell the negative what specific affirmative position they will be reading, within ten minutes. </w:t>
      </w:r>
    </w:p>
    <w:p w14:paraId="7E853678" w14:textId="6A7C3229" w:rsidR="002976DA" w:rsidRDefault="002976DA" w:rsidP="002976DA">
      <w:r>
        <w:rPr>
          <w:noProof/>
        </w:rPr>
        <w:drawing>
          <wp:inline distT="0" distB="0" distL="0" distR="0" wp14:anchorId="399D353F" wp14:editId="4D72B2CE">
            <wp:extent cx="5486400" cy="4468495"/>
            <wp:effectExtent l="0" t="0" r="0" b="190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9"/>
                    <a:stretch>
                      <a:fillRect/>
                    </a:stretch>
                  </pic:blipFill>
                  <pic:spPr>
                    <a:xfrm>
                      <a:off x="0" y="0"/>
                      <a:ext cx="5486400" cy="4468495"/>
                    </a:xfrm>
                    <a:prstGeom prst="rect">
                      <a:avLst/>
                    </a:prstGeom>
                  </pic:spPr>
                </pic:pic>
              </a:graphicData>
            </a:graphic>
          </wp:inline>
        </w:drawing>
      </w:r>
    </w:p>
    <w:p w14:paraId="68397310" w14:textId="77777777" w:rsidR="002976DA" w:rsidRDefault="002976DA" w:rsidP="002976DA">
      <w:pPr>
        <w:pStyle w:val="Heading4"/>
      </w:pPr>
      <w:r>
        <w:lastRenderedPageBreak/>
        <w:t>Violation: They didn’t tell us the Aff.</w:t>
      </w:r>
    </w:p>
    <w:p w14:paraId="7F002765" w14:textId="77777777" w:rsidR="002976DA" w:rsidRDefault="002976DA" w:rsidP="002976DA">
      <w:pPr>
        <w:pStyle w:val="Heading4"/>
      </w:pPr>
      <w:r>
        <w:t>Prefer:</w:t>
      </w:r>
    </w:p>
    <w:p w14:paraId="43F4394A" w14:textId="77777777" w:rsidR="002976DA" w:rsidRDefault="002976DA" w:rsidP="002976DA">
      <w:pPr>
        <w:pStyle w:val="Heading4"/>
      </w:pPr>
      <w:r>
        <w:t>1] Research and clash – disclosure increases research and gets rid of anti-educational arguments because debaters are forced to prepare cases knowing that people will have answers AND people get the opportunity to research answers to disclosed cases. Incentivizes substantively engaging positions rather than relying on sketchy tricks to avoid clash.</w:t>
      </w:r>
    </w:p>
    <w:p w14:paraId="74C5BF57" w14:textId="0B469F6E" w:rsidR="002976DA" w:rsidRPr="002976DA" w:rsidRDefault="002976DA" w:rsidP="002976DA">
      <w:pPr>
        <w:pStyle w:val="Heading4"/>
      </w:pPr>
      <w:r>
        <w:t xml:space="preserve">2] No Aff offense for disclosure bad --- they posted cites on the wiki for a TON of different </w:t>
      </w:r>
      <w:proofErr w:type="spellStart"/>
      <w:r>
        <w:t>Affs</w:t>
      </w:r>
      <w:proofErr w:type="spellEnd"/>
      <w:r>
        <w:t xml:space="preserve"> but just wouldn’t tell us which Aff they were reading --- the only offense was us not being able to anticipate or prep the Aff pre round because they forced us to split our time in too many directions</w:t>
      </w:r>
    </w:p>
    <w:p w14:paraId="3F7D8D93" w14:textId="77777777" w:rsidR="004547B7" w:rsidRPr="00F81CE9" w:rsidRDefault="004547B7" w:rsidP="002976DA">
      <w:pPr>
        <w:pStyle w:val="Heading4"/>
        <w:rPr>
          <w:rFonts w:cs="Times New Roman"/>
        </w:rPr>
      </w:pPr>
      <w:r w:rsidRPr="00F81CE9">
        <w:rPr>
          <w:rFonts w:cs="Times New Roman"/>
        </w:rPr>
        <w:t>Reject the team—T is question of models of debate and the damage to our strategy was already done</w:t>
      </w:r>
    </w:p>
    <w:p w14:paraId="4EAD1346" w14:textId="62E18A28" w:rsidR="004547B7" w:rsidRDefault="004547B7" w:rsidP="002976DA">
      <w:pPr>
        <w:pStyle w:val="Heading4"/>
        <w:rPr>
          <w:rFonts w:cs="Times New Roman"/>
        </w:rPr>
      </w:pPr>
      <w:r w:rsidRPr="00F81CE9">
        <w:rPr>
          <w:rFonts w:cs="Times New Roman"/>
        </w:rPr>
        <w:t xml:space="preserve">Competing </w:t>
      </w:r>
      <w:proofErr w:type="spellStart"/>
      <w:r w:rsidRPr="00F81CE9">
        <w:rPr>
          <w:rFonts w:cs="Times New Roman"/>
        </w:rPr>
        <w:t>interps</w:t>
      </w:r>
      <w:proofErr w:type="spellEnd"/>
      <w:r w:rsidRPr="00F81CE9">
        <w:rPr>
          <w:rFonts w:cs="Times New Roman"/>
        </w:rPr>
        <w:t xml:space="preserve">—they </w:t>
      </w:r>
      <w:proofErr w:type="gramStart"/>
      <w:r w:rsidRPr="00F81CE9">
        <w:rPr>
          <w:rFonts w:cs="Times New Roman"/>
        </w:rPr>
        <w:t>have to</w:t>
      </w:r>
      <w:proofErr w:type="gramEnd"/>
      <w:r w:rsidRPr="00F81CE9">
        <w:rPr>
          <w:rFonts w:cs="Times New Roman"/>
        </w:rPr>
        <w:t xml:space="preserve"> proactively to justify their model and reasonability links to our offense</w:t>
      </w:r>
    </w:p>
    <w:p w14:paraId="017E0C82" w14:textId="77777777" w:rsidR="002976DA" w:rsidRPr="002976DA" w:rsidRDefault="002976DA" w:rsidP="002976DA"/>
    <w:p w14:paraId="22CB75B9" w14:textId="6DEE56E8" w:rsidR="004547B7" w:rsidRDefault="002976DA" w:rsidP="002976DA">
      <w:pPr>
        <w:pStyle w:val="Heading3"/>
      </w:pPr>
      <w:r>
        <w:lastRenderedPageBreak/>
        <w:t>1NC – CP</w:t>
      </w:r>
    </w:p>
    <w:p w14:paraId="13656670" w14:textId="77777777" w:rsidR="002976DA" w:rsidRPr="00BA10E8" w:rsidRDefault="002976DA" w:rsidP="002976DA">
      <w:pPr>
        <w:pStyle w:val="Heading4"/>
        <w:rPr>
          <w:rFonts w:cs="Calibri"/>
        </w:rPr>
      </w:pPr>
      <w:r w:rsidRPr="00BA10E8">
        <w:rPr>
          <w:rFonts w:cs="Calibri"/>
        </w:rPr>
        <w:t xml:space="preserve">CP: The United Nations General Assembly should request an advisory opinion with binding force stating that [WTO member nations’] intellectual property protections for [medicines] violate international </w:t>
      </w:r>
      <w:proofErr w:type="gramStart"/>
      <w:r w:rsidRPr="00BA10E8">
        <w:rPr>
          <w:rFonts w:cs="Calibri"/>
        </w:rPr>
        <w:t>law, and</w:t>
      </w:r>
      <w:proofErr w:type="gramEnd"/>
      <w:r w:rsidRPr="00BA10E8">
        <w:rPr>
          <w:rFonts w:cs="Calibri"/>
        </w:rPr>
        <w:t xml:space="preserve"> pass a concurrent resolution that non-compliance with the International Court of Justice’s opinion constitutes an enforceable violation of Charter obligations. </w:t>
      </w:r>
    </w:p>
    <w:p w14:paraId="3417866B" w14:textId="77777777" w:rsidR="002976DA" w:rsidRPr="00BA10E8" w:rsidRDefault="002976DA" w:rsidP="002976DA">
      <w:pPr>
        <w:pStyle w:val="Heading4"/>
        <w:rPr>
          <w:rFonts w:cs="Calibri"/>
        </w:rPr>
      </w:pPr>
      <w:r w:rsidRPr="00BA10E8">
        <w:rPr>
          <w:rFonts w:cs="Calibri"/>
        </w:rPr>
        <w:t>The United Nations International Court of Justice should convene and, if a dispute is present, issue a binding advisory opinion that the [WTO member nations] not implementing the above ruling are in violation of United Nations Charter obligations.</w:t>
      </w:r>
    </w:p>
    <w:p w14:paraId="058C8566" w14:textId="77777777" w:rsidR="002976DA" w:rsidRPr="00BA10E8" w:rsidRDefault="002976DA" w:rsidP="002976DA"/>
    <w:p w14:paraId="7AE65B50" w14:textId="77777777" w:rsidR="002976DA" w:rsidRPr="00BA10E8" w:rsidRDefault="002976DA" w:rsidP="002976DA">
      <w:pPr>
        <w:pStyle w:val="Heading4"/>
        <w:rPr>
          <w:rFonts w:cs="Calibri"/>
        </w:rPr>
      </w:pPr>
      <w:r w:rsidRPr="00BA10E8">
        <w:rPr>
          <w:rFonts w:cs="Calibri"/>
        </w:rPr>
        <w:t>The ICJ has jurisdiction over IPR – international treaties prove</w:t>
      </w:r>
    </w:p>
    <w:p w14:paraId="724A1448" w14:textId="77777777" w:rsidR="002976DA" w:rsidRPr="00BA10E8" w:rsidRDefault="002976DA" w:rsidP="002976DA">
      <w:r w:rsidRPr="00BA10E8">
        <w:rPr>
          <w:rStyle w:val="StyleUnderline"/>
        </w:rPr>
        <w:t>Venkatachalam 21</w:t>
      </w:r>
      <w:r w:rsidRPr="00BA10E8">
        <w:t xml:space="preserve"> [</w:t>
      </w:r>
      <w:proofErr w:type="spellStart"/>
      <w:r w:rsidRPr="00BA10E8">
        <w:t>Manasa</w:t>
      </w:r>
      <w:proofErr w:type="spellEnd"/>
      <w:r w:rsidRPr="00BA10E8">
        <w:t xml:space="preserve">, B.A. LL.B. (law degree) at Gujarat National Law University in India] “No Rocket Science!: Outer Space, Intellectual Property Rights, and the International Court of Justice,” </w:t>
      </w:r>
      <w:proofErr w:type="spellStart"/>
      <w:r w:rsidRPr="00BA10E8">
        <w:t>Volkerrechtsblog</w:t>
      </w:r>
      <w:proofErr w:type="spellEnd"/>
      <w:r w:rsidRPr="00BA10E8">
        <w:t xml:space="preserve">, April 15, 2021, </w:t>
      </w:r>
      <w:hyperlink r:id="rId10" w:history="1">
        <w:r w:rsidRPr="00BA10E8">
          <w:rPr>
            <w:rStyle w:val="Hyperlink"/>
          </w:rPr>
          <w:t>https://voelkerrechtsblog.org/no-rocket-science/</w:t>
        </w:r>
      </w:hyperlink>
      <w:r w:rsidRPr="00BA10E8">
        <w:t xml:space="preserve"> TG</w:t>
      </w:r>
    </w:p>
    <w:p w14:paraId="1EF8F0B0" w14:textId="77777777" w:rsidR="002976DA" w:rsidRPr="00BA10E8" w:rsidRDefault="002976DA" w:rsidP="002976DA">
      <w:r w:rsidRPr="00BA10E8">
        <w:t xml:space="preserve">The next question that arises is </w:t>
      </w:r>
      <w:r w:rsidRPr="00BA10E8">
        <w:rPr>
          <w:rStyle w:val="StyleUnderline"/>
        </w:rPr>
        <w:t xml:space="preserve">what forum can </w:t>
      </w:r>
      <w:proofErr w:type="gramStart"/>
      <w:r w:rsidRPr="00BA10E8">
        <w:rPr>
          <w:rStyle w:val="StyleUnderline"/>
        </w:rPr>
        <w:t>states</w:t>
      </w:r>
      <w:proofErr w:type="gramEnd"/>
      <w:r w:rsidRPr="00BA10E8">
        <w:rPr>
          <w:rStyle w:val="StyleUnderline"/>
        </w:rPr>
        <w:t xml:space="preserve"> approach for claiming violations of IPR</w:t>
      </w:r>
      <w:r w:rsidRPr="00BA10E8">
        <w:t xml:space="preserve"> in connection to the OST mechanism. </w:t>
      </w:r>
      <w:r w:rsidRPr="00BA10E8">
        <w:rPr>
          <w:rStyle w:val="StyleUnderline"/>
        </w:rPr>
        <w:t xml:space="preserve">Given that the </w:t>
      </w:r>
      <w:r w:rsidRPr="00476186">
        <w:rPr>
          <w:rStyle w:val="StyleUnderline"/>
          <w:highlight w:val="green"/>
        </w:rPr>
        <w:t>rights protecting a state’s IPR are derived from multilateral treaties</w:t>
      </w:r>
      <w:r w:rsidRPr="00BA10E8">
        <w:t xml:space="preserve"> like the OST, and even the ISS Intergovernmental Agreement, </w:t>
      </w:r>
      <w:r w:rsidRPr="00BA10E8">
        <w:rPr>
          <w:rStyle w:val="StyleUnderline"/>
        </w:rPr>
        <w:t xml:space="preserve">the </w:t>
      </w:r>
      <w:r w:rsidRPr="00476186">
        <w:rPr>
          <w:rStyle w:val="StyleUnderline"/>
          <w:highlight w:val="green"/>
        </w:rPr>
        <w:t>forum of adjudication would</w:t>
      </w:r>
      <w:r w:rsidRPr="00BA10E8">
        <w:rPr>
          <w:rStyle w:val="StyleUnderline"/>
        </w:rPr>
        <w:t xml:space="preserve"> naturally </w:t>
      </w:r>
      <w:r w:rsidRPr="00476186">
        <w:rPr>
          <w:rStyle w:val="StyleUnderline"/>
          <w:highlight w:val="green"/>
        </w:rPr>
        <w:t>be the</w:t>
      </w:r>
      <w:r w:rsidRPr="00BA10E8">
        <w:rPr>
          <w:rStyle w:val="StyleUnderline"/>
        </w:rPr>
        <w:t xml:space="preserve"> International Court of Justice (</w:t>
      </w:r>
      <w:r w:rsidRPr="00476186">
        <w:rPr>
          <w:rStyle w:val="StyleUnderline"/>
          <w:highlight w:val="green"/>
        </w:rPr>
        <w:t>ICJ</w:t>
      </w:r>
      <w:r w:rsidRPr="00BA10E8">
        <w:rPr>
          <w:rStyle w:val="StyleUnderline"/>
        </w:rPr>
        <w:t>). This results from </w:t>
      </w:r>
      <w:r w:rsidRPr="00476186">
        <w:rPr>
          <w:rStyle w:val="StyleUnderline"/>
          <w:highlight w:val="green"/>
        </w:rPr>
        <w:t>Article 38</w:t>
      </w:r>
      <w:r w:rsidRPr="00BA10E8">
        <w:rPr>
          <w:rStyle w:val="StyleUnderline"/>
        </w:rPr>
        <w:t xml:space="preserve"> (1) </w:t>
      </w:r>
      <w:r w:rsidRPr="00476186">
        <w:rPr>
          <w:rStyle w:val="StyleUnderline"/>
          <w:highlight w:val="green"/>
        </w:rPr>
        <w:t>of</w:t>
      </w:r>
      <w:r w:rsidRPr="00BA10E8">
        <w:rPr>
          <w:rStyle w:val="StyleUnderline"/>
        </w:rPr>
        <w:t xml:space="preserve"> the </w:t>
      </w:r>
      <w:r w:rsidRPr="00476186">
        <w:rPr>
          <w:rStyle w:val="StyleUnderline"/>
          <w:highlight w:val="green"/>
        </w:rPr>
        <w:t>ICJ Statute</w:t>
      </w:r>
      <w:r w:rsidRPr="00BA10E8">
        <w:rPr>
          <w:rStyle w:val="StyleUnderline"/>
        </w:rPr>
        <w:t xml:space="preserve">, which </w:t>
      </w:r>
      <w:r w:rsidRPr="00476186">
        <w:rPr>
          <w:rStyle w:val="StyleUnderline"/>
          <w:highlight w:val="green"/>
        </w:rPr>
        <w:t>allows the ICJ to assume jurisdiction over matters referred to it by</w:t>
      </w:r>
      <w:r w:rsidRPr="00BA10E8">
        <w:rPr>
          <w:rStyle w:val="StyleUnderline"/>
        </w:rPr>
        <w:t xml:space="preserve"> parties for </w:t>
      </w:r>
      <w:r w:rsidRPr="00476186">
        <w:rPr>
          <w:rStyle w:val="StyleUnderline"/>
          <w:highlight w:val="green"/>
        </w:rPr>
        <w:t>disputes regarding treaties</w:t>
      </w:r>
      <w:r w:rsidRPr="00BA10E8">
        <w:rPr>
          <w:rStyle w:val="StyleUnderline"/>
        </w:rPr>
        <w:t xml:space="preserve"> and conventions in place</w:t>
      </w:r>
      <w:r w:rsidRPr="00BA10E8">
        <w:t xml:space="preserve">. While issues of space law are yet to be adjudicated by the ICJ, such an issue arising in relation to IPR would not be entirely surprising, given that </w:t>
      </w:r>
      <w:r w:rsidRPr="00476186">
        <w:rPr>
          <w:rStyle w:val="StyleUnderline"/>
          <w:highlight w:val="green"/>
        </w:rPr>
        <w:t>treaties related to IPR like</w:t>
      </w:r>
      <w:r w:rsidRPr="00BA10E8">
        <w:rPr>
          <w:rStyle w:val="StyleUnderline"/>
        </w:rPr>
        <w:t xml:space="preserve"> the </w:t>
      </w:r>
      <w:r w:rsidRPr="00476186">
        <w:rPr>
          <w:rStyle w:val="StyleUnderline"/>
          <w:highlight w:val="green"/>
        </w:rPr>
        <w:t>Paris Convention cite</w:t>
      </w:r>
      <w:r w:rsidRPr="00BA10E8">
        <w:rPr>
          <w:rStyle w:val="StyleUnderline"/>
        </w:rPr>
        <w:t xml:space="preserve"> the </w:t>
      </w:r>
      <w:r w:rsidRPr="00476186">
        <w:rPr>
          <w:rStyle w:val="StyleUnderline"/>
          <w:highlight w:val="green"/>
        </w:rPr>
        <w:t>ICJ</w:t>
      </w:r>
      <w:r w:rsidRPr="00BA10E8">
        <w:rPr>
          <w:rStyle w:val="StyleUnderline"/>
        </w:rPr>
        <w:t xml:space="preserve"> to be the appropriate </w:t>
      </w:r>
      <w:r w:rsidRPr="00476186">
        <w:rPr>
          <w:rStyle w:val="StyleUnderline"/>
          <w:highlight w:val="green"/>
        </w:rPr>
        <w:t>forum for disputes</w:t>
      </w:r>
      <w:r w:rsidRPr="00BA10E8">
        <w:rPr>
          <w:rStyle w:val="StyleUnderline"/>
        </w:rPr>
        <w:t xml:space="preserve"> arising out of such treaties</w:t>
      </w:r>
      <w:r w:rsidRPr="00BA10E8">
        <w:t>. However, the practicality of approaching the ICJ for every IPR violation in outer space is questionable.</w:t>
      </w:r>
    </w:p>
    <w:p w14:paraId="4F366462" w14:textId="77777777" w:rsidR="002976DA" w:rsidRPr="00BA10E8" w:rsidRDefault="002976DA" w:rsidP="002976DA"/>
    <w:p w14:paraId="74B5D246" w14:textId="77777777" w:rsidR="002976DA" w:rsidRPr="00BA10E8" w:rsidRDefault="002976DA" w:rsidP="002976DA">
      <w:pPr>
        <w:pStyle w:val="Heading4"/>
        <w:rPr>
          <w:rFonts w:cs="Calibri"/>
        </w:rPr>
      </w:pPr>
      <w:r w:rsidRPr="00BA10E8">
        <w:rPr>
          <w:rFonts w:cs="Calibri"/>
        </w:rPr>
        <w:t>It’s key to harmonizing international IPR – solves the aff</w:t>
      </w:r>
    </w:p>
    <w:p w14:paraId="7E50BCFD" w14:textId="77777777" w:rsidR="002976DA" w:rsidRPr="00BA10E8" w:rsidRDefault="002976DA" w:rsidP="002976DA">
      <w:r w:rsidRPr="00BA10E8">
        <w:rPr>
          <w:rStyle w:val="StyleUnderline"/>
        </w:rPr>
        <w:t>Askew 2k</w:t>
      </w:r>
      <w:r w:rsidRPr="00BA10E8">
        <w:t xml:space="preserve"> [Lee Ann, JD May 2000] “ECJ, the ICJ and Intellectual Property: Is Harmonization the Key,” Tulsa Journal of Comparative and International Law, Vol 7 </w:t>
      </w:r>
      <w:proofErr w:type="spellStart"/>
      <w:r w:rsidRPr="00BA10E8">
        <w:t>Iss</w:t>
      </w:r>
      <w:proofErr w:type="spellEnd"/>
      <w:r w:rsidRPr="00BA10E8">
        <w:t xml:space="preserve"> 2, 3-1-2000, </w:t>
      </w:r>
      <w:hyperlink r:id="rId11" w:history="1">
        <w:r w:rsidRPr="00BA10E8">
          <w:rPr>
            <w:rStyle w:val="Hyperlink"/>
          </w:rPr>
          <w:t>https://core.ac.uk/download/pdf/232678481.pdf</w:t>
        </w:r>
      </w:hyperlink>
      <w:r w:rsidRPr="00BA10E8">
        <w:t xml:space="preserve"> TG</w:t>
      </w:r>
    </w:p>
    <w:p w14:paraId="7A6F35F6" w14:textId="77777777" w:rsidR="002976DA" w:rsidRPr="00BA10E8" w:rsidRDefault="002976DA" w:rsidP="002976DA">
      <w:r w:rsidRPr="00BA10E8">
        <w:t xml:space="preserve">An important hurdle that must be jumped is compulsory jurisdiction to the ICJ without any reservations. But </w:t>
      </w:r>
      <w:r w:rsidRPr="00BA10E8">
        <w:rPr>
          <w:rStyle w:val="StyleUnderline"/>
        </w:rPr>
        <w:t xml:space="preserve">if </w:t>
      </w:r>
      <w:r w:rsidRPr="00476186">
        <w:rPr>
          <w:rStyle w:val="StyleUnderline"/>
          <w:highlight w:val="green"/>
        </w:rPr>
        <w:t>governments</w:t>
      </w:r>
      <w:r w:rsidRPr="00BA10E8">
        <w:rPr>
          <w:rStyle w:val="StyleUnderline"/>
        </w:rPr>
        <w:t xml:space="preserve"> sincerely wish to promote further development of inventions and ideas, they will </w:t>
      </w:r>
      <w:r w:rsidRPr="00476186">
        <w:rPr>
          <w:rStyle w:val="StyleUnderline"/>
          <w:highlight w:val="green"/>
        </w:rPr>
        <w:t>need to be</w:t>
      </w:r>
      <w:r w:rsidRPr="00BA10E8">
        <w:rPr>
          <w:rStyle w:val="StyleUnderline"/>
        </w:rPr>
        <w:t xml:space="preserve"> more </w:t>
      </w:r>
      <w:r w:rsidRPr="00476186">
        <w:rPr>
          <w:rStyle w:val="StyleUnderline"/>
          <w:highlight w:val="green"/>
        </w:rPr>
        <w:t>open to letting the ICJ handle</w:t>
      </w:r>
      <w:r w:rsidRPr="00BA10E8">
        <w:rPr>
          <w:rStyle w:val="StyleUnderline"/>
        </w:rPr>
        <w:t xml:space="preserve"> the </w:t>
      </w:r>
      <w:r w:rsidRPr="00476186">
        <w:rPr>
          <w:rStyle w:val="StyleUnderline"/>
          <w:highlight w:val="green"/>
        </w:rPr>
        <w:t>intellectual property issues and</w:t>
      </w:r>
      <w:r w:rsidRPr="00BA10E8">
        <w:rPr>
          <w:rStyle w:val="StyleUnderline"/>
        </w:rPr>
        <w:t xml:space="preserve"> then </w:t>
      </w:r>
      <w:r w:rsidRPr="00476186">
        <w:rPr>
          <w:rStyle w:val="StyleUnderline"/>
          <w:highlight w:val="green"/>
        </w:rPr>
        <w:t>abiding by</w:t>
      </w:r>
      <w:r w:rsidRPr="00BA10E8">
        <w:rPr>
          <w:rStyle w:val="StyleUnderline"/>
        </w:rPr>
        <w:t xml:space="preserve"> and enforcing its </w:t>
      </w:r>
      <w:r w:rsidRPr="00476186">
        <w:rPr>
          <w:rStyle w:val="StyleUnderline"/>
          <w:highlight w:val="green"/>
        </w:rPr>
        <w:t>judgments</w:t>
      </w:r>
      <w:r w:rsidRPr="00BA10E8">
        <w:t xml:space="preserve">. </w:t>
      </w:r>
    </w:p>
    <w:p w14:paraId="1776088B" w14:textId="77777777" w:rsidR="002976DA" w:rsidRPr="00BA10E8" w:rsidRDefault="002976DA" w:rsidP="002976DA">
      <w:r w:rsidRPr="00BA10E8">
        <w:lastRenderedPageBreak/>
        <w:t xml:space="preserve">Also, because the ICJ does not follow precedent, it is difficult to predict the outcome of a case. To date, the ICJ has not rendered a decision on intellectual property issues, thus increasing the difficulty of gaining protection for intellectual property owners. </w:t>
      </w:r>
    </w:p>
    <w:p w14:paraId="26327ECF" w14:textId="77777777" w:rsidR="002976DA" w:rsidRPr="00BA10E8" w:rsidRDefault="002976DA" w:rsidP="002976DA">
      <w:r w:rsidRPr="00BA10E8">
        <w:t xml:space="preserve">VI. CONCLUSION </w:t>
      </w:r>
    </w:p>
    <w:p w14:paraId="7A379B85" w14:textId="77777777" w:rsidR="002976DA" w:rsidRPr="00BA10E8" w:rsidRDefault="002976DA" w:rsidP="002976DA">
      <w:r w:rsidRPr="00BA10E8">
        <w:t xml:space="preserve">With the EU becoming members of some of the more important and significant international organizations, it has shown the ability to work through conflicting issues with other nation-states. As a result, it has gained increasing support from its Member States and continues to thrive throughout Europe. </w:t>
      </w:r>
    </w:p>
    <w:p w14:paraId="425632BB" w14:textId="77777777" w:rsidR="002976DA" w:rsidRPr="00BA10E8" w:rsidRDefault="002976DA" w:rsidP="002976DA">
      <w:pPr>
        <w:rPr>
          <w:rStyle w:val="StyleUnderline"/>
        </w:rPr>
      </w:pPr>
      <w:r w:rsidRPr="00BA10E8">
        <w:t xml:space="preserve">Even though the UN was created mainly to maintain international peace and security, and the ICJ is its judicial organ to enforce that, </w:t>
      </w:r>
      <w:r w:rsidRPr="00BA10E8">
        <w:rPr>
          <w:rStyle w:val="StyleUnderline"/>
        </w:rPr>
        <w:t xml:space="preserve">the ICJ has jurisdiction over any Member States international issue that is brought before it. Therefore, if a State (or individual if the ICJ would open its jurisdiction for individuals) wished to bring an intellectual property issue before the </w:t>
      </w:r>
      <w:r w:rsidRPr="00476186">
        <w:rPr>
          <w:rStyle w:val="StyleUnderline"/>
          <w:highlight w:val="green"/>
        </w:rPr>
        <w:t>ICJ</w:t>
      </w:r>
      <w:r w:rsidRPr="00BA10E8">
        <w:rPr>
          <w:rStyle w:val="StyleUnderline"/>
        </w:rPr>
        <w:t xml:space="preserve">, the Court </w:t>
      </w:r>
      <w:r w:rsidRPr="00476186">
        <w:rPr>
          <w:rStyle w:val="StyleUnderline"/>
          <w:highlight w:val="green"/>
        </w:rPr>
        <w:t>could look to</w:t>
      </w:r>
      <w:r w:rsidRPr="00BA10E8">
        <w:rPr>
          <w:rStyle w:val="StyleUnderline"/>
        </w:rPr>
        <w:t xml:space="preserve"> what the </w:t>
      </w:r>
      <w:r w:rsidRPr="00476186">
        <w:rPr>
          <w:rStyle w:val="StyleUnderline"/>
          <w:highlight w:val="green"/>
        </w:rPr>
        <w:t>EU</w:t>
      </w:r>
      <w:r w:rsidRPr="00BA10E8">
        <w:rPr>
          <w:rStyle w:val="StyleUnderline"/>
        </w:rPr>
        <w:t xml:space="preserve">, the </w:t>
      </w:r>
      <w:r w:rsidRPr="00476186">
        <w:rPr>
          <w:rStyle w:val="StyleUnderline"/>
          <w:highlight w:val="green"/>
        </w:rPr>
        <w:t>ECJ</w:t>
      </w:r>
      <w:r w:rsidRPr="00BA10E8">
        <w:rPr>
          <w:rStyle w:val="StyleUnderline"/>
        </w:rPr>
        <w:t xml:space="preserve"> and specifically the EPC has done with intellectual property </w:t>
      </w:r>
      <w:r w:rsidRPr="00476186">
        <w:rPr>
          <w:rStyle w:val="StyleUnderline"/>
          <w:highlight w:val="green"/>
        </w:rPr>
        <w:t>as a model and guide for harmonizing intellectual property law throughout UN States</w:t>
      </w:r>
      <w:r w:rsidRPr="00BA10E8">
        <w:rPr>
          <w:rStyle w:val="StyleUnderline"/>
        </w:rPr>
        <w:t xml:space="preserve">. </w:t>
      </w:r>
    </w:p>
    <w:p w14:paraId="7FE4FBAF" w14:textId="77777777" w:rsidR="002976DA" w:rsidRPr="00BA10E8" w:rsidRDefault="002976DA" w:rsidP="002976DA">
      <w:r w:rsidRPr="00BA10E8">
        <w:t>There is no easy solution for preventing piracy and adequately protecting intellectual property rights on an international level; however, the EU and ECJ have shown how commitment towards harmonizing intellectual property throughout its Member States - a model which organizations, agencies and courts can follow in the future.</w:t>
      </w:r>
    </w:p>
    <w:p w14:paraId="0E985AEB" w14:textId="77777777" w:rsidR="002976DA" w:rsidRPr="00BA10E8" w:rsidRDefault="002976DA" w:rsidP="002976DA"/>
    <w:p w14:paraId="05E4A40B" w14:textId="77777777" w:rsidR="002976DA" w:rsidRPr="00BA10E8" w:rsidRDefault="002976DA" w:rsidP="002976DA">
      <w:pPr>
        <w:pStyle w:val="Heading4"/>
        <w:rPr>
          <w:rFonts w:cs="Calibri"/>
        </w:rPr>
      </w:pPr>
      <w:r w:rsidRPr="00BA10E8">
        <w:rPr>
          <w:rFonts w:cs="Calibri"/>
        </w:rPr>
        <w:t>ICJ legitimacy is key to global multilateralism and cooperation</w:t>
      </w:r>
    </w:p>
    <w:p w14:paraId="2F75F617" w14:textId="77777777" w:rsidR="002976DA" w:rsidRPr="00BA10E8" w:rsidRDefault="002976DA" w:rsidP="002976DA">
      <w:proofErr w:type="spellStart"/>
      <w:r w:rsidRPr="00BA10E8">
        <w:rPr>
          <w:rStyle w:val="StyleUnderline"/>
        </w:rPr>
        <w:t>Korneliou</w:t>
      </w:r>
      <w:proofErr w:type="spellEnd"/>
      <w:r w:rsidRPr="00BA10E8">
        <w:rPr>
          <w:rStyle w:val="StyleUnderline"/>
        </w:rPr>
        <w:t xml:space="preserve"> 18</w:t>
      </w:r>
      <w:r w:rsidRPr="00BA10E8">
        <w:t xml:space="preserve"> [</w:t>
      </w:r>
      <w:proofErr w:type="spellStart"/>
      <w:r w:rsidRPr="00BA10E8">
        <w:t>Kornelios</w:t>
      </w:r>
      <w:proofErr w:type="spellEnd"/>
      <w:r w:rsidRPr="00BA10E8">
        <w:t>, Permanent Representative of Cyprus and Vice-President of the 73rd Session of the UN General assembly], "Report of the International Court of Justice," United Nations, 10-25-2018 https://www.un.org/pga/73/2018/10/25/report-of-the-international-court-of-justice/</w:t>
      </w:r>
    </w:p>
    <w:p w14:paraId="5B6E9DC1" w14:textId="77777777" w:rsidR="002976DA" w:rsidRPr="00BA10E8" w:rsidRDefault="002976DA" w:rsidP="002976DA">
      <w:r w:rsidRPr="00476186">
        <w:rPr>
          <w:rStyle w:val="StyleUnderline"/>
          <w:highlight w:val="green"/>
        </w:rPr>
        <w:t xml:space="preserve">In the face of the </w:t>
      </w:r>
      <w:r w:rsidRPr="00476186">
        <w:rPr>
          <w:rStyle w:val="Emphasis"/>
          <w:highlight w:val="green"/>
        </w:rPr>
        <w:t>headwinds against the multilateral system</w:t>
      </w:r>
      <w:r w:rsidRPr="00476186">
        <w:rPr>
          <w:rStyle w:val="StyleUnderline"/>
          <w:highlight w:val="green"/>
        </w:rPr>
        <w:t xml:space="preserve"> and global institutions, including </w:t>
      </w:r>
      <w:r w:rsidRPr="00476186">
        <w:rPr>
          <w:rStyle w:val="Emphasis"/>
          <w:highlight w:val="green"/>
        </w:rPr>
        <w:t>direct attacks</w:t>
      </w:r>
      <w:r w:rsidRPr="00476186">
        <w:rPr>
          <w:rStyle w:val="StyleUnderline"/>
          <w:highlight w:val="green"/>
        </w:rPr>
        <w:t xml:space="preserve"> on their </w:t>
      </w:r>
      <w:r w:rsidRPr="00476186">
        <w:rPr>
          <w:rStyle w:val="Emphasis"/>
          <w:highlight w:val="green"/>
        </w:rPr>
        <w:t>legitimacy</w:t>
      </w:r>
      <w:r w:rsidRPr="00476186">
        <w:rPr>
          <w:rStyle w:val="StyleUnderline"/>
          <w:highlight w:val="green"/>
        </w:rPr>
        <w:t>, the I</w:t>
      </w:r>
      <w:r w:rsidRPr="00BA10E8">
        <w:t xml:space="preserve">nternational </w:t>
      </w:r>
      <w:r w:rsidRPr="00476186">
        <w:rPr>
          <w:rStyle w:val="StyleUnderline"/>
          <w:highlight w:val="green"/>
        </w:rPr>
        <w:t>C</w:t>
      </w:r>
      <w:r w:rsidRPr="00BA10E8">
        <w:t xml:space="preserve">ourt of </w:t>
      </w:r>
      <w:r w:rsidRPr="00476186">
        <w:rPr>
          <w:rStyle w:val="StyleUnderline"/>
          <w:highlight w:val="green"/>
        </w:rPr>
        <w:t>J</w:t>
      </w:r>
      <w:r w:rsidRPr="00BA10E8">
        <w:t xml:space="preserve">ustice </w:t>
      </w:r>
      <w:r w:rsidRPr="00476186">
        <w:rPr>
          <w:rStyle w:val="StyleUnderline"/>
          <w:highlight w:val="green"/>
        </w:rPr>
        <w:t>stands as</w:t>
      </w:r>
      <w:r w:rsidRPr="00BA10E8">
        <w:rPr>
          <w:rStyle w:val="StyleUnderline"/>
        </w:rPr>
        <w:t xml:space="preserve"> testament to the principles of peace and justice in a multilateral world</w:t>
      </w:r>
      <w:r w:rsidRPr="00BA10E8">
        <w:t>.</w:t>
      </w:r>
    </w:p>
    <w:p w14:paraId="3DA6E74E" w14:textId="77777777" w:rsidR="002976DA" w:rsidRPr="00BA10E8" w:rsidRDefault="002976DA" w:rsidP="002976DA">
      <w:r w:rsidRPr="00BA10E8">
        <w:t>Today’s debate builds on fifty years of exchange between the Court and the General Assembly, allowing Member States the opportunity to debate the work of the Court.</w:t>
      </w:r>
    </w:p>
    <w:p w14:paraId="47046E48" w14:textId="77777777" w:rsidR="002976DA" w:rsidRPr="00BA10E8" w:rsidRDefault="002976DA" w:rsidP="002976DA">
      <w:r w:rsidRPr="00BA10E8">
        <w:t xml:space="preserve">This historic exchange is particularly pertinent to the 73rd Session of the General Assembly, which aims to ‘make the UN relevant to all’. </w:t>
      </w:r>
      <w:r w:rsidRPr="00BA10E8">
        <w:rPr>
          <w:rStyle w:val="StyleUnderline"/>
        </w:rPr>
        <w:t xml:space="preserve">The court system serves as </w:t>
      </w:r>
      <w:r w:rsidRPr="00476186">
        <w:rPr>
          <w:rStyle w:val="StyleUnderline"/>
          <w:highlight w:val="green"/>
        </w:rPr>
        <w:t xml:space="preserve">a </w:t>
      </w:r>
      <w:r w:rsidRPr="00476186">
        <w:rPr>
          <w:rStyle w:val="Emphasis"/>
          <w:highlight w:val="green"/>
        </w:rPr>
        <w:t>bulwark against arbitrariness</w:t>
      </w:r>
      <w:r w:rsidRPr="00476186">
        <w:rPr>
          <w:rStyle w:val="StyleUnderline"/>
          <w:highlight w:val="green"/>
        </w:rPr>
        <w:t xml:space="preserve"> and provides</w:t>
      </w:r>
      <w:r w:rsidRPr="00BA10E8">
        <w:rPr>
          <w:rStyle w:val="StyleUnderline"/>
        </w:rPr>
        <w:t xml:space="preserve"> the mechanism for </w:t>
      </w:r>
      <w:r w:rsidRPr="00476186">
        <w:rPr>
          <w:rStyle w:val="Emphasis"/>
          <w:highlight w:val="green"/>
        </w:rPr>
        <w:t>peaceful settlement of disputes</w:t>
      </w:r>
      <w:r w:rsidRPr="00476186">
        <w:rPr>
          <w:rStyle w:val="StyleUnderline"/>
          <w:highlight w:val="green"/>
        </w:rPr>
        <w:t xml:space="preserve">, guaranteeing </w:t>
      </w:r>
      <w:r w:rsidRPr="00BA10E8">
        <w:rPr>
          <w:rStyle w:val="StyleUnderline"/>
        </w:rPr>
        <w:t xml:space="preserve">the </w:t>
      </w:r>
      <w:r w:rsidRPr="00476186">
        <w:rPr>
          <w:rStyle w:val="Emphasis"/>
          <w:highlight w:val="green"/>
        </w:rPr>
        <w:t>stability</w:t>
      </w:r>
      <w:r w:rsidRPr="00BA10E8">
        <w:t xml:space="preserve"> so </w:t>
      </w:r>
      <w:r w:rsidRPr="00BA10E8">
        <w:rPr>
          <w:rStyle w:val="StyleUnderline"/>
        </w:rPr>
        <w:t xml:space="preserve">necessary for </w:t>
      </w:r>
      <w:r w:rsidRPr="00BA10E8">
        <w:rPr>
          <w:rStyle w:val="Emphasis"/>
        </w:rPr>
        <w:t>international cooperation</w:t>
      </w:r>
      <w:r w:rsidRPr="00BA10E8">
        <w:t xml:space="preserve">.  For the peoples of the world, the court may be far </w:t>
      </w:r>
      <w:proofErr w:type="gramStart"/>
      <w:r w:rsidRPr="00BA10E8">
        <w:t>away</w:t>
      </w:r>
      <w:proofErr w:type="gramEnd"/>
      <w:r w:rsidRPr="00BA10E8">
        <w:t xml:space="preserve"> but its impact is real.</w:t>
      </w:r>
    </w:p>
    <w:p w14:paraId="10079CEC" w14:textId="77777777" w:rsidR="002976DA" w:rsidRPr="00BA10E8" w:rsidRDefault="002976DA" w:rsidP="002976DA">
      <w:r w:rsidRPr="00BA10E8">
        <w:t>Excellencies, I am encouraged by the continued and enhanced confidence in the International Court of Justice.</w:t>
      </w:r>
    </w:p>
    <w:p w14:paraId="0F1BB845" w14:textId="77777777" w:rsidR="002976DA" w:rsidRPr="00BA10E8" w:rsidRDefault="002976DA" w:rsidP="002976DA">
      <w:r w:rsidRPr="00BA10E8">
        <w:t xml:space="preserve">Not only has the Court’s workload increased over the last 20-years but this trend has continued into the period under review, demonstrating unequivocally that </w:t>
      </w:r>
      <w:r w:rsidRPr="00BA10E8">
        <w:rPr>
          <w:rStyle w:val="StyleUnderline"/>
        </w:rPr>
        <w:t xml:space="preserve">there remains </w:t>
      </w:r>
      <w:r w:rsidRPr="00BA10E8">
        <w:rPr>
          <w:rStyle w:val="StyleUnderline"/>
        </w:rPr>
        <w:lastRenderedPageBreak/>
        <w:t>a need and desire for a multilateral mechanism to address legal challenges of international concern</w:t>
      </w:r>
      <w:r w:rsidRPr="00BA10E8">
        <w:t>.</w:t>
      </w:r>
    </w:p>
    <w:p w14:paraId="3578DAD3" w14:textId="77777777" w:rsidR="002976DA" w:rsidRPr="00BA10E8" w:rsidRDefault="002976DA" w:rsidP="002976DA">
      <w:r w:rsidRPr="00BA10E8">
        <w:t>The variety of cases addressed by the court, and the fact that these cases stem from four continents, is also testament to the universality of the Court. In fact, as of today a total of 73 Member States have accepted, as compulsory, the jurisdiction of the Court.</w:t>
      </w:r>
    </w:p>
    <w:p w14:paraId="786FAD7C" w14:textId="77777777" w:rsidR="002976DA" w:rsidRPr="00BA10E8" w:rsidRDefault="002976DA" w:rsidP="002976DA">
      <w:r w:rsidRPr="00BA10E8">
        <w:t xml:space="preserve">In addition to the Court’s role in advancing multilateralism, </w:t>
      </w:r>
      <w:r w:rsidRPr="00BA10E8">
        <w:rPr>
          <w:rStyle w:val="StyleUnderline"/>
        </w:rPr>
        <w:t>its</w:t>
      </w:r>
      <w:r w:rsidRPr="00BA10E8">
        <w:t xml:space="preserve"> judgements and </w:t>
      </w:r>
      <w:r w:rsidRPr="00BA10E8">
        <w:rPr>
          <w:rStyle w:val="StyleUnderline"/>
        </w:rPr>
        <w:t xml:space="preserve">advisory opinion directly influence the development </w:t>
      </w:r>
      <w:r w:rsidRPr="00476186">
        <w:rPr>
          <w:rStyle w:val="StyleUnderline"/>
          <w:highlight w:val="green"/>
        </w:rPr>
        <w:t xml:space="preserve">and </w:t>
      </w:r>
      <w:r w:rsidRPr="00476186">
        <w:rPr>
          <w:rStyle w:val="Emphasis"/>
          <w:highlight w:val="green"/>
        </w:rPr>
        <w:t>strengthening of the rule of law</w:t>
      </w:r>
      <w:r w:rsidRPr="00BA10E8">
        <w:rPr>
          <w:rStyle w:val="StyleUnderline"/>
        </w:rPr>
        <w:t xml:space="preserve"> in countries the world over</w:t>
      </w:r>
      <w:r w:rsidRPr="00BA10E8">
        <w:t>.</w:t>
      </w:r>
    </w:p>
    <w:p w14:paraId="6F5F7045" w14:textId="77777777" w:rsidR="002976DA" w:rsidRPr="00BA10E8" w:rsidRDefault="002976DA" w:rsidP="002976DA">
      <w:r w:rsidRPr="00BA10E8">
        <w:t>As stated by the report: “everything the court does is aimed at promoting and reinforcing the rule of law, through its judgement and advisory opinions, it contributes to developing and clarifying international law.”</w:t>
      </w:r>
    </w:p>
    <w:p w14:paraId="3B62FB95" w14:textId="77777777" w:rsidR="002976DA" w:rsidRPr="00BA10E8" w:rsidRDefault="002976DA" w:rsidP="002976DA">
      <w:r w:rsidRPr="00BA10E8">
        <w:t xml:space="preserve">Finally, </w:t>
      </w:r>
      <w:r w:rsidRPr="00BA10E8">
        <w:rPr>
          <w:rStyle w:val="StyleUnderline"/>
        </w:rPr>
        <w:t xml:space="preserve">at a time when </w:t>
      </w:r>
      <w:r w:rsidRPr="00476186">
        <w:rPr>
          <w:rStyle w:val="Emphasis"/>
          <w:highlight w:val="green"/>
        </w:rPr>
        <w:t>human rights abuses and conflict devastate</w:t>
      </w:r>
      <w:r w:rsidRPr="00BA10E8">
        <w:rPr>
          <w:rStyle w:val="Emphasis"/>
        </w:rPr>
        <w:t xml:space="preserve"> the lives of </w:t>
      </w:r>
      <w:r w:rsidRPr="00476186">
        <w:rPr>
          <w:rStyle w:val="Emphasis"/>
          <w:highlight w:val="green"/>
        </w:rPr>
        <w:t>millions</w:t>
      </w:r>
      <w:r w:rsidRPr="00BA10E8">
        <w:t xml:space="preserve">, and </w:t>
      </w:r>
      <w:r w:rsidRPr="00BA10E8">
        <w:rPr>
          <w:rStyle w:val="StyleUnderline"/>
        </w:rPr>
        <w:t xml:space="preserve">when </w:t>
      </w:r>
      <w:r w:rsidRPr="00476186">
        <w:rPr>
          <w:rStyle w:val="Emphasis"/>
          <w:highlight w:val="green"/>
        </w:rPr>
        <w:t>tensions simmer</w:t>
      </w:r>
      <w:r w:rsidRPr="00476186">
        <w:rPr>
          <w:rStyle w:val="StyleUnderline"/>
          <w:highlight w:val="green"/>
        </w:rPr>
        <w:t xml:space="preserve"> in regions throughout the world,</w:t>
      </w:r>
      <w:r w:rsidRPr="00BA10E8">
        <w:rPr>
          <w:rStyle w:val="StyleUnderline"/>
        </w:rPr>
        <w:t xml:space="preserve"> the </w:t>
      </w:r>
      <w:r w:rsidRPr="00476186">
        <w:rPr>
          <w:rStyle w:val="Emphasis"/>
          <w:highlight w:val="green"/>
        </w:rPr>
        <w:t>adjudication of disputes between states</w:t>
      </w:r>
      <w:r w:rsidRPr="00476186">
        <w:rPr>
          <w:rStyle w:val="StyleUnderline"/>
          <w:highlight w:val="green"/>
        </w:rPr>
        <w:t xml:space="preserve"> remains</w:t>
      </w:r>
      <w:r w:rsidRPr="00BA10E8">
        <w:rPr>
          <w:rStyle w:val="StyleUnderline"/>
        </w:rPr>
        <w:t xml:space="preserve"> an </w:t>
      </w:r>
      <w:r w:rsidRPr="00476186">
        <w:rPr>
          <w:rStyle w:val="Emphasis"/>
          <w:highlight w:val="green"/>
        </w:rPr>
        <w:t>essential</w:t>
      </w:r>
      <w:r w:rsidRPr="00BA10E8">
        <w:rPr>
          <w:rStyle w:val="StyleUnderline"/>
        </w:rPr>
        <w:t xml:space="preserve"> role of the Court in </w:t>
      </w:r>
      <w:r w:rsidRPr="00476186">
        <w:rPr>
          <w:rStyle w:val="Emphasis"/>
          <w:highlight w:val="green"/>
        </w:rPr>
        <w:t>preserving peace and security</w:t>
      </w:r>
      <w:r w:rsidRPr="00476186">
        <w:rPr>
          <w:highlight w:val="green"/>
        </w:rPr>
        <w:t>.</w:t>
      </w:r>
    </w:p>
    <w:p w14:paraId="5F5A47FD" w14:textId="77777777" w:rsidR="002976DA" w:rsidRPr="00BA10E8" w:rsidRDefault="002976DA" w:rsidP="002976DA">
      <w:r w:rsidRPr="00BA10E8">
        <w:rPr>
          <w:rStyle w:val="StyleUnderline"/>
        </w:rPr>
        <w:t xml:space="preserve">We welcome the </w:t>
      </w:r>
      <w:r w:rsidRPr="00BA10E8">
        <w:rPr>
          <w:rStyle w:val="Emphasis"/>
        </w:rPr>
        <w:t>continued readiness by the Court to intervene</w:t>
      </w:r>
      <w:r w:rsidRPr="00BA10E8">
        <w:t xml:space="preserve"> when other diplomatic or political means have proven unsuccessful.</w:t>
      </w:r>
    </w:p>
    <w:p w14:paraId="25888BFB" w14:textId="77777777" w:rsidR="002976DA" w:rsidRPr="00BA10E8" w:rsidRDefault="002976DA" w:rsidP="002976DA">
      <w:r w:rsidRPr="00BA10E8">
        <w:t xml:space="preserve">For Member States, respect for the decisions, judgements, advice, and orders of </w:t>
      </w:r>
      <w:r w:rsidRPr="00BA10E8">
        <w:rPr>
          <w:rStyle w:val="StyleUnderline"/>
        </w:rPr>
        <w:t xml:space="preserve">the Court remains </w:t>
      </w:r>
      <w:r w:rsidRPr="00BA10E8">
        <w:rPr>
          <w:rStyle w:val="Emphasis"/>
        </w:rPr>
        <w:t>critical</w:t>
      </w:r>
      <w:r w:rsidRPr="00BA10E8">
        <w:rPr>
          <w:rStyle w:val="StyleUnderline"/>
        </w:rPr>
        <w:t xml:space="preserve"> for the </w:t>
      </w:r>
      <w:r w:rsidRPr="00BA10E8">
        <w:rPr>
          <w:rStyle w:val="Emphasis"/>
        </w:rPr>
        <w:t>efficacy and longevity</w:t>
      </w:r>
      <w:r w:rsidRPr="00BA10E8">
        <w:rPr>
          <w:rStyle w:val="StyleUnderline"/>
        </w:rPr>
        <w:t xml:space="preserve"> of the international Justice System</w:t>
      </w:r>
      <w:r w:rsidRPr="00BA10E8">
        <w:t>. The General Assembly has thus called upon States that have not yet done so to consider accepting the jurisdiction of the Court in accordance with its Statute.</w:t>
      </w:r>
    </w:p>
    <w:p w14:paraId="026ED236" w14:textId="77777777" w:rsidR="002976DA" w:rsidRPr="00BA10E8" w:rsidRDefault="002976DA" w:rsidP="002976DA">
      <w:r w:rsidRPr="00BA10E8">
        <w:t xml:space="preserve">In closing, allow me to reiterate: </w:t>
      </w:r>
      <w:r w:rsidRPr="00476186">
        <w:rPr>
          <w:rStyle w:val="Emphasis"/>
          <w:highlight w:val="green"/>
        </w:rPr>
        <w:t>if we are to preserve the international multilateral system</w:t>
      </w:r>
      <w:r w:rsidRPr="00BA10E8">
        <w:rPr>
          <w:rStyle w:val="StyleUnderline"/>
        </w:rPr>
        <w:t xml:space="preserve">, then adherence and </w:t>
      </w:r>
      <w:r w:rsidRPr="00476186">
        <w:rPr>
          <w:rStyle w:val="StyleUnderline"/>
          <w:highlight w:val="green"/>
        </w:rPr>
        <w:t xml:space="preserve">respect for international law remains </w:t>
      </w:r>
      <w:r w:rsidRPr="00476186">
        <w:rPr>
          <w:rStyle w:val="Emphasis"/>
          <w:highlight w:val="green"/>
        </w:rPr>
        <w:t>key</w:t>
      </w:r>
      <w:r w:rsidRPr="00476186">
        <w:rPr>
          <w:highlight w:val="green"/>
        </w:rPr>
        <w:t>.</w:t>
      </w:r>
    </w:p>
    <w:p w14:paraId="708313AB" w14:textId="77777777" w:rsidR="002976DA" w:rsidRPr="00BA10E8" w:rsidRDefault="002976DA" w:rsidP="002976DA"/>
    <w:p w14:paraId="603E8F77" w14:textId="77777777" w:rsidR="002976DA" w:rsidRPr="00BA10E8" w:rsidRDefault="002976DA" w:rsidP="002976DA">
      <w:pPr>
        <w:pStyle w:val="Heading4"/>
        <w:rPr>
          <w:rFonts w:cs="Calibri"/>
          <w:bCs w:val="0"/>
        </w:rPr>
      </w:pPr>
      <w:r w:rsidRPr="00BA10E8">
        <w:rPr>
          <w:rFonts w:cs="Calibri"/>
        </w:rPr>
        <w:t>Multilateral cooperation solves nuke war and warming</w:t>
      </w:r>
    </w:p>
    <w:p w14:paraId="5B12AAE9" w14:textId="77777777" w:rsidR="002976DA" w:rsidRPr="00BA10E8" w:rsidRDefault="002976DA" w:rsidP="002976DA">
      <w:r w:rsidRPr="00BA10E8">
        <w:t xml:space="preserve">Yuval Noah </w:t>
      </w:r>
      <w:r w:rsidRPr="00BA10E8">
        <w:rPr>
          <w:rStyle w:val="Style13ptBold"/>
        </w:rPr>
        <w:t>Harari 18</w:t>
      </w:r>
      <w:r w:rsidRPr="00BA10E8">
        <w:t xml:space="preserve">, Professor of History at Hebrew University of Jerusalem, 9/26/18, “We need a post-liberal order now,” The Economist, </w:t>
      </w:r>
      <w:hyperlink r:id="rId12" w:history="1">
        <w:r w:rsidRPr="00BA10E8">
          <w:rPr>
            <w:rStyle w:val="Hyperlink"/>
          </w:rPr>
          <w:t>https://www.economist.com/open-future/2018/09/26/we-need-a-post-liberal-order-now</w:t>
        </w:r>
      </w:hyperlink>
    </w:p>
    <w:p w14:paraId="76338EF3" w14:textId="77777777" w:rsidR="002976DA" w:rsidRPr="00BA10E8" w:rsidRDefault="002976DA" w:rsidP="002976DA">
      <w:pPr>
        <w:rPr>
          <w:sz w:val="14"/>
        </w:rPr>
      </w:pPr>
      <w:r w:rsidRPr="00BA10E8">
        <w:rPr>
          <w:sz w:val="14"/>
        </w:rPr>
        <w:t xml:space="preserve">The second thing to note about </w:t>
      </w:r>
      <w:r w:rsidRPr="00BA10E8">
        <w:rPr>
          <w:rStyle w:val="StyleUnderline"/>
        </w:rPr>
        <w:t>this vision of friendly fortresses</w:t>
      </w:r>
      <w:r w:rsidRPr="00BA10E8">
        <w:rPr>
          <w:sz w:val="14"/>
        </w:rPr>
        <w:t xml:space="preserve"> is that it </w:t>
      </w:r>
      <w:r w:rsidRPr="00BA10E8">
        <w:rPr>
          <w:rStyle w:val="Emphasis"/>
        </w:rPr>
        <w:t>has been tried</w:t>
      </w:r>
      <w:r w:rsidRPr="00BA10E8">
        <w:rPr>
          <w:sz w:val="14"/>
        </w:rPr>
        <w:t>—</w:t>
      </w:r>
      <w:r w:rsidRPr="00BA10E8">
        <w:rPr>
          <w:rStyle w:val="StyleUnderline"/>
        </w:rPr>
        <w:t xml:space="preserve">and it </w:t>
      </w:r>
      <w:r w:rsidRPr="00BA10E8">
        <w:rPr>
          <w:rStyle w:val="Emphasis"/>
        </w:rPr>
        <w:t>failed spectacularly</w:t>
      </w:r>
      <w:r w:rsidRPr="00BA10E8">
        <w:rPr>
          <w:rStyle w:val="StyleUnderline"/>
        </w:rPr>
        <w:t xml:space="preserve">. </w:t>
      </w:r>
      <w:r w:rsidRPr="00BA10E8">
        <w:rPr>
          <w:rStyle w:val="Emphasis"/>
        </w:rPr>
        <w:t xml:space="preserve">All </w:t>
      </w:r>
      <w:r w:rsidRPr="00476186">
        <w:rPr>
          <w:rStyle w:val="Emphasis"/>
          <w:highlight w:val="green"/>
        </w:rPr>
        <w:t>attempts</w:t>
      </w:r>
      <w:r w:rsidRPr="00476186">
        <w:rPr>
          <w:rStyle w:val="StyleUnderline"/>
          <w:highlight w:val="green"/>
        </w:rPr>
        <w:t xml:space="preserve"> to divide the world</w:t>
      </w:r>
      <w:r w:rsidRPr="00BA10E8">
        <w:rPr>
          <w:rStyle w:val="StyleUnderline"/>
        </w:rPr>
        <w:t xml:space="preserve"> into clear-cut nations have</w:t>
      </w:r>
      <w:r w:rsidRPr="00BA10E8">
        <w:rPr>
          <w:sz w:val="14"/>
        </w:rPr>
        <w:t xml:space="preserve"> so far </w:t>
      </w:r>
      <w:r w:rsidRPr="00476186">
        <w:rPr>
          <w:rStyle w:val="Emphasis"/>
          <w:highlight w:val="green"/>
        </w:rPr>
        <w:t>resulted in war and genocide</w:t>
      </w:r>
      <w:r w:rsidRPr="00BA10E8">
        <w:rPr>
          <w:sz w:val="14"/>
        </w:rPr>
        <w:t>. When the heirs of Garibaldi, Mazzini and Mickiewicz managed to overthrow the multi-ethnic Habsburg Empire, it proved impossible to find a clear line dividing Italians from Slovenes or Poles from Ukrainians.</w:t>
      </w:r>
    </w:p>
    <w:p w14:paraId="32FFE61B" w14:textId="77777777" w:rsidR="002976DA" w:rsidRPr="00BA10E8" w:rsidRDefault="002976DA" w:rsidP="002976DA">
      <w:pPr>
        <w:rPr>
          <w:sz w:val="14"/>
        </w:rPr>
      </w:pPr>
      <w:r w:rsidRPr="00BA10E8">
        <w:rPr>
          <w:sz w:val="14"/>
        </w:rPr>
        <w:t xml:space="preserve">This had set the stage for the second world war. The key problem with the network of fortresses is that each national fortress wants a bit more land, </w:t>
      </w:r>
      <w:proofErr w:type="gramStart"/>
      <w:r w:rsidRPr="00BA10E8">
        <w:rPr>
          <w:sz w:val="14"/>
        </w:rPr>
        <w:t>security</w:t>
      </w:r>
      <w:proofErr w:type="gramEnd"/>
      <w:r w:rsidRPr="00BA10E8">
        <w:rPr>
          <w:sz w:val="14"/>
        </w:rPr>
        <w:t xml:space="preserve"> and prosperity for itself at the expense of the neighbors, and without the help of universal values and global </w:t>
      </w:r>
      <w:proofErr w:type="spellStart"/>
      <w:r w:rsidRPr="00BA10E8">
        <w:rPr>
          <w:sz w:val="14"/>
        </w:rPr>
        <w:t>organisations</w:t>
      </w:r>
      <w:proofErr w:type="spellEnd"/>
      <w:r w:rsidRPr="00BA10E8">
        <w:rPr>
          <w:sz w:val="14"/>
        </w:rPr>
        <w:t>, rival fortresses cannot agree on any common rules. Walled fortresses are seldom friendly.</w:t>
      </w:r>
    </w:p>
    <w:p w14:paraId="1E2B6DF5" w14:textId="77777777" w:rsidR="002976DA" w:rsidRPr="00BA10E8" w:rsidRDefault="002976DA" w:rsidP="002976DA">
      <w:pPr>
        <w:rPr>
          <w:sz w:val="14"/>
        </w:rPr>
      </w:pPr>
      <w:r w:rsidRPr="00BA10E8">
        <w:rPr>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BA10E8">
        <w:rPr>
          <w:rStyle w:val="StyleUnderline"/>
        </w:rPr>
        <w:t>they deny the necessity of any global order whatsoever</w:t>
      </w:r>
      <w:r w:rsidRPr="00BA10E8">
        <w:rPr>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032602CF" w14:textId="77777777" w:rsidR="002976DA" w:rsidRPr="00BA10E8" w:rsidRDefault="002976DA" w:rsidP="002976DA">
      <w:pPr>
        <w:rPr>
          <w:sz w:val="14"/>
        </w:rPr>
      </w:pPr>
      <w:r w:rsidRPr="00BA10E8">
        <w:rPr>
          <w:sz w:val="14"/>
        </w:rPr>
        <w:t xml:space="preserve">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w:t>
      </w:r>
      <w:r w:rsidRPr="00BA10E8">
        <w:rPr>
          <w:sz w:val="14"/>
        </w:rPr>
        <w:lastRenderedPageBreak/>
        <w:t>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64467884" w14:textId="77777777" w:rsidR="002976DA" w:rsidRPr="00BA10E8" w:rsidRDefault="002976DA" w:rsidP="002976DA">
      <w:pPr>
        <w:rPr>
          <w:sz w:val="14"/>
        </w:rPr>
      </w:pPr>
      <w:r w:rsidRPr="00BA10E8">
        <w:rPr>
          <w:sz w:val="14"/>
        </w:rPr>
        <w:t xml:space="preserve">Even more importantly, whether people like it or not, </w:t>
      </w:r>
      <w:r w:rsidRPr="00BA10E8">
        <w:rPr>
          <w:rStyle w:val="StyleUnderline"/>
        </w:rPr>
        <w:t>humankind</w:t>
      </w:r>
      <w:r w:rsidRPr="00BA10E8">
        <w:rPr>
          <w:sz w:val="14"/>
        </w:rPr>
        <w:t xml:space="preserve"> today </w:t>
      </w:r>
      <w:r w:rsidRPr="00BA10E8">
        <w:rPr>
          <w:rStyle w:val="StyleUnderline"/>
        </w:rPr>
        <w:t>faces</w:t>
      </w:r>
      <w:r w:rsidRPr="00BA10E8">
        <w:rPr>
          <w:sz w:val="14"/>
        </w:rPr>
        <w:t xml:space="preserve"> three </w:t>
      </w:r>
      <w:r w:rsidRPr="00476186">
        <w:rPr>
          <w:rStyle w:val="StyleUnderline"/>
          <w:highlight w:val="green"/>
        </w:rPr>
        <w:t>common problems</w:t>
      </w:r>
      <w:r w:rsidRPr="00BA10E8">
        <w:rPr>
          <w:rStyle w:val="StyleUnderline"/>
        </w:rPr>
        <w:t xml:space="preserve"> that make a mockery of all national borders</w:t>
      </w:r>
      <w:r w:rsidRPr="00BA10E8">
        <w:rPr>
          <w:sz w:val="14"/>
        </w:rPr>
        <w:t xml:space="preserve">, and </w:t>
      </w:r>
      <w:r w:rsidRPr="00BA10E8">
        <w:rPr>
          <w:rStyle w:val="StyleUnderline"/>
        </w:rPr>
        <w:t xml:space="preserve">that </w:t>
      </w:r>
      <w:r w:rsidRPr="00476186">
        <w:rPr>
          <w:rStyle w:val="StyleUnderline"/>
          <w:highlight w:val="green"/>
        </w:rPr>
        <w:t xml:space="preserve">can </w:t>
      </w:r>
      <w:r w:rsidRPr="00476186">
        <w:rPr>
          <w:rStyle w:val="Emphasis"/>
          <w:highlight w:val="green"/>
        </w:rPr>
        <w:t>only be solved through global coop</w:t>
      </w:r>
      <w:r w:rsidRPr="00BA10E8">
        <w:rPr>
          <w:rStyle w:val="Emphasis"/>
        </w:rPr>
        <w:t>eration</w:t>
      </w:r>
      <w:r w:rsidRPr="00BA10E8">
        <w:rPr>
          <w:rStyle w:val="StyleUnderline"/>
        </w:rPr>
        <w:t xml:space="preserve">. These are </w:t>
      </w:r>
      <w:r w:rsidRPr="00476186">
        <w:rPr>
          <w:rStyle w:val="Emphasis"/>
          <w:szCs w:val="26"/>
          <w:highlight w:val="green"/>
        </w:rPr>
        <w:t>nuclear war, climate change and tech</w:t>
      </w:r>
      <w:r w:rsidRPr="00BA10E8">
        <w:rPr>
          <w:rStyle w:val="Emphasis"/>
          <w:szCs w:val="26"/>
        </w:rPr>
        <w:t>nological disruption</w:t>
      </w:r>
      <w:r w:rsidRPr="00BA10E8">
        <w:rPr>
          <w:rStyle w:val="StyleUnderline"/>
          <w:szCs w:val="26"/>
        </w:rPr>
        <w:t>. You cannot</w:t>
      </w:r>
      <w:r w:rsidRPr="00BA10E8">
        <w:rPr>
          <w:rStyle w:val="StyleUnderline"/>
        </w:rPr>
        <w:t xml:space="preserve"> build a wall against nuclear winter or against global warming, and no nation can regulate</w:t>
      </w:r>
      <w:r w:rsidRPr="00BA10E8">
        <w:rPr>
          <w:sz w:val="14"/>
        </w:rPr>
        <w:t xml:space="preserve"> artificial intelligence (</w:t>
      </w:r>
      <w:r w:rsidRPr="00BA10E8">
        <w:rPr>
          <w:rStyle w:val="StyleUnderline"/>
        </w:rPr>
        <w:t>AI) or bioengineering single-handedly</w:t>
      </w:r>
      <w:r w:rsidRPr="00BA10E8">
        <w:rPr>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7E8A5E6E" w14:textId="77777777" w:rsidR="002976DA" w:rsidRPr="00BA10E8" w:rsidRDefault="002976DA" w:rsidP="002976DA">
      <w:pPr>
        <w:rPr>
          <w:sz w:val="14"/>
        </w:rPr>
      </w:pPr>
      <w:r w:rsidRPr="00BA10E8">
        <w:rPr>
          <w:rStyle w:val="StyleUnderline"/>
        </w:rPr>
        <w:t xml:space="preserve">An </w:t>
      </w:r>
      <w:r w:rsidRPr="00BA10E8">
        <w:rPr>
          <w:rStyle w:val="Emphasis"/>
        </w:rPr>
        <w:t>AI arms race</w:t>
      </w:r>
      <w:r w:rsidRPr="00BA10E8">
        <w:rPr>
          <w:rStyle w:val="StyleUnderline"/>
        </w:rPr>
        <w:t xml:space="preserve"> or </w:t>
      </w:r>
      <w:proofErr w:type="gramStart"/>
      <w:r w:rsidRPr="00BA10E8">
        <w:rPr>
          <w:rStyle w:val="StyleUnderline"/>
        </w:rPr>
        <w:t xml:space="preserve">a </w:t>
      </w:r>
      <w:r w:rsidRPr="00BA10E8">
        <w:rPr>
          <w:rStyle w:val="Emphasis"/>
        </w:rPr>
        <w:t xml:space="preserve">biotechnological </w:t>
      </w:r>
      <w:r w:rsidRPr="00476186">
        <w:rPr>
          <w:rStyle w:val="Emphasis"/>
          <w:highlight w:val="green"/>
        </w:rPr>
        <w:t>arms</w:t>
      </w:r>
      <w:proofErr w:type="gramEnd"/>
      <w:r w:rsidRPr="00476186">
        <w:rPr>
          <w:rStyle w:val="Emphasis"/>
          <w:highlight w:val="green"/>
        </w:rPr>
        <w:t xml:space="preserve"> race</w:t>
      </w:r>
      <w:r w:rsidRPr="00BA10E8">
        <w:rPr>
          <w:sz w:val="14"/>
        </w:rPr>
        <w:t xml:space="preserve"> almost </w:t>
      </w:r>
      <w:r w:rsidRPr="00476186">
        <w:rPr>
          <w:rStyle w:val="Emphasis"/>
          <w:highlight w:val="green"/>
        </w:rPr>
        <w:t>guarantees</w:t>
      </w:r>
      <w:r w:rsidRPr="00BA10E8">
        <w:rPr>
          <w:rStyle w:val="Emphasis"/>
        </w:rPr>
        <w:t xml:space="preserve"> the worst outcome</w:t>
      </w:r>
      <w:r w:rsidRPr="00BA10E8">
        <w:rPr>
          <w:rStyle w:val="StyleUnderline"/>
        </w:rPr>
        <w:t xml:space="preserve">. </w:t>
      </w:r>
      <w:r w:rsidRPr="00476186">
        <w:rPr>
          <w:rStyle w:val="StyleUnderline"/>
          <w:highlight w:val="green"/>
        </w:rPr>
        <w:t>Whoever wins</w:t>
      </w:r>
      <w:r w:rsidRPr="00BA10E8">
        <w:rPr>
          <w:sz w:val="14"/>
        </w:rPr>
        <w:t xml:space="preserve"> the arms race, </w:t>
      </w:r>
      <w:r w:rsidRPr="00476186">
        <w:rPr>
          <w:rStyle w:val="StyleUnderline"/>
          <w:highlight w:val="green"/>
        </w:rPr>
        <w:t>the loser will</w:t>
      </w:r>
      <w:r w:rsidRPr="00BA10E8">
        <w:rPr>
          <w:rStyle w:val="StyleUnderline"/>
        </w:rPr>
        <w:t xml:space="preserve"> likely </w:t>
      </w:r>
      <w:r w:rsidRPr="00476186">
        <w:rPr>
          <w:rStyle w:val="StyleUnderline"/>
          <w:highlight w:val="green"/>
        </w:rPr>
        <w:t>be humanity</w:t>
      </w:r>
      <w:r w:rsidRPr="00BA10E8">
        <w:rPr>
          <w:rStyle w:val="StyleUnderline"/>
        </w:rPr>
        <w:t xml:space="preserve"> itself</w:t>
      </w:r>
      <w:r w:rsidRPr="00BA10E8">
        <w:rPr>
          <w:sz w:val="14"/>
        </w:rPr>
        <w:t xml:space="preserve">. For in an arms race, </w:t>
      </w:r>
      <w:r w:rsidRPr="00BA10E8">
        <w:rPr>
          <w:rStyle w:val="StyleUnderline"/>
        </w:rPr>
        <w:t>all regulations will collapse</w:t>
      </w:r>
      <w:r w:rsidRPr="00BA10E8">
        <w:rPr>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BA10E8">
        <w:rPr>
          <w:sz w:val="14"/>
        </w:rPr>
        <w:t>So</w:t>
      </w:r>
      <w:proofErr w:type="gramEnd"/>
      <w:r w:rsidRPr="00BA10E8">
        <w:rPr>
          <w:sz w:val="14"/>
        </w:rPr>
        <w:t xml:space="preserve"> we must do it before them.”</w:t>
      </w:r>
    </w:p>
    <w:p w14:paraId="1D55AA2F" w14:textId="77777777" w:rsidR="002976DA" w:rsidRPr="00BA10E8" w:rsidRDefault="002976DA" w:rsidP="002976DA">
      <w:pPr>
        <w:rPr>
          <w:sz w:val="14"/>
        </w:rPr>
      </w:pPr>
      <w:r w:rsidRPr="00BA10E8">
        <w:rPr>
          <w:sz w:val="14"/>
        </w:rPr>
        <w:t xml:space="preserve">Similarly, </w:t>
      </w:r>
      <w:r w:rsidRPr="00476186">
        <w:rPr>
          <w:rStyle w:val="StyleUnderline"/>
          <w:highlight w:val="green"/>
        </w:rPr>
        <w:t>consider</w:t>
      </w:r>
      <w:r w:rsidRPr="00BA10E8">
        <w:rPr>
          <w:rStyle w:val="StyleUnderline"/>
        </w:rPr>
        <w:t xml:space="preserve"> developing </w:t>
      </w:r>
      <w:r w:rsidRPr="00476186">
        <w:rPr>
          <w:rStyle w:val="StyleUnderline"/>
          <w:highlight w:val="green"/>
        </w:rPr>
        <w:t>autonomous-weapon systems</w:t>
      </w:r>
      <w:r w:rsidRPr="00BA10E8">
        <w:rPr>
          <w:sz w:val="14"/>
        </w:rPr>
        <w:t xml:space="preserve">, that can decide for themselves whether to shoot and kill people. Again, </w:t>
      </w:r>
      <w:r w:rsidRPr="00BA10E8">
        <w:rPr>
          <w:rStyle w:val="StyleUnderline"/>
        </w:rPr>
        <w:t>every country will say: “This</w:t>
      </w:r>
      <w:r w:rsidRPr="00BA10E8">
        <w:rPr>
          <w:sz w:val="14"/>
        </w:rPr>
        <w:t xml:space="preserve"> is a very dangerous technology, and it </w:t>
      </w:r>
      <w:r w:rsidRPr="00BA10E8">
        <w:rPr>
          <w:rStyle w:val="StyleUnderline"/>
        </w:rPr>
        <w:t>should be regulated</w:t>
      </w:r>
      <w:r w:rsidRPr="00BA10E8">
        <w:rPr>
          <w:sz w:val="14"/>
        </w:rPr>
        <w:t xml:space="preserve"> carefully. </w:t>
      </w:r>
      <w:r w:rsidRPr="00BA10E8">
        <w:rPr>
          <w:rStyle w:val="StyleUnderline"/>
        </w:rPr>
        <w:t>But we don’t trust our rivals to regulate it, so we must develop it first</w:t>
      </w:r>
      <w:r w:rsidRPr="00BA10E8">
        <w:rPr>
          <w:sz w:val="14"/>
        </w:rPr>
        <w:t>”.</w:t>
      </w:r>
    </w:p>
    <w:p w14:paraId="7A6E893D" w14:textId="77777777" w:rsidR="002976DA" w:rsidRPr="00BA10E8" w:rsidRDefault="002976DA" w:rsidP="002976DA">
      <w:pPr>
        <w:rPr>
          <w:sz w:val="14"/>
        </w:rPr>
      </w:pPr>
      <w:r w:rsidRPr="00476186">
        <w:rPr>
          <w:rStyle w:val="StyleUnderline"/>
          <w:highlight w:val="green"/>
        </w:rPr>
        <w:t xml:space="preserve">The </w:t>
      </w:r>
      <w:r w:rsidRPr="00476186">
        <w:rPr>
          <w:rStyle w:val="Emphasis"/>
          <w:highlight w:val="green"/>
        </w:rPr>
        <w:t>only thing</w:t>
      </w:r>
      <w:r w:rsidRPr="00476186">
        <w:rPr>
          <w:rStyle w:val="StyleUnderline"/>
          <w:highlight w:val="green"/>
        </w:rPr>
        <w:t xml:space="preserve"> that can prevent</w:t>
      </w:r>
      <w:r w:rsidRPr="00BA10E8">
        <w:rPr>
          <w:sz w:val="14"/>
        </w:rPr>
        <w:t xml:space="preserve"> such </w:t>
      </w:r>
      <w:r w:rsidRPr="00BA10E8">
        <w:rPr>
          <w:rStyle w:val="StyleUnderline"/>
        </w:rPr>
        <w:t xml:space="preserve">destructive </w:t>
      </w:r>
      <w:r w:rsidRPr="00476186">
        <w:rPr>
          <w:rStyle w:val="StyleUnderline"/>
          <w:highlight w:val="green"/>
        </w:rPr>
        <w:t xml:space="preserve">arms races is </w:t>
      </w:r>
      <w:r w:rsidRPr="00476186">
        <w:rPr>
          <w:rStyle w:val="Emphasis"/>
          <w:highlight w:val="green"/>
        </w:rPr>
        <w:t>greater trust</w:t>
      </w:r>
      <w:r w:rsidRPr="00BA10E8">
        <w:rPr>
          <w:rStyle w:val="Emphasis"/>
        </w:rPr>
        <w:t xml:space="preserve"> between countries</w:t>
      </w:r>
      <w:r w:rsidRPr="00BA10E8">
        <w:rPr>
          <w:sz w:val="14"/>
        </w:rPr>
        <w:t xml:space="preserve">. </w:t>
      </w:r>
      <w:r w:rsidRPr="00476186">
        <w:rPr>
          <w:rStyle w:val="StyleUnderline"/>
          <w:highlight w:val="green"/>
        </w:rPr>
        <w:t xml:space="preserve">This is </w:t>
      </w:r>
      <w:r w:rsidRPr="00476186">
        <w:rPr>
          <w:rStyle w:val="Emphasis"/>
          <w:highlight w:val="green"/>
        </w:rPr>
        <w:t>not</w:t>
      </w:r>
      <w:r w:rsidRPr="00BA10E8">
        <w:rPr>
          <w:rStyle w:val="Emphasis"/>
        </w:rPr>
        <w:t xml:space="preserve"> an </w:t>
      </w:r>
      <w:r w:rsidRPr="00476186">
        <w:rPr>
          <w:rStyle w:val="Emphasis"/>
          <w:highlight w:val="green"/>
        </w:rPr>
        <w:t>impossible</w:t>
      </w:r>
      <w:r w:rsidRPr="00BA10E8">
        <w:rPr>
          <w:rStyle w:val="Emphasis"/>
        </w:rPr>
        <w:t xml:space="preserve"> mission</w:t>
      </w:r>
      <w:r w:rsidRPr="00BA10E8">
        <w:rPr>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BA10E8">
        <w:rPr>
          <w:rStyle w:val="StyleUnderline"/>
        </w:rPr>
        <w:t>We need to build such trust globally</w:t>
      </w:r>
      <w:r w:rsidRPr="00BA10E8">
        <w:rPr>
          <w:sz w:val="14"/>
        </w:rPr>
        <w:t>. We need to reach a point when Americans and Chinese can trust one another like the French and Germans.</w:t>
      </w:r>
    </w:p>
    <w:p w14:paraId="7D93E3E4" w14:textId="77777777" w:rsidR="002976DA" w:rsidRPr="00BA10E8" w:rsidRDefault="002976DA" w:rsidP="002976DA">
      <w:pPr>
        <w:rPr>
          <w:sz w:val="14"/>
        </w:rPr>
      </w:pPr>
      <w:r w:rsidRPr="00BA10E8">
        <w:rPr>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BA10E8">
        <w:rPr>
          <w:rStyle w:val="StyleUnderline"/>
        </w:rPr>
        <w:t>Unless we find solutions on a global level to the disruptions caused by AI, entire countries might collapse, and the resulting chaos</w:t>
      </w:r>
      <w:r w:rsidRPr="00BA10E8">
        <w:rPr>
          <w:sz w:val="14"/>
        </w:rPr>
        <w:t xml:space="preserve">, violence and waves of immigration </w:t>
      </w:r>
      <w:r w:rsidRPr="00BA10E8">
        <w:rPr>
          <w:rStyle w:val="StyleUnderline"/>
        </w:rPr>
        <w:t xml:space="preserve">will </w:t>
      </w:r>
      <w:proofErr w:type="spellStart"/>
      <w:r w:rsidRPr="00BA10E8">
        <w:rPr>
          <w:rStyle w:val="Emphasis"/>
        </w:rPr>
        <w:t>destabilise</w:t>
      </w:r>
      <w:proofErr w:type="spellEnd"/>
      <w:r w:rsidRPr="00BA10E8">
        <w:rPr>
          <w:rStyle w:val="Emphasis"/>
        </w:rPr>
        <w:t xml:space="preserve"> the entire world</w:t>
      </w:r>
      <w:r w:rsidRPr="00BA10E8">
        <w:rPr>
          <w:sz w:val="14"/>
        </w:rPr>
        <w:t>.</w:t>
      </w:r>
    </w:p>
    <w:p w14:paraId="2D9A900D" w14:textId="77777777" w:rsidR="002976DA" w:rsidRPr="00BA10E8" w:rsidRDefault="002976DA" w:rsidP="002976DA">
      <w:pPr>
        <w:rPr>
          <w:sz w:val="14"/>
        </w:rPr>
      </w:pPr>
      <w:r w:rsidRPr="00BA10E8">
        <w:rPr>
          <w:sz w:val="14"/>
        </w:rPr>
        <w:t xml:space="preserve">This is the proper perspective to look at recent developments such as Brexit. </w:t>
      </w:r>
      <w:proofErr w:type="gramStart"/>
      <w:r w:rsidRPr="00BA10E8">
        <w:rPr>
          <w:sz w:val="14"/>
        </w:rPr>
        <w:t>In itself, Brexit</w:t>
      </w:r>
      <w:proofErr w:type="gramEnd"/>
      <w:r w:rsidRPr="00BA10E8">
        <w:rPr>
          <w:sz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BA10E8">
        <w:rPr>
          <w:sz w:val="14"/>
        </w:rPr>
        <w:t>all of</w:t>
      </w:r>
      <w:proofErr w:type="gramEnd"/>
      <w:r w:rsidRPr="00BA10E8">
        <w:rPr>
          <w:sz w:val="14"/>
        </w:rPr>
        <w:t xml:space="preserve"> these problems. Every minute that Britain and the EU spend on Brexit is one less minute they spend on preventing climate change and on regulating AI. </w:t>
      </w:r>
    </w:p>
    <w:p w14:paraId="1D94FDB2" w14:textId="77777777" w:rsidR="002976DA" w:rsidRPr="00BA10E8" w:rsidRDefault="002976DA" w:rsidP="002976DA">
      <w:pPr>
        <w:rPr>
          <w:sz w:val="14"/>
        </w:rPr>
      </w:pPr>
      <w:r w:rsidRPr="00BA10E8">
        <w:rPr>
          <w:sz w:val="14"/>
        </w:rPr>
        <w:t xml:space="preserve">In order </w:t>
      </w:r>
      <w:r w:rsidRPr="00476186">
        <w:rPr>
          <w:rStyle w:val="Emphasis"/>
          <w:highlight w:val="green"/>
        </w:rPr>
        <w:t>to survive</w:t>
      </w:r>
      <w:r w:rsidRPr="00BA10E8">
        <w:rPr>
          <w:sz w:val="14"/>
        </w:rPr>
        <w:t xml:space="preserve"> and flourish </w:t>
      </w:r>
      <w:r w:rsidRPr="00BA10E8">
        <w:rPr>
          <w:rStyle w:val="StyleUnderline"/>
        </w:rPr>
        <w:t xml:space="preserve">in the 21st century, </w:t>
      </w:r>
      <w:r w:rsidRPr="00476186">
        <w:rPr>
          <w:rStyle w:val="StyleUnderline"/>
          <w:highlight w:val="green"/>
        </w:rPr>
        <w:t>humankind needs</w:t>
      </w:r>
      <w:r w:rsidRPr="00BA10E8">
        <w:rPr>
          <w:rStyle w:val="StyleUnderline"/>
        </w:rPr>
        <w:t xml:space="preserve"> </w:t>
      </w:r>
      <w:r w:rsidRPr="00BA10E8">
        <w:rPr>
          <w:rStyle w:val="Emphasis"/>
        </w:rPr>
        <w:t xml:space="preserve">effective </w:t>
      </w:r>
      <w:r w:rsidRPr="00476186">
        <w:rPr>
          <w:rStyle w:val="Emphasis"/>
          <w:highlight w:val="green"/>
        </w:rPr>
        <w:t>global coop</w:t>
      </w:r>
      <w:r w:rsidRPr="00BA10E8">
        <w:rPr>
          <w:rStyle w:val="Emphasis"/>
        </w:rPr>
        <w:t>eration</w:t>
      </w:r>
      <w:r w:rsidRPr="00BA10E8">
        <w:rPr>
          <w:sz w:val="14"/>
        </w:rPr>
        <w:t xml:space="preserve">, and so </w:t>
      </w:r>
      <w:proofErr w:type="gramStart"/>
      <w:r w:rsidRPr="00BA10E8">
        <w:rPr>
          <w:sz w:val="14"/>
        </w:rPr>
        <w:t>far</w:t>
      </w:r>
      <w:proofErr w:type="gramEnd"/>
      <w:r w:rsidRPr="00BA10E8">
        <w:rPr>
          <w:sz w:val="14"/>
        </w:rPr>
        <w:t xml:space="preserve"> </w:t>
      </w:r>
      <w:r w:rsidRPr="00476186">
        <w:rPr>
          <w:rStyle w:val="StyleUnderline"/>
          <w:highlight w:val="green"/>
        </w:rPr>
        <w:t xml:space="preserve">the </w:t>
      </w:r>
      <w:r w:rsidRPr="00476186">
        <w:rPr>
          <w:rStyle w:val="Emphasis"/>
          <w:highlight w:val="green"/>
        </w:rPr>
        <w:t>only viable blueprint</w:t>
      </w:r>
      <w:r w:rsidRPr="00BA10E8">
        <w:rPr>
          <w:rStyle w:val="StyleUnderline"/>
        </w:rPr>
        <w:t xml:space="preserve"> for such cooperation </w:t>
      </w:r>
      <w:r w:rsidRPr="00476186">
        <w:rPr>
          <w:rStyle w:val="StyleUnderline"/>
          <w:highlight w:val="green"/>
        </w:rPr>
        <w:t>is</w:t>
      </w:r>
      <w:r w:rsidRPr="00BA10E8">
        <w:rPr>
          <w:rStyle w:val="StyleUnderline"/>
        </w:rPr>
        <w:t xml:space="preserve"> offered by </w:t>
      </w:r>
      <w:r w:rsidRPr="00476186">
        <w:rPr>
          <w:rStyle w:val="Emphasis"/>
          <w:highlight w:val="green"/>
        </w:rPr>
        <w:t>liberalism</w:t>
      </w:r>
      <w:r w:rsidRPr="00BA10E8">
        <w:rPr>
          <w:rStyle w:val="StyleUnderline"/>
        </w:rPr>
        <w:t>. Nevertheless, governments all over the world are undermining the foundations of the liberal order</w:t>
      </w:r>
      <w:r w:rsidRPr="00BA10E8">
        <w:rPr>
          <w:sz w:val="14"/>
        </w:rPr>
        <w:t xml:space="preserve">, and the world is turning into a network of fortresses. </w:t>
      </w:r>
      <w:r w:rsidRPr="00BA10E8">
        <w:rPr>
          <w:rStyle w:val="StyleUnderline"/>
        </w:rPr>
        <w:t>The first to feel the impact are the weakest members of humanity</w:t>
      </w:r>
      <w:r w:rsidRPr="00BA10E8">
        <w:rPr>
          <w:sz w:val="14"/>
        </w:rPr>
        <w:t xml:space="preserve">, who find themselves without any fortress willing to protect them: refugees, illegal migrants, persecuted minorities. </w:t>
      </w:r>
      <w:r w:rsidRPr="00BA10E8">
        <w:rPr>
          <w:rStyle w:val="StyleUnderline"/>
        </w:rPr>
        <w:t>But if the walls keep rising</w:t>
      </w:r>
      <w:r w:rsidRPr="00BA10E8">
        <w:rPr>
          <w:sz w:val="14"/>
        </w:rPr>
        <w:t xml:space="preserve">, eventually </w:t>
      </w:r>
      <w:r w:rsidRPr="00BA10E8">
        <w:rPr>
          <w:rStyle w:val="Emphasis"/>
        </w:rPr>
        <w:t>the whole of humankind will feel the squeeze</w:t>
      </w:r>
      <w:r w:rsidRPr="00BA10E8">
        <w:rPr>
          <w:sz w:val="14"/>
        </w:rPr>
        <w:t>.</w:t>
      </w:r>
    </w:p>
    <w:p w14:paraId="77D54743" w14:textId="00E588F3" w:rsidR="002976DA" w:rsidRDefault="002976DA" w:rsidP="002976DA"/>
    <w:p w14:paraId="69703D74" w14:textId="77777777" w:rsidR="00962502" w:rsidRPr="00BE7563" w:rsidRDefault="00962502" w:rsidP="00962502">
      <w:pPr>
        <w:pStyle w:val="Heading4"/>
        <w:spacing w:line="276" w:lineRule="auto"/>
        <w:rPr>
          <w:rFonts w:asciiTheme="majorHAnsi" w:hAnsiTheme="majorHAnsi" w:cstheme="majorHAnsi"/>
        </w:rPr>
      </w:pPr>
      <w:r w:rsidRPr="00BE7563">
        <w:rPr>
          <w:rFonts w:asciiTheme="majorHAnsi" w:hAnsiTheme="majorHAnsi" w:cstheme="majorHAnsi"/>
        </w:rPr>
        <w:lastRenderedPageBreak/>
        <w:t xml:space="preserve">Climate change is linear – any reduction of emissions is </w:t>
      </w:r>
      <w:r w:rsidRPr="00BE7563">
        <w:rPr>
          <w:rFonts w:asciiTheme="majorHAnsi" w:hAnsiTheme="majorHAnsi" w:cstheme="majorHAnsi"/>
          <w:u w:val="single"/>
        </w:rPr>
        <w:t>necessary</w:t>
      </w:r>
      <w:r w:rsidRPr="00BE7563">
        <w:rPr>
          <w:rFonts w:asciiTheme="majorHAnsi" w:hAnsiTheme="majorHAnsi" w:cstheme="majorHAnsi"/>
        </w:rPr>
        <w:t xml:space="preserve"> to limit </w:t>
      </w:r>
      <w:r w:rsidRPr="00BE7563">
        <w:rPr>
          <w:rFonts w:asciiTheme="majorHAnsi" w:hAnsiTheme="majorHAnsi" w:cstheme="majorHAnsi"/>
          <w:u w:val="single"/>
        </w:rPr>
        <w:t>immense suffering</w:t>
      </w:r>
    </w:p>
    <w:p w14:paraId="11F28743" w14:textId="77777777" w:rsidR="00962502" w:rsidRPr="00BE7563" w:rsidRDefault="00962502" w:rsidP="00962502">
      <w:pPr>
        <w:spacing w:line="276" w:lineRule="auto"/>
        <w:rPr>
          <w:rFonts w:asciiTheme="majorHAnsi" w:hAnsiTheme="majorHAnsi" w:cstheme="majorHAnsi"/>
          <w:b/>
          <w:sz w:val="26"/>
        </w:rPr>
      </w:pPr>
      <w:r w:rsidRPr="00BE7563">
        <w:rPr>
          <w:rStyle w:val="Style13ptBold"/>
          <w:rFonts w:asciiTheme="majorHAnsi" w:hAnsiTheme="majorHAnsi" w:cstheme="majorHAnsi"/>
        </w:rPr>
        <w:t xml:space="preserve">Wells 19 </w:t>
      </w:r>
      <w:r w:rsidRPr="00BE7563">
        <w:rPr>
          <w:rFonts w:asciiTheme="majorHAnsi" w:hAnsiTheme="majorHAnsi" w:cstheme="majorHAnsi"/>
        </w:rPr>
        <w:t>(David Wallace-Wells is a National Fellow with the New America Foundation and is a deputy editor of New York Magazine, “The Cautious Case for Climate Optimism Believing in a comfortable future for our planet probably means some giant carbon-sucking machines,” New York Magazine, February 4, 2019, http://nymag.com/intelligencer/2019/02/book-excerpt-the-uninhabitable-earth-david-wallace-wells.html)</w:t>
      </w:r>
    </w:p>
    <w:p w14:paraId="203BC0BA" w14:textId="77777777" w:rsidR="00962502" w:rsidRPr="00BE7563" w:rsidRDefault="00962502" w:rsidP="00962502">
      <w:pPr>
        <w:spacing w:line="276" w:lineRule="auto"/>
        <w:rPr>
          <w:rFonts w:asciiTheme="majorHAnsi" w:hAnsiTheme="majorHAnsi" w:cstheme="majorHAnsi"/>
        </w:rPr>
      </w:pPr>
      <w:r w:rsidRPr="00AD1F32">
        <w:rPr>
          <w:rStyle w:val="Emphasis"/>
          <w:rFonts w:asciiTheme="majorHAnsi" w:hAnsiTheme="majorHAnsi" w:cstheme="majorHAnsi"/>
          <w:highlight w:val="green"/>
        </w:rPr>
        <w:t>It’s not too late</w:t>
      </w:r>
      <w:r w:rsidRPr="00BE7563">
        <w:rPr>
          <w:rStyle w:val="StyleUnderline"/>
          <w:rFonts w:asciiTheme="majorHAnsi" w:hAnsiTheme="majorHAnsi" w:cstheme="majorHAnsi"/>
        </w:rPr>
        <w:t xml:space="preserve">. In fact, </w:t>
      </w:r>
      <w:r w:rsidRPr="00BE7563">
        <w:rPr>
          <w:rStyle w:val="Emphasis"/>
          <w:rFonts w:asciiTheme="majorHAnsi" w:hAnsiTheme="majorHAnsi" w:cstheme="majorHAnsi"/>
        </w:rPr>
        <w:t>it never will be</w:t>
      </w:r>
      <w:r w:rsidRPr="00BE7563">
        <w:rPr>
          <w:rFonts w:asciiTheme="majorHAnsi" w:hAnsiTheme="majorHAnsi" w:cstheme="majorHAnsi"/>
        </w:rPr>
        <w:t xml:space="preserve">. Whatever you may have read over the past year — as extreme weather brought a global heat wave and unprecedented wildfires burned through 1.6 million California acres and newspaper headlines declared, </w:t>
      </w:r>
      <w:r w:rsidRPr="00BE7563">
        <w:rPr>
          <w:rStyle w:val="StyleUnderline"/>
          <w:rFonts w:asciiTheme="majorHAnsi" w:hAnsiTheme="majorHAnsi" w:cstheme="majorHAnsi"/>
        </w:rPr>
        <w:t xml:space="preserve">“Climate Change Is Here” — </w:t>
      </w:r>
      <w:r w:rsidRPr="00AD1F32">
        <w:rPr>
          <w:rStyle w:val="StyleUnderline"/>
          <w:rFonts w:asciiTheme="majorHAnsi" w:hAnsiTheme="majorHAnsi" w:cstheme="majorHAnsi"/>
          <w:highlight w:val="green"/>
        </w:rPr>
        <w:t xml:space="preserve">global warming is not </w:t>
      </w:r>
      <w:r w:rsidRPr="00BE7563">
        <w:rPr>
          <w:rStyle w:val="StyleUnderline"/>
          <w:rFonts w:asciiTheme="majorHAnsi" w:hAnsiTheme="majorHAnsi" w:cstheme="majorHAnsi"/>
        </w:rPr>
        <w:t xml:space="preserve">binary. It is not a matter of </w:t>
      </w:r>
      <w:r w:rsidRPr="00AD1F32">
        <w:rPr>
          <w:rStyle w:val="StyleUnderline"/>
          <w:rFonts w:asciiTheme="majorHAnsi" w:hAnsiTheme="majorHAnsi" w:cstheme="majorHAnsi"/>
          <w:highlight w:val="green"/>
        </w:rPr>
        <w:t>“yes” or “no,”</w:t>
      </w:r>
      <w:r w:rsidRPr="00BE7563">
        <w:rPr>
          <w:rStyle w:val="StyleUnderline"/>
          <w:rFonts w:asciiTheme="majorHAnsi" w:hAnsiTheme="majorHAnsi" w:cstheme="majorHAnsi"/>
        </w:rPr>
        <w:t xml:space="preserve"> </w:t>
      </w:r>
      <w:r w:rsidRPr="00BE7563">
        <w:rPr>
          <w:rStyle w:val="Emphasis"/>
          <w:rFonts w:asciiTheme="majorHAnsi" w:hAnsiTheme="majorHAnsi" w:cstheme="majorHAnsi"/>
        </w:rPr>
        <w:t>not a question of “fucked” or “not.”</w:t>
      </w:r>
      <w:r w:rsidRPr="00BE7563">
        <w:rPr>
          <w:rFonts w:asciiTheme="majorHAnsi" w:hAnsiTheme="majorHAnsi" w:cstheme="majorHAnsi"/>
        </w:rPr>
        <w:t xml:space="preserve"> Instead, </w:t>
      </w:r>
      <w:r w:rsidRPr="00AD1F32">
        <w:rPr>
          <w:rStyle w:val="StyleUnderline"/>
          <w:rFonts w:asciiTheme="majorHAnsi" w:hAnsiTheme="majorHAnsi" w:cstheme="majorHAnsi"/>
          <w:highlight w:val="green"/>
        </w:rPr>
        <w:t xml:space="preserve">it </w:t>
      </w:r>
      <w:r w:rsidRPr="00BE7563">
        <w:rPr>
          <w:rStyle w:val="StyleUnderline"/>
          <w:rFonts w:asciiTheme="majorHAnsi" w:hAnsiTheme="majorHAnsi" w:cstheme="majorHAnsi"/>
        </w:rPr>
        <w:t xml:space="preserve">is a problem that </w:t>
      </w:r>
      <w:r w:rsidRPr="00AD1F32">
        <w:rPr>
          <w:rStyle w:val="Emphasis"/>
          <w:rFonts w:asciiTheme="majorHAnsi" w:hAnsiTheme="majorHAnsi" w:cstheme="majorHAnsi"/>
          <w:highlight w:val="green"/>
        </w:rPr>
        <w:t>gets worse over time</w:t>
      </w:r>
      <w:r w:rsidRPr="00BE7563">
        <w:rPr>
          <w:rStyle w:val="Emphasis"/>
          <w:rFonts w:asciiTheme="majorHAnsi" w:hAnsiTheme="majorHAnsi" w:cstheme="majorHAnsi"/>
        </w:rPr>
        <w:t xml:space="preserve"> the longer we produce greenhouse </w:t>
      </w:r>
      <w:proofErr w:type="gramStart"/>
      <w:r w:rsidRPr="00BE7563">
        <w:rPr>
          <w:rStyle w:val="Emphasis"/>
          <w:rFonts w:asciiTheme="majorHAnsi" w:hAnsiTheme="majorHAnsi" w:cstheme="majorHAnsi"/>
        </w:rPr>
        <w:t>gas</w:t>
      </w:r>
      <w:r w:rsidRPr="00BE7563">
        <w:rPr>
          <w:rStyle w:val="StyleUnderline"/>
          <w:rFonts w:asciiTheme="majorHAnsi" w:hAnsiTheme="majorHAnsi" w:cstheme="majorHAnsi"/>
        </w:rPr>
        <w:t>, and</w:t>
      </w:r>
      <w:proofErr w:type="gramEnd"/>
      <w:r w:rsidRPr="00BE7563">
        <w:rPr>
          <w:rStyle w:val="StyleUnderline"/>
          <w:rFonts w:asciiTheme="majorHAnsi" w:hAnsiTheme="majorHAnsi" w:cstheme="majorHAnsi"/>
        </w:rPr>
        <w:t xml:space="preserve"> can be made better if we choose to stop. Which means </w:t>
      </w:r>
      <w:r w:rsidRPr="00BE7563">
        <w:rPr>
          <w:rFonts w:asciiTheme="majorHAnsi" w:hAnsiTheme="majorHAnsi" w:cstheme="majorHAnsi"/>
        </w:rPr>
        <w:t xml:space="preserve">that no matter how hot it gets, </w:t>
      </w:r>
      <w:r w:rsidRPr="00BE7563">
        <w:rPr>
          <w:rStyle w:val="StyleUnderline"/>
          <w:rFonts w:asciiTheme="majorHAnsi" w:hAnsiTheme="majorHAnsi" w:cstheme="majorHAnsi"/>
        </w:rPr>
        <w:t>no matter how fully climate change transforms the planet</w:t>
      </w:r>
      <w:r w:rsidRPr="00BE7563">
        <w:rPr>
          <w:rFonts w:asciiTheme="majorHAnsi" w:hAnsiTheme="majorHAnsi" w:cstheme="majorHAnsi"/>
        </w:rPr>
        <w:t xml:space="preserve"> and the way we live on it, </w:t>
      </w:r>
      <w:r w:rsidRPr="00BE7563">
        <w:rPr>
          <w:rStyle w:val="StyleUnderline"/>
          <w:rFonts w:asciiTheme="majorHAnsi" w:hAnsiTheme="majorHAnsi" w:cstheme="majorHAnsi"/>
        </w:rPr>
        <w:t xml:space="preserve">it will always be the case that </w:t>
      </w:r>
      <w:r w:rsidRPr="00AD1F32">
        <w:rPr>
          <w:rStyle w:val="StyleUnderline"/>
          <w:rFonts w:asciiTheme="majorHAnsi" w:hAnsiTheme="majorHAnsi" w:cstheme="majorHAnsi"/>
          <w:highlight w:val="green"/>
        </w:rPr>
        <w:t xml:space="preserve">the </w:t>
      </w:r>
      <w:r w:rsidRPr="00AD1F32">
        <w:rPr>
          <w:rStyle w:val="Emphasis"/>
          <w:rFonts w:asciiTheme="majorHAnsi" w:hAnsiTheme="majorHAnsi" w:cstheme="majorHAnsi"/>
          <w:highlight w:val="green"/>
        </w:rPr>
        <w:t xml:space="preserve">next decade could contain more </w:t>
      </w:r>
      <w:r w:rsidRPr="00AD1F32">
        <w:rPr>
          <w:rStyle w:val="StyleUnderline"/>
          <w:rFonts w:asciiTheme="majorHAnsi" w:hAnsiTheme="majorHAnsi" w:cstheme="majorHAnsi"/>
          <w:highlight w:val="green"/>
        </w:rPr>
        <w:t>warming,</w:t>
      </w:r>
      <w:r w:rsidRPr="00BE7563">
        <w:rPr>
          <w:rStyle w:val="StyleUnderline"/>
          <w:rFonts w:asciiTheme="majorHAnsi" w:hAnsiTheme="majorHAnsi" w:cstheme="majorHAnsi"/>
        </w:rPr>
        <w:t xml:space="preserve"> and </w:t>
      </w:r>
      <w:r w:rsidRPr="00AD1F32">
        <w:rPr>
          <w:rStyle w:val="StyleUnderline"/>
          <w:rFonts w:asciiTheme="majorHAnsi" w:hAnsiTheme="majorHAnsi" w:cstheme="majorHAnsi"/>
          <w:highlight w:val="green"/>
        </w:rPr>
        <w:t>more suffering</w:t>
      </w:r>
      <w:r w:rsidRPr="00AD1F32">
        <w:rPr>
          <w:rStyle w:val="Emphasis"/>
          <w:rFonts w:asciiTheme="majorHAnsi" w:hAnsiTheme="majorHAnsi" w:cstheme="majorHAnsi"/>
          <w:highlight w:val="green"/>
        </w:rPr>
        <w:t>,</w:t>
      </w:r>
      <w:r w:rsidRPr="00AD1F32">
        <w:rPr>
          <w:rFonts w:asciiTheme="majorHAnsi" w:hAnsiTheme="majorHAnsi" w:cstheme="majorHAnsi"/>
          <w:highlight w:val="green"/>
        </w:rPr>
        <w:t xml:space="preserve"> </w:t>
      </w:r>
      <w:r w:rsidRPr="00AD1F32">
        <w:rPr>
          <w:rStyle w:val="Emphasis"/>
          <w:rFonts w:asciiTheme="majorHAnsi" w:hAnsiTheme="majorHAnsi" w:cstheme="majorHAnsi"/>
          <w:highlight w:val="green"/>
        </w:rPr>
        <w:t>or less warming</w:t>
      </w:r>
      <w:r w:rsidRPr="00BE7563">
        <w:rPr>
          <w:rStyle w:val="Emphasis"/>
          <w:rFonts w:asciiTheme="majorHAnsi" w:hAnsiTheme="majorHAnsi" w:cstheme="majorHAnsi"/>
        </w:rPr>
        <w:t xml:space="preserve"> and </w:t>
      </w:r>
      <w:r w:rsidRPr="00AD1F32">
        <w:rPr>
          <w:rStyle w:val="Emphasis"/>
          <w:rFonts w:asciiTheme="majorHAnsi" w:hAnsiTheme="majorHAnsi" w:cstheme="majorHAnsi"/>
          <w:highlight w:val="green"/>
        </w:rPr>
        <w:t>less suffering</w:t>
      </w:r>
      <w:r w:rsidRPr="00BE7563">
        <w:rPr>
          <w:rFonts w:asciiTheme="majorHAnsi" w:hAnsiTheme="majorHAnsi" w:cstheme="majorHAnsi"/>
        </w:rPr>
        <w:t>. Just how much is up to us, and always will be.</w:t>
      </w:r>
    </w:p>
    <w:p w14:paraId="2F5D5991" w14:textId="77777777" w:rsidR="00962502" w:rsidRPr="00BE7563" w:rsidRDefault="00962502" w:rsidP="00962502">
      <w:pPr>
        <w:spacing w:line="276" w:lineRule="auto"/>
        <w:rPr>
          <w:rFonts w:asciiTheme="majorHAnsi" w:hAnsiTheme="majorHAnsi" w:cstheme="majorHAnsi"/>
        </w:rPr>
      </w:pPr>
      <w:r w:rsidRPr="00BE7563">
        <w:rPr>
          <w:rFonts w:asciiTheme="majorHAnsi" w:hAnsiTheme="majorHAnsi" w:cstheme="majorHAnsi"/>
        </w:rPr>
        <w:t xml:space="preserve">A century and a half after the greenhouse effect </w:t>
      </w:r>
      <w:proofErr w:type="gramStart"/>
      <w:r w:rsidRPr="00BE7563">
        <w:rPr>
          <w:rFonts w:asciiTheme="majorHAnsi" w:hAnsiTheme="majorHAnsi" w:cstheme="majorHAnsi"/>
        </w:rPr>
        <w:t>was</w:t>
      </w:r>
      <w:proofErr w:type="gramEnd"/>
      <w:r w:rsidRPr="00BE7563">
        <w:rPr>
          <w:rFonts w:asciiTheme="majorHAnsi" w:hAnsiTheme="majorHAnsi" w:cstheme="majorHAnsi"/>
        </w:rPr>
        <w:t xml:space="preserve"> first identified, and a few decades since climate denial and misinformation began muddying our sense of what scientists do know, we are left with a set of predictions that can appear falsifiable — about global temperatures and sea-level rise and even hurricane frequency and wildfire volume. And there are, it is true, feedback loops in the climate system that we do not yet perfectly understand and dynamic processes that remain mysterious. But to the extent that we live today under clouds of uncertainty about the future of climate change, those clouds are, overwhelmingly, not projections of collective ignorance about the natural world but of blindness about the human one, and they can be dispersed by human action. </w:t>
      </w:r>
      <w:r w:rsidRPr="00BE7563">
        <w:rPr>
          <w:rStyle w:val="StyleUnderline"/>
          <w:rFonts w:asciiTheme="majorHAnsi" w:hAnsiTheme="majorHAnsi" w:cstheme="majorHAnsi"/>
        </w:rPr>
        <w:t>The question of how bad things will get is not</w:t>
      </w:r>
      <w:proofErr w:type="gramStart"/>
      <w:r w:rsidRPr="00BE7563">
        <w:rPr>
          <w:rStyle w:val="StyleUnderline"/>
          <w:rFonts w:asciiTheme="majorHAnsi" w:hAnsiTheme="majorHAnsi" w:cstheme="majorHAnsi"/>
        </w:rPr>
        <w:t>, actually, a</w:t>
      </w:r>
      <w:proofErr w:type="gramEnd"/>
      <w:r w:rsidRPr="00BE7563">
        <w:rPr>
          <w:rStyle w:val="StyleUnderline"/>
          <w:rFonts w:asciiTheme="majorHAnsi" w:hAnsiTheme="majorHAnsi" w:cstheme="majorHAnsi"/>
        </w:rPr>
        <w:t xml:space="preserve"> test of the science; it is a bet on human activity. How much will we do to forestall disaster and how quickly?</w:t>
      </w:r>
    </w:p>
    <w:p w14:paraId="2B41D9C8" w14:textId="77777777" w:rsidR="00962502" w:rsidRPr="00BE7563" w:rsidRDefault="00962502" w:rsidP="00962502">
      <w:pPr>
        <w:spacing w:line="276" w:lineRule="auto"/>
        <w:rPr>
          <w:rFonts w:asciiTheme="majorHAnsi" w:hAnsiTheme="majorHAnsi" w:cstheme="majorHAnsi"/>
        </w:rPr>
      </w:pPr>
      <w:r w:rsidRPr="00BE7563">
        <w:rPr>
          <w:rFonts w:asciiTheme="majorHAnsi" w:hAnsiTheme="majorHAnsi" w:cstheme="majorHAnsi"/>
        </w:rPr>
        <w:t xml:space="preserve">These are the disconcerting, contradictory lessons of global warming, which counsels both human humility and human grandiosity, each drawn from the same perception of peril. </w:t>
      </w:r>
      <w:r w:rsidRPr="00BE7563">
        <w:rPr>
          <w:rStyle w:val="StyleUnderline"/>
          <w:rFonts w:asciiTheme="majorHAnsi" w:hAnsiTheme="majorHAnsi" w:cstheme="majorHAnsi"/>
        </w:rPr>
        <w:t>There’s a name for those who hold the fate of the world in their hands, as we do — gods. But for the moment, at least, many of us seem inclined to run from that responsibility rather than embrace it</w:t>
      </w:r>
      <w:r w:rsidRPr="00BE7563">
        <w:rPr>
          <w:rFonts w:asciiTheme="majorHAnsi" w:hAnsiTheme="majorHAnsi" w:cstheme="majorHAnsi"/>
        </w:rPr>
        <w:t xml:space="preserve">. Or even admit we see it, though it sits in front of us as plainly as a steering wheel. That </w:t>
      </w:r>
      <w:r w:rsidRPr="00BE7563">
        <w:rPr>
          <w:rStyle w:val="StyleUnderline"/>
          <w:rFonts w:asciiTheme="majorHAnsi" w:hAnsiTheme="majorHAnsi" w:cstheme="majorHAnsi"/>
        </w:rPr>
        <w:t xml:space="preserve">climate change is all-enveloping means that it targets us all and that we must all share in the </w:t>
      </w:r>
      <w:proofErr w:type="gramStart"/>
      <w:r w:rsidRPr="00BE7563">
        <w:rPr>
          <w:rStyle w:val="StyleUnderline"/>
          <w:rFonts w:asciiTheme="majorHAnsi" w:hAnsiTheme="majorHAnsi" w:cstheme="majorHAnsi"/>
        </w:rPr>
        <w:t>responsibility</w:t>
      </w:r>
      <w:proofErr w:type="gramEnd"/>
      <w:r w:rsidRPr="00BE7563">
        <w:rPr>
          <w:rStyle w:val="StyleUnderline"/>
          <w:rFonts w:asciiTheme="majorHAnsi" w:hAnsiTheme="majorHAnsi" w:cstheme="majorHAnsi"/>
        </w:rPr>
        <w:t xml:space="preserve"> so we do not all share in the suffering — at least not share in so suffocatingly much of it.</w:t>
      </w:r>
    </w:p>
    <w:p w14:paraId="184C99C9" w14:textId="77777777" w:rsidR="00962502" w:rsidRPr="00BE7563" w:rsidRDefault="00962502" w:rsidP="00962502">
      <w:pPr>
        <w:spacing w:line="276" w:lineRule="auto"/>
        <w:rPr>
          <w:rFonts w:asciiTheme="majorHAnsi" w:hAnsiTheme="majorHAnsi" w:cstheme="majorHAnsi"/>
          <w:u w:val="single"/>
        </w:rPr>
      </w:pPr>
      <w:r w:rsidRPr="00BE7563">
        <w:rPr>
          <w:rFonts w:asciiTheme="majorHAnsi" w:hAnsiTheme="majorHAnsi" w:cstheme="majorHAnsi"/>
        </w:rPr>
        <w:t xml:space="preserve">Since I first began writing about climate a few years ago, I’ve been asked often whether I see any reason for optimism. The thing is, </w:t>
      </w:r>
      <w:r w:rsidRPr="00BE7563">
        <w:rPr>
          <w:rStyle w:val="Emphasis"/>
          <w:rFonts w:asciiTheme="majorHAnsi" w:hAnsiTheme="majorHAnsi" w:cstheme="majorHAnsi"/>
        </w:rPr>
        <w:t>I am optimistic</w:t>
      </w:r>
      <w:r w:rsidRPr="00BE7563">
        <w:rPr>
          <w:rFonts w:asciiTheme="majorHAnsi" w:hAnsiTheme="majorHAnsi" w:cstheme="majorHAnsi"/>
        </w:rPr>
        <w:t xml:space="preserve">. But optimism is always a matter of perspective, and mine is this: No one wants to believe disaster is coming, but those who look, do. </w:t>
      </w:r>
      <w:r w:rsidRPr="00AD1F32">
        <w:rPr>
          <w:rStyle w:val="StyleUnderline"/>
          <w:rFonts w:asciiTheme="majorHAnsi" w:hAnsiTheme="majorHAnsi" w:cstheme="majorHAnsi"/>
          <w:highlight w:val="green"/>
        </w:rPr>
        <w:t>At</w:t>
      </w:r>
      <w:r w:rsidRPr="00BE7563">
        <w:rPr>
          <w:rStyle w:val="StyleUnderline"/>
          <w:rFonts w:asciiTheme="majorHAnsi" w:hAnsiTheme="majorHAnsi" w:cstheme="majorHAnsi"/>
        </w:rPr>
        <w:t xml:space="preserve"> about </w:t>
      </w:r>
      <w:r w:rsidRPr="00AD1F32">
        <w:rPr>
          <w:rStyle w:val="StyleUnderline"/>
          <w:rFonts w:asciiTheme="majorHAnsi" w:hAnsiTheme="majorHAnsi" w:cstheme="majorHAnsi"/>
          <w:highlight w:val="green"/>
        </w:rPr>
        <w:t>two degrees</w:t>
      </w:r>
      <w:r w:rsidRPr="00BE7563">
        <w:rPr>
          <w:rStyle w:val="StyleUnderline"/>
          <w:rFonts w:asciiTheme="majorHAnsi" w:hAnsiTheme="majorHAnsi" w:cstheme="majorHAnsi"/>
        </w:rPr>
        <w:t xml:space="preserve"> Celsius of warming, </w:t>
      </w:r>
      <w:r w:rsidRPr="00BE7563">
        <w:rPr>
          <w:rFonts w:asciiTheme="majorHAnsi" w:hAnsiTheme="majorHAnsi" w:cstheme="majorHAnsi"/>
        </w:rPr>
        <w:t xml:space="preserve">just one degree north of where we are today, </w:t>
      </w:r>
      <w:r w:rsidRPr="00BE7563">
        <w:rPr>
          <w:rStyle w:val="StyleUnderline"/>
          <w:rFonts w:asciiTheme="majorHAnsi" w:hAnsiTheme="majorHAnsi" w:cstheme="majorHAnsi"/>
        </w:rPr>
        <w:lastRenderedPageBreak/>
        <w:t xml:space="preserve">some of the planet’s </w:t>
      </w:r>
      <w:r w:rsidRPr="00AD1F32">
        <w:rPr>
          <w:rStyle w:val="StyleUnderline"/>
          <w:rFonts w:asciiTheme="majorHAnsi" w:hAnsiTheme="majorHAnsi" w:cstheme="majorHAnsi"/>
          <w:highlight w:val="green"/>
        </w:rPr>
        <w:t>ice sheets</w:t>
      </w:r>
      <w:r w:rsidRPr="00BE7563">
        <w:rPr>
          <w:rStyle w:val="StyleUnderline"/>
          <w:rFonts w:asciiTheme="majorHAnsi" w:hAnsiTheme="majorHAnsi" w:cstheme="majorHAnsi"/>
        </w:rPr>
        <w:t xml:space="preserve"> are expected to begin their </w:t>
      </w:r>
      <w:r w:rsidRPr="00AD1F32">
        <w:rPr>
          <w:rStyle w:val="StyleUnderline"/>
          <w:rFonts w:asciiTheme="majorHAnsi" w:hAnsiTheme="majorHAnsi" w:cstheme="majorHAnsi"/>
          <w:highlight w:val="green"/>
        </w:rPr>
        <w:t>collapse</w:t>
      </w:r>
      <w:r w:rsidRPr="00BE7563">
        <w:rPr>
          <w:rFonts w:asciiTheme="majorHAnsi" w:hAnsiTheme="majorHAnsi" w:cstheme="majorHAnsi"/>
        </w:rPr>
        <w:t xml:space="preserve">, eventually </w:t>
      </w:r>
      <w:r w:rsidRPr="00AD1F32">
        <w:rPr>
          <w:rStyle w:val="StyleUnderline"/>
          <w:rFonts w:asciiTheme="majorHAnsi" w:hAnsiTheme="majorHAnsi" w:cstheme="majorHAnsi"/>
          <w:highlight w:val="green"/>
        </w:rPr>
        <w:t>bringing</w:t>
      </w:r>
      <w:r w:rsidRPr="00BE7563">
        <w:rPr>
          <w:rStyle w:val="StyleUnderline"/>
          <w:rFonts w:asciiTheme="majorHAnsi" w:hAnsiTheme="majorHAnsi" w:cstheme="majorHAnsi"/>
        </w:rPr>
        <w:t>,</w:t>
      </w:r>
      <w:r w:rsidRPr="00BE7563">
        <w:rPr>
          <w:rFonts w:asciiTheme="majorHAnsi" w:hAnsiTheme="majorHAnsi" w:cstheme="majorHAnsi"/>
        </w:rPr>
        <w:t xml:space="preserve"> over centuries, perhaps </w:t>
      </w:r>
      <w:r w:rsidRPr="00BE7563">
        <w:rPr>
          <w:rStyle w:val="StyleUnderline"/>
          <w:rFonts w:asciiTheme="majorHAnsi" w:hAnsiTheme="majorHAnsi" w:cstheme="majorHAnsi"/>
        </w:rPr>
        <w:t xml:space="preserve">as much as </w:t>
      </w:r>
      <w:r w:rsidRPr="00AD1F32">
        <w:rPr>
          <w:rStyle w:val="StyleUnderline"/>
          <w:rFonts w:asciiTheme="majorHAnsi" w:hAnsiTheme="majorHAnsi" w:cstheme="majorHAnsi"/>
          <w:highlight w:val="green"/>
        </w:rPr>
        <w:t>50 feet of sea-level rise</w:t>
      </w:r>
      <w:r w:rsidRPr="00BE7563">
        <w:rPr>
          <w:rFonts w:asciiTheme="majorHAnsi" w:hAnsiTheme="majorHAnsi" w:cstheme="majorHAnsi"/>
        </w:rPr>
        <w:t xml:space="preserve">. In the meantime, </w:t>
      </w:r>
      <w:r w:rsidRPr="00BE7563">
        <w:rPr>
          <w:rStyle w:val="StyleUnderline"/>
          <w:rFonts w:asciiTheme="majorHAnsi" w:hAnsiTheme="majorHAnsi" w:cstheme="majorHAnsi"/>
        </w:rPr>
        <w:t>major cities in the equatorial band of the planet will become unlivable</w:t>
      </w:r>
      <w:r w:rsidRPr="00BE7563">
        <w:rPr>
          <w:rFonts w:asciiTheme="majorHAnsi" w:hAnsiTheme="majorHAnsi" w:cstheme="majorHAnsi"/>
        </w:rPr>
        <w:t xml:space="preserve">. </w:t>
      </w:r>
      <w:r w:rsidRPr="00BE7563">
        <w:rPr>
          <w:rStyle w:val="StyleUnderline"/>
          <w:rFonts w:asciiTheme="majorHAnsi" w:hAnsiTheme="majorHAnsi" w:cstheme="majorHAnsi"/>
        </w:rPr>
        <w:t>There will be</w:t>
      </w:r>
      <w:r w:rsidRPr="00BE7563">
        <w:rPr>
          <w:rFonts w:asciiTheme="majorHAnsi" w:hAnsiTheme="majorHAnsi" w:cstheme="majorHAnsi"/>
        </w:rPr>
        <w:t xml:space="preserve">, it has been estimated, </w:t>
      </w:r>
      <w:r w:rsidRPr="00BE7563">
        <w:rPr>
          <w:rStyle w:val="StyleUnderline"/>
          <w:rFonts w:asciiTheme="majorHAnsi" w:hAnsiTheme="majorHAnsi" w:cstheme="majorHAnsi"/>
        </w:rPr>
        <w:t>32 times as many extreme heat waves in India</w:t>
      </w:r>
      <w:r w:rsidRPr="00BE7563">
        <w:rPr>
          <w:rFonts w:asciiTheme="majorHAnsi" w:hAnsiTheme="majorHAnsi" w:cstheme="majorHAnsi"/>
        </w:rPr>
        <w:t xml:space="preserve">, and even in the northern latitudes, heat waves will kill thousands each summer. </w:t>
      </w:r>
      <w:r w:rsidRPr="00AD1F32">
        <w:rPr>
          <w:rStyle w:val="Emphasis"/>
          <w:rFonts w:asciiTheme="majorHAnsi" w:hAnsiTheme="majorHAnsi" w:cstheme="majorHAnsi"/>
          <w:highlight w:val="green"/>
        </w:rPr>
        <w:t>Given</w:t>
      </w:r>
      <w:r w:rsidRPr="00BE7563">
        <w:rPr>
          <w:rStyle w:val="StyleUnderline"/>
          <w:rFonts w:asciiTheme="majorHAnsi" w:hAnsiTheme="majorHAnsi" w:cstheme="majorHAnsi"/>
        </w:rPr>
        <w:t xml:space="preserve"> only </w:t>
      </w:r>
      <w:r w:rsidRPr="00AD1F32">
        <w:rPr>
          <w:rStyle w:val="Emphasis"/>
          <w:rFonts w:asciiTheme="majorHAnsi" w:hAnsiTheme="majorHAnsi" w:cstheme="majorHAnsi"/>
          <w:highlight w:val="green"/>
        </w:rPr>
        <w:t>conventional</w:t>
      </w:r>
      <w:r w:rsidRPr="00BE7563">
        <w:rPr>
          <w:rStyle w:val="Emphasis"/>
          <w:rFonts w:asciiTheme="majorHAnsi" w:hAnsiTheme="majorHAnsi" w:cstheme="majorHAnsi"/>
        </w:rPr>
        <w:t xml:space="preserve"> methods of </w:t>
      </w:r>
      <w:r w:rsidRPr="00AD1F32">
        <w:rPr>
          <w:rStyle w:val="Emphasis"/>
          <w:rFonts w:asciiTheme="majorHAnsi" w:hAnsiTheme="majorHAnsi" w:cstheme="majorHAnsi"/>
          <w:highlight w:val="green"/>
        </w:rPr>
        <w:t>decarbonization</w:t>
      </w:r>
      <w:r w:rsidRPr="00BE7563">
        <w:rPr>
          <w:rStyle w:val="StyleUnderline"/>
          <w:rFonts w:asciiTheme="majorHAnsi" w:hAnsiTheme="majorHAnsi" w:cstheme="majorHAnsi"/>
        </w:rPr>
        <w:t xml:space="preserve"> (replacing</w:t>
      </w:r>
      <w:r w:rsidRPr="00BE7563">
        <w:rPr>
          <w:rFonts w:asciiTheme="majorHAnsi" w:hAnsiTheme="majorHAnsi" w:cstheme="majorHAnsi"/>
        </w:rPr>
        <w:t xml:space="preserve"> dirty-energy sources like </w:t>
      </w:r>
      <w:r w:rsidRPr="00BE7563">
        <w:rPr>
          <w:rStyle w:val="StyleUnderline"/>
          <w:rFonts w:asciiTheme="majorHAnsi" w:hAnsiTheme="majorHAnsi" w:cstheme="majorHAnsi"/>
        </w:rPr>
        <w:t xml:space="preserve">coal and oil with </w:t>
      </w:r>
      <w:r w:rsidRPr="00BE7563">
        <w:rPr>
          <w:rFonts w:asciiTheme="majorHAnsi" w:hAnsiTheme="majorHAnsi" w:cstheme="majorHAnsi"/>
        </w:rPr>
        <w:t xml:space="preserve">clean ones like </w:t>
      </w:r>
      <w:r w:rsidRPr="00BE7563">
        <w:rPr>
          <w:rStyle w:val="StyleUnderline"/>
          <w:rFonts w:asciiTheme="majorHAnsi" w:hAnsiTheme="majorHAnsi" w:cstheme="majorHAnsi"/>
        </w:rPr>
        <w:t>wind and solar</w:t>
      </w:r>
      <w:r w:rsidRPr="00BE7563">
        <w:rPr>
          <w:rFonts w:asciiTheme="majorHAnsi" w:hAnsiTheme="majorHAnsi" w:cstheme="majorHAnsi"/>
        </w:rPr>
        <w:t xml:space="preserve">), </w:t>
      </w:r>
      <w:r w:rsidRPr="00AD1F32">
        <w:rPr>
          <w:rStyle w:val="Emphasis"/>
          <w:rFonts w:asciiTheme="majorHAnsi" w:hAnsiTheme="majorHAnsi" w:cstheme="majorHAnsi"/>
          <w:highlight w:val="green"/>
        </w:rPr>
        <w:t>this is</w:t>
      </w:r>
      <w:r w:rsidRPr="00BE7563">
        <w:rPr>
          <w:rStyle w:val="Emphasis"/>
          <w:rFonts w:asciiTheme="majorHAnsi" w:hAnsiTheme="majorHAnsi" w:cstheme="majorHAnsi"/>
        </w:rPr>
        <w:t xml:space="preserve"> probably </w:t>
      </w:r>
      <w:r w:rsidRPr="00AD1F32">
        <w:rPr>
          <w:rStyle w:val="Emphasis"/>
          <w:rFonts w:asciiTheme="majorHAnsi" w:hAnsiTheme="majorHAnsi" w:cstheme="majorHAnsi"/>
          <w:highlight w:val="green"/>
        </w:rPr>
        <w:t>our best-case scenario</w:t>
      </w:r>
      <w:r w:rsidRPr="00BE7563">
        <w:rPr>
          <w:rFonts w:asciiTheme="majorHAnsi" w:hAnsiTheme="majorHAnsi" w:cstheme="majorHAnsi"/>
        </w:rPr>
        <w:t>. It is also what is called — so often nowadays the phrase numbs the lips — “</w:t>
      </w:r>
      <w:r w:rsidRPr="00BE7563">
        <w:rPr>
          <w:rStyle w:val="Emphasis"/>
          <w:rFonts w:asciiTheme="majorHAnsi" w:hAnsiTheme="majorHAnsi" w:cstheme="majorHAnsi"/>
        </w:rPr>
        <w:t>catastrophic warming</w:t>
      </w:r>
      <w:r w:rsidRPr="00BE7563">
        <w:rPr>
          <w:rFonts w:asciiTheme="majorHAnsi" w:hAnsiTheme="majorHAnsi" w:cstheme="majorHAnsi"/>
        </w:rPr>
        <w:t xml:space="preserve">.” A </w:t>
      </w:r>
      <w:r w:rsidRPr="00BE7563">
        <w:rPr>
          <w:rStyle w:val="StyleUnderline"/>
          <w:rFonts w:asciiTheme="majorHAnsi" w:hAnsiTheme="majorHAnsi" w:cstheme="majorHAnsi"/>
        </w:rPr>
        <w:t>representative from the Marshall Islands</w:t>
      </w:r>
      <w:r w:rsidRPr="00BE7563">
        <w:rPr>
          <w:rFonts w:asciiTheme="majorHAnsi" w:hAnsiTheme="majorHAnsi" w:cstheme="majorHAnsi"/>
        </w:rPr>
        <w:t xml:space="preserve"> spoke for many of the world’s island nations when he used another word to </w:t>
      </w:r>
      <w:r w:rsidRPr="00BE7563">
        <w:rPr>
          <w:rStyle w:val="StyleUnderline"/>
          <w:rFonts w:asciiTheme="majorHAnsi" w:hAnsiTheme="majorHAnsi" w:cstheme="majorHAnsi"/>
        </w:rPr>
        <w:t xml:space="preserve">describe </w:t>
      </w:r>
      <w:r w:rsidRPr="00AD1F32">
        <w:rPr>
          <w:rStyle w:val="Emphasis"/>
          <w:rFonts w:asciiTheme="majorHAnsi" w:hAnsiTheme="majorHAnsi" w:cstheme="majorHAnsi"/>
          <w:highlight w:val="green"/>
        </w:rPr>
        <w:t>the meaning of two degrees</w:t>
      </w:r>
      <w:r w:rsidRPr="00AD1F32">
        <w:rPr>
          <w:rStyle w:val="StyleUnderline"/>
          <w:rFonts w:asciiTheme="majorHAnsi" w:hAnsiTheme="majorHAnsi" w:cstheme="majorHAnsi"/>
          <w:highlight w:val="green"/>
        </w:rPr>
        <w:t xml:space="preserve">: </w:t>
      </w:r>
      <w:r w:rsidRPr="00AD1F32">
        <w:rPr>
          <w:rStyle w:val="Emphasis"/>
          <w:rFonts w:asciiTheme="majorHAnsi" w:hAnsiTheme="majorHAnsi" w:cstheme="majorHAnsi"/>
          <w:highlight w:val="green"/>
        </w:rPr>
        <w:t>genocide</w:t>
      </w:r>
      <w:r w:rsidRPr="00AD1F32">
        <w:rPr>
          <w:rStyle w:val="StyleUnderline"/>
          <w:rFonts w:asciiTheme="majorHAnsi" w:hAnsiTheme="majorHAnsi" w:cstheme="majorHAnsi"/>
          <w:highlight w:val="green"/>
        </w:rPr>
        <w:t>.</w:t>
      </w:r>
    </w:p>
    <w:p w14:paraId="4DB47C7A" w14:textId="77777777" w:rsidR="00962502" w:rsidRPr="00BE7563" w:rsidRDefault="00962502" w:rsidP="00962502">
      <w:pPr>
        <w:spacing w:line="276" w:lineRule="auto"/>
        <w:rPr>
          <w:rFonts w:asciiTheme="majorHAnsi" w:hAnsiTheme="majorHAnsi" w:cstheme="majorHAnsi"/>
        </w:rPr>
      </w:pPr>
      <w:r w:rsidRPr="00BE7563">
        <w:rPr>
          <w:rFonts w:asciiTheme="majorHAnsi" w:hAnsiTheme="majorHAnsi" w:cstheme="majorHAnsi"/>
        </w:rPr>
        <w:t xml:space="preserve">You do not need to contemplate worst-case scenarios to be alarmed; </w:t>
      </w:r>
      <w:r w:rsidRPr="00BE7563">
        <w:rPr>
          <w:rStyle w:val="StyleUnderline"/>
          <w:rFonts w:asciiTheme="majorHAnsi" w:hAnsiTheme="majorHAnsi" w:cstheme="majorHAnsi"/>
        </w:rPr>
        <w:t>this best-case scenario is alarming enough</w:t>
      </w:r>
      <w:r w:rsidRPr="00BE7563">
        <w:rPr>
          <w:rFonts w:asciiTheme="majorHAnsi" w:hAnsiTheme="majorHAnsi" w:cstheme="majorHAnsi"/>
        </w:rPr>
        <w:t xml:space="preserve">. </w:t>
      </w:r>
      <w:r w:rsidRPr="00BE7563">
        <w:rPr>
          <w:rStyle w:val="StyleUnderline"/>
          <w:rFonts w:asciiTheme="majorHAnsi" w:hAnsiTheme="majorHAnsi" w:cstheme="majorHAnsi"/>
        </w:rPr>
        <w:t xml:space="preserve">Two degrees would be terrible, but </w:t>
      </w:r>
      <w:r w:rsidRPr="00AD1F32">
        <w:rPr>
          <w:rStyle w:val="StyleUnderline"/>
          <w:rFonts w:asciiTheme="majorHAnsi" w:hAnsiTheme="majorHAnsi" w:cstheme="majorHAnsi"/>
          <w:highlight w:val="green"/>
        </w:rPr>
        <w:t xml:space="preserve">it’s better than three, at which point </w:t>
      </w:r>
      <w:r w:rsidRPr="00AD1F32">
        <w:rPr>
          <w:rStyle w:val="Emphasis"/>
          <w:rFonts w:asciiTheme="majorHAnsi" w:hAnsiTheme="majorHAnsi" w:cstheme="majorHAnsi"/>
          <w:highlight w:val="green"/>
        </w:rPr>
        <w:t>Southern Europe would be in permanent drought</w:t>
      </w:r>
      <w:r w:rsidRPr="00AD1F32">
        <w:rPr>
          <w:rFonts w:asciiTheme="majorHAnsi" w:hAnsiTheme="majorHAnsi" w:cstheme="majorHAnsi"/>
          <w:highlight w:val="green"/>
        </w:rPr>
        <w:t xml:space="preserve">, </w:t>
      </w:r>
      <w:r w:rsidRPr="00AD1F32">
        <w:rPr>
          <w:rStyle w:val="Emphasis"/>
          <w:rFonts w:asciiTheme="majorHAnsi" w:hAnsiTheme="majorHAnsi" w:cstheme="majorHAnsi"/>
          <w:highlight w:val="green"/>
        </w:rPr>
        <w:t>African droughts would last five years</w:t>
      </w:r>
      <w:r w:rsidRPr="00BE7563">
        <w:rPr>
          <w:rFonts w:asciiTheme="majorHAnsi" w:hAnsiTheme="majorHAnsi" w:cstheme="majorHAnsi"/>
        </w:rPr>
        <w:t xml:space="preserve"> on average, and the </w:t>
      </w:r>
      <w:r w:rsidRPr="00BE7563">
        <w:rPr>
          <w:rStyle w:val="StyleUnderline"/>
          <w:rFonts w:asciiTheme="majorHAnsi" w:hAnsiTheme="majorHAnsi" w:cstheme="majorHAnsi"/>
        </w:rPr>
        <w:t>areas burned annually by wildfires in the United States could quadruple</w:t>
      </w:r>
      <w:r w:rsidRPr="00BE7563">
        <w:rPr>
          <w:rFonts w:asciiTheme="majorHAnsi" w:hAnsiTheme="majorHAnsi" w:cstheme="majorHAnsi"/>
        </w:rPr>
        <w:t xml:space="preserve">, or worse, from last year’s million-plus acres. And three degrees is much better than </w:t>
      </w:r>
      <w:r w:rsidRPr="00BE7563">
        <w:rPr>
          <w:rStyle w:val="StyleUnderline"/>
          <w:rFonts w:asciiTheme="majorHAnsi" w:hAnsiTheme="majorHAnsi" w:cstheme="majorHAnsi"/>
        </w:rPr>
        <w:t>four, at which point six natural disasters could strike a single community simultaneously</w:t>
      </w:r>
      <w:r w:rsidRPr="00BE7563">
        <w:rPr>
          <w:rFonts w:asciiTheme="majorHAnsi" w:hAnsiTheme="majorHAnsi" w:cstheme="majorHAnsi"/>
        </w:rPr>
        <w:t xml:space="preserve">; the number of </w:t>
      </w:r>
      <w:r w:rsidRPr="00AD1F32">
        <w:rPr>
          <w:rStyle w:val="StyleUnderline"/>
          <w:rFonts w:asciiTheme="majorHAnsi" w:hAnsiTheme="majorHAnsi" w:cstheme="majorHAnsi"/>
          <w:highlight w:val="green"/>
        </w:rPr>
        <w:t>climate refugees</w:t>
      </w:r>
      <w:r w:rsidRPr="00BE7563">
        <w:rPr>
          <w:rStyle w:val="StyleUnderline"/>
          <w:rFonts w:asciiTheme="majorHAnsi" w:hAnsiTheme="majorHAnsi" w:cstheme="majorHAnsi"/>
        </w:rPr>
        <w:t xml:space="preserve">, already in the millions, </w:t>
      </w:r>
      <w:r w:rsidRPr="00AD1F32">
        <w:rPr>
          <w:rStyle w:val="StyleUnderline"/>
          <w:rFonts w:asciiTheme="majorHAnsi" w:hAnsiTheme="majorHAnsi" w:cstheme="majorHAnsi"/>
          <w:highlight w:val="green"/>
        </w:rPr>
        <w:t>could grow</w:t>
      </w:r>
      <w:r w:rsidRPr="00BE7563">
        <w:rPr>
          <w:rFonts w:asciiTheme="majorHAnsi" w:hAnsiTheme="majorHAnsi" w:cstheme="majorHAnsi"/>
        </w:rPr>
        <w:t xml:space="preserve"> tenfold, or </w:t>
      </w:r>
      <w:r w:rsidRPr="00AD1F32">
        <w:rPr>
          <w:rStyle w:val="StyleUnderline"/>
          <w:rFonts w:asciiTheme="majorHAnsi" w:hAnsiTheme="majorHAnsi" w:cstheme="majorHAnsi"/>
          <w:highlight w:val="green"/>
        </w:rPr>
        <w:t>20-fold</w:t>
      </w:r>
      <w:r w:rsidRPr="00BE7563">
        <w:rPr>
          <w:rStyle w:val="StyleUnderline"/>
          <w:rFonts w:asciiTheme="majorHAnsi" w:hAnsiTheme="majorHAnsi" w:cstheme="majorHAnsi"/>
        </w:rPr>
        <w:t>, or more; and, globally, damages</w:t>
      </w:r>
      <w:r w:rsidRPr="00BE7563">
        <w:rPr>
          <w:rFonts w:asciiTheme="majorHAnsi" w:hAnsiTheme="majorHAnsi" w:cstheme="majorHAnsi"/>
        </w:rPr>
        <w:t xml:space="preserve"> from warming </w:t>
      </w:r>
      <w:r w:rsidRPr="00BE7563">
        <w:rPr>
          <w:rStyle w:val="StyleUnderline"/>
          <w:rFonts w:asciiTheme="majorHAnsi" w:hAnsiTheme="majorHAnsi" w:cstheme="majorHAnsi"/>
        </w:rPr>
        <w:t xml:space="preserve">could reach </w:t>
      </w:r>
      <w:r w:rsidRPr="00BE7563">
        <w:rPr>
          <w:rStyle w:val="Emphasis"/>
          <w:rFonts w:asciiTheme="majorHAnsi" w:hAnsiTheme="majorHAnsi" w:cstheme="majorHAnsi"/>
        </w:rPr>
        <w:t>$600 trillion</w:t>
      </w:r>
      <w:r w:rsidRPr="00BE7563">
        <w:rPr>
          <w:rFonts w:asciiTheme="majorHAnsi" w:hAnsiTheme="majorHAnsi" w:cstheme="majorHAnsi"/>
        </w:rPr>
        <w:t xml:space="preserve"> — about </w:t>
      </w:r>
      <w:r w:rsidRPr="00BE7563">
        <w:rPr>
          <w:rStyle w:val="Emphasis"/>
          <w:rFonts w:asciiTheme="majorHAnsi" w:hAnsiTheme="majorHAnsi" w:cstheme="majorHAnsi"/>
        </w:rPr>
        <w:t>double all the wealth</w:t>
      </w:r>
      <w:r w:rsidRPr="00BE7563">
        <w:rPr>
          <w:rStyle w:val="StyleUnderline"/>
          <w:rFonts w:asciiTheme="majorHAnsi" w:hAnsiTheme="majorHAnsi" w:cstheme="majorHAnsi"/>
        </w:rPr>
        <w:t xml:space="preserve"> that </w:t>
      </w:r>
      <w:r w:rsidRPr="00BE7563">
        <w:rPr>
          <w:rStyle w:val="Emphasis"/>
          <w:rFonts w:asciiTheme="majorHAnsi" w:hAnsiTheme="majorHAnsi" w:cstheme="majorHAnsi"/>
        </w:rPr>
        <w:t>exists in the world today</w:t>
      </w:r>
      <w:r w:rsidRPr="00BE7563">
        <w:rPr>
          <w:rStyle w:val="StyleUnderline"/>
          <w:rFonts w:asciiTheme="majorHAnsi" w:hAnsiTheme="majorHAnsi" w:cstheme="majorHAnsi"/>
        </w:rPr>
        <w:t>.</w:t>
      </w:r>
      <w:r w:rsidRPr="00BE7563">
        <w:rPr>
          <w:rFonts w:asciiTheme="majorHAnsi" w:hAnsiTheme="majorHAnsi" w:cstheme="majorHAnsi"/>
        </w:rPr>
        <w:t xml:space="preserve"> </w:t>
      </w:r>
      <w:r w:rsidRPr="00BE7563">
        <w:rPr>
          <w:rStyle w:val="StyleUnderline"/>
          <w:rFonts w:asciiTheme="majorHAnsi" w:hAnsiTheme="majorHAnsi" w:cstheme="majorHAnsi"/>
        </w:rPr>
        <w:t>We are on track for</w:t>
      </w:r>
      <w:r w:rsidRPr="00BE7563">
        <w:rPr>
          <w:rFonts w:asciiTheme="majorHAnsi" w:hAnsiTheme="majorHAnsi" w:cstheme="majorHAnsi"/>
        </w:rPr>
        <w:t xml:space="preserve"> more warming still — just above </w:t>
      </w:r>
      <w:r w:rsidRPr="00BE7563">
        <w:rPr>
          <w:rStyle w:val="Emphasis"/>
          <w:rFonts w:asciiTheme="majorHAnsi" w:hAnsiTheme="majorHAnsi" w:cstheme="majorHAnsi"/>
        </w:rPr>
        <w:t>four degrees by 2100</w:t>
      </w:r>
      <w:r w:rsidRPr="00BE7563">
        <w:rPr>
          <w:rFonts w:asciiTheme="majorHAnsi" w:hAnsiTheme="majorHAnsi" w:cstheme="majorHAnsi"/>
        </w:rPr>
        <w:t xml:space="preserve">, the U.N. estimates. </w:t>
      </w:r>
      <w:proofErr w:type="gramStart"/>
      <w:r w:rsidRPr="00BE7563">
        <w:rPr>
          <w:rFonts w:asciiTheme="majorHAnsi" w:hAnsiTheme="majorHAnsi" w:cstheme="majorHAnsi"/>
        </w:rPr>
        <w:t>So</w:t>
      </w:r>
      <w:proofErr w:type="gramEnd"/>
      <w:r w:rsidRPr="00BE7563">
        <w:rPr>
          <w:rFonts w:asciiTheme="majorHAnsi" w:hAnsiTheme="majorHAnsi" w:cstheme="majorHAnsi"/>
        </w:rPr>
        <w:t xml:space="preserve"> if optimism is always a matter of perspective, the possibility of four degrees shapes mine.</w:t>
      </w:r>
    </w:p>
    <w:p w14:paraId="20182099" w14:textId="77777777" w:rsidR="00962502" w:rsidRPr="00BE7563" w:rsidRDefault="00962502" w:rsidP="00962502">
      <w:pPr>
        <w:spacing w:line="276" w:lineRule="auto"/>
        <w:rPr>
          <w:rFonts w:asciiTheme="majorHAnsi" w:hAnsiTheme="majorHAnsi" w:cstheme="majorHAnsi"/>
        </w:rPr>
      </w:pPr>
    </w:p>
    <w:p w14:paraId="00C38FCC" w14:textId="77777777" w:rsidR="00962502" w:rsidRPr="00BA10E8" w:rsidRDefault="00962502" w:rsidP="002976DA"/>
    <w:p w14:paraId="56F7DD58" w14:textId="77777777" w:rsidR="002976DA" w:rsidRPr="00BA10E8" w:rsidRDefault="002976DA" w:rsidP="002976DA">
      <w:pPr>
        <w:pStyle w:val="Heading4"/>
        <w:rPr>
          <w:rFonts w:cs="Calibri"/>
        </w:rPr>
      </w:pPr>
      <w:r w:rsidRPr="00BA10E8">
        <w:rPr>
          <w:rFonts w:cs="Calibri"/>
        </w:rPr>
        <w:t>Warming guarantees extinction – multiple scenarios</w:t>
      </w:r>
    </w:p>
    <w:p w14:paraId="7DF364C9" w14:textId="77777777" w:rsidR="002976DA" w:rsidRPr="00BA10E8" w:rsidRDefault="002976DA" w:rsidP="002976DA">
      <w:proofErr w:type="spellStart"/>
      <w:r w:rsidRPr="00BA10E8">
        <w:rPr>
          <w:rStyle w:val="StyleUnderline"/>
        </w:rPr>
        <w:t>Specktor</w:t>
      </w:r>
      <w:proofErr w:type="spellEnd"/>
      <w:r w:rsidRPr="00BA10E8">
        <w:rPr>
          <w:rStyle w:val="StyleUnderline"/>
        </w:rPr>
        <w:t xml:space="preserve"> 19</w:t>
      </w:r>
      <w:r w:rsidRPr="00BA10E8">
        <w:t xml:space="preserve"> [Brandon </w:t>
      </w:r>
      <w:proofErr w:type="spellStart"/>
      <w:r w:rsidRPr="00BA10E8">
        <w:t>Specktor</w:t>
      </w:r>
      <w:proofErr w:type="spellEnd"/>
      <w:r w:rsidRPr="00BA10E8">
        <w:t xml:space="preserve">] “Human Civilization Will Crumble by 2050 If We Don't Stop Climate Change Now, New Paper Claims.” Live Science. June 4, 2019. </w:t>
      </w:r>
      <w:hyperlink r:id="rId13" w:history="1">
        <w:r w:rsidRPr="00BA10E8">
          <w:rPr>
            <w:rStyle w:val="Hyperlink"/>
          </w:rPr>
          <w:t>https://www.livescience.com/65633-climate-change-dooms-humans-by-2050.html</w:t>
        </w:r>
      </w:hyperlink>
      <w:r w:rsidRPr="00BA10E8">
        <w:rPr>
          <w:rStyle w:val="Hyperlink"/>
        </w:rPr>
        <w:t xml:space="preserve"> TG</w:t>
      </w:r>
    </w:p>
    <w:p w14:paraId="7D6E81D4" w14:textId="77777777" w:rsidR="002976DA" w:rsidRPr="00BA10E8" w:rsidRDefault="00313D25" w:rsidP="002976DA">
      <w:pPr>
        <w:rPr>
          <w:rStyle w:val="StyleUnderline"/>
        </w:rPr>
      </w:pPr>
      <w:hyperlink r:id="rId14" w:history="1">
        <w:r w:rsidR="002976DA" w:rsidRPr="00BA10E8">
          <w:rPr>
            <w:rStyle w:val="Hyperlink"/>
          </w:rPr>
          <w:t>According to the paper</w:t>
        </w:r>
      </w:hyperlink>
      <w:r w:rsidR="002976DA" w:rsidRPr="00BA10E8">
        <w:t xml:space="preserve">, </w:t>
      </w:r>
      <w:r w:rsidR="002976DA" w:rsidRPr="00476186">
        <w:rPr>
          <w:rStyle w:val="StyleUnderline"/>
          <w:highlight w:val="green"/>
        </w:rPr>
        <w:t>climate</w:t>
      </w:r>
      <w:r w:rsidR="002976DA" w:rsidRPr="00BA10E8">
        <w:rPr>
          <w:rStyle w:val="StyleUnderline"/>
        </w:rPr>
        <w:t xml:space="preserve"> change </w:t>
      </w:r>
      <w:r w:rsidR="002976DA" w:rsidRPr="00476186">
        <w:rPr>
          <w:rStyle w:val="StyleUnderline"/>
          <w:highlight w:val="green"/>
        </w:rPr>
        <w:t>poses</w:t>
      </w:r>
      <w:r w:rsidR="002976DA" w:rsidRPr="00BA10E8">
        <w:rPr>
          <w:rStyle w:val="StyleUnderline"/>
        </w:rPr>
        <w:t xml:space="preserve"> a "near- to mid-term </w:t>
      </w:r>
      <w:r w:rsidR="002976DA" w:rsidRPr="00476186">
        <w:rPr>
          <w:rStyle w:val="StyleUnderline"/>
          <w:highlight w:val="green"/>
        </w:rPr>
        <w:t xml:space="preserve">existential threat </w:t>
      </w:r>
      <w:r w:rsidR="002976DA" w:rsidRPr="00BA10E8">
        <w:rPr>
          <w:rStyle w:val="StyleUnderline"/>
        </w:rPr>
        <w:t>to human civilization," and there's a good chance society could collapse as soon as 2050 if serious mitigation actions aren't taken in the next decade.</w:t>
      </w:r>
    </w:p>
    <w:p w14:paraId="1377AA50" w14:textId="77777777" w:rsidR="002976DA" w:rsidRPr="00BA10E8" w:rsidRDefault="002976DA" w:rsidP="002976DA">
      <w:r w:rsidRPr="00BA10E8">
        <w:t xml:space="preserve">Published by the Breakthrough National Centre for Climate Restoration in Melbourne (an independent think tank focused on climate policy) and </w:t>
      </w:r>
      <w:r w:rsidRPr="00BA10E8">
        <w:rPr>
          <w:rStyle w:val="StyleUnderline"/>
        </w:rPr>
        <w:t>authored by a climate researcher and a former fossil fuel executive</w:t>
      </w:r>
      <w:r w:rsidRPr="00BA10E8">
        <w:t xml:space="preserve">, the paper's central thesis is that climate scientists are too restrained in their predictions of how climate change will affect the planet </w:t>
      </w:r>
      <w:proofErr w:type="gramStart"/>
      <w:r w:rsidRPr="00BA10E8">
        <w:t>in the near future</w:t>
      </w:r>
      <w:proofErr w:type="gramEnd"/>
      <w:r w:rsidRPr="00BA10E8">
        <w:t>. [</w:t>
      </w:r>
      <w:hyperlink r:id="rId15" w:history="1">
        <w:r w:rsidRPr="00BA10E8">
          <w:rPr>
            <w:rStyle w:val="Hyperlink"/>
          </w:rPr>
          <w:t>Top 9 Ways the World Could End</w:t>
        </w:r>
      </w:hyperlink>
      <w:r w:rsidRPr="00BA10E8">
        <w:t>]</w:t>
      </w:r>
    </w:p>
    <w:p w14:paraId="70CD821F" w14:textId="77777777" w:rsidR="002976DA" w:rsidRPr="00BA10E8" w:rsidRDefault="002976DA" w:rsidP="002976DA">
      <w:pPr>
        <w:rPr>
          <w:rStyle w:val="StyleUnderline"/>
        </w:rPr>
      </w:pPr>
      <w:r w:rsidRPr="00BA10E8">
        <w:rPr>
          <w:rStyle w:val="StyleUnderline"/>
        </w:rPr>
        <w:t xml:space="preserve">The current climate crisis, they say, is larger and more complex than any humans have ever dealt with before. General climate models </w:t>
      </w:r>
      <w:r w:rsidRPr="00BA10E8">
        <w:t>— like the one that the </w:t>
      </w:r>
      <w:hyperlink r:id="rId16" w:history="1">
        <w:r w:rsidRPr="00BA10E8">
          <w:rPr>
            <w:rStyle w:val="Hyperlink"/>
          </w:rPr>
          <w:t>United Nations' Panel on Climate Change</w:t>
        </w:r>
      </w:hyperlink>
      <w:r w:rsidRPr="00BA10E8">
        <w:t xml:space="preserve"> (IPCC) used in 2018 to predict that a global temperature increase of 3.6 degrees Fahrenheit (2 degrees Celsius) could put hundreds of millions of people at risk — </w:t>
      </w:r>
      <w:r w:rsidRPr="00BA10E8">
        <w:rPr>
          <w:rStyle w:val="StyleUnderline"/>
        </w:rPr>
        <w:t xml:space="preserve">fail to account for the sheer complexity of Earth's </w:t>
      </w:r>
      <w:r w:rsidRPr="00BA10E8">
        <w:rPr>
          <w:rStyle w:val="StyleUnderline"/>
        </w:rPr>
        <w:lastRenderedPageBreak/>
        <w:t>many interlinked geological processes; as such, they fail to adequately predict the scale of the potential consequences. The truth, the authors wrote, is probably far worse than any models can fathom.</w:t>
      </w:r>
    </w:p>
    <w:p w14:paraId="1705CEE8" w14:textId="77777777" w:rsidR="002976DA" w:rsidRPr="00BA10E8" w:rsidRDefault="002976DA" w:rsidP="002976DA">
      <w:r w:rsidRPr="00BA10E8">
        <w:t>How the world ends</w:t>
      </w:r>
    </w:p>
    <w:p w14:paraId="54DF66A2" w14:textId="77777777" w:rsidR="002976DA" w:rsidRPr="00BA10E8" w:rsidRDefault="002976DA" w:rsidP="002976DA">
      <w:pPr>
        <w:rPr>
          <w:rStyle w:val="StyleUnderline"/>
        </w:rPr>
      </w:pPr>
      <w:r w:rsidRPr="00BA10E8">
        <w:t xml:space="preserve">What might an accurate worst-case picture of the planet's climate-addled future </w:t>
      </w:r>
      <w:proofErr w:type="gramStart"/>
      <w:r w:rsidRPr="00BA10E8">
        <w:t>actually look</w:t>
      </w:r>
      <w:proofErr w:type="gramEnd"/>
      <w:r w:rsidRPr="00BA10E8">
        <w:t xml:space="preserve"> like, then? </w:t>
      </w:r>
      <w:r w:rsidRPr="00BA10E8">
        <w:rPr>
          <w:rStyle w:val="StyleUnderline"/>
        </w:rPr>
        <w:t xml:space="preserve">The authors provide one particularly grim scenario that begins with world governments "politely ignoring" the advice of scientists and the will of the public to decarbonize the economy (finding alternative energy sources), resulting in a global </w:t>
      </w:r>
      <w:r w:rsidRPr="00476186">
        <w:rPr>
          <w:rStyle w:val="StyleUnderline"/>
          <w:highlight w:val="green"/>
        </w:rPr>
        <w:t>temperature increase 5.4</w:t>
      </w:r>
      <w:r w:rsidRPr="00BA10E8">
        <w:rPr>
          <w:rStyle w:val="StyleUnderline"/>
        </w:rPr>
        <w:t xml:space="preserve"> F (3 C) by the year 2050. At this point, the world's </w:t>
      </w:r>
      <w:r w:rsidRPr="00476186">
        <w:rPr>
          <w:rStyle w:val="StyleUnderline"/>
          <w:highlight w:val="green"/>
        </w:rPr>
        <w:t>ice sheets vanish</w:t>
      </w:r>
      <w:r w:rsidRPr="00BA10E8">
        <w:rPr>
          <w:rStyle w:val="StyleUnderline"/>
        </w:rPr>
        <w:t xml:space="preserve">; brutal </w:t>
      </w:r>
      <w:r w:rsidRPr="00476186">
        <w:rPr>
          <w:rStyle w:val="StyleUnderline"/>
          <w:highlight w:val="green"/>
        </w:rPr>
        <w:t>droughts kill</w:t>
      </w:r>
      <w:r w:rsidRPr="00BA10E8">
        <w:rPr>
          <w:rStyle w:val="StyleUnderline"/>
        </w:rPr>
        <w:t xml:space="preserve"> many of the trees in </w:t>
      </w:r>
      <w:r w:rsidRPr="00476186">
        <w:rPr>
          <w:rStyle w:val="StyleUnderline"/>
          <w:highlight w:val="green"/>
        </w:rPr>
        <w:t>the </w:t>
      </w:r>
      <w:hyperlink r:id="rId17" w:history="1">
        <w:r w:rsidRPr="00476186">
          <w:rPr>
            <w:rStyle w:val="StyleUnderline"/>
            <w:highlight w:val="green"/>
          </w:rPr>
          <w:t>Amazon rainforest</w:t>
        </w:r>
      </w:hyperlink>
      <w:r w:rsidRPr="00BA10E8">
        <w:rPr>
          <w:rStyle w:val="StyleUnderline"/>
        </w:rPr>
        <w:t> (removing one of the world's largest carbon offsets); and the planet plunges into a feedback loop of ever-hotter, ever-deadlier conditions.</w:t>
      </w:r>
    </w:p>
    <w:p w14:paraId="19713237" w14:textId="77777777" w:rsidR="002976DA" w:rsidRPr="00BA10E8" w:rsidRDefault="002976DA" w:rsidP="002976DA">
      <w:pPr>
        <w:rPr>
          <w:rStyle w:val="StyleUnderline"/>
        </w:rPr>
      </w:pPr>
      <w:r w:rsidRPr="00BA10E8">
        <w:rPr>
          <w:rStyle w:val="StyleUnderline"/>
        </w:rPr>
        <w:t xml:space="preserve">"Thirty-five percent of the global land area, and </w:t>
      </w:r>
      <w:r w:rsidRPr="00476186">
        <w:rPr>
          <w:rStyle w:val="StyleUnderline"/>
          <w:highlight w:val="green"/>
        </w:rPr>
        <w:t xml:space="preserve">55 percent of the </w:t>
      </w:r>
      <w:r w:rsidRPr="00BA10E8">
        <w:rPr>
          <w:rStyle w:val="StyleUnderline"/>
        </w:rPr>
        <w:t xml:space="preserve">global </w:t>
      </w:r>
      <w:r w:rsidRPr="00476186">
        <w:rPr>
          <w:rStyle w:val="StyleUnderline"/>
          <w:highlight w:val="green"/>
        </w:rPr>
        <w:t>population, are subject to</w:t>
      </w:r>
      <w:r w:rsidRPr="00BA10E8">
        <w:rPr>
          <w:rStyle w:val="StyleUnderline"/>
        </w:rPr>
        <w:t xml:space="preserve"> more than 20 days a year of </w:t>
      </w:r>
      <w:r w:rsidRPr="00476186">
        <w:rPr>
          <w:rStyle w:val="StyleUnderline"/>
          <w:highlight w:val="green"/>
        </w:rPr>
        <w:t>lethal heat conditions, beyond</w:t>
      </w:r>
      <w:r w:rsidRPr="00BA10E8">
        <w:rPr>
          <w:rStyle w:val="StyleUnderline"/>
        </w:rPr>
        <w:t xml:space="preserve"> the threshold of </w:t>
      </w:r>
      <w:r w:rsidRPr="00476186">
        <w:rPr>
          <w:rStyle w:val="StyleUnderline"/>
          <w:highlight w:val="green"/>
        </w:rPr>
        <w:t>human survivability</w:t>
      </w:r>
      <w:r w:rsidRPr="00BA10E8">
        <w:rPr>
          <w:rStyle w:val="StyleUnderline"/>
        </w:rPr>
        <w:t>," the authors hypothesized.</w:t>
      </w:r>
    </w:p>
    <w:p w14:paraId="26A027E5" w14:textId="77777777" w:rsidR="002976DA" w:rsidRPr="00BA10E8" w:rsidRDefault="002976DA" w:rsidP="002976DA">
      <w:pPr>
        <w:rPr>
          <w:rStyle w:val="StyleUnderline"/>
        </w:rPr>
      </w:pPr>
      <w:r w:rsidRPr="00BA10E8">
        <w:rPr>
          <w:rStyle w:val="StyleUnderline"/>
        </w:rPr>
        <w:t xml:space="preserve">Meanwhile, droughts, floods and wildfires regularly ravage the land. Nearly </w:t>
      </w:r>
      <w:r w:rsidRPr="00476186">
        <w:rPr>
          <w:rStyle w:val="StyleUnderline"/>
          <w:highlight w:val="green"/>
        </w:rPr>
        <w:t>one-third of the</w:t>
      </w:r>
      <w:r w:rsidRPr="00BA10E8">
        <w:rPr>
          <w:rStyle w:val="StyleUnderline"/>
        </w:rPr>
        <w:t xml:space="preserve"> world's </w:t>
      </w:r>
      <w:r w:rsidRPr="00476186">
        <w:rPr>
          <w:rStyle w:val="StyleUnderline"/>
          <w:highlight w:val="green"/>
        </w:rPr>
        <w:t>land</w:t>
      </w:r>
      <w:r w:rsidRPr="00BA10E8">
        <w:rPr>
          <w:rStyle w:val="StyleUnderline"/>
        </w:rPr>
        <w:t xml:space="preserve"> surface </w:t>
      </w:r>
      <w:r w:rsidRPr="00476186">
        <w:rPr>
          <w:rStyle w:val="StyleUnderline"/>
          <w:highlight w:val="green"/>
        </w:rPr>
        <w:t>turns to desert</w:t>
      </w:r>
      <w:r w:rsidRPr="00BA10E8">
        <w:rPr>
          <w:rStyle w:val="StyleUnderline"/>
        </w:rPr>
        <w:t xml:space="preserve">. Entire </w:t>
      </w:r>
      <w:r w:rsidRPr="00476186">
        <w:rPr>
          <w:rStyle w:val="StyleUnderline"/>
          <w:highlight w:val="green"/>
        </w:rPr>
        <w:t>ecosystems collapse, beginning with</w:t>
      </w:r>
      <w:r w:rsidRPr="00BA10E8">
        <w:rPr>
          <w:rStyle w:val="StyleUnderline"/>
        </w:rPr>
        <w:t xml:space="preserve"> the planet's </w:t>
      </w:r>
      <w:r w:rsidRPr="00476186">
        <w:rPr>
          <w:rStyle w:val="StyleUnderline"/>
          <w:highlight w:val="green"/>
        </w:rPr>
        <w:t xml:space="preserve">coral reefs, </w:t>
      </w:r>
      <w:r w:rsidRPr="00BA10E8">
        <w:rPr>
          <w:rStyle w:val="StyleUnderline"/>
        </w:rPr>
        <w:t xml:space="preserve">the </w:t>
      </w:r>
      <w:r w:rsidRPr="00476186">
        <w:rPr>
          <w:rStyle w:val="StyleUnderline"/>
          <w:highlight w:val="green"/>
        </w:rPr>
        <w:t xml:space="preserve">rainforest and </w:t>
      </w:r>
      <w:r w:rsidRPr="00BA10E8">
        <w:rPr>
          <w:rStyle w:val="StyleUnderline"/>
        </w:rPr>
        <w:t xml:space="preserve">the </w:t>
      </w:r>
      <w:r w:rsidRPr="00476186">
        <w:rPr>
          <w:rStyle w:val="StyleUnderline"/>
          <w:highlight w:val="green"/>
        </w:rPr>
        <w:t>Arctic ice</w:t>
      </w:r>
      <w:r w:rsidRPr="00BA10E8">
        <w:rPr>
          <w:rStyle w:val="StyleUnderline"/>
        </w:rPr>
        <w:t xml:space="preserve"> sheets. The world's tropics are hit hardest by these new climate extremes, </w:t>
      </w:r>
      <w:r w:rsidRPr="00476186">
        <w:rPr>
          <w:rStyle w:val="StyleUnderline"/>
          <w:highlight w:val="green"/>
        </w:rPr>
        <w:t>destroying</w:t>
      </w:r>
      <w:r w:rsidRPr="00BA10E8">
        <w:rPr>
          <w:rStyle w:val="StyleUnderline"/>
        </w:rPr>
        <w:t xml:space="preserve"> the region's </w:t>
      </w:r>
      <w:proofErr w:type="gramStart"/>
      <w:r w:rsidRPr="00476186">
        <w:rPr>
          <w:rStyle w:val="StyleUnderline"/>
          <w:highlight w:val="green"/>
        </w:rPr>
        <w:t>agriculture</w:t>
      </w:r>
      <w:proofErr w:type="gramEnd"/>
      <w:r w:rsidRPr="00476186">
        <w:rPr>
          <w:rStyle w:val="StyleUnderline"/>
          <w:highlight w:val="green"/>
        </w:rPr>
        <w:t xml:space="preserve"> and turning</w:t>
      </w:r>
      <w:r w:rsidRPr="00BA10E8">
        <w:rPr>
          <w:rStyle w:val="StyleUnderline"/>
        </w:rPr>
        <w:t xml:space="preserve"> more than </w:t>
      </w:r>
      <w:r w:rsidRPr="00476186">
        <w:rPr>
          <w:rStyle w:val="StyleUnderline"/>
          <w:highlight w:val="green"/>
        </w:rPr>
        <w:t xml:space="preserve">1 billion </w:t>
      </w:r>
      <w:r w:rsidRPr="00BA10E8">
        <w:rPr>
          <w:rStyle w:val="StyleUnderline"/>
        </w:rPr>
        <w:t xml:space="preserve">people </w:t>
      </w:r>
      <w:r w:rsidRPr="00476186">
        <w:rPr>
          <w:rStyle w:val="StyleUnderline"/>
          <w:highlight w:val="green"/>
        </w:rPr>
        <w:t>into refugees</w:t>
      </w:r>
      <w:r w:rsidRPr="00BA10E8">
        <w:rPr>
          <w:rStyle w:val="StyleUnderline"/>
        </w:rPr>
        <w:t>.</w:t>
      </w:r>
    </w:p>
    <w:p w14:paraId="692753B5" w14:textId="77777777" w:rsidR="002976DA" w:rsidRPr="00BA10E8" w:rsidRDefault="002976DA" w:rsidP="002976DA">
      <w:pPr>
        <w:rPr>
          <w:rStyle w:val="StyleUnderline"/>
        </w:rPr>
      </w:pPr>
      <w:r w:rsidRPr="00BA10E8">
        <w:rPr>
          <w:rStyle w:val="StyleUnderline"/>
        </w:rPr>
        <w:t xml:space="preserve">This </w:t>
      </w:r>
      <w:r w:rsidRPr="00476186">
        <w:rPr>
          <w:rStyle w:val="StyleUnderline"/>
          <w:highlight w:val="green"/>
        </w:rPr>
        <w:t>mass movement of refugees — coupled with </w:t>
      </w:r>
      <w:hyperlink r:id="rId18" w:history="1">
        <w:r w:rsidRPr="00476186">
          <w:rPr>
            <w:rStyle w:val="StyleUnderline"/>
            <w:highlight w:val="green"/>
          </w:rPr>
          <w:t>shrinking coastlines</w:t>
        </w:r>
      </w:hyperlink>
      <w:r w:rsidRPr="00476186">
        <w:rPr>
          <w:rStyle w:val="StyleUnderline"/>
          <w:highlight w:val="green"/>
        </w:rPr>
        <w:t> and</w:t>
      </w:r>
      <w:r w:rsidRPr="00BA10E8">
        <w:rPr>
          <w:rStyle w:val="StyleUnderline"/>
        </w:rPr>
        <w:t xml:space="preserve"> severe </w:t>
      </w:r>
      <w:r w:rsidRPr="00476186">
        <w:rPr>
          <w:rStyle w:val="StyleUnderline"/>
          <w:highlight w:val="green"/>
        </w:rPr>
        <w:t>drops in food and water</w:t>
      </w:r>
      <w:r w:rsidRPr="00BA10E8">
        <w:rPr>
          <w:rStyle w:val="StyleUnderline"/>
        </w:rPr>
        <w:t xml:space="preserve"> availability — begin to </w:t>
      </w:r>
      <w:r w:rsidRPr="00476186">
        <w:rPr>
          <w:rStyle w:val="StyleUnderline"/>
          <w:highlight w:val="green"/>
        </w:rPr>
        <w:t>stress</w:t>
      </w:r>
      <w:r w:rsidRPr="00BA10E8">
        <w:rPr>
          <w:rStyle w:val="StyleUnderline"/>
        </w:rPr>
        <w:t xml:space="preserve"> the fabric of the world's largest </w:t>
      </w:r>
      <w:r w:rsidRPr="00476186">
        <w:rPr>
          <w:rStyle w:val="StyleUnderline"/>
          <w:highlight w:val="green"/>
        </w:rPr>
        <w:t>nations</w:t>
      </w:r>
      <w:r w:rsidRPr="00BA10E8">
        <w:rPr>
          <w:rStyle w:val="StyleUnderline"/>
        </w:rPr>
        <w:t xml:space="preserve">, including the United States. </w:t>
      </w:r>
      <w:r w:rsidRPr="00476186">
        <w:rPr>
          <w:rStyle w:val="StyleUnderline"/>
          <w:highlight w:val="green"/>
        </w:rPr>
        <w:t>Armed conflicts over resources,</w:t>
      </w:r>
      <w:r w:rsidRPr="00BA10E8">
        <w:rPr>
          <w:rStyle w:val="StyleUnderline"/>
        </w:rPr>
        <w:t xml:space="preserve"> perhaps </w:t>
      </w:r>
      <w:r w:rsidRPr="00476186">
        <w:rPr>
          <w:rStyle w:val="StyleUnderline"/>
          <w:highlight w:val="green"/>
        </w:rPr>
        <w:t>culminating in nuclear war</w:t>
      </w:r>
      <w:r w:rsidRPr="00BA10E8">
        <w:rPr>
          <w:rStyle w:val="StyleUnderline"/>
        </w:rPr>
        <w:t>, are likely.</w:t>
      </w:r>
    </w:p>
    <w:p w14:paraId="24C32697" w14:textId="77777777" w:rsidR="002976DA" w:rsidRPr="00BA10E8" w:rsidRDefault="002976DA" w:rsidP="002976DA">
      <w:pPr>
        <w:rPr>
          <w:b/>
          <w:sz w:val="26"/>
          <w:u w:val="single"/>
        </w:rPr>
      </w:pPr>
      <w:r w:rsidRPr="00BA10E8">
        <w:rPr>
          <w:rStyle w:val="StyleUnderline"/>
        </w:rPr>
        <w:t>The result, according to the new paper, is "outright chaos" and perhaps "the end of human global civilization as we know it."</w:t>
      </w:r>
    </w:p>
    <w:p w14:paraId="0B2F9902" w14:textId="2F1B13D4" w:rsidR="002976DA" w:rsidRDefault="002976DA" w:rsidP="002976DA"/>
    <w:p w14:paraId="3C3A811B" w14:textId="77777777" w:rsidR="002976DA" w:rsidRPr="00BA10E8" w:rsidRDefault="002976DA" w:rsidP="002976DA">
      <w:pPr>
        <w:pStyle w:val="Heading4"/>
        <w:rPr>
          <w:rFonts w:cs="Calibri"/>
        </w:rPr>
      </w:pPr>
      <w:r w:rsidRPr="00BA10E8">
        <w:rPr>
          <w:rFonts w:cs="Calibri"/>
        </w:rPr>
        <w:t xml:space="preserve">Extinction – nuke war fallout creates Ice Age and mass starvation </w:t>
      </w:r>
    </w:p>
    <w:p w14:paraId="2B77CCC4" w14:textId="77777777" w:rsidR="002976DA" w:rsidRPr="00BA10E8" w:rsidRDefault="002976DA" w:rsidP="002976DA">
      <w:r w:rsidRPr="00BA10E8">
        <w:t xml:space="preserve">Steven </w:t>
      </w:r>
      <w:r w:rsidRPr="00BA10E8">
        <w:rPr>
          <w:rStyle w:val="StyleUnderline"/>
        </w:rPr>
        <w:t>Starr 15</w:t>
      </w:r>
      <w:r w:rsidRPr="00BA10E8">
        <w:t xml:space="preserve">. “Nuclear War: An Unrecognized Mass Extinction Event Waiting </w:t>
      </w:r>
      <w:proofErr w:type="gramStart"/>
      <w:r w:rsidRPr="00BA10E8">
        <w:t>To</w:t>
      </w:r>
      <w:proofErr w:type="gramEnd"/>
      <w:r w:rsidRPr="00BA10E8">
        <w:t xml:space="preserve"> Happen.” </w:t>
      </w:r>
      <w:proofErr w:type="spellStart"/>
      <w:r w:rsidRPr="00BA10E8">
        <w:t>Ratical</w:t>
      </w:r>
      <w:proofErr w:type="spellEnd"/>
      <w:r w:rsidRPr="00BA10E8">
        <w:t xml:space="preserve">. March 2015. </w:t>
      </w:r>
      <w:hyperlink r:id="rId19" w:history="1">
        <w:r w:rsidRPr="00BA10E8">
          <w:rPr>
            <w:rStyle w:val="Hyperlink"/>
          </w:rPr>
          <w:t>https://ratical.org/radiation/NuclearExtinction/StevenStarr022815.html</w:t>
        </w:r>
      </w:hyperlink>
      <w:r w:rsidRPr="00BA10E8">
        <w:t xml:space="preserve"> TG</w:t>
      </w:r>
    </w:p>
    <w:p w14:paraId="2DF73A85" w14:textId="77777777" w:rsidR="002976DA" w:rsidRPr="00BA10E8" w:rsidRDefault="002976DA" w:rsidP="002976DA">
      <w:pPr>
        <w:rPr>
          <w:rStyle w:val="StyleUnderline"/>
        </w:rPr>
      </w:pPr>
      <w:r w:rsidRPr="00476186">
        <w:rPr>
          <w:rStyle w:val="StyleUnderline"/>
          <w:highlight w:val="green"/>
        </w:rPr>
        <w:t xml:space="preserve">A war </w:t>
      </w:r>
      <w:r w:rsidRPr="00BA10E8">
        <w:rPr>
          <w:rStyle w:val="StyleUnderline"/>
        </w:rPr>
        <w:t xml:space="preserve">fought </w:t>
      </w:r>
      <w:r w:rsidRPr="00476186">
        <w:rPr>
          <w:rStyle w:val="StyleUnderline"/>
          <w:highlight w:val="green"/>
        </w:rPr>
        <w:t>with</w:t>
      </w:r>
      <w:r w:rsidRPr="00BA10E8">
        <w:rPr>
          <w:rStyle w:val="StyleUnderline"/>
        </w:rPr>
        <w:t xml:space="preserve"> 21st century</w:t>
      </w:r>
      <w:r w:rsidRPr="00BA10E8">
        <w:t xml:space="preserve"> strategic </w:t>
      </w:r>
      <w:r w:rsidRPr="00476186">
        <w:rPr>
          <w:rStyle w:val="StyleUnderline"/>
          <w:highlight w:val="green"/>
        </w:rPr>
        <w:t>nuclear weapons</w:t>
      </w:r>
      <w:r w:rsidRPr="00BA10E8">
        <w:rPr>
          <w:rStyle w:val="StyleUnderline"/>
        </w:rPr>
        <w:t xml:space="preserve"> would be more than just a great catastrophe in human history. If we allow it to happen, such a war </w:t>
      </w:r>
      <w:r w:rsidRPr="00476186">
        <w:rPr>
          <w:rStyle w:val="StyleUnderline"/>
          <w:highlight w:val="green"/>
        </w:rPr>
        <w:t>would be a mass extinction event</w:t>
      </w:r>
      <w:r w:rsidRPr="00BA10E8">
        <w:rPr>
          <w:rStyle w:val="StyleUnderline"/>
        </w:rPr>
        <w:t xml:space="preserve"> that </w:t>
      </w:r>
      <w:hyperlink r:id="rId20" w:history="1">
        <w:r w:rsidRPr="00BA10E8">
          <w:rPr>
            <w:rStyle w:val="StyleUnderline"/>
          </w:rPr>
          <w:t>ends human history</w:t>
        </w:r>
      </w:hyperlink>
      <w:r w:rsidRPr="00BA10E8">
        <w:rPr>
          <w:rStyle w:val="StyleUnderline"/>
        </w:rPr>
        <w:t>. There is a profound difference between extinction and “an unprecedented disaster,” or even “the end of civilization,” because even after such an immense catastrophe, human life would go on.</w:t>
      </w:r>
    </w:p>
    <w:p w14:paraId="008CC674" w14:textId="77777777" w:rsidR="002976DA" w:rsidRPr="00BA10E8" w:rsidRDefault="002976DA" w:rsidP="002976DA">
      <w:r w:rsidRPr="00BA10E8">
        <w:t xml:space="preserve">But </w:t>
      </w:r>
      <w:r w:rsidRPr="00476186">
        <w:rPr>
          <w:rStyle w:val="StyleUnderline"/>
          <w:highlight w:val="green"/>
        </w:rPr>
        <w:t>extinction</w:t>
      </w:r>
      <w:r w:rsidRPr="00BA10E8">
        <w:rPr>
          <w:rStyle w:val="StyleUnderline"/>
        </w:rPr>
        <w:t xml:space="preserve">, by definition, </w:t>
      </w:r>
      <w:r w:rsidRPr="00476186">
        <w:rPr>
          <w:rStyle w:val="StyleUnderline"/>
          <w:highlight w:val="green"/>
        </w:rPr>
        <w:t>is an event of utter finality</w:t>
      </w:r>
      <w:r w:rsidRPr="00BA10E8">
        <w:rPr>
          <w:rStyle w:val="StyleUnderline"/>
        </w:rPr>
        <w:t>, and a nuclear war that could cause human extinction should really be considered as the ultimate criminal act</w:t>
      </w:r>
      <w:r w:rsidRPr="00BA10E8">
        <w:t>. It certainly would be the crime to end all crimes.</w:t>
      </w:r>
    </w:p>
    <w:p w14:paraId="33A60438" w14:textId="77777777" w:rsidR="002976DA" w:rsidRPr="00BA10E8" w:rsidRDefault="002976DA" w:rsidP="002976DA">
      <w:r w:rsidRPr="00BA10E8">
        <w:rPr>
          <w:rStyle w:val="StyleUnderline"/>
        </w:rPr>
        <w:lastRenderedPageBreak/>
        <w:t>The world’s leading climatologists now tell us that nuclear war threatens our continued existence as a species</w:t>
      </w:r>
      <w:r w:rsidRPr="00BA10E8">
        <w:t xml:space="preserve">. Their </w:t>
      </w:r>
      <w:r w:rsidRPr="00BA10E8">
        <w:rPr>
          <w:rStyle w:val="StyleUnderline"/>
        </w:rPr>
        <w:t xml:space="preserve">studies predict that a large nuclear war, especially one fought with strategic nuclear weapons, would create a post-war environment in which </w:t>
      </w:r>
      <w:r w:rsidRPr="00476186">
        <w:rPr>
          <w:rStyle w:val="StyleUnderline"/>
          <w:highlight w:val="green"/>
        </w:rPr>
        <w:t>for many years it would be too cold and dark to</w:t>
      </w:r>
      <w:r w:rsidRPr="00BA10E8">
        <w:rPr>
          <w:rStyle w:val="StyleUnderline"/>
        </w:rPr>
        <w:t xml:space="preserve"> even </w:t>
      </w:r>
      <w:r w:rsidRPr="00476186">
        <w:rPr>
          <w:rStyle w:val="StyleUnderline"/>
          <w:highlight w:val="green"/>
        </w:rPr>
        <w:t>grow food</w:t>
      </w:r>
      <w:r w:rsidRPr="00BA10E8">
        <w:t xml:space="preserve">. Their findings make it clear that </w:t>
      </w:r>
      <w:r w:rsidRPr="00BA10E8">
        <w:rPr>
          <w:rStyle w:val="StyleUnderline"/>
        </w:rPr>
        <w:t xml:space="preserve">not only humans, but most large animals and many other forms of complex life would likely vanish forever in a nuclear darkness </w:t>
      </w:r>
      <w:r w:rsidRPr="00BA10E8">
        <w:t>of our own making.</w:t>
      </w:r>
    </w:p>
    <w:p w14:paraId="02FC950A" w14:textId="77777777" w:rsidR="002976DA" w:rsidRPr="00BA10E8" w:rsidRDefault="002976DA" w:rsidP="002976DA">
      <w:pPr>
        <w:rPr>
          <w:rStyle w:val="StyleUnderline"/>
        </w:rPr>
      </w:pPr>
      <w:r w:rsidRPr="00BA10E8">
        <w:rPr>
          <w:rStyle w:val="StyleUnderline"/>
        </w:rPr>
        <w:t xml:space="preserve">The environmental consequences of nuclear war would attack the ecological support systems of life at every level. </w:t>
      </w:r>
      <w:r w:rsidRPr="00476186">
        <w:rPr>
          <w:rStyle w:val="StyleUnderline"/>
          <w:highlight w:val="green"/>
        </w:rPr>
        <w:t>Radioactive fallout</w:t>
      </w:r>
      <w:r w:rsidRPr="00BA10E8">
        <w:rPr>
          <w:rStyle w:val="StyleUnderline"/>
        </w:rPr>
        <w:t xml:space="preserve"> produced not only by nuclear bombs, but also by the destruction of nuclear power plants and their spent fuel pools, </w:t>
      </w:r>
      <w:r w:rsidRPr="00476186">
        <w:rPr>
          <w:rStyle w:val="StyleUnderline"/>
          <w:highlight w:val="green"/>
        </w:rPr>
        <w:t>would poison the biosphere. Millions of tons of smoke would</w:t>
      </w:r>
      <w:r w:rsidRPr="00BA10E8">
        <w:rPr>
          <w:rStyle w:val="StyleUnderline"/>
        </w:rPr>
        <w:t xml:space="preserve"> act to </w:t>
      </w:r>
      <w:hyperlink r:id="rId21" w:history="1">
        <w:r w:rsidRPr="00476186">
          <w:rPr>
            <w:rStyle w:val="StyleUnderline"/>
            <w:highlight w:val="green"/>
          </w:rPr>
          <w:t>destroy</w:t>
        </w:r>
        <w:r w:rsidRPr="00BA10E8">
          <w:rPr>
            <w:rStyle w:val="StyleUnderline"/>
          </w:rPr>
          <w:t xml:space="preserve"> Earth’s protective </w:t>
        </w:r>
        <w:r w:rsidRPr="00476186">
          <w:rPr>
            <w:rStyle w:val="StyleUnderline"/>
            <w:highlight w:val="green"/>
          </w:rPr>
          <w:t>ozone</w:t>
        </w:r>
        <w:r w:rsidRPr="00BA10E8">
          <w:rPr>
            <w:rStyle w:val="StyleUnderline"/>
          </w:rPr>
          <w:t xml:space="preserve"> layer</w:t>
        </w:r>
      </w:hyperlink>
      <w:r w:rsidRPr="00BA10E8">
        <w:rPr>
          <w:rStyle w:val="StyleUnderline"/>
        </w:rPr>
        <w:t> </w:t>
      </w:r>
      <w:r w:rsidRPr="00476186">
        <w:rPr>
          <w:rStyle w:val="StyleUnderline"/>
          <w:highlight w:val="green"/>
        </w:rPr>
        <w:t>and block</w:t>
      </w:r>
      <w:r w:rsidRPr="00BA10E8">
        <w:rPr>
          <w:rStyle w:val="StyleUnderline"/>
        </w:rPr>
        <w:t xml:space="preserve"> most </w:t>
      </w:r>
      <w:r w:rsidRPr="00476186">
        <w:rPr>
          <w:rStyle w:val="StyleUnderline"/>
          <w:highlight w:val="green"/>
        </w:rPr>
        <w:t>sunlight</w:t>
      </w:r>
      <w:r w:rsidRPr="00BA10E8">
        <w:rPr>
          <w:rStyle w:val="StyleUnderline"/>
        </w:rPr>
        <w:t xml:space="preserve"> from reaching Earth’s surface, </w:t>
      </w:r>
      <w:r w:rsidRPr="00476186">
        <w:rPr>
          <w:rStyle w:val="StyleUnderline"/>
          <w:highlight w:val="green"/>
        </w:rPr>
        <w:t>creating Ice Age</w:t>
      </w:r>
      <w:r w:rsidRPr="00BA10E8">
        <w:rPr>
          <w:rStyle w:val="StyleUnderline"/>
        </w:rPr>
        <w:t xml:space="preserve"> weather conditions that would last </w:t>
      </w:r>
      <w:r w:rsidRPr="00476186">
        <w:rPr>
          <w:rStyle w:val="StyleUnderline"/>
          <w:highlight w:val="green"/>
        </w:rPr>
        <w:t>for decades</w:t>
      </w:r>
      <w:r w:rsidRPr="00BA10E8">
        <w:rPr>
          <w:rStyle w:val="StyleUnderline"/>
        </w:rPr>
        <w:t>.</w:t>
      </w:r>
    </w:p>
    <w:p w14:paraId="2EEE648F" w14:textId="77777777" w:rsidR="002976DA" w:rsidRPr="00BA10E8" w:rsidRDefault="002976DA" w:rsidP="002976DA">
      <w:r w:rsidRPr="00BA10E8">
        <w:t>Yet the political and military leaders who control nuclear weapons strictly avoid any direct public discussion of the consequences of nuclear war. They do so by arguing that nuclear weapons are not intended to be used, but only to deter.</w:t>
      </w:r>
    </w:p>
    <w:p w14:paraId="0A947B76" w14:textId="77777777" w:rsidR="002976DA" w:rsidRPr="00BA10E8" w:rsidRDefault="002976DA" w:rsidP="002976DA">
      <w:pPr>
        <w:rPr>
          <w:rStyle w:val="StyleUnderline"/>
        </w:rPr>
      </w:pPr>
      <w:r w:rsidRPr="00BA10E8">
        <w:t xml:space="preserve">Remarkably, the leaders of the Nuclear Weapon States have chosen to ignore the authoritative, long-standing scientific research done by the climatologists, </w:t>
      </w:r>
      <w:r w:rsidRPr="00BA10E8">
        <w:rPr>
          <w:rStyle w:val="StyleUnderline"/>
        </w:rPr>
        <w:t>research</w:t>
      </w:r>
      <w:r w:rsidRPr="00BA10E8">
        <w:t xml:space="preserve"> that </w:t>
      </w:r>
      <w:r w:rsidRPr="00BA10E8">
        <w:rPr>
          <w:rStyle w:val="StyleUnderline"/>
        </w:rPr>
        <w:t xml:space="preserve">predicts </w:t>
      </w:r>
      <w:r w:rsidRPr="00476186">
        <w:rPr>
          <w:rStyle w:val="StyleUnderline"/>
          <w:highlight w:val="green"/>
        </w:rPr>
        <w:t>virtually any nuclear war</w:t>
      </w:r>
      <w:r w:rsidRPr="00BA10E8">
        <w:rPr>
          <w:rStyle w:val="StyleUnderline"/>
        </w:rPr>
        <w:t xml:space="preserve">, fought with even a fraction of the operational and deployed nuclear arsenals, </w:t>
      </w:r>
      <w:r w:rsidRPr="00476186">
        <w:rPr>
          <w:rStyle w:val="StyleUnderline"/>
          <w:highlight w:val="green"/>
        </w:rPr>
        <w:t>will leave the Earth essentially uninhabitable</w:t>
      </w:r>
      <w:r w:rsidRPr="00BA10E8">
        <w:rPr>
          <w:rStyle w:val="StyleUnderline"/>
        </w:rPr>
        <w:t>.</w:t>
      </w:r>
    </w:p>
    <w:p w14:paraId="3CD46BDB" w14:textId="77777777" w:rsidR="002976DA" w:rsidRPr="002976DA" w:rsidRDefault="002976DA" w:rsidP="002976DA"/>
    <w:p w14:paraId="7D9062FD" w14:textId="085AAE90" w:rsidR="00962502" w:rsidRDefault="00962502" w:rsidP="00A654E4">
      <w:pPr>
        <w:pStyle w:val="Heading3"/>
      </w:pPr>
      <w:r>
        <w:lastRenderedPageBreak/>
        <w:t>1NC – DA</w:t>
      </w:r>
    </w:p>
    <w:p w14:paraId="19E79086" w14:textId="642F858C" w:rsidR="00962502" w:rsidRPr="00413D39" w:rsidRDefault="00962502" w:rsidP="00962502">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63A01FB9" w14:textId="77777777" w:rsidR="00962502" w:rsidRPr="00413D39" w:rsidRDefault="00962502" w:rsidP="00962502">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22" w:history="1">
        <w:r w:rsidRPr="00413D39">
          <w:rPr>
            <w:rStyle w:val="Hyperlink"/>
          </w:rPr>
          <w:t>https://www.barrons.com/articles/as-washington-ties-pharmas-hands-china-is-leaping-ahead-51623438808</w:t>
        </w:r>
      </w:hyperlink>
      <w:r w:rsidRPr="00413D39">
        <w:t>] Justin</w:t>
      </w:r>
    </w:p>
    <w:p w14:paraId="10EDDB25" w14:textId="77777777" w:rsidR="00962502" w:rsidRPr="00793374" w:rsidRDefault="00962502" w:rsidP="00962502">
      <w:pPr>
        <w:rPr>
          <w:b/>
          <w:iCs/>
          <w:sz w:val="26"/>
          <w:szCs w:val="26"/>
          <w:u w:val="single"/>
        </w:rPr>
      </w:pPr>
      <w:r w:rsidRPr="00793374">
        <w:rPr>
          <w:szCs w:val="26"/>
        </w:rPr>
        <w:t xml:space="preserve">There should be no doubt that </w:t>
      </w:r>
      <w:r w:rsidRPr="00793374">
        <w:rPr>
          <w:sz w:val="26"/>
          <w:szCs w:val="26"/>
          <w:highlight w:val="green"/>
          <w:u w:val="single"/>
        </w:rPr>
        <w:t>we are</w:t>
      </w:r>
      <w:r w:rsidRPr="00793374">
        <w:rPr>
          <w:sz w:val="26"/>
          <w:szCs w:val="26"/>
          <w:u w:val="single"/>
        </w:rPr>
        <w:t xml:space="preserve"> living </w:t>
      </w:r>
      <w:r w:rsidRPr="00793374">
        <w:rPr>
          <w:sz w:val="26"/>
          <w:szCs w:val="26"/>
          <w:highlight w:val="green"/>
          <w:u w:val="single"/>
        </w:rPr>
        <w:t xml:space="preserve">at the </w:t>
      </w:r>
      <w:r w:rsidRPr="00793374">
        <w:rPr>
          <w:rStyle w:val="Emphasis"/>
          <w:szCs w:val="26"/>
          <w:highlight w:val="green"/>
        </w:rPr>
        <w:t>dawn</w:t>
      </w:r>
      <w:r w:rsidRPr="00793374">
        <w:rPr>
          <w:sz w:val="26"/>
          <w:szCs w:val="26"/>
          <w:highlight w:val="green"/>
          <w:u w:val="single"/>
        </w:rPr>
        <w:t xml:space="preserve"> of</w:t>
      </w:r>
      <w:r w:rsidRPr="00793374">
        <w:rPr>
          <w:sz w:val="26"/>
          <w:szCs w:val="26"/>
          <w:u w:val="single"/>
        </w:rPr>
        <w:t xml:space="preserve"> a golden age of biomedical </w:t>
      </w:r>
      <w:r w:rsidRPr="00793374">
        <w:rPr>
          <w:sz w:val="26"/>
          <w:szCs w:val="26"/>
          <w:highlight w:val="green"/>
          <w:u w:val="single"/>
        </w:rPr>
        <w:t>innovation</w:t>
      </w:r>
      <w:r w:rsidRPr="00793374">
        <w:rPr>
          <w:sz w:val="26"/>
          <w:szCs w:val="26"/>
          <w:u w:val="single"/>
        </w:rPr>
        <w:t xml:space="preserve">. The </w:t>
      </w:r>
      <w:r w:rsidRPr="00793374">
        <w:rPr>
          <w:rStyle w:val="Emphasis"/>
          <w:szCs w:val="26"/>
          <w:highlight w:val="green"/>
        </w:rPr>
        <w:t>American</w:t>
      </w:r>
      <w:r w:rsidRPr="00793374">
        <w:rPr>
          <w:sz w:val="26"/>
          <w:szCs w:val="26"/>
          <w:highlight w:val="green"/>
          <w:u w:val="single"/>
        </w:rPr>
        <w:t xml:space="preserve"> </w:t>
      </w:r>
      <w:r w:rsidRPr="00793374">
        <w:rPr>
          <w:rStyle w:val="Emphasis"/>
          <w:szCs w:val="26"/>
          <w:highlight w:val="green"/>
        </w:rPr>
        <w:t>scientific</w:t>
      </w:r>
      <w:r w:rsidRPr="00793374">
        <w:rPr>
          <w:sz w:val="26"/>
          <w:szCs w:val="26"/>
          <w:highlight w:val="green"/>
          <w:u w:val="single"/>
        </w:rPr>
        <w:t xml:space="preserve"> </w:t>
      </w:r>
      <w:r w:rsidRPr="00793374">
        <w:rPr>
          <w:rStyle w:val="Emphasis"/>
          <w:szCs w:val="26"/>
          <w:highlight w:val="green"/>
        </w:rPr>
        <w:t>engine</w:t>
      </w:r>
      <w:r w:rsidRPr="00793374">
        <w:rPr>
          <w:sz w:val="26"/>
          <w:szCs w:val="26"/>
          <w:u w:val="single"/>
        </w:rPr>
        <w:t xml:space="preserve"> that produced </w:t>
      </w:r>
      <w:r w:rsidRPr="00793374">
        <w:rPr>
          <w:rStyle w:val="Emphasis"/>
          <w:szCs w:val="26"/>
        </w:rPr>
        <w:t>Covid-19 vaccines in record time</w:t>
      </w:r>
      <w:r w:rsidRPr="00793374">
        <w:rPr>
          <w:szCs w:val="26"/>
        </w:rPr>
        <w:t xml:space="preserve"> was fueled by a convergence of advances in genomics, biomarkers, data science, and manufacturing years in the making. The first </w:t>
      </w:r>
      <w:r w:rsidRPr="00793374">
        <w:rPr>
          <w:sz w:val="26"/>
          <w:szCs w:val="26"/>
          <w:u w:val="single"/>
        </w:rPr>
        <w:t xml:space="preserve">Food and Drug Administration approvals of a host of new </w:t>
      </w:r>
      <w:r w:rsidRPr="00793374">
        <w:rPr>
          <w:rStyle w:val="Emphasis"/>
          <w:szCs w:val="26"/>
          <w:highlight w:val="green"/>
        </w:rPr>
        <w:t>product formats</w:t>
      </w:r>
      <w:r w:rsidRPr="00793374">
        <w:rPr>
          <w:rStyle w:val="Emphasis"/>
          <w:szCs w:val="26"/>
        </w:rPr>
        <w:t>—oligonucleotide, bispecific, oncolytic virus, CAR-T, and lentivirus/AAV—all took place within the last decade</w:t>
      </w:r>
      <w:r w:rsidRPr="00793374">
        <w:rPr>
          <w:szCs w:val="26"/>
        </w:rPr>
        <w:t xml:space="preserve">. These represent an </w:t>
      </w:r>
      <w:r w:rsidRPr="00793374">
        <w:rPr>
          <w:sz w:val="26"/>
          <w:szCs w:val="26"/>
          <w:u w:val="single"/>
        </w:rPr>
        <w:t>unprecedented expansion of the armamentarium</w:t>
      </w:r>
      <w:r w:rsidRPr="00793374">
        <w:rPr>
          <w:szCs w:val="26"/>
        </w:rPr>
        <w:t xml:space="preserve"> that physicians have at their disposal to treat and cure disease. In the last few years, </w:t>
      </w:r>
      <w:r w:rsidRPr="00793374">
        <w:rPr>
          <w:sz w:val="26"/>
          <w:szCs w:val="26"/>
          <w:highlight w:val="green"/>
          <w:u w:val="single"/>
        </w:rPr>
        <w:t>47% of</w:t>
      </w:r>
      <w:r w:rsidRPr="00793374">
        <w:rPr>
          <w:sz w:val="26"/>
          <w:szCs w:val="26"/>
          <w:u w:val="single"/>
        </w:rPr>
        <w:t xml:space="preserve"> all new </w:t>
      </w:r>
      <w:r w:rsidRPr="00793374">
        <w:rPr>
          <w:sz w:val="26"/>
          <w:szCs w:val="26"/>
          <w:highlight w:val="green"/>
          <w:u w:val="single"/>
        </w:rPr>
        <w:t>medicines</w:t>
      </w:r>
      <w:r w:rsidRPr="00793374">
        <w:rPr>
          <w:sz w:val="26"/>
          <w:szCs w:val="26"/>
          <w:u w:val="single"/>
        </w:rPr>
        <w:t xml:space="preserve"> were </w:t>
      </w:r>
      <w:r w:rsidRPr="00793374">
        <w:rPr>
          <w:sz w:val="26"/>
          <w:szCs w:val="26"/>
          <w:highlight w:val="green"/>
          <w:u w:val="single"/>
        </w:rPr>
        <w:t>invented by</w:t>
      </w:r>
      <w:r w:rsidRPr="00793374">
        <w:rPr>
          <w:sz w:val="26"/>
          <w:szCs w:val="26"/>
          <w:u w:val="single"/>
        </w:rPr>
        <w:t xml:space="preserve"> U.S. </w:t>
      </w:r>
      <w:r w:rsidRPr="00793374">
        <w:rPr>
          <w:rStyle w:val="Emphasis"/>
          <w:szCs w:val="26"/>
          <w:highlight w:val="green"/>
        </w:rPr>
        <w:t>biopharma companies</w:t>
      </w:r>
      <w:r w:rsidRPr="00793374">
        <w:rPr>
          <w:rStyle w:val="Emphasis"/>
          <w:szCs w:val="26"/>
        </w:rPr>
        <w:t>, with homegrown startups</w:t>
      </w:r>
      <w:r w:rsidRPr="00793374">
        <w:rPr>
          <w:szCs w:val="26"/>
        </w:rPr>
        <w:t xml:space="preserve"> driving </w:t>
      </w:r>
      <w:proofErr w:type="gramStart"/>
      <w:r w:rsidRPr="00793374">
        <w:rPr>
          <w:szCs w:val="26"/>
        </w:rPr>
        <w:t>the majority of</w:t>
      </w:r>
      <w:proofErr w:type="gramEnd"/>
      <w:r w:rsidRPr="00793374">
        <w:rPr>
          <w:szCs w:val="26"/>
        </w:rPr>
        <w:t xml:space="preserve"> innovation. The bulk of the remainder were developed by foreign companies specifically for the U.S. market.</w:t>
      </w:r>
      <w:r>
        <w:rPr>
          <w:rStyle w:val="Emphasis"/>
          <w:szCs w:val="26"/>
        </w:rPr>
        <w:t xml:space="preserve"> </w:t>
      </w:r>
      <w:r w:rsidRPr="00793374">
        <w:rPr>
          <w:szCs w:val="26"/>
        </w:rPr>
        <w:t xml:space="preserve">An indirect benefit of these trends is that </w:t>
      </w:r>
      <w:r w:rsidRPr="00793374">
        <w:rPr>
          <w:sz w:val="26"/>
          <w:szCs w:val="26"/>
          <w:u w:val="single"/>
        </w:rPr>
        <w:t xml:space="preserve">most novel therapeutics undergo clinical </w:t>
      </w:r>
      <w:r w:rsidRPr="00793374">
        <w:rPr>
          <w:rStyle w:val="Emphasis"/>
          <w:szCs w:val="26"/>
          <w:highlight w:val="green"/>
        </w:rPr>
        <w:t>development and</w:t>
      </w:r>
      <w:r w:rsidRPr="00793374">
        <w:rPr>
          <w:rStyle w:val="Emphasis"/>
          <w:szCs w:val="26"/>
        </w:rPr>
        <w:t xml:space="preserve"> early commercial </w:t>
      </w:r>
      <w:r w:rsidRPr="00793374">
        <w:rPr>
          <w:rStyle w:val="Emphasis"/>
          <w:szCs w:val="26"/>
          <w:highlight w:val="green"/>
        </w:rPr>
        <w:t>launch here</w:t>
      </w:r>
      <w:r w:rsidRPr="00793374">
        <w:rPr>
          <w:rStyle w:val="Emphasis"/>
          <w:szCs w:val="26"/>
        </w:rPr>
        <w:t xml:space="preserve"> in the U.S</w:t>
      </w:r>
      <w:r w:rsidRPr="00793374">
        <w:rPr>
          <w:szCs w:val="26"/>
        </w:rPr>
        <w:t xml:space="preserve">. The rest of the world understands that the </w:t>
      </w:r>
      <w:r w:rsidRPr="00793374">
        <w:rPr>
          <w:sz w:val="26"/>
          <w:szCs w:val="26"/>
          <w:highlight w:val="green"/>
          <w:u w:val="single"/>
        </w:rPr>
        <w:t xml:space="preserve">American patient has </w:t>
      </w:r>
      <w:r w:rsidRPr="00793374">
        <w:rPr>
          <w:rStyle w:val="Emphasis"/>
          <w:szCs w:val="26"/>
          <w:highlight w:val="green"/>
        </w:rPr>
        <w:t>earlier</w:t>
      </w:r>
      <w:r w:rsidRPr="00793374">
        <w:rPr>
          <w:sz w:val="26"/>
          <w:szCs w:val="26"/>
          <w:u w:val="single"/>
        </w:rPr>
        <w:t xml:space="preserve"> and </w:t>
      </w:r>
      <w:r w:rsidRPr="00793374">
        <w:rPr>
          <w:rStyle w:val="Emphasis"/>
          <w:szCs w:val="26"/>
        </w:rPr>
        <w:t>broader</w:t>
      </w:r>
      <w:r w:rsidRPr="00793374">
        <w:rPr>
          <w:sz w:val="26"/>
          <w:szCs w:val="26"/>
          <w:u w:val="single"/>
        </w:rPr>
        <w:t xml:space="preserve"> </w:t>
      </w:r>
      <w:r w:rsidRPr="00793374">
        <w:rPr>
          <w:sz w:val="26"/>
          <w:szCs w:val="26"/>
          <w:highlight w:val="green"/>
          <w:u w:val="single"/>
        </w:rPr>
        <w:t>access</w:t>
      </w:r>
      <w:r w:rsidRPr="00793374">
        <w:rPr>
          <w:sz w:val="26"/>
          <w:szCs w:val="26"/>
          <w:u w:val="single"/>
        </w:rPr>
        <w:t xml:space="preserve"> to groundbreaking therapies</w:t>
      </w:r>
      <w:r w:rsidRPr="00793374">
        <w:rPr>
          <w:szCs w:val="26"/>
        </w:rPr>
        <w:t xml:space="preserve"> via these mechanisms. Indeed, </w:t>
      </w:r>
      <w:r w:rsidRPr="00793374">
        <w:rPr>
          <w:sz w:val="26"/>
          <w:szCs w:val="26"/>
          <w:u w:val="single"/>
        </w:rPr>
        <w:t>the past decade is filled with examples of medical “firsts” for American patients</w:t>
      </w:r>
      <w:r w:rsidRPr="00793374">
        <w:rPr>
          <w:szCs w:val="26"/>
        </w:rPr>
        <w:t xml:space="preserve">: the first cure for Hepatitis C, the first gene therapy for blindness, the first immunotherapy for cancer. Future rewards will be greater still if we preserve our current system of incentivizing and protecting innovation. The remarkable innovation capacity of our biopharmaceutical industry ought to be a source of national pride. Yet </w:t>
      </w:r>
      <w:r w:rsidRPr="00793374">
        <w:rPr>
          <w:sz w:val="26"/>
          <w:szCs w:val="26"/>
          <w:u w:val="single"/>
        </w:rPr>
        <w:t xml:space="preserve">while </w:t>
      </w:r>
      <w:r w:rsidRPr="00793374">
        <w:rPr>
          <w:rStyle w:val="Emphasis"/>
          <w:szCs w:val="26"/>
          <w:highlight w:val="green"/>
        </w:rPr>
        <w:t>“Made in America” is the</w:t>
      </w:r>
      <w:r w:rsidRPr="00793374">
        <w:rPr>
          <w:rStyle w:val="Emphasis"/>
          <w:szCs w:val="26"/>
        </w:rPr>
        <w:t xml:space="preserve"> global </w:t>
      </w:r>
      <w:r w:rsidRPr="00793374">
        <w:rPr>
          <w:rStyle w:val="Emphasis"/>
          <w:szCs w:val="26"/>
          <w:highlight w:val="green"/>
        </w:rPr>
        <w:t>standard</w:t>
      </w:r>
      <w:r w:rsidRPr="00793374">
        <w:rPr>
          <w:rStyle w:val="Emphasis"/>
          <w:szCs w:val="26"/>
        </w:rPr>
        <w:t xml:space="preserve"> for medicines in development</w:t>
      </w:r>
      <w:r w:rsidRPr="00793374">
        <w:rPr>
          <w:szCs w:val="26"/>
        </w:rPr>
        <w:t xml:space="preserve"> today, </w:t>
      </w:r>
      <w:r w:rsidRPr="00793374">
        <w:rPr>
          <w:sz w:val="26"/>
          <w:szCs w:val="26"/>
          <w:highlight w:val="green"/>
          <w:u w:val="single"/>
        </w:rPr>
        <w:t>misguided policy</w:t>
      </w:r>
      <w:r w:rsidRPr="00793374">
        <w:rPr>
          <w:sz w:val="26"/>
          <w:szCs w:val="26"/>
          <w:u w:val="single"/>
        </w:rPr>
        <w:t xml:space="preserve"> risks </w:t>
      </w:r>
      <w:r w:rsidRPr="00793374">
        <w:rPr>
          <w:sz w:val="26"/>
          <w:szCs w:val="26"/>
          <w:highlight w:val="green"/>
          <w:u w:val="single"/>
        </w:rPr>
        <w:t>ceding our</w:t>
      </w:r>
      <w:r w:rsidRPr="00793374">
        <w:rPr>
          <w:sz w:val="26"/>
          <w:szCs w:val="26"/>
          <w:u w:val="single"/>
        </w:rPr>
        <w:t xml:space="preserve"> scientific </w:t>
      </w:r>
      <w:r w:rsidRPr="00793374">
        <w:rPr>
          <w:sz w:val="26"/>
          <w:szCs w:val="26"/>
          <w:highlight w:val="green"/>
          <w:u w:val="single"/>
        </w:rPr>
        <w:t>prowess</w:t>
      </w:r>
      <w:r w:rsidRPr="00793374">
        <w:rPr>
          <w:sz w:val="26"/>
          <w:szCs w:val="26"/>
          <w:u w:val="single"/>
        </w:rPr>
        <w:t xml:space="preserve"> to other countries</w:t>
      </w:r>
      <w:r w:rsidRPr="00793374">
        <w:rPr>
          <w:szCs w:val="26"/>
        </w:rPr>
        <w:t xml:space="preserve"> in the future. </w:t>
      </w:r>
      <w:r w:rsidRPr="00793374">
        <w:rPr>
          <w:sz w:val="26"/>
          <w:szCs w:val="26"/>
          <w:u w:val="single"/>
        </w:rPr>
        <w:t xml:space="preserve">This is </w:t>
      </w:r>
      <w:r w:rsidRPr="00793374">
        <w:rPr>
          <w:sz w:val="26"/>
          <w:szCs w:val="26"/>
          <w:highlight w:val="green"/>
          <w:u w:val="single"/>
        </w:rPr>
        <w:t>particularly true in</w:t>
      </w:r>
      <w:r w:rsidRPr="00793374">
        <w:rPr>
          <w:sz w:val="26"/>
          <w:szCs w:val="26"/>
          <w:u w:val="single"/>
        </w:rPr>
        <w:t xml:space="preserve"> the case of </w:t>
      </w:r>
      <w:r w:rsidRPr="00793374">
        <w:rPr>
          <w:sz w:val="26"/>
          <w:szCs w:val="26"/>
          <w:highlight w:val="green"/>
          <w:u w:val="single"/>
        </w:rPr>
        <w:t>China</w:t>
      </w:r>
      <w:r w:rsidRPr="00793374">
        <w:rPr>
          <w:sz w:val="26"/>
          <w:szCs w:val="26"/>
          <w:u w:val="single"/>
        </w:rPr>
        <w:t>, where biotechnology has become a strategic pillar</w:t>
      </w:r>
      <w:r w:rsidRPr="00793374">
        <w:rPr>
          <w:szCs w:val="26"/>
        </w:rPr>
        <w:t xml:space="preserve"> for the health of its people and economy. From 2016 to 2020, </w:t>
      </w:r>
      <w:r w:rsidRPr="00793374">
        <w:rPr>
          <w:sz w:val="26"/>
          <w:szCs w:val="26"/>
          <w:u w:val="single"/>
        </w:rPr>
        <w:t xml:space="preserve">the market capitalization of all </w:t>
      </w:r>
      <w:r w:rsidRPr="00793374">
        <w:rPr>
          <w:sz w:val="26"/>
          <w:szCs w:val="26"/>
          <w:highlight w:val="green"/>
          <w:u w:val="single"/>
        </w:rPr>
        <w:t>Chinese biopharma</w:t>
      </w:r>
      <w:r w:rsidRPr="00793374">
        <w:rPr>
          <w:sz w:val="26"/>
          <w:szCs w:val="26"/>
          <w:u w:val="single"/>
        </w:rPr>
        <w:t xml:space="preserve"> companies </w:t>
      </w:r>
      <w:r w:rsidRPr="00793374">
        <w:rPr>
          <w:sz w:val="26"/>
          <w:szCs w:val="26"/>
          <w:highlight w:val="green"/>
          <w:u w:val="single"/>
        </w:rPr>
        <w:t>increased</w:t>
      </w:r>
      <w:r w:rsidRPr="00793374">
        <w:rPr>
          <w:sz w:val="26"/>
          <w:szCs w:val="26"/>
          <w:u w:val="single"/>
        </w:rPr>
        <w:t xml:space="preserve"> exponentially </w:t>
      </w:r>
      <w:r w:rsidRPr="00793374">
        <w:rPr>
          <w:rStyle w:val="Emphasis"/>
          <w:szCs w:val="26"/>
        </w:rPr>
        <w:t xml:space="preserve">from $1 billion </w:t>
      </w:r>
      <w:r w:rsidRPr="00793374">
        <w:rPr>
          <w:rStyle w:val="Emphasis"/>
          <w:szCs w:val="26"/>
          <w:highlight w:val="green"/>
        </w:rPr>
        <w:t>to</w:t>
      </w:r>
      <w:r w:rsidRPr="00793374">
        <w:rPr>
          <w:rStyle w:val="Emphasis"/>
          <w:szCs w:val="26"/>
        </w:rPr>
        <w:t xml:space="preserve"> over </w:t>
      </w:r>
      <w:r w:rsidRPr="00793374">
        <w:rPr>
          <w:rStyle w:val="Emphasis"/>
          <w:szCs w:val="26"/>
          <w:highlight w:val="green"/>
        </w:rPr>
        <w:t>$200 billion</w:t>
      </w:r>
      <w:r w:rsidRPr="00793374">
        <w:rPr>
          <w:sz w:val="26"/>
          <w:szCs w:val="26"/>
          <w:u w:val="single"/>
        </w:rPr>
        <w:t>. China saw over $28 billion invested in its life sciences sector in 2020, double the previous year’s amount. Returns on China’s investment are already arriving</w:t>
      </w:r>
      <w:r w:rsidRPr="00793374">
        <w:rPr>
          <w:szCs w:val="26"/>
        </w:rPr>
        <w:t xml:space="preserve">. The FDA approved a drug developed in China for the first time ever in 2019. </w:t>
      </w:r>
      <w:r w:rsidRPr="00793374">
        <w:rPr>
          <w:sz w:val="26"/>
          <w:szCs w:val="26"/>
          <w:u w:val="single"/>
        </w:rPr>
        <w:t xml:space="preserve">While </w:t>
      </w:r>
      <w:r w:rsidRPr="00793374">
        <w:rPr>
          <w:sz w:val="26"/>
          <w:szCs w:val="26"/>
          <w:highlight w:val="green"/>
          <w:u w:val="single"/>
        </w:rPr>
        <w:t>China’s innovation</w:t>
      </w:r>
      <w:r w:rsidRPr="00793374">
        <w:rPr>
          <w:sz w:val="26"/>
          <w:szCs w:val="26"/>
          <w:u w:val="single"/>
        </w:rPr>
        <w:t xml:space="preserve"> capacity currently remains </w:t>
      </w:r>
      <w:r w:rsidRPr="00793374">
        <w:rPr>
          <w:sz w:val="26"/>
          <w:szCs w:val="26"/>
          <w:highlight w:val="green"/>
          <w:u w:val="single"/>
        </w:rPr>
        <w:t>behind America</w:t>
      </w:r>
      <w:r w:rsidRPr="00793374">
        <w:rPr>
          <w:sz w:val="26"/>
          <w:szCs w:val="26"/>
          <w:u w:val="single"/>
        </w:rPr>
        <w:t xml:space="preserve">’s, my experiences as a biopharma professional make it clear </w:t>
      </w:r>
      <w:r w:rsidRPr="00793374">
        <w:rPr>
          <w:sz w:val="26"/>
          <w:szCs w:val="26"/>
          <w:highlight w:val="green"/>
          <w:u w:val="single"/>
        </w:rPr>
        <w:t>they are doing everything</w:t>
      </w:r>
      <w:r w:rsidRPr="00793374">
        <w:rPr>
          <w:sz w:val="26"/>
          <w:szCs w:val="26"/>
          <w:u w:val="single"/>
        </w:rPr>
        <w:t xml:space="preserve"> they can </w:t>
      </w:r>
      <w:r w:rsidRPr="00793374">
        <w:rPr>
          <w:sz w:val="26"/>
          <w:szCs w:val="26"/>
          <w:highlight w:val="green"/>
          <w:u w:val="single"/>
        </w:rPr>
        <w:t xml:space="preserve">to </w:t>
      </w:r>
      <w:r w:rsidRPr="00793374">
        <w:rPr>
          <w:rStyle w:val="Emphasis"/>
          <w:szCs w:val="26"/>
          <w:highlight w:val="green"/>
        </w:rPr>
        <w:t xml:space="preserve">catch up </w:t>
      </w:r>
      <w:r w:rsidRPr="00793374">
        <w:rPr>
          <w:rStyle w:val="Emphasis"/>
          <w:szCs w:val="26"/>
        </w:rPr>
        <w:t xml:space="preserve">and catch up </w:t>
      </w:r>
      <w:r w:rsidRPr="00793374">
        <w:rPr>
          <w:rStyle w:val="Emphasis"/>
          <w:szCs w:val="26"/>
          <w:highlight w:val="green"/>
        </w:rPr>
        <w:t>fast</w:t>
      </w:r>
      <w:r w:rsidRPr="00793374">
        <w:rPr>
          <w:rStyle w:val="Emphasis"/>
          <w:szCs w:val="26"/>
        </w:rPr>
        <w:t>.</w:t>
      </w:r>
      <w:r>
        <w:rPr>
          <w:rStyle w:val="Emphasis"/>
          <w:szCs w:val="26"/>
        </w:rPr>
        <w:t xml:space="preserve"> </w:t>
      </w:r>
      <w:r w:rsidRPr="00793374">
        <w:rPr>
          <w:szCs w:val="26"/>
        </w:rPr>
        <w:t xml:space="preserve">In fact, when I speak to </w:t>
      </w:r>
      <w:r w:rsidRPr="00793374">
        <w:rPr>
          <w:sz w:val="26"/>
          <w:szCs w:val="26"/>
          <w:u w:val="single"/>
        </w:rPr>
        <w:t>Chinese biotechnology executives</w:t>
      </w:r>
      <w:r w:rsidRPr="00793374">
        <w:rPr>
          <w:szCs w:val="26"/>
        </w:rPr>
        <w:t xml:space="preserve">, they </w:t>
      </w:r>
      <w:r w:rsidRPr="00793374">
        <w:rPr>
          <w:sz w:val="26"/>
          <w:szCs w:val="26"/>
          <w:u w:val="single"/>
        </w:rPr>
        <w:t xml:space="preserve">boast that they can run clinical trials faster than their U.S. </w:t>
      </w:r>
      <w:r w:rsidRPr="00793374">
        <w:rPr>
          <w:sz w:val="26"/>
          <w:szCs w:val="26"/>
          <w:u w:val="single"/>
        </w:rPr>
        <w:lastRenderedPageBreak/>
        <w:t xml:space="preserve">counterparts. The danger of </w:t>
      </w:r>
      <w:r w:rsidRPr="00793374">
        <w:rPr>
          <w:rStyle w:val="Emphasis"/>
          <w:szCs w:val="26"/>
          <w:highlight w:val="green"/>
        </w:rPr>
        <w:t>misguided policies</w:t>
      </w:r>
      <w:r w:rsidRPr="00793374">
        <w:rPr>
          <w:rStyle w:val="Emphasis"/>
          <w:szCs w:val="26"/>
        </w:rPr>
        <w:t xml:space="preserve"> that </w:t>
      </w:r>
      <w:r w:rsidRPr="00793374">
        <w:rPr>
          <w:rStyle w:val="Emphasis"/>
          <w:szCs w:val="26"/>
          <w:highlight w:val="green"/>
        </w:rPr>
        <w:t>disincentivize</w:t>
      </w:r>
      <w:r w:rsidRPr="00793374">
        <w:rPr>
          <w:rStyle w:val="Emphasis"/>
          <w:szCs w:val="26"/>
        </w:rPr>
        <w:t xml:space="preserve"> pharmaceutical </w:t>
      </w:r>
      <w:r w:rsidRPr="00793374">
        <w:rPr>
          <w:rStyle w:val="Emphasis"/>
          <w:szCs w:val="26"/>
          <w:highlight w:val="green"/>
        </w:rPr>
        <w:t>innovation</w:t>
      </w:r>
      <w:r w:rsidRPr="00793374">
        <w:rPr>
          <w:rStyle w:val="Emphasis"/>
          <w:szCs w:val="26"/>
        </w:rPr>
        <w:t xml:space="preserve"> in the U.S. is effectively driving</w:t>
      </w:r>
      <w:r w:rsidRPr="00793374">
        <w:rPr>
          <w:szCs w:val="26"/>
        </w:rPr>
        <w:t xml:space="preserve"> that </w:t>
      </w:r>
      <w:r w:rsidRPr="00793374">
        <w:rPr>
          <w:rStyle w:val="Emphasis"/>
          <w:szCs w:val="26"/>
        </w:rPr>
        <w:t>same</w:t>
      </w:r>
      <w:r w:rsidRPr="00793374">
        <w:rPr>
          <w:sz w:val="26"/>
          <w:szCs w:val="26"/>
          <w:u w:val="single"/>
        </w:rPr>
        <w:t xml:space="preserve"> </w:t>
      </w:r>
      <w:r w:rsidRPr="00793374">
        <w:rPr>
          <w:rStyle w:val="Emphasis"/>
          <w:szCs w:val="26"/>
        </w:rPr>
        <w:t>innovation</w:t>
      </w:r>
      <w:r w:rsidRPr="00793374">
        <w:rPr>
          <w:sz w:val="26"/>
          <w:szCs w:val="26"/>
          <w:u w:val="single"/>
        </w:rPr>
        <w:t xml:space="preserve"> to China</w:t>
      </w:r>
      <w:r w:rsidRPr="00793374">
        <w:rPr>
          <w:szCs w:val="26"/>
        </w:rPr>
        <w:t xml:space="preserve">. If we close off the market in the U.S. </w:t>
      </w:r>
      <w:proofErr w:type="gramStart"/>
      <w:r w:rsidRPr="00793374">
        <w:rPr>
          <w:szCs w:val="26"/>
        </w:rPr>
        <w:t>at the same time that</w:t>
      </w:r>
      <w:proofErr w:type="gramEnd"/>
      <w:r w:rsidRPr="00793374">
        <w:rPr>
          <w:szCs w:val="26"/>
        </w:rPr>
        <w:t xml:space="preserve"> China is opening its market to innovative new products, then </w:t>
      </w:r>
      <w:r w:rsidRPr="00793374">
        <w:rPr>
          <w:sz w:val="26"/>
          <w:szCs w:val="26"/>
          <w:u w:val="single"/>
        </w:rPr>
        <w:t xml:space="preserve">we will see </w:t>
      </w:r>
      <w:r w:rsidRPr="00793374">
        <w:rPr>
          <w:sz w:val="26"/>
          <w:szCs w:val="26"/>
          <w:highlight w:val="green"/>
          <w:u w:val="single"/>
        </w:rPr>
        <w:t xml:space="preserve">companies </w:t>
      </w:r>
      <w:r w:rsidRPr="00793374">
        <w:rPr>
          <w:sz w:val="26"/>
          <w:szCs w:val="26"/>
          <w:u w:val="single"/>
        </w:rPr>
        <w:t xml:space="preserve">choose to first </w:t>
      </w:r>
      <w:r w:rsidRPr="00793374">
        <w:rPr>
          <w:sz w:val="26"/>
          <w:szCs w:val="26"/>
          <w:highlight w:val="green"/>
          <w:u w:val="single"/>
        </w:rPr>
        <w:t>launch</w:t>
      </w:r>
      <w:r w:rsidRPr="00793374">
        <w:rPr>
          <w:sz w:val="26"/>
          <w:szCs w:val="26"/>
          <w:u w:val="single"/>
        </w:rPr>
        <w:t xml:space="preserve"> impactful </w:t>
      </w:r>
      <w:r w:rsidRPr="00793374">
        <w:rPr>
          <w:sz w:val="26"/>
          <w:szCs w:val="26"/>
          <w:highlight w:val="green"/>
          <w:u w:val="single"/>
        </w:rPr>
        <w:t>novel medicines</w:t>
      </w:r>
      <w:r w:rsidRPr="00793374">
        <w:rPr>
          <w:sz w:val="26"/>
          <w:szCs w:val="26"/>
          <w:u w:val="single"/>
        </w:rPr>
        <w:t xml:space="preserve"> in China, based on </w:t>
      </w:r>
      <w:r w:rsidRPr="00793374">
        <w:rPr>
          <w:sz w:val="26"/>
          <w:szCs w:val="26"/>
          <w:highlight w:val="green"/>
          <w:u w:val="single"/>
        </w:rPr>
        <w:t>clinical trials</w:t>
      </w:r>
      <w:r w:rsidRPr="00793374">
        <w:rPr>
          <w:sz w:val="26"/>
          <w:szCs w:val="26"/>
          <w:u w:val="single"/>
        </w:rPr>
        <w:t xml:space="preserve"> conducted </w:t>
      </w:r>
      <w:r w:rsidRPr="00793374">
        <w:rPr>
          <w:sz w:val="26"/>
          <w:szCs w:val="26"/>
          <w:highlight w:val="green"/>
          <w:u w:val="single"/>
        </w:rPr>
        <w:t>in China</w:t>
      </w:r>
      <w:r w:rsidRPr="00793374">
        <w:rPr>
          <w:sz w:val="26"/>
          <w:szCs w:val="26"/>
          <w:u w:val="single"/>
        </w:rPr>
        <w:t xml:space="preserve">. Because the FDA rarely accepts data generated entirely outside the U.S., this </w:t>
      </w:r>
      <w:r w:rsidRPr="00793374">
        <w:rPr>
          <w:sz w:val="26"/>
          <w:szCs w:val="26"/>
          <w:highlight w:val="green"/>
          <w:u w:val="single"/>
        </w:rPr>
        <w:t>relocation</w:t>
      </w:r>
      <w:r w:rsidRPr="00793374">
        <w:rPr>
          <w:sz w:val="26"/>
          <w:szCs w:val="26"/>
          <w:u w:val="single"/>
        </w:rPr>
        <w:t xml:space="preserve"> of research capacity will negatively </w:t>
      </w:r>
      <w:r w:rsidRPr="00793374">
        <w:rPr>
          <w:sz w:val="26"/>
          <w:szCs w:val="26"/>
          <w:highlight w:val="green"/>
          <w:u w:val="single"/>
        </w:rPr>
        <w:t>affect Americans’</w:t>
      </w:r>
      <w:r w:rsidRPr="00793374">
        <w:rPr>
          <w:sz w:val="26"/>
          <w:szCs w:val="26"/>
          <w:u w:val="single"/>
        </w:rPr>
        <w:t xml:space="preserve"> access to </w:t>
      </w:r>
      <w:r w:rsidRPr="00793374">
        <w:rPr>
          <w:rStyle w:val="Emphasis"/>
          <w:szCs w:val="26"/>
        </w:rPr>
        <w:t>cutting-edge therapies.</w:t>
      </w:r>
    </w:p>
    <w:p w14:paraId="0FFCD33E" w14:textId="77777777" w:rsidR="00962502" w:rsidRPr="00413D39" w:rsidRDefault="00962502" w:rsidP="00962502"/>
    <w:p w14:paraId="714098DC" w14:textId="77777777" w:rsidR="00962502" w:rsidRPr="00413D39" w:rsidRDefault="00962502" w:rsidP="00962502">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5635179F" w14:textId="77777777" w:rsidR="00962502" w:rsidRPr="00413D39" w:rsidRDefault="00962502" w:rsidP="00962502">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23" w:history="1">
        <w:r w:rsidRPr="00413D39">
          <w:rPr>
            <w:rStyle w:val="Hyperlink"/>
          </w:rPr>
          <w:t>https://www.washingtonpost.com/opinions/global-opinions/the-wrong-way-to-fight-vaccine-nationalism/2021/04/08/9a65e15e-98a8-11eb-962b-78c1d8228819_story.html</w:t>
        </w:r>
      </w:hyperlink>
      <w:r w:rsidRPr="00413D39">
        <w:t>] Justin</w:t>
      </w:r>
    </w:p>
    <w:p w14:paraId="4DD81796" w14:textId="77777777" w:rsidR="00962502" w:rsidRPr="00413D39" w:rsidRDefault="00962502" w:rsidP="00962502">
      <w:r w:rsidRPr="00413D39">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t>. The Biden administration must reject the effort by some nations to turn our shared crisis into their opportunity.</w:t>
      </w:r>
    </w:p>
    <w:p w14:paraId="760DB3C0" w14:textId="77777777" w:rsidR="00962502" w:rsidRPr="00413D39" w:rsidRDefault="00962502" w:rsidP="00962502">
      <w:pPr>
        <w:rPr>
          <w:rStyle w:val="Emphasis"/>
        </w:rPr>
      </w:pPr>
      <w:r w:rsidRPr="00413D39">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06B5B9ED" w14:textId="77777777" w:rsidR="00962502" w:rsidRPr="00413D39" w:rsidRDefault="00962502" w:rsidP="00962502">
      <w:pPr>
        <w:rPr>
          <w:u w:val="single"/>
        </w:rPr>
      </w:pPr>
      <w:r w:rsidRPr="00413D39">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04AA5F3D" w14:textId="77777777" w:rsidR="00962502" w:rsidRPr="00413D39" w:rsidRDefault="00962502" w:rsidP="00962502">
      <w:r w:rsidRPr="00413D39">
        <w:t xml:space="preserve">In Congress, there’s justified frustration with the United States’ failure to respond to China’s robust vaccine diplomacy, in which Beijing has conditioned vaccine offers to </w:t>
      </w:r>
      <w:r w:rsidRPr="00413D39">
        <w:lastRenderedPageBreak/>
        <w:t>pandemic-stricken countries on their ignoring security concerns over Chinese telecom companies or abandoning diplomatic recognition of Taiwan. There’s also a lot of anger at Big Pharma among progressives for profiting from the pandemic.</w:t>
      </w:r>
    </w:p>
    <w:p w14:paraId="17146C19" w14:textId="77777777" w:rsidR="00962502" w:rsidRPr="00413D39" w:rsidRDefault="00962502" w:rsidP="00962502">
      <w:r w:rsidRPr="00413D39">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0583B2C2" w14:textId="77777777" w:rsidR="00962502" w:rsidRPr="00413D39" w:rsidRDefault="00962502" w:rsidP="00962502">
      <w:r w:rsidRPr="00413D39">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286D6E61" w14:textId="77777777" w:rsidR="00962502" w:rsidRPr="00413D39" w:rsidRDefault="00962502" w:rsidP="00962502">
      <w:pPr>
        <w:rPr>
          <w:u w:val="single"/>
        </w:rPr>
      </w:pPr>
      <w:r w:rsidRPr="00413D39">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09305808" w14:textId="77777777" w:rsidR="00962502" w:rsidRPr="00413D39" w:rsidRDefault="00962502" w:rsidP="00962502">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t>, who believe the United States’ international reputation is suffering from its perceived “America First” vaccine strategy.</w:t>
      </w:r>
    </w:p>
    <w:p w14:paraId="1EADE7C0" w14:textId="77777777" w:rsidR="00962502" w:rsidRPr="00413D39" w:rsidRDefault="00962502" w:rsidP="00962502">
      <w:r w:rsidRPr="00413D39">
        <w:t xml:space="preserve">On Wednesday, U.S. Trade Representative Katherine Tai spoke with WTO Director General Ngozi </w:t>
      </w:r>
      <w:proofErr w:type="spellStart"/>
      <w:r w:rsidRPr="00413D39">
        <w:t>Okonjo</w:t>
      </w:r>
      <w:proofErr w:type="spellEnd"/>
      <w:r w:rsidRPr="00413D39">
        <w:t>-Iweala about the waiver issue. USTR is convening its own interagency meetings on the issue, which many see as a move to reassert its jurisdiction over WTO matters.</w:t>
      </w:r>
    </w:p>
    <w:p w14:paraId="10A0771C" w14:textId="77777777" w:rsidR="00962502" w:rsidRPr="00413D39" w:rsidRDefault="00962502" w:rsidP="00962502">
      <w:proofErr w:type="gramStart"/>
      <w:r w:rsidRPr="00413D39">
        <w:t>If and when</w:t>
      </w:r>
      <w:proofErr w:type="gramEnd"/>
      <w:r w:rsidRPr="00413D39">
        <w:t xml:space="preserve">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t>, potentially erasing thousands of U.S. jobs.</w:t>
      </w:r>
    </w:p>
    <w:p w14:paraId="77063626" w14:textId="77777777" w:rsidR="00962502" w:rsidRPr="00413D39" w:rsidRDefault="00962502" w:rsidP="00962502">
      <w:r w:rsidRPr="00413D39">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t>,” said Mark Cohen, senior fellow at the University of California at Berkeley Law School.</w:t>
      </w:r>
    </w:p>
    <w:p w14:paraId="44584CDC" w14:textId="77777777" w:rsidR="00962502" w:rsidRPr="00413D39" w:rsidRDefault="00962502" w:rsidP="00962502"/>
    <w:p w14:paraId="0A8973E9" w14:textId="77777777" w:rsidR="00962502" w:rsidRPr="00413D39" w:rsidRDefault="00962502" w:rsidP="00962502">
      <w:pPr>
        <w:pStyle w:val="Heading4"/>
        <w:rPr>
          <w:rFonts w:cs="Calibri"/>
        </w:rPr>
      </w:pPr>
      <w:r w:rsidRPr="00413D39">
        <w:rPr>
          <w:rFonts w:cs="Calibri"/>
        </w:rPr>
        <w:lastRenderedPageBreak/>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563058E8" w14:textId="77777777" w:rsidR="00962502" w:rsidRPr="00413D39" w:rsidRDefault="00962502" w:rsidP="00962502">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24" w:history="1">
        <w:r w:rsidRPr="00413D39">
          <w:rPr>
            <w:rStyle w:val="Hyperlink"/>
          </w:rPr>
          <w:t>https://thediplomat.com/2017/08/the-great-us-china-biotechnology-and-artificial-intelligence-race/</w:t>
        </w:r>
      </w:hyperlink>
      <w:r w:rsidRPr="00413D39">
        <w:t>] TDI // Re-Cut Justin</w:t>
      </w:r>
    </w:p>
    <w:p w14:paraId="17CF9D04" w14:textId="77777777" w:rsidR="00962502" w:rsidRPr="00793374" w:rsidRDefault="00962502" w:rsidP="00962502">
      <w:pPr>
        <w:rPr>
          <w:szCs w:val="26"/>
        </w:rPr>
      </w:pPr>
      <w:r w:rsidRPr="00793374">
        <w:rPr>
          <w:szCs w:val="26"/>
        </w:rPr>
        <w:t xml:space="preserve">Trans-Pacific View </w:t>
      </w:r>
      <w:proofErr w:type="gramStart"/>
      <w:r w:rsidRPr="00793374">
        <w:rPr>
          <w:szCs w:val="26"/>
        </w:rPr>
        <w:t>author</w:t>
      </w:r>
      <w:proofErr w:type="gramEnd"/>
      <w:r w:rsidRPr="00793374">
        <w:rPr>
          <w:szCs w:val="26"/>
        </w:rPr>
        <w:t xml:space="preserve"> Mercy </w:t>
      </w:r>
      <w:proofErr w:type="spellStart"/>
      <w:r w:rsidRPr="00793374">
        <w:rPr>
          <w:szCs w:val="26"/>
        </w:rPr>
        <w:t>Kuo</w:t>
      </w:r>
      <w:proofErr w:type="spellEnd"/>
      <w:r w:rsidRPr="00793374">
        <w:rPr>
          <w:szCs w:val="2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793374">
        <w:rPr>
          <w:sz w:val="26"/>
          <w:szCs w:val="26"/>
          <w:highlight w:val="green"/>
          <w:u w:val="single"/>
        </w:rPr>
        <w:t>China</w:t>
      </w:r>
      <w:r w:rsidRPr="00793374">
        <w:rPr>
          <w:sz w:val="26"/>
          <w:szCs w:val="26"/>
          <w:u w:val="single"/>
        </w:rPr>
        <w:t xml:space="preserve"> plans to become the next AI-Genomics powerhouse</w:t>
      </w:r>
      <w:r w:rsidRPr="00793374">
        <w:rPr>
          <w:szCs w:val="26"/>
        </w:rPr>
        <w:t xml:space="preserve">, which indicates that these technologies will soon converge in China. </w:t>
      </w:r>
      <w:r w:rsidRPr="00793374">
        <w:rPr>
          <w:sz w:val="26"/>
          <w:szCs w:val="26"/>
          <w:u w:val="single"/>
        </w:rPr>
        <w:t xml:space="preserve">China’s ambition is to </w:t>
      </w:r>
      <w:r w:rsidRPr="00793374">
        <w:rPr>
          <w:sz w:val="26"/>
          <w:szCs w:val="26"/>
          <w:highlight w:val="green"/>
          <w:u w:val="single"/>
        </w:rPr>
        <w:t>lead</w:t>
      </w:r>
      <w:r w:rsidRPr="00793374">
        <w:rPr>
          <w:sz w:val="26"/>
          <w:szCs w:val="26"/>
          <w:u w:val="single"/>
        </w:rPr>
        <w:t xml:space="preserve"> the global </w:t>
      </w:r>
      <w:r w:rsidRPr="00793374">
        <w:rPr>
          <w:sz w:val="26"/>
          <w:szCs w:val="26"/>
          <w:highlight w:val="green"/>
          <w:u w:val="single"/>
        </w:rPr>
        <w:t>market for</w:t>
      </w:r>
      <w:r w:rsidRPr="00793374">
        <w:rPr>
          <w:sz w:val="26"/>
          <w:szCs w:val="26"/>
          <w:u w:val="single"/>
        </w:rPr>
        <w:t xml:space="preserve"> precision </w:t>
      </w:r>
      <w:r w:rsidRPr="00793374">
        <w:rPr>
          <w:sz w:val="26"/>
          <w:szCs w:val="26"/>
          <w:highlight w:val="green"/>
          <w:u w:val="single"/>
        </w:rPr>
        <w:t>medicine</w:t>
      </w:r>
      <w:r w:rsidRPr="00793374">
        <w:rPr>
          <w:szCs w:val="26"/>
        </w:rPr>
        <w:t xml:space="preserve">, </w:t>
      </w:r>
      <w:r w:rsidRPr="00793374">
        <w:rPr>
          <w:b/>
          <w:bCs/>
          <w:sz w:val="26"/>
          <w:szCs w:val="26"/>
          <w:u w:val="single"/>
        </w:rPr>
        <w:t xml:space="preserve">which </w:t>
      </w:r>
      <w:r w:rsidRPr="00793374">
        <w:rPr>
          <w:b/>
          <w:bCs/>
          <w:sz w:val="26"/>
          <w:szCs w:val="26"/>
          <w:highlight w:val="green"/>
          <w:u w:val="single"/>
        </w:rPr>
        <w:t>necessitates</w:t>
      </w:r>
      <w:r w:rsidRPr="00793374">
        <w:rPr>
          <w:b/>
          <w:bCs/>
          <w:sz w:val="26"/>
          <w:szCs w:val="26"/>
          <w:u w:val="single"/>
        </w:rPr>
        <w:t xml:space="preserve"> acquiring strategic </w:t>
      </w:r>
      <w:r w:rsidRPr="00793374">
        <w:rPr>
          <w:b/>
          <w:bCs/>
          <w:sz w:val="26"/>
          <w:szCs w:val="26"/>
          <w:highlight w:val="green"/>
          <w:u w:val="single"/>
        </w:rPr>
        <w:t>tech</w:t>
      </w:r>
      <w:r w:rsidRPr="00793374">
        <w:rPr>
          <w:szCs w:val="26"/>
        </w:rPr>
        <w:t xml:space="preserve">nological and human capital </w:t>
      </w:r>
      <w:r w:rsidRPr="00793374">
        <w:rPr>
          <w:sz w:val="26"/>
          <w:szCs w:val="26"/>
          <w:u w:val="single"/>
        </w:rPr>
        <w:t>in both genomics and AI</w:t>
      </w:r>
      <w:r w:rsidRPr="00793374">
        <w:rPr>
          <w:szCs w:val="2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793374">
        <w:rPr>
          <w:sz w:val="26"/>
          <w:szCs w:val="26"/>
          <w:u w:val="single"/>
        </w:rPr>
        <w:t>There are significant economic incentives behind China’s heavy investment</w:t>
      </w:r>
      <w:r w:rsidRPr="00793374">
        <w:rPr>
          <w:szCs w:val="26"/>
        </w:rPr>
        <w:t xml:space="preserve"> in the increasing convergence of AI and genomics. </w:t>
      </w:r>
      <w:r w:rsidRPr="00793374">
        <w:rPr>
          <w:sz w:val="26"/>
          <w:szCs w:val="26"/>
          <w:u w:val="single"/>
        </w:rPr>
        <w:t>This</w:t>
      </w:r>
      <w:r w:rsidRPr="00793374">
        <w:rPr>
          <w:szCs w:val="26"/>
        </w:rPr>
        <w:t xml:space="preserve"> golden </w:t>
      </w:r>
      <w:r w:rsidRPr="00793374">
        <w:rPr>
          <w:sz w:val="26"/>
          <w:szCs w:val="26"/>
          <w:u w:val="single"/>
        </w:rPr>
        <w:t>combination will drive precision medicine to new</w:t>
      </w:r>
      <w:r w:rsidRPr="00793374">
        <w:rPr>
          <w:szCs w:val="26"/>
        </w:rPr>
        <w:t xml:space="preserve"> </w:t>
      </w:r>
      <w:r w:rsidRPr="00793374">
        <w:rPr>
          <w:sz w:val="26"/>
          <w:szCs w:val="26"/>
          <w:u w:val="single"/>
        </w:rPr>
        <w:t>heights</w:t>
      </w:r>
      <w:r w:rsidRPr="00793374">
        <w:rPr>
          <w:szCs w:val="2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793374">
        <w:rPr>
          <w:szCs w:val="26"/>
        </w:rPr>
        <w:t>iCarbonX</w:t>
      </w:r>
      <w:proofErr w:type="spellEnd"/>
      <w:r w:rsidRPr="00793374">
        <w:rPr>
          <w:szCs w:val="26"/>
        </w:rPr>
        <w:t xml:space="preserve"> of Shenzhen’s decision to invest US$100 million in U.S.-company </w:t>
      </w:r>
      <w:proofErr w:type="spellStart"/>
      <w:r w:rsidRPr="00793374">
        <w:rPr>
          <w:szCs w:val="26"/>
        </w:rPr>
        <w:t>PatientsLikeMe</w:t>
      </w:r>
      <w:proofErr w:type="spellEnd"/>
      <w:r w:rsidRPr="00793374">
        <w:rPr>
          <w:szCs w:val="26"/>
        </w:rPr>
        <w:t xml:space="preserve"> relative to AI and genomic data collection. </w:t>
      </w:r>
      <w:proofErr w:type="spellStart"/>
      <w:r w:rsidRPr="00793374">
        <w:rPr>
          <w:szCs w:val="26"/>
        </w:rPr>
        <w:t>iCarbonX</w:t>
      </w:r>
      <w:proofErr w:type="spellEnd"/>
      <w:r w:rsidRPr="00793374">
        <w:rPr>
          <w:szCs w:val="26"/>
        </w:rPr>
        <w:t xml:space="preserve"> is a pioneer in AI software that learns to recognize useful relationships between large amounts of individuals’ biological, medical, </w:t>
      </w:r>
      <w:proofErr w:type="gramStart"/>
      <w:r w:rsidRPr="00793374">
        <w:rPr>
          <w:szCs w:val="26"/>
        </w:rPr>
        <w:t>behavioral</w:t>
      </w:r>
      <w:proofErr w:type="gramEnd"/>
      <w:r w:rsidRPr="00793374">
        <w:rPr>
          <w:szCs w:val="26"/>
        </w:rPr>
        <w:t xml:space="preserve"> and psychological data. Such a data-ecosystem will deliver insights into how an individual’s genome is mutating over time, and therefore critical information about this individual’s susceptibilities to rare, </w:t>
      </w:r>
      <w:proofErr w:type="gramStart"/>
      <w:r w:rsidRPr="00793374">
        <w:rPr>
          <w:szCs w:val="26"/>
        </w:rPr>
        <w:t>chronic</w:t>
      </w:r>
      <w:proofErr w:type="gramEnd"/>
      <w:r w:rsidRPr="00793374">
        <w:rPr>
          <w:szCs w:val="26"/>
        </w:rPr>
        <w:t xml:space="preserve"> and mental illnesses. In 2017, </w:t>
      </w:r>
      <w:proofErr w:type="spellStart"/>
      <w:r w:rsidRPr="00793374">
        <w:rPr>
          <w:szCs w:val="26"/>
        </w:rPr>
        <w:t>iCarbonX</w:t>
      </w:r>
      <w:proofErr w:type="spellEnd"/>
      <w:r w:rsidRPr="00793374">
        <w:rPr>
          <w:szCs w:val="26"/>
        </w:rPr>
        <w:t xml:space="preserve"> invested $100 million in </w:t>
      </w:r>
      <w:proofErr w:type="spellStart"/>
      <w:r w:rsidRPr="00793374">
        <w:rPr>
          <w:szCs w:val="26"/>
        </w:rPr>
        <w:t>PatientsLikeMe</w:t>
      </w:r>
      <w:proofErr w:type="spellEnd"/>
      <w:r w:rsidRPr="00793374">
        <w:rPr>
          <w:szCs w:val="26"/>
        </w:rPr>
        <w:t xml:space="preserve">, getting a hold over data from the biggest online network of patients with rare and chronic diseases. If successful, this effort could turn into genetic gold, making </w:t>
      </w:r>
      <w:proofErr w:type="spellStart"/>
      <w:r w:rsidRPr="00793374">
        <w:rPr>
          <w:szCs w:val="26"/>
        </w:rPr>
        <w:t>iCarbonX</w:t>
      </w:r>
      <w:proofErr w:type="spellEnd"/>
      <w:r w:rsidRPr="00793374">
        <w:rPr>
          <w:szCs w:val="26"/>
        </w:rPr>
        <w:t xml:space="preserve"> one of the wealthiest healthcare companies in China and beyond. The risk factor is that </w:t>
      </w:r>
      <w:proofErr w:type="spellStart"/>
      <w:r w:rsidRPr="00793374">
        <w:rPr>
          <w:szCs w:val="26"/>
        </w:rPr>
        <w:t>iCarbonX</w:t>
      </w:r>
      <w:proofErr w:type="spellEnd"/>
      <w:r w:rsidRPr="00793374">
        <w:rPr>
          <w:szCs w:val="2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w:t>
      </w:r>
      <w:r w:rsidRPr="00793374">
        <w:rPr>
          <w:szCs w:val="26"/>
        </w:rPr>
        <w:lastRenderedPageBreak/>
        <w:t xml:space="preserve">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793374">
        <w:rPr>
          <w:b/>
          <w:bCs/>
          <w:sz w:val="26"/>
          <w:szCs w:val="26"/>
          <w:highlight w:val="green"/>
          <w:u w:val="single"/>
        </w:rPr>
        <w:t>Genomics</w:t>
      </w:r>
      <w:r w:rsidRPr="00793374">
        <w:rPr>
          <w:szCs w:val="26"/>
        </w:rPr>
        <w:t xml:space="preserve"> and computing research</w:t>
      </w:r>
      <w:r w:rsidRPr="00793374">
        <w:rPr>
          <w:b/>
          <w:bCs/>
          <w:sz w:val="26"/>
          <w:szCs w:val="26"/>
          <w:u w:val="single"/>
        </w:rPr>
        <w:t xml:space="preserve"> </w:t>
      </w:r>
      <w:proofErr w:type="gramStart"/>
      <w:r w:rsidRPr="00793374">
        <w:rPr>
          <w:b/>
          <w:bCs/>
          <w:sz w:val="26"/>
          <w:szCs w:val="26"/>
          <w:highlight w:val="green"/>
          <w:u w:val="single"/>
        </w:rPr>
        <w:t>is</w:t>
      </w:r>
      <w:proofErr w:type="gramEnd"/>
      <w:r w:rsidRPr="00793374">
        <w:rPr>
          <w:b/>
          <w:bCs/>
          <w:sz w:val="26"/>
          <w:szCs w:val="26"/>
          <w:u w:val="single"/>
        </w:rPr>
        <w:t xml:space="preserve"> inherently </w:t>
      </w:r>
      <w:r w:rsidRPr="00793374">
        <w:rPr>
          <w:b/>
          <w:bCs/>
          <w:sz w:val="26"/>
          <w:szCs w:val="26"/>
          <w:highlight w:val="green"/>
          <w:u w:val="single"/>
        </w:rPr>
        <w:t>dual-use</w:t>
      </w:r>
      <w:r w:rsidRPr="00793374">
        <w:rPr>
          <w:b/>
          <w:bCs/>
          <w:sz w:val="26"/>
          <w:szCs w:val="26"/>
          <w:u w:val="single"/>
        </w:rPr>
        <w:t xml:space="preserve">, therefore a strategic </w:t>
      </w:r>
      <w:r w:rsidRPr="00793374">
        <w:rPr>
          <w:b/>
          <w:bCs/>
          <w:sz w:val="26"/>
          <w:szCs w:val="26"/>
          <w:highlight w:val="green"/>
          <w:u w:val="single"/>
        </w:rPr>
        <w:t xml:space="preserve">advantage </w:t>
      </w:r>
      <w:r w:rsidRPr="00793374">
        <w:rPr>
          <w:b/>
          <w:bCs/>
          <w:sz w:val="26"/>
          <w:szCs w:val="26"/>
          <w:u w:val="single"/>
        </w:rPr>
        <w:t>in a nation’s security arsenal.</w:t>
      </w:r>
      <w:r>
        <w:rPr>
          <w:b/>
          <w:bCs/>
          <w:sz w:val="26"/>
          <w:szCs w:val="26"/>
          <w:u w:val="single"/>
        </w:rPr>
        <w:t xml:space="preserve"> </w:t>
      </w:r>
      <w:r w:rsidRPr="00793374">
        <w:rPr>
          <w:sz w:val="26"/>
          <w:szCs w:val="26"/>
          <w:u w:val="single"/>
        </w:rPr>
        <w:t>Using AI systems to understand</w:t>
      </w:r>
      <w:r w:rsidRPr="00793374">
        <w:rPr>
          <w:szCs w:val="26"/>
        </w:rPr>
        <w:t xml:space="preserve"> how the functioning of our </w:t>
      </w:r>
      <w:r w:rsidRPr="00793374">
        <w:rPr>
          <w:sz w:val="26"/>
          <w:szCs w:val="26"/>
          <w:u w:val="single"/>
        </w:rPr>
        <w:t>genomes impacts</w:t>
      </w:r>
      <w:r w:rsidRPr="00793374">
        <w:rPr>
          <w:szCs w:val="26"/>
        </w:rPr>
        <w:t xml:space="preserve"> our health </w:t>
      </w:r>
      <w:r w:rsidRPr="00793374">
        <w:rPr>
          <w:b/>
          <w:bCs/>
          <w:sz w:val="26"/>
          <w:szCs w:val="26"/>
          <w:u w:val="single"/>
        </w:rPr>
        <w:t xml:space="preserve">is of strategic </w:t>
      </w:r>
      <w:r w:rsidRPr="00793374">
        <w:rPr>
          <w:b/>
          <w:bCs/>
          <w:sz w:val="26"/>
          <w:szCs w:val="26"/>
          <w:highlight w:val="green"/>
          <w:u w:val="single"/>
        </w:rPr>
        <w:t>importance for biodefense</w:t>
      </w:r>
      <w:r w:rsidRPr="00793374">
        <w:rPr>
          <w:b/>
          <w:bCs/>
          <w:sz w:val="26"/>
          <w:szCs w:val="26"/>
          <w:u w:val="single"/>
        </w:rPr>
        <w:t>.</w:t>
      </w:r>
      <w:r w:rsidRPr="00793374">
        <w:rPr>
          <w:szCs w:val="26"/>
        </w:rPr>
        <w:t xml:space="preserve"> </w:t>
      </w:r>
      <w:r w:rsidRPr="00793374">
        <w:rPr>
          <w:sz w:val="26"/>
          <w:szCs w:val="26"/>
          <w:u w:val="single"/>
        </w:rPr>
        <w:t xml:space="preserve">This knowledge will lead to </w:t>
      </w:r>
      <w:r w:rsidRPr="00793374">
        <w:rPr>
          <w:sz w:val="26"/>
          <w:szCs w:val="26"/>
          <w:highlight w:val="green"/>
          <w:u w:val="single"/>
        </w:rPr>
        <w:t xml:space="preserve">increasing developments </w:t>
      </w:r>
      <w:r w:rsidRPr="00793374">
        <w:rPr>
          <w:sz w:val="26"/>
          <w:szCs w:val="26"/>
          <w:u w:val="single"/>
        </w:rPr>
        <w:t xml:space="preserve">at the forefront </w:t>
      </w:r>
      <w:r w:rsidRPr="00793374">
        <w:rPr>
          <w:sz w:val="26"/>
          <w:szCs w:val="26"/>
          <w:highlight w:val="green"/>
          <w:u w:val="single"/>
        </w:rPr>
        <w:t>of medical countermeasures</w:t>
      </w:r>
      <w:r w:rsidRPr="00793374">
        <w:rPr>
          <w:szCs w:val="26"/>
        </w:rPr>
        <w:t xml:space="preserve">, </w:t>
      </w:r>
      <w:r w:rsidRPr="00793374">
        <w:rPr>
          <w:b/>
          <w:bCs/>
          <w:sz w:val="26"/>
          <w:szCs w:val="26"/>
          <w:u w:val="single"/>
        </w:rPr>
        <w:t>including vaccines</w:t>
      </w:r>
      <w:r w:rsidRPr="00793374">
        <w:rPr>
          <w:szCs w:val="26"/>
        </w:rPr>
        <w:t xml:space="preserve">, antibiotics, and targeted treatments relying on virus-engineering and microbiome research. </w:t>
      </w:r>
      <w:r w:rsidRPr="00793374">
        <w:rPr>
          <w:sz w:val="26"/>
          <w:szCs w:val="26"/>
          <w:u w:val="single"/>
        </w:rPr>
        <w:t xml:space="preserve">Applying </w:t>
      </w:r>
      <w:r w:rsidRPr="00793374">
        <w:rPr>
          <w:sz w:val="26"/>
          <w:szCs w:val="26"/>
          <w:highlight w:val="green"/>
          <w:u w:val="single"/>
        </w:rPr>
        <w:t>deep learning</w:t>
      </w:r>
      <w:r w:rsidRPr="00793374">
        <w:rPr>
          <w:szCs w:val="26"/>
        </w:rPr>
        <w:t xml:space="preserve"> to genomics </w:t>
      </w:r>
      <w:proofErr w:type="gramStart"/>
      <w:r w:rsidRPr="00793374">
        <w:rPr>
          <w:szCs w:val="26"/>
        </w:rPr>
        <w:t>data-sets</w:t>
      </w:r>
      <w:proofErr w:type="gramEnd"/>
      <w:r w:rsidRPr="00793374">
        <w:rPr>
          <w:szCs w:val="26"/>
        </w:rPr>
        <w:t xml:space="preserve"> </w:t>
      </w:r>
      <w:r w:rsidRPr="00793374">
        <w:rPr>
          <w:sz w:val="26"/>
          <w:szCs w:val="26"/>
          <w:u w:val="single"/>
        </w:rPr>
        <w:t>could help</w:t>
      </w:r>
      <w:r w:rsidRPr="00793374">
        <w:rPr>
          <w:szCs w:val="26"/>
        </w:rPr>
        <w:t xml:space="preserve"> geneticists learn how to use genome-editing (CRISPR) to efficiently engineer living systems, but also </w:t>
      </w:r>
      <w:r w:rsidRPr="00793374">
        <w:rPr>
          <w:sz w:val="26"/>
          <w:szCs w:val="26"/>
          <w:u w:val="single"/>
        </w:rPr>
        <w:t>to treat and, even “</w:t>
      </w:r>
      <w:r w:rsidRPr="00793374">
        <w:rPr>
          <w:sz w:val="26"/>
          <w:szCs w:val="26"/>
          <w:highlight w:val="green"/>
          <w:u w:val="single"/>
        </w:rPr>
        <w:t>optimize</w:t>
      </w:r>
      <w:r w:rsidRPr="00793374">
        <w:rPr>
          <w:sz w:val="26"/>
          <w:szCs w:val="26"/>
          <w:u w:val="single"/>
        </w:rPr>
        <w:t xml:space="preserve">,” human </w:t>
      </w:r>
      <w:r w:rsidRPr="00793374">
        <w:rPr>
          <w:sz w:val="26"/>
          <w:szCs w:val="26"/>
          <w:highlight w:val="green"/>
          <w:u w:val="single"/>
        </w:rPr>
        <w:t>health</w:t>
      </w:r>
      <w:r w:rsidRPr="00793374">
        <w:rPr>
          <w:szCs w:val="26"/>
        </w:rPr>
        <w:t xml:space="preserve">, </w:t>
      </w:r>
      <w:r w:rsidRPr="00793374">
        <w:rPr>
          <w:b/>
          <w:bCs/>
          <w:sz w:val="26"/>
          <w:szCs w:val="26"/>
          <w:u w:val="single"/>
        </w:rPr>
        <w:t xml:space="preserve">with potential </w:t>
      </w:r>
      <w:r w:rsidRPr="00793374">
        <w:rPr>
          <w:b/>
          <w:bCs/>
          <w:sz w:val="26"/>
          <w:szCs w:val="26"/>
          <w:highlight w:val="green"/>
          <w:u w:val="single"/>
        </w:rPr>
        <w:t>applications in military enhancement</w:t>
      </w:r>
      <w:r w:rsidRPr="00793374">
        <w:rPr>
          <w:b/>
          <w:bCs/>
          <w:szCs w:val="26"/>
        </w:rPr>
        <w:t>s</w:t>
      </w:r>
      <w:r w:rsidRPr="00793374">
        <w:rPr>
          <w:szCs w:val="26"/>
        </w:rPr>
        <w:t xml:space="preserve">. A $15 million partnership between a U.S. company, Gingko </w:t>
      </w:r>
      <w:proofErr w:type="spellStart"/>
      <w:r w:rsidRPr="00793374">
        <w:rPr>
          <w:szCs w:val="26"/>
        </w:rPr>
        <w:t>Bioworks</w:t>
      </w:r>
      <w:proofErr w:type="spellEnd"/>
      <w:r w:rsidRPr="00793374">
        <w:rPr>
          <w:szCs w:val="26"/>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793374">
        <w:rPr>
          <w:szCs w:val="26"/>
        </w:rPr>
        <w:t>patent</w:t>
      </w:r>
      <w:proofErr w:type="gramEnd"/>
      <w:r w:rsidRPr="00793374">
        <w:rPr>
          <w:szCs w:val="26"/>
        </w:rPr>
        <w:t xml:space="preserve"> and manufacture tailored cancer immunotherapies in high demand in the United States. Yet, what if Chinese efforts venture into understanding how to impact key genomics health determinants relevant to the U.S. population? </w:t>
      </w:r>
      <w:r w:rsidRPr="00793374">
        <w:rPr>
          <w:b/>
          <w:bCs/>
          <w:sz w:val="26"/>
          <w:szCs w:val="26"/>
          <w:highlight w:val="green"/>
          <w:u w:val="single"/>
        </w:rPr>
        <w:t>Gaining access to</w:t>
      </w:r>
      <w:r w:rsidRPr="00793374">
        <w:rPr>
          <w:b/>
          <w:bCs/>
          <w:sz w:val="26"/>
          <w:szCs w:val="26"/>
          <w:u w:val="single"/>
        </w:rPr>
        <w:t xml:space="preserve"> increasingly large </w:t>
      </w:r>
      <w:r w:rsidRPr="00793374">
        <w:rPr>
          <w:b/>
          <w:bCs/>
          <w:sz w:val="26"/>
          <w:szCs w:val="26"/>
          <w:highlight w:val="green"/>
          <w:u w:val="single"/>
        </w:rPr>
        <w:t xml:space="preserve">U.S. genomic </w:t>
      </w:r>
      <w:proofErr w:type="gramStart"/>
      <w:r w:rsidRPr="00793374">
        <w:rPr>
          <w:b/>
          <w:bCs/>
          <w:sz w:val="26"/>
          <w:szCs w:val="26"/>
          <w:highlight w:val="green"/>
          <w:u w:val="single"/>
        </w:rPr>
        <w:t>data-sets</w:t>
      </w:r>
      <w:proofErr w:type="gramEnd"/>
      <w:r w:rsidRPr="00793374">
        <w:rPr>
          <w:b/>
          <w:bCs/>
          <w:sz w:val="26"/>
          <w:szCs w:val="26"/>
          <w:highlight w:val="green"/>
          <w:u w:val="single"/>
        </w:rPr>
        <w:t xml:space="preserve"> gives</w:t>
      </w:r>
      <w:r w:rsidRPr="00793374">
        <w:rPr>
          <w:b/>
          <w:bCs/>
          <w:sz w:val="26"/>
          <w:szCs w:val="26"/>
          <w:u w:val="single"/>
        </w:rPr>
        <w:t xml:space="preserve"> China a </w:t>
      </w:r>
      <w:r w:rsidRPr="00793374">
        <w:rPr>
          <w:b/>
          <w:bCs/>
          <w:sz w:val="26"/>
          <w:szCs w:val="26"/>
          <w:highlight w:val="green"/>
          <w:u w:val="single"/>
        </w:rPr>
        <w:t>knowledge</w:t>
      </w:r>
      <w:r w:rsidRPr="00793374">
        <w:rPr>
          <w:b/>
          <w:bCs/>
          <w:sz w:val="26"/>
          <w:szCs w:val="26"/>
          <w:u w:val="single"/>
        </w:rPr>
        <w:t xml:space="preserve"> advantage </w:t>
      </w:r>
      <w:r w:rsidRPr="00793374">
        <w:rPr>
          <w:b/>
          <w:bCs/>
          <w:sz w:val="26"/>
          <w:szCs w:val="26"/>
          <w:highlight w:val="green"/>
          <w:u w:val="single"/>
        </w:rPr>
        <w:t>into</w:t>
      </w:r>
      <w:r w:rsidRPr="00793374">
        <w:rPr>
          <w:b/>
          <w:bCs/>
          <w:sz w:val="26"/>
          <w:szCs w:val="26"/>
          <w:u w:val="single"/>
        </w:rPr>
        <w:t xml:space="preserve"> leading the next steps in </w:t>
      </w:r>
      <w:r w:rsidRPr="00793374">
        <w:rPr>
          <w:b/>
          <w:bCs/>
          <w:sz w:val="26"/>
          <w:szCs w:val="26"/>
          <w:highlight w:val="green"/>
          <w:u w:val="single"/>
        </w:rPr>
        <w:t>bio-military research</w:t>
      </w:r>
      <w:r w:rsidRPr="00793374">
        <w:rPr>
          <w:b/>
          <w:bCs/>
          <w:sz w:val="26"/>
          <w:szCs w:val="26"/>
          <w:u w:val="single"/>
        </w:rPr>
        <w:t>.</w:t>
      </w:r>
      <w:r w:rsidRPr="00793374">
        <w:rPr>
          <w:szCs w:val="26"/>
        </w:rPr>
        <w:t xml:space="preserve"> Could biomedical data be used to develop bioweapons? Explain. </w:t>
      </w:r>
      <w:r w:rsidRPr="00793374">
        <w:rPr>
          <w:sz w:val="26"/>
          <w:szCs w:val="26"/>
          <w:u w:val="single"/>
        </w:rPr>
        <w:t xml:space="preserve">Personalized medicine advances mean that personalized </w:t>
      </w:r>
      <w:r w:rsidRPr="00793374">
        <w:rPr>
          <w:sz w:val="26"/>
          <w:szCs w:val="26"/>
          <w:highlight w:val="green"/>
          <w:u w:val="single"/>
        </w:rPr>
        <w:t>bio-attacks</w:t>
      </w:r>
      <w:r w:rsidRPr="00793374">
        <w:rPr>
          <w:sz w:val="26"/>
          <w:szCs w:val="26"/>
          <w:u w:val="single"/>
        </w:rPr>
        <w:t xml:space="preserve"> are </w:t>
      </w:r>
      <w:r w:rsidRPr="00793374">
        <w:rPr>
          <w:sz w:val="26"/>
          <w:szCs w:val="26"/>
          <w:highlight w:val="green"/>
          <w:u w:val="single"/>
        </w:rPr>
        <w:t>increasingly possible</w:t>
      </w:r>
      <w:r w:rsidRPr="00793374">
        <w:rPr>
          <w:sz w:val="26"/>
          <w:szCs w:val="26"/>
          <w:u w:val="single"/>
        </w:rPr>
        <w:t xml:space="preserve">. </w:t>
      </w:r>
      <w:r w:rsidRPr="00793374">
        <w:rPr>
          <w:szCs w:val="26"/>
        </w:rPr>
        <w:t xml:space="preserve">The combination of AI with biomedical data and genome-editing technologies will help us predict genes most important to </w:t>
      </w:r>
      <w:proofErr w:type="gramStart"/>
      <w:r w:rsidRPr="00793374">
        <w:rPr>
          <w:szCs w:val="26"/>
        </w:rPr>
        <w:t>particular functions</w:t>
      </w:r>
      <w:proofErr w:type="gramEnd"/>
      <w:r w:rsidRPr="00793374">
        <w:rPr>
          <w:szCs w:val="26"/>
        </w:rPr>
        <w:t xml:space="preserve">. </w:t>
      </w:r>
      <w:r w:rsidRPr="00793374">
        <w:rPr>
          <w:sz w:val="26"/>
          <w:szCs w:val="26"/>
          <w:u w:val="single"/>
        </w:rPr>
        <w:t xml:space="preserve">Such </w:t>
      </w:r>
      <w:r w:rsidRPr="00793374">
        <w:rPr>
          <w:sz w:val="26"/>
          <w:szCs w:val="26"/>
          <w:highlight w:val="green"/>
          <w:u w:val="single"/>
        </w:rPr>
        <w:t>insights</w:t>
      </w:r>
      <w:r w:rsidRPr="00793374">
        <w:rPr>
          <w:sz w:val="26"/>
          <w:szCs w:val="26"/>
          <w:u w:val="single"/>
        </w:rPr>
        <w:t xml:space="preserve"> will </w:t>
      </w:r>
      <w:r w:rsidRPr="00793374">
        <w:rPr>
          <w:sz w:val="26"/>
          <w:szCs w:val="26"/>
          <w:highlight w:val="green"/>
          <w:u w:val="single"/>
        </w:rPr>
        <w:t>contribute to</w:t>
      </w:r>
      <w:r w:rsidRPr="00793374">
        <w:rPr>
          <w:sz w:val="26"/>
          <w:szCs w:val="26"/>
          <w:u w:val="single"/>
        </w:rPr>
        <w:t xml:space="preserve"> knowing how a </w:t>
      </w:r>
      <w:r w:rsidRPr="00793374">
        <w:rPr>
          <w:sz w:val="26"/>
          <w:szCs w:val="26"/>
          <w:highlight w:val="green"/>
          <w:u w:val="single"/>
        </w:rPr>
        <w:t>particular disease</w:t>
      </w:r>
      <w:r w:rsidRPr="00793374">
        <w:rPr>
          <w:sz w:val="26"/>
          <w:szCs w:val="26"/>
          <w:u w:val="single"/>
        </w:rPr>
        <w:t xml:space="preserve"> occurs,</w:t>
      </w:r>
      <w:r w:rsidRPr="00793374">
        <w:rPr>
          <w:szCs w:val="26"/>
        </w:rPr>
        <w:t xml:space="preserve"> how a </w:t>
      </w:r>
      <w:proofErr w:type="gramStart"/>
      <w:r w:rsidRPr="00793374">
        <w:rPr>
          <w:szCs w:val="26"/>
        </w:rPr>
        <w:t>newly-discovered</w:t>
      </w:r>
      <w:proofErr w:type="gramEnd"/>
      <w:r w:rsidRPr="00793374">
        <w:rPr>
          <w:szCs w:val="26"/>
        </w:rPr>
        <w:t xml:space="preserve"> virus has high transmissibility, but also why certain populations and individuals are more susceptible to it. Combining host susceptibility information with pathogenic targeted design, </w:t>
      </w:r>
      <w:r w:rsidRPr="00793374">
        <w:rPr>
          <w:b/>
          <w:bCs/>
          <w:sz w:val="26"/>
          <w:szCs w:val="26"/>
          <w:u w:val="single"/>
        </w:rPr>
        <w:t xml:space="preserve">malicious actors could </w:t>
      </w:r>
      <w:r w:rsidRPr="00793374">
        <w:rPr>
          <w:b/>
          <w:bCs/>
          <w:sz w:val="26"/>
          <w:szCs w:val="26"/>
          <w:highlight w:val="green"/>
          <w:u w:val="single"/>
        </w:rPr>
        <w:t>engineer pathogens</w:t>
      </w:r>
      <w:r w:rsidRPr="00793374">
        <w:rPr>
          <w:b/>
          <w:bCs/>
          <w:sz w:val="26"/>
          <w:szCs w:val="26"/>
          <w:u w:val="single"/>
        </w:rPr>
        <w:t xml:space="preserve"> that are tailored to overcome the immune system or the microbiome of specific populations. </w:t>
      </w:r>
    </w:p>
    <w:p w14:paraId="12C7690A" w14:textId="77777777" w:rsidR="00962502" w:rsidRPr="00413D39" w:rsidRDefault="00962502" w:rsidP="00962502"/>
    <w:p w14:paraId="07155C29" w14:textId="77777777" w:rsidR="00962502" w:rsidRPr="00413D39" w:rsidRDefault="00962502" w:rsidP="00962502">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597D34DC" w14:textId="77777777" w:rsidR="00962502" w:rsidRPr="00413D39" w:rsidRDefault="00962502" w:rsidP="00962502">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25" w:history="1">
        <w:r w:rsidRPr="00413D39">
          <w:rPr>
            <w:rStyle w:val="Hyperlink"/>
          </w:rPr>
          <w:t>http://pennpoliticalreview.org/2017/04/in-defense-of-liberal-internationalism/</w:t>
        </w:r>
      </w:hyperlink>
      <w:r w:rsidRPr="00413D39">
        <w:t>] // Re-Cut Justin</w:t>
      </w:r>
    </w:p>
    <w:p w14:paraId="3361BCF5" w14:textId="77777777" w:rsidR="00962502" w:rsidRPr="00413D39" w:rsidRDefault="00962502" w:rsidP="00962502">
      <w:r w:rsidRPr="00413D39">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lastRenderedPageBreak/>
        <w:t>nuclear prolif</w:t>
      </w:r>
      <w:r w:rsidRPr="00413D39">
        <w:rPr>
          <w:rStyle w:val="Emphasis"/>
        </w:rPr>
        <w:t>eration</w:t>
      </w:r>
      <w:r w:rsidRPr="00413D39">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w:t>
      </w:r>
      <w:proofErr w:type="gramStart"/>
      <w:r w:rsidRPr="00413D39">
        <w:rPr>
          <w:u w:val="single"/>
        </w:rPr>
        <w:t>has the ability to</w:t>
      </w:r>
      <w:proofErr w:type="gramEnd"/>
      <w:r w:rsidRPr="00413D39">
        <w:rPr>
          <w:u w:val="single"/>
        </w:rPr>
        <w:t xml:space="preserve"> revive the world order and traditionally hallmarked human rights, peace, and democracy. </w:t>
      </w:r>
      <w:r w:rsidRPr="00413D39">
        <w:rPr>
          <w:rStyle w:val="Emphasis"/>
        </w:rPr>
        <w:t>The United States</w:t>
      </w:r>
      <w:r w:rsidRPr="00413D39">
        <w:t xml:space="preserve">, with </w:t>
      </w:r>
      <w:proofErr w:type="gramStart"/>
      <w:r w:rsidRPr="00413D39">
        <w:t>all of</w:t>
      </w:r>
      <w:proofErr w:type="gramEnd"/>
      <w:r w:rsidRPr="00413D39">
        <w:t xml:space="preserve">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w:t>
      </w:r>
      <w:proofErr w:type="gramStart"/>
      <w:r w:rsidRPr="00413D39">
        <w:rPr>
          <w:u w:val="single"/>
        </w:rPr>
        <w:t>in an effort to</w:t>
      </w:r>
      <w:proofErr w:type="gramEnd"/>
      <w:r w:rsidRPr="00413D39">
        <w:rPr>
          <w:u w:val="single"/>
        </w:rPr>
        <w:t xml:space="preserve"> </w:t>
      </w:r>
      <w:r w:rsidRPr="00413D39">
        <w:rPr>
          <w:rStyle w:val="Emphasis"/>
        </w:rPr>
        <w:t>mitigate</w:t>
      </w:r>
      <w:r w:rsidRPr="00413D39">
        <w:rPr>
          <w:u w:val="single"/>
        </w:rPr>
        <w:t xml:space="preserve"> the chances of a nuclear catastrophe or another World War</w:t>
      </w:r>
      <w:r w:rsidRPr="00413D39">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t>protectionism, and</w:t>
      </w:r>
      <w:proofErr w:type="gramEnd"/>
      <w:r w:rsidRPr="00413D39">
        <w:t xml:space="preserve"> come to grips with the newly transnational nature of problems ranging from climate change to international terrorism. </w:t>
      </w:r>
    </w:p>
    <w:p w14:paraId="479ABF19" w14:textId="77777777" w:rsidR="00962502" w:rsidRPr="00413D39" w:rsidRDefault="00962502" w:rsidP="00962502">
      <w:r w:rsidRPr="00413D39">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t xml:space="preserve">. Aside from growing sectarianism and the increasing prevalence of failed states, an even more daunting threat come from weapons that transcend the costs of conventional warfare. </w:t>
      </w:r>
    </w:p>
    <w:p w14:paraId="16A1EF7C" w14:textId="77777777" w:rsidR="00962502" w:rsidRPr="00413D39" w:rsidRDefault="00962502" w:rsidP="00962502">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lastRenderedPageBreak/>
        <w:t>rearm</w:t>
      </w:r>
      <w:r w:rsidRPr="00413D39">
        <w:rPr>
          <w:rStyle w:val="Emphasis"/>
        </w:rPr>
        <w:t xml:space="preserve"> themselves</w:t>
      </w:r>
      <w:r w:rsidRPr="00413D39">
        <w:rPr>
          <w:u w:val="single"/>
        </w:rPr>
        <w:t>.</w:t>
      </w:r>
      <w:r w:rsidRPr="00413D39">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5D6D33DF" w14:textId="77777777" w:rsidR="00962502" w:rsidRPr="00B55AD5" w:rsidRDefault="00962502" w:rsidP="00962502"/>
    <w:p w14:paraId="12B80BC5" w14:textId="77777777" w:rsidR="00962502" w:rsidRPr="00962502" w:rsidRDefault="00962502" w:rsidP="00962502"/>
    <w:p w14:paraId="69982CBC" w14:textId="58E35431" w:rsidR="00A654E4" w:rsidRDefault="00A654E4" w:rsidP="00A654E4">
      <w:pPr>
        <w:pStyle w:val="Heading3"/>
      </w:pPr>
      <w:r>
        <w:lastRenderedPageBreak/>
        <w:t>1NC – Case</w:t>
      </w:r>
    </w:p>
    <w:p w14:paraId="1FEB860D" w14:textId="5DA9822C" w:rsidR="00AA2520" w:rsidRPr="00CE5D2F" w:rsidRDefault="00AA2520" w:rsidP="00AA2520">
      <w:pPr>
        <w:pStyle w:val="Heading4"/>
        <w:rPr>
          <w:rFonts w:cs="Calibri"/>
        </w:rPr>
      </w:pPr>
      <w:r w:rsidRPr="00CE5D2F">
        <w:rPr>
          <w:rFonts w:cs="Calibri"/>
        </w:rPr>
        <w:t>The role of the ballot</w:t>
      </w:r>
      <w:r>
        <w:rPr>
          <w:rFonts w:cs="Calibri"/>
        </w:rPr>
        <w:t xml:space="preserve"> and judge</w:t>
      </w:r>
      <w:r w:rsidRPr="00CE5D2F">
        <w:rPr>
          <w:rFonts w:cs="Calibri"/>
        </w:rPr>
        <w:t xml:space="preserve">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r>
        <w:rPr>
          <w:rFonts w:cs="Calibri"/>
        </w:rPr>
        <w:t>E</w:t>
      </w:r>
      <w:r w:rsidRPr="00CE5D2F">
        <w:rPr>
          <w:rFonts w:cs="Calibri"/>
        </w:rPr>
        <w:t>valuate consequences</w:t>
      </w:r>
    </w:p>
    <w:p w14:paraId="298252A0" w14:textId="77777777" w:rsidR="00AA2520" w:rsidRPr="00CE5D2F" w:rsidRDefault="00AA2520" w:rsidP="00AA2520">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07A89CEB" w14:textId="761A13BB" w:rsidR="00AA2520" w:rsidRDefault="00AA2520" w:rsidP="00AA2520">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6">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6173F141" w14:textId="77777777" w:rsidR="00AA2520" w:rsidRDefault="00AA2520" w:rsidP="00AA2520">
      <w:pPr>
        <w:rPr>
          <w:rStyle w:val="Emphasis"/>
        </w:rPr>
      </w:pPr>
    </w:p>
    <w:p w14:paraId="6F1F8F7D" w14:textId="77777777" w:rsidR="00AA2520" w:rsidRPr="001736B8" w:rsidRDefault="00AA2520" w:rsidP="00AA2520">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28D098CF" w14:textId="77777777" w:rsidR="00AA2520" w:rsidRPr="001736B8" w:rsidRDefault="00AA2520" w:rsidP="00AA2520">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27" w:history="1">
        <w:r w:rsidRPr="001736B8">
          <w:rPr>
            <w:rStyle w:val="Hyperlink"/>
          </w:rPr>
          <w:t>https://www.foreignaffairs.com/articles/2020-10-13/heads-sand</w:t>
        </w:r>
      </w:hyperlink>
      <w:r w:rsidRPr="001736B8">
        <w:t xml:space="preserve"> </w:t>
      </w:r>
      <w:proofErr w:type="spellStart"/>
      <w:r w:rsidRPr="001736B8">
        <w:t>mvp</w:t>
      </w:r>
      <w:proofErr w:type="spellEnd"/>
    </w:p>
    <w:p w14:paraId="03E8839A" w14:textId="36C67242" w:rsidR="00AA2520" w:rsidRPr="001736B8" w:rsidRDefault="00AA2520" w:rsidP="00AA2520">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lastRenderedPageBreak/>
        <w:t>actual policy</w:t>
      </w:r>
      <w:r w:rsidRPr="001736B8">
        <w:t>. As a result, the crises continue. The death toll from the pandemic skyrockets, and the world makes dangerously slow progress on climate change, and so on.</w:t>
      </w:r>
      <w:r>
        <w:t xml:space="preserve"> </w:t>
      </w:r>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r>
        <w:t xml:space="preserve"> </w:t>
      </w:r>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Often, then, the easiest response is to stick with the status quo. But that can be a singularly dangerous response to many new hazards. After all, with the pandemic, business as usual would mean no social distancing. With climate change, it would mean continuing to burn fossil fuels.</w:t>
      </w:r>
      <w:r>
        <w:t xml:space="preserve"> </w:t>
      </w: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—and the tools to overcome them.</w:t>
      </w:r>
      <w:r>
        <w:rPr>
          <w:rStyle w:val="StyleUnderline"/>
        </w:rPr>
        <w:t xml:space="preserve"> </w:t>
      </w:r>
      <w:r w:rsidRPr="001736B8">
        <w:t>AVOIDING THE UNCOMFORTABLE</w:t>
      </w:r>
      <w:r>
        <w:t xml:space="preserve"> </w:t>
      </w:r>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w:t>
      </w:r>
      <w:r>
        <w:t xml:space="preserve"> </w:t>
      </w:r>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w:t>
      </w:r>
      <w:r w:rsidRPr="001736B8">
        <w:lastRenderedPageBreak/>
        <w:t>cognitive capacity. Add in the stress generated by crises, and their performance gets even worse.</w:t>
      </w:r>
      <w:r>
        <w:t xml:space="preserve"> </w:t>
      </w:r>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They might decide to imitate the action taken by other people whom they trust or admire. They might follow what they perceive to be widespread norms. Out of habit, they might continue to do what they have been doing unless there is overwhelming evidence against it.</w:t>
      </w:r>
      <w:r>
        <w:t xml:space="preserve"> </w:t>
      </w:r>
      <w:r w:rsidRPr="001736B8">
        <w:t>Not only do humans fail to anticipate crises; they also fail to respond rationally to them.</w:t>
      </w:r>
      <w:r>
        <w:t xml:space="preserve"> </w:t>
      </w:r>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0986D812" w14:textId="79C18725" w:rsidR="00A654E4" w:rsidRDefault="00A654E4" w:rsidP="00A654E4"/>
    <w:p w14:paraId="0F5AC112" w14:textId="77777777" w:rsidR="00962502" w:rsidRPr="00A24362" w:rsidRDefault="00962502" w:rsidP="00962502">
      <w:pPr>
        <w:pStyle w:val="Heading4"/>
        <w:rPr>
          <w:rFonts w:cs="Calibri"/>
        </w:rPr>
      </w:pPr>
      <w:r w:rsidRPr="00A24362">
        <w:rPr>
          <w:rFonts w:cs="Calibri"/>
        </w:rPr>
        <w:t>IP reductions expand generic drug market</w:t>
      </w:r>
    </w:p>
    <w:p w14:paraId="27AD7FB8" w14:textId="77777777" w:rsidR="00962502" w:rsidRPr="00A24362" w:rsidRDefault="00962502" w:rsidP="00962502">
      <w:r w:rsidRPr="00A24362">
        <w:rPr>
          <w:rStyle w:val="Style13ptBold"/>
        </w:rPr>
        <w:t>IGBA ’15</w:t>
      </w:r>
      <w:r w:rsidRPr="00A24362">
        <w:t xml:space="preserve"> [IGBA, September 2015, "Fostering International Trade in Generic and Biosimilar Medicines," International Generic and Biosimilar Medicines Association, </w:t>
      </w:r>
      <w:hyperlink r:id="rId28" w:history="1">
        <w:r w:rsidRPr="00A24362">
          <w:rPr>
            <w:rStyle w:val="Hyperlink"/>
          </w:rPr>
          <w:t>https://www.igbamedicines.org/doc/09.24.15%20IGBATradePrinciples_ForWeb_FINAL.pdf</w:t>
        </w:r>
      </w:hyperlink>
      <w:r w:rsidRPr="00A24362">
        <w:t xml:space="preserve"> // belle</w:t>
      </w:r>
    </w:p>
    <w:p w14:paraId="460987D1" w14:textId="77777777" w:rsidR="00962502" w:rsidRPr="00A24362" w:rsidRDefault="00962502" w:rsidP="00962502">
      <w:pPr>
        <w:rPr>
          <w:b/>
          <w:iCs/>
          <w:sz w:val="26"/>
          <w:u w:val="single"/>
        </w:rPr>
      </w:pPr>
      <w:r w:rsidRPr="00A24362">
        <w:t xml:space="preserve">The International Generic and Biosimilar Medicines Association (IGBA) is an international network of generic and biosimilar medicines associations that works to promote generic and biosimilar pharmaceutical products and secure patient access to high-quality, safe, and effective medicines. The IGBA strongly supports the negotiation of trade agreements aimed at fostering trade in generic and biosimilar medicines. The </w:t>
      </w:r>
      <w:r w:rsidRPr="00A24362">
        <w:rPr>
          <w:rStyle w:val="Emphasis"/>
          <w:highlight w:val="green"/>
        </w:rPr>
        <w:t xml:space="preserve">competitiveness of </w:t>
      </w:r>
      <w:r w:rsidRPr="00A24362">
        <w:rPr>
          <w:rStyle w:val="Emphasis"/>
        </w:rPr>
        <w:t>the</w:t>
      </w:r>
      <w:r w:rsidRPr="00A24362">
        <w:rPr>
          <w:rStyle w:val="Emphasis"/>
          <w:highlight w:val="green"/>
        </w:rPr>
        <w:t xml:space="preserve"> generic</w:t>
      </w:r>
      <w:r w:rsidRPr="00A24362">
        <w:rPr>
          <w:rStyle w:val="Emphasis"/>
        </w:rPr>
        <w:t xml:space="preserve"> </w:t>
      </w:r>
      <w:r w:rsidRPr="00A24362">
        <w:t xml:space="preserve">and biosimilar </w:t>
      </w:r>
      <w:r w:rsidRPr="00A24362">
        <w:rPr>
          <w:rStyle w:val="Emphasis"/>
          <w:highlight w:val="green"/>
        </w:rPr>
        <w:t>industrie</w:t>
      </w:r>
      <w:r w:rsidRPr="00A24362">
        <w:rPr>
          <w:rStyle w:val="Emphasis"/>
        </w:rPr>
        <w:t xml:space="preserve">s is </w:t>
      </w:r>
      <w:r w:rsidRPr="00A24362">
        <w:rPr>
          <w:rStyle w:val="Emphasis"/>
          <w:highlight w:val="green"/>
        </w:rPr>
        <w:t>threatened by</w:t>
      </w:r>
      <w:r w:rsidRPr="00A24362">
        <w:rPr>
          <w:rStyle w:val="Emphasis"/>
        </w:rPr>
        <w:t xml:space="preserve"> regulatory divergences with </w:t>
      </w:r>
      <w:r w:rsidRPr="00A24362">
        <w:t>respect to country requirements for the approval and marketing of generic and biosimilar medicines, and</w:t>
      </w:r>
      <w:r w:rsidRPr="00A24362">
        <w:rPr>
          <w:rStyle w:val="Emphasis"/>
        </w:rPr>
        <w:t xml:space="preserve"> </w:t>
      </w:r>
      <w:r w:rsidRPr="00A24362">
        <w:rPr>
          <w:rStyle w:val="Emphasis"/>
          <w:highlight w:val="green"/>
        </w:rPr>
        <w:t>excessive standards for</w:t>
      </w:r>
      <w:r w:rsidRPr="00A24362">
        <w:rPr>
          <w:rStyle w:val="Emphasis"/>
        </w:rPr>
        <w:t xml:space="preserve"> intellectual property rights (</w:t>
      </w:r>
      <w:r w:rsidRPr="00A24362">
        <w:rPr>
          <w:rStyle w:val="Emphasis"/>
          <w:highlight w:val="green"/>
        </w:rPr>
        <w:t>IPR)</w:t>
      </w:r>
      <w:r w:rsidRPr="00A24362">
        <w:rPr>
          <w:rStyle w:val="Emphasis"/>
        </w:rPr>
        <w:t xml:space="preserve"> protection. Specific instances of IPR abuse/misuse, as well as </w:t>
      </w:r>
      <w:r w:rsidRPr="00A24362">
        <w:rPr>
          <w:rStyle w:val="Emphasis"/>
          <w:highlight w:val="green"/>
        </w:rPr>
        <w:t>pricing and reimbursement policies</w:t>
      </w:r>
      <w:r w:rsidRPr="00A24362">
        <w:rPr>
          <w:rStyle w:val="Emphasis"/>
        </w:rPr>
        <w:t xml:space="preserve"> are also areas of concern. The </w:t>
      </w:r>
      <w:r w:rsidRPr="00A24362">
        <w:rPr>
          <w:rStyle w:val="Emphasis"/>
          <w:highlight w:val="green"/>
        </w:rPr>
        <w:t>removal of such barriers</w:t>
      </w:r>
      <w:r w:rsidRPr="00A24362">
        <w:rPr>
          <w:rStyle w:val="Emphasis"/>
        </w:rPr>
        <w:t xml:space="preserve"> </w:t>
      </w:r>
      <w:r w:rsidRPr="00A24362">
        <w:rPr>
          <w:rStyle w:val="Emphasis"/>
          <w:highlight w:val="green"/>
        </w:rPr>
        <w:t>will reduce costs for</w:t>
      </w:r>
      <w:r w:rsidRPr="00A24362">
        <w:rPr>
          <w:rStyle w:val="Emphasis"/>
        </w:rPr>
        <w:t xml:space="preserve"> the </w:t>
      </w:r>
      <w:r w:rsidRPr="00A24362">
        <w:rPr>
          <w:rStyle w:val="Emphasis"/>
          <w:highlight w:val="green"/>
        </w:rPr>
        <w:t>development of generic</w:t>
      </w:r>
      <w:r w:rsidRPr="00A24362">
        <w:rPr>
          <w:rStyle w:val="Emphasis"/>
        </w:rPr>
        <w:t xml:space="preserve"> and biosimilar </w:t>
      </w:r>
      <w:proofErr w:type="gramStart"/>
      <w:r w:rsidRPr="00A24362">
        <w:rPr>
          <w:rStyle w:val="Emphasis"/>
          <w:highlight w:val="green"/>
        </w:rPr>
        <w:t>medicines,</w:t>
      </w:r>
      <w:r w:rsidRPr="00A24362">
        <w:rPr>
          <w:rStyle w:val="Emphasis"/>
        </w:rPr>
        <w:t xml:space="preserve"> and</w:t>
      </w:r>
      <w:proofErr w:type="gramEnd"/>
      <w:r w:rsidRPr="00A24362">
        <w:rPr>
          <w:rStyle w:val="Emphasis"/>
        </w:rPr>
        <w:t xml:space="preserve"> </w:t>
      </w:r>
      <w:r w:rsidRPr="00A24362">
        <w:rPr>
          <w:rStyle w:val="Emphasis"/>
          <w:highlight w:val="green"/>
        </w:rPr>
        <w:t>ensure</w:t>
      </w:r>
      <w:r w:rsidRPr="00A24362">
        <w:rPr>
          <w:rStyle w:val="Emphasis"/>
        </w:rPr>
        <w:t xml:space="preserve"> that </w:t>
      </w:r>
      <w:r w:rsidRPr="00A24362">
        <w:rPr>
          <w:rStyle w:val="Emphasis"/>
          <w:highlight w:val="green"/>
        </w:rPr>
        <w:t>such products</w:t>
      </w:r>
      <w:r w:rsidRPr="00A24362">
        <w:rPr>
          <w:rStyle w:val="Emphasis"/>
        </w:rPr>
        <w:t xml:space="preserve"> can be </w:t>
      </w:r>
      <w:r w:rsidRPr="00A24362">
        <w:rPr>
          <w:rStyle w:val="Emphasis"/>
          <w:highlight w:val="green"/>
        </w:rPr>
        <w:t>traded freely</w:t>
      </w:r>
      <w:r w:rsidRPr="00A24362">
        <w:rPr>
          <w:rStyle w:val="Emphasis"/>
        </w:rPr>
        <w:t xml:space="preserve"> and </w:t>
      </w:r>
      <w:r w:rsidRPr="00A24362">
        <w:rPr>
          <w:rStyle w:val="Emphasis"/>
          <w:highlight w:val="green"/>
        </w:rPr>
        <w:t>enter markets without delay</w:t>
      </w:r>
      <w:r w:rsidRPr="00A24362">
        <w:rPr>
          <w:rStyle w:val="Emphasis"/>
        </w:rPr>
        <w:t>.</w:t>
      </w:r>
    </w:p>
    <w:p w14:paraId="76AC2BD2" w14:textId="77777777" w:rsidR="00962502" w:rsidRPr="00A24362" w:rsidRDefault="00962502" w:rsidP="00962502">
      <w:pPr>
        <w:pStyle w:val="Heading4"/>
        <w:rPr>
          <w:rFonts w:cs="Calibri"/>
        </w:rPr>
      </w:pPr>
      <w:r w:rsidRPr="00A24362">
        <w:rPr>
          <w:rFonts w:cs="Calibri"/>
        </w:rPr>
        <w:lastRenderedPageBreak/>
        <w:t xml:space="preserve">Generics </w:t>
      </w:r>
      <w:r w:rsidRPr="00A24362">
        <w:rPr>
          <w:rFonts w:cs="Calibri"/>
          <w:u w:val="single"/>
        </w:rPr>
        <w:t xml:space="preserve">stratifies </w:t>
      </w:r>
      <w:r w:rsidRPr="00A24362">
        <w:rPr>
          <w:rFonts w:cs="Calibri"/>
        </w:rPr>
        <w:t xml:space="preserve">nations – only sends higher quality drugs to harsher inspectors who are mostly Western countries. Independently, generics leave strong pathogens </w:t>
      </w:r>
      <w:proofErr w:type="spellStart"/>
      <w:proofErr w:type="gramStart"/>
      <w:r w:rsidRPr="00A24362">
        <w:rPr>
          <w:rFonts w:cs="Calibri"/>
        </w:rPr>
        <w:t>in tact</w:t>
      </w:r>
      <w:proofErr w:type="spellEnd"/>
      <w:proofErr w:type="gramEnd"/>
      <w:r w:rsidRPr="00A24362">
        <w:rPr>
          <w:rFonts w:cs="Calibri"/>
        </w:rPr>
        <w:t xml:space="preserve"> and spike risk of global epidemic of </w:t>
      </w:r>
      <w:r w:rsidRPr="00A24362">
        <w:rPr>
          <w:rFonts w:cs="Calibri"/>
          <w:u w:val="single"/>
        </w:rPr>
        <w:t>drug-resistance</w:t>
      </w:r>
      <w:r w:rsidRPr="00A24362">
        <w:rPr>
          <w:rFonts w:cs="Calibri"/>
        </w:rPr>
        <w:t xml:space="preserve"> pathogens.</w:t>
      </w:r>
    </w:p>
    <w:p w14:paraId="461A21C2" w14:textId="77777777" w:rsidR="00962502" w:rsidRPr="00A24362" w:rsidRDefault="00962502" w:rsidP="00962502">
      <w:proofErr w:type="spellStart"/>
      <w:r w:rsidRPr="00A24362">
        <w:rPr>
          <w:rStyle w:val="Style13ptBold"/>
        </w:rPr>
        <w:t>Eban</w:t>
      </w:r>
      <w:proofErr w:type="spellEnd"/>
      <w:r w:rsidRPr="00A24362">
        <w:rPr>
          <w:rStyle w:val="Style13ptBold"/>
        </w:rPr>
        <w:t xml:space="preserve"> ’19</w:t>
      </w:r>
      <w:r w:rsidRPr="00A24362">
        <w:t xml:space="preserve"> [KATHERINE EBAN, 5-17-2019, "How Some Generic Drugs Could Do More Harm Than Good," Time, </w:t>
      </w:r>
      <w:hyperlink r:id="rId29" w:history="1">
        <w:r w:rsidRPr="00A24362">
          <w:rPr>
            <w:rStyle w:val="Hyperlink"/>
          </w:rPr>
          <w:t>https://time.com/5590602/generic-drugs-quality-risk/</w:t>
        </w:r>
      </w:hyperlink>
      <w:r w:rsidRPr="00A24362">
        <w:t xml:space="preserve">  // </w:t>
      </w:r>
      <w:proofErr w:type="gramStart"/>
      <w:r w:rsidRPr="00A24362">
        <w:t>belle ]</w:t>
      </w:r>
      <w:proofErr w:type="gramEnd"/>
    </w:p>
    <w:p w14:paraId="738DDCBA" w14:textId="77777777" w:rsidR="00962502" w:rsidRPr="00A24362" w:rsidRDefault="00962502" w:rsidP="00962502">
      <w:r w:rsidRPr="00A24362">
        <w:t xml:space="preserve">For the 16 years that Dr. Brian Westerberg, a Canadian surgeon, worked volunteer missions at the Mulago National Referral Hospital in Kampala, Uganda, scarcity was the norm. The patients usually exceeded the 1,500 allotted beds. Running water was once cut off when the debt-ridden hospital was unable to pay its bills. On some of his early trips, Westerberg even brought over drugs from Canada </w:t>
      </w:r>
      <w:proofErr w:type="gramStart"/>
      <w:r w:rsidRPr="00A24362">
        <w:t>in order to</w:t>
      </w:r>
      <w:proofErr w:type="gramEnd"/>
      <w:r w:rsidRPr="00A24362">
        <w:t xml:space="preserve"> treat patients. But as low-cost generics made in India and China became widely available through Uganda’s government and international aid agencies in the early 2000s, it seemed at first like the supply issue had been solved. Then on February 7, 2013, Westerberg examined a feverish 13-year-old boy who had fluid oozing from an ear infection. He suspected bacterial meningitis, though he couldn’t confirm his diagnosis because the CT scanner had broken down. The boy was given intravenous ceftriaxone, a broad-spectrum antibiotic that Westerberg believed would cure him. But after four days of treatment, the ear had only gotten worse. As Westerberg prepared to operate, the boy had a seizure. With the CT scanner working again, Westerberg ordered an urgent scan, which revealed small abscesses in the boy’s skull, likely caused by the infection. When a hospital neurosurgeon looked at the images and confidently declared that surgery was unnecessary and the swelling and abscesses would abate with effective antibiotic treatment, Westerberg was confused. They had already treated the boy with intravenous ceftriaxone, which hadn’t worked. His confusion deepened when his colleague suggested that they switch the boy to a more expensive version of the drug. Why swap one ceftriaxone for another? </w:t>
      </w:r>
      <w:r w:rsidRPr="00A24362">
        <w:rPr>
          <w:rStyle w:val="Emphasis"/>
          <w:highlight w:val="green"/>
        </w:rPr>
        <w:t>Most people assume</w:t>
      </w:r>
      <w:r w:rsidRPr="00A24362">
        <w:rPr>
          <w:rStyle w:val="Emphasis"/>
        </w:rPr>
        <w:t xml:space="preserve"> that a </w:t>
      </w:r>
      <w:r w:rsidRPr="00A24362">
        <w:rPr>
          <w:rStyle w:val="Emphasis"/>
          <w:highlight w:val="green"/>
        </w:rPr>
        <w:t>drug is a drug</w:t>
      </w:r>
      <w:r w:rsidRPr="00A24362">
        <w:rPr>
          <w:rStyle w:val="Emphasis"/>
        </w:rPr>
        <w:t xml:space="preserve"> —</w:t>
      </w:r>
      <w:r w:rsidRPr="00A24362">
        <w:t xml:space="preserve"> that Lipitor, for example, or a </w:t>
      </w:r>
      <w:r w:rsidRPr="00A24362">
        <w:rPr>
          <w:rStyle w:val="Emphasis"/>
        </w:rPr>
        <w:t xml:space="preserve">generic version, </w:t>
      </w:r>
      <w:r w:rsidRPr="00A24362">
        <w:t xml:space="preserve">is the same anywhere in the world, so long as it’s made by a reputable drug company that has been inspected and approved by regulators. That, at least, is the </w:t>
      </w:r>
      <w:r w:rsidRPr="00A24362">
        <w:rPr>
          <w:rStyle w:val="Emphasis"/>
        </w:rPr>
        <w:t>logic that has driven the global generic-drug revolution:</w:t>
      </w:r>
      <w:r w:rsidRPr="00A24362">
        <w:t xml:space="preserve"> that drug companies in countries like India and China can make low-cost, high-quality drugs for markets around the world. </w:t>
      </w:r>
      <w:r w:rsidRPr="00A24362">
        <w:rPr>
          <w:rStyle w:val="Emphasis"/>
        </w:rPr>
        <w:t xml:space="preserve">These </w:t>
      </w:r>
      <w:r w:rsidRPr="00A24362">
        <w:rPr>
          <w:rStyle w:val="Emphasis"/>
          <w:highlight w:val="green"/>
        </w:rPr>
        <w:t>companies</w:t>
      </w:r>
      <w:r w:rsidRPr="00A24362">
        <w:rPr>
          <w:rStyle w:val="Emphasis"/>
        </w:rPr>
        <w:t xml:space="preserve"> have been </w:t>
      </w:r>
      <w:r w:rsidRPr="00A24362">
        <w:rPr>
          <w:rStyle w:val="Emphasis"/>
          <w:highlight w:val="green"/>
        </w:rPr>
        <w:t>hailed as public-health heroes</w:t>
      </w:r>
      <w:r w:rsidRPr="00A24362">
        <w:rPr>
          <w:rStyle w:val="Emphasis"/>
        </w:rPr>
        <w:t xml:space="preserve"> and global equalizers, by making the same cures available to the wealthy and impoverished.</w:t>
      </w:r>
      <w:r w:rsidRPr="00A24362">
        <w:t xml:space="preserve"> </w:t>
      </w:r>
      <w:r w:rsidRPr="00A24362">
        <w:rPr>
          <w:rStyle w:val="Emphasis"/>
          <w:highlight w:val="green"/>
        </w:rPr>
        <w:t>But many</w:t>
      </w:r>
      <w:r w:rsidRPr="00A24362">
        <w:rPr>
          <w:rStyle w:val="Emphasis"/>
        </w:rPr>
        <w:t xml:space="preserve"> of the </w:t>
      </w:r>
      <w:r w:rsidRPr="00A24362">
        <w:rPr>
          <w:rStyle w:val="Emphasis"/>
          <w:highlight w:val="green"/>
        </w:rPr>
        <w:t>generic drug companies</w:t>
      </w:r>
      <w:r w:rsidRPr="00A24362">
        <w:rPr>
          <w:rStyle w:val="Emphasis"/>
        </w:rPr>
        <w:t xml:space="preserve"> that Americans and Africans alike depend on, which I spent a decade investigating, hold a dark secret: they routinely </w:t>
      </w:r>
      <w:r w:rsidRPr="00A24362">
        <w:rPr>
          <w:rStyle w:val="Emphasis"/>
          <w:highlight w:val="green"/>
        </w:rPr>
        <w:t>adjust their</w:t>
      </w:r>
      <w:r w:rsidRPr="00A24362">
        <w:rPr>
          <w:rStyle w:val="Emphasis"/>
        </w:rPr>
        <w:t xml:space="preserve"> manufacturing </w:t>
      </w:r>
      <w:r w:rsidRPr="00A24362">
        <w:rPr>
          <w:rStyle w:val="Emphasis"/>
          <w:highlight w:val="green"/>
        </w:rPr>
        <w:t xml:space="preserve">standards depending on </w:t>
      </w:r>
      <w:r w:rsidRPr="00A24362">
        <w:rPr>
          <w:rStyle w:val="Emphasis"/>
        </w:rPr>
        <w:t>the</w:t>
      </w:r>
      <w:r w:rsidRPr="00A24362">
        <w:rPr>
          <w:rStyle w:val="Emphasis"/>
          <w:highlight w:val="green"/>
        </w:rPr>
        <w:t xml:space="preserve"> country </w:t>
      </w:r>
      <w:r w:rsidRPr="00A24362">
        <w:rPr>
          <w:rStyle w:val="Emphasis"/>
        </w:rPr>
        <w:t xml:space="preserve">buying their drugs, a practice that could </w:t>
      </w:r>
      <w:r w:rsidRPr="00A24362">
        <w:rPr>
          <w:rStyle w:val="Emphasis"/>
          <w:highlight w:val="green"/>
        </w:rPr>
        <w:t>endanger</w:t>
      </w:r>
      <w:r w:rsidRPr="00A24362">
        <w:rPr>
          <w:rStyle w:val="Emphasis"/>
        </w:rPr>
        <w:t xml:space="preserve"> not just those who take the lower-quality medicine but the </w:t>
      </w:r>
      <w:r w:rsidRPr="00A24362">
        <w:rPr>
          <w:rStyle w:val="Emphasis"/>
          <w:highlight w:val="green"/>
        </w:rPr>
        <w:t>population at large</w:t>
      </w:r>
      <w:r w:rsidRPr="00A24362">
        <w:rPr>
          <w:rStyle w:val="Emphasis"/>
        </w:rPr>
        <w:t xml:space="preserve">. These companies </w:t>
      </w:r>
      <w:r w:rsidRPr="00A24362">
        <w:rPr>
          <w:rStyle w:val="Emphasis"/>
          <w:highlight w:val="green"/>
        </w:rPr>
        <w:t xml:space="preserve">send </w:t>
      </w:r>
      <w:r w:rsidRPr="00A24362">
        <w:rPr>
          <w:rStyle w:val="Emphasis"/>
        </w:rPr>
        <w:t>their</w:t>
      </w:r>
      <w:r w:rsidRPr="00A24362">
        <w:rPr>
          <w:rStyle w:val="Emphasis"/>
          <w:highlight w:val="green"/>
        </w:rPr>
        <w:t xml:space="preserve"> highest-quality drugs to markets with</w:t>
      </w:r>
      <w:r w:rsidRPr="00A24362">
        <w:rPr>
          <w:rStyle w:val="Emphasis"/>
        </w:rPr>
        <w:t xml:space="preserve"> the most </w:t>
      </w:r>
      <w:r w:rsidRPr="00A24362">
        <w:rPr>
          <w:rStyle w:val="Emphasis"/>
          <w:highlight w:val="green"/>
        </w:rPr>
        <w:t>vigilant regulators</w:t>
      </w:r>
      <w:r w:rsidRPr="00A24362">
        <w:rPr>
          <w:rStyle w:val="Emphasis"/>
        </w:rPr>
        <w:t xml:space="preserve">, such as the U.S. and the European Union. They </w:t>
      </w:r>
      <w:r w:rsidRPr="00A24362">
        <w:rPr>
          <w:rStyle w:val="Emphasis"/>
          <w:highlight w:val="green"/>
        </w:rPr>
        <w:t xml:space="preserve">send </w:t>
      </w:r>
      <w:r w:rsidRPr="00A24362">
        <w:rPr>
          <w:rStyle w:val="Emphasis"/>
        </w:rPr>
        <w:t xml:space="preserve">their worst drugs — made with </w:t>
      </w:r>
      <w:r w:rsidRPr="00A24362">
        <w:rPr>
          <w:rStyle w:val="Emphasis"/>
          <w:highlight w:val="green"/>
        </w:rPr>
        <w:t>lower-quality</w:t>
      </w:r>
      <w:r w:rsidRPr="00A24362">
        <w:rPr>
          <w:rStyle w:val="Emphasis"/>
        </w:rPr>
        <w:t xml:space="preserve"> ingredients and less scrupulous testing — </w:t>
      </w:r>
      <w:r w:rsidRPr="00A24362">
        <w:rPr>
          <w:rStyle w:val="Emphasis"/>
          <w:highlight w:val="green"/>
        </w:rPr>
        <w:t>to countries with</w:t>
      </w:r>
      <w:r w:rsidRPr="00A24362">
        <w:rPr>
          <w:rStyle w:val="Emphasis"/>
        </w:rPr>
        <w:t xml:space="preserve"> the </w:t>
      </w:r>
      <w:r w:rsidRPr="00A24362">
        <w:rPr>
          <w:rStyle w:val="Emphasis"/>
          <w:highlight w:val="green"/>
        </w:rPr>
        <w:t>weakest review</w:t>
      </w:r>
      <w:r w:rsidRPr="00A24362">
        <w:rPr>
          <w:rStyle w:val="Emphasis"/>
        </w:rPr>
        <w:t xml:space="preserve">. </w:t>
      </w:r>
      <w:r w:rsidRPr="00A24362">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so-called “R.O.W. </w:t>
      </w:r>
      <w:r w:rsidRPr="00A24362">
        <w:lastRenderedPageBreak/>
        <w:t xml:space="preserve">markets” — the generic-drug industry’s shorthand for “Rest of World.” In swaths of Africa, Southeast Asia and other areas with developing markets, </w:t>
      </w:r>
      <w:r w:rsidRPr="00A24362">
        <w:rPr>
          <w:rStyle w:val="Emphasis"/>
        </w:rPr>
        <w:t xml:space="preserve">some generic drug companies have made a cold calculation: they can sell their cheapest drugs </w:t>
      </w:r>
      <w:r w:rsidRPr="00A24362">
        <w:rPr>
          <w:rStyle w:val="Emphasis"/>
          <w:highlight w:val="green"/>
        </w:rPr>
        <w:t>wher</w:t>
      </w:r>
      <w:r w:rsidRPr="00A24362">
        <w:rPr>
          <w:rStyle w:val="Emphasis"/>
        </w:rPr>
        <w:t xml:space="preserve">e they will be </w:t>
      </w:r>
      <w:r w:rsidRPr="00A24362">
        <w:rPr>
          <w:rStyle w:val="Emphasis"/>
          <w:highlight w:val="green"/>
        </w:rPr>
        <w:t>least likely to get caught</w:t>
      </w:r>
      <w:r w:rsidRPr="00A24362">
        <w:rPr>
          <w:rStyle w:val="Emphasis"/>
        </w:rPr>
        <w:t xml:space="preserve">. </w:t>
      </w:r>
      <w:r w:rsidRPr="00A24362">
        <w:rPr>
          <w:rStyle w:val="Emphasis"/>
          <w:highlight w:val="green"/>
        </w:rPr>
        <w:t>In Africa,</w:t>
      </w:r>
      <w:r w:rsidRPr="00A24362">
        <w:rPr>
          <w:rStyle w:val="Emphasis"/>
        </w:rPr>
        <w:t xml:space="preserve"> for instance, </w:t>
      </w:r>
      <w:r w:rsidRPr="00A24362">
        <w:rPr>
          <w:rStyle w:val="Emphasis"/>
          <w:highlight w:val="green"/>
        </w:rPr>
        <w:t>pharmaceuticals</w:t>
      </w:r>
      <w:r w:rsidRPr="00A24362">
        <w:rPr>
          <w:rStyle w:val="Emphasis"/>
        </w:rPr>
        <w:t xml:space="preserve"> used to </w:t>
      </w:r>
      <w:r w:rsidRPr="00A24362">
        <w:rPr>
          <w:rStyle w:val="Emphasis"/>
          <w:highlight w:val="green"/>
        </w:rPr>
        <w:t>come</w:t>
      </w:r>
      <w:r w:rsidRPr="00A24362">
        <w:rPr>
          <w:rStyle w:val="Emphasis"/>
        </w:rPr>
        <w:t xml:space="preserve"> from more developed countries, </w:t>
      </w:r>
      <w:r w:rsidRPr="00A24362">
        <w:rPr>
          <w:rStyle w:val="Emphasis"/>
          <w:highlight w:val="green"/>
        </w:rPr>
        <w:t>through donations</w:t>
      </w:r>
      <w:r w:rsidRPr="00A24362">
        <w:rPr>
          <w:rStyle w:val="Emphasis"/>
        </w:rPr>
        <w:t xml:space="preserve"> and </w:t>
      </w:r>
      <w:r w:rsidRPr="00A24362">
        <w:rPr>
          <w:rStyle w:val="Emphasis"/>
          <w:highlight w:val="green"/>
        </w:rPr>
        <w:t>small purchases</w:t>
      </w:r>
      <w:r w:rsidRPr="00A24362">
        <w:t xml:space="preserve">. </w:t>
      </w:r>
      <w:proofErr w:type="gramStart"/>
      <w:r w:rsidRPr="00A24362">
        <w:t>So</w:t>
      </w:r>
      <w:proofErr w:type="gramEnd"/>
      <w:r w:rsidRPr="00A24362">
        <w:t xml:space="preserve">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w:t>
      </w:r>
      <w:r w:rsidRPr="00A24362">
        <w:rPr>
          <w:rStyle w:val="Emphasis"/>
        </w:rPr>
        <w:t xml:space="preserve">The </w:t>
      </w:r>
      <w:r w:rsidRPr="00A24362">
        <w:rPr>
          <w:rStyle w:val="Emphasis"/>
          <w:highlight w:val="green"/>
        </w:rPr>
        <w:t>poor quality</w:t>
      </w:r>
      <w:r w:rsidRPr="00A24362">
        <w:rPr>
          <w:rStyle w:val="Emphasis"/>
        </w:rPr>
        <w:t xml:space="preserve"> has affected every type of medication, and the </w:t>
      </w:r>
      <w:r w:rsidRPr="00A24362">
        <w:rPr>
          <w:rStyle w:val="Emphasis"/>
          <w:highlight w:val="green"/>
        </w:rPr>
        <w:t>adverse impact</w:t>
      </w:r>
      <w:r w:rsidRPr="00A24362">
        <w:rPr>
          <w:rStyle w:val="Emphasis"/>
        </w:rPr>
        <w:t xml:space="preserve"> on health has been “astronomical,”</w:t>
      </w:r>
      <w:r w:rsidRPr="00A24362">
        <w:t xml:space="preserve"> he told me. Multiple </w:t>
      </w:r>
      <w:r w:rsidRPr="00A24362">
        <w:rPr>
          <w:rStyle w:val="Emphasis"/>
        </w:rPr>
        <w:t xml:space="preserve">doctors </w:t>
      </w:r>
      <w:r w:rsidRPr="00A24362">
        <w:t xml:space="preserve">I spoke to throughout the continent said they have </w:t>
      </w:r>
      <w:r w:rsidRPr="00A24362">
        <w:rPr>
          <w:rStyle w:val="Emphasis"/>
        </w:rPr>
        <w:t>adjusted their medical treatment in response</w:t>
      </w:r>
      <w:r w:rsidRPr="00A24362">
        <w:t xml:space="preserve">, sometimes </w:t>
      </w:r>
      <w:r w:rsidRPr="00A24362">
        <w:rPr>
          <w:rStyle w:val="Emphasis"/>
        </w:rPr>
        <w:t>tripling recommended doses to produce a therapeutic effect</w:t>
      </w:r>
      <w:r w:rsidRPr="00A24362">
        <w:t xml:space="preserve">. Dr. Gordon </w:t>
      </w:r>
      <w:proofErr w:type="spellStart"/>
      <w:r w:rsidRPr="00A24362">
        <w:t>Donnir</w:t>
      </w:r>
      <w:proofErr w:type="spellEnd"/>
      <w:r w:rsidRPr="00A24362">
        <w:t xml:space="preserve">, former head of the psychiatry department at the </w:t>
      </w:r>
      <w:proofErr w:type="spellStart"/>
      <w:r w:rsidRPr="00A24362">
        <w:t>Komfo</w:t>
      </w:r>
      <w:proofErr w:type="spellEnd"/>
      <w:r w:rsidRPr="00A24362">
        <w:t xml:space="preserve"> </w:t>
      </w:r>
      <w:proofErr w:type="spellStart"/>
      <w:r w:rsidRPr="00A24362">
        <w:t>Anokye</w:t>
      </w:r>
      <w:proofErr w:type="spellEnd"/>
      <w:r w:rsidRPr="00A24362">
        <w:t xml:space="preserve"> teaching hospital in Kumasi, treats middle-class Ghanaians in his private practice and says that almost all the drugs his patients take are substandard, leading him to increase his patients’ doses significantly. While his European colleagues typically prescribe 2.5 milligrams of haloperidol (a generic form of Haldol) several times a day to treat psychosis, he’ll prescribe 10 milligrams, </w:t>
      </w:r>
      <w:r w:rsidRPr="00A24362">
        <w:rPr>
          <w:rStyle w:val="Emphasis"/>
        </w:rPr>
        <w:t>also several times a day, because he knows the 2.5 milligrams “won’t do anything</w:t>
      </w:r>
      <w:r w:rsidRPr="00A24362">
        <w:t xml:space="preserve">.” </w:t>
      </w:r>
      <w:proofErr w:type="spellStart"/>
      <w:r w:rsidRPr="00A24362">
        <w:t>Donnir</w:t>
      </w:r>
      <w:proofErr w:type="spellEnd"/>
      <w:r w:rsidRPr="00A24362">
        <w:t xml:space="preserve"> once </w:t>
      </w:r>
      <w:r w:rsidRPr="00A24362">
        <w:rPr>
          <w:rStyle w:val="Emphasis"/>
        </w:rPr>
        <w:t>gave ten times the typical dose of generic Diazepam</w:t>
      </w:r>
      <w:r w:rsidRPr="00A24362">
        <w:t xml:space="preserve">, an anti-anxiety drug, to a 15-year-old boy, an amount that </w:t>
      </w:r>
      <w:r w:rsidRPr="00A24362">
        <w:rPr>
          <w:rStyle w:val="Emphasis"/>
        </w:rPr>
        <w:t>should have knocked him out</w:t>
      </w:r>
      <w:r w:rsidRPr="00A24362">
        <w:t xml:space="preserve">. The patient was “still smiling,” </w:t>
      </w:r>
      <w:proofErr w:type="spellStart"/>
      <w:r w:rsidRPr="00A24362">
        <w:t>Donnir</w:t>
      </w:r>
      <w:proofErr w:type="spellEnd"/>
      <w:r w:rsidRPr="00A24362">
        <w:t xml:space="preserve">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w:t>
      </w:r>
      <w:r w:rsidRPr="00A24362">
        <w:rPr>
          <w:rStyle w:val="Emphasis"/>
        </w:rPr>
        <w:t xml:space="preserve">. It was also </w:t>
      </w:r>
      <w:r w:rsidRPr="00A24362">
        <w:rPr>
          <w:rStyle w:val="Emphasis"/>
          <w:highlight w:val="green"/>
        </w:rPr>
        <w:t>hard to keep track</w:t>
      </w:r>
      <w:r w:rsidRPr="00A24362">
        <w:rPr>
          <w:rStyle w:val="Emphasis"/>
        </w:rPr>
        <w:t xml:space="preserve"> of </w:t>
      </w:r>
      <w:r w:rsidRPr="00A24362">
        <w:rPr>
          <w:rStyle w:val="Emphasis"/>
          <w:highlight w:val="green"/>
        </w:rPr>
        <w:t>which generics were safe</w:t>
      </w:r>
      <w:r w:rsidRPr="00A24362">
        <w:rPr>
          <w:rStyle w:val="Emphasis"/>
        </w:rPr>
        <w:t xml:space="preserve"> and which were not to be trusted</w:t>
      </w:r>
      <w:r w:rsidRPr="00A24362">
        <w:t xml:space="preserve">,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w:t>
      </w:r>
      <w:proofErr w:type="spellStart"/>
      <w:r w:rsidRPr="00A24362">
        <w:t>Lukulay</w:t>
      </w:r>
      <w:proofErr w:type="spellEnd"/>
      <w:r w:rsidRPr="00A24362">
        <w:t xml:space="preserve">, former vice president of global health impact programs </w:t>
      </w:r>
      <w:r w:rsidRPr="00A24362">
        <w:lastRenderedPageBreak/>
        <w:t xml:space="preserve">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It’s not just those in developing markets who should be alarmed. Often, </w:t>
      </w:r>
      <w:r w:rsidRPr="00A24362">
        <w:rPr>
          <w:rStyle w:val="Emphasis"/>
          <w:highlight w:val="green"/>
        </w:rPr>
        <w:t>substandard drugs</w:t>
      </w:r>
      <w:r w:rsidRPr="00A24362">
        <w:rPr>
          <w:rStyle w:val="Emphasis"/>
        </w:rPr>
        <w:t xml:space="preserve"> </w:t>
      </w:r>
      <w:r w:rsidRPr="00A24362">
        <w:rPr>
          <w:rStyle w:val="Emphasis"/>
          <w:highlight w:val="green"/>
        </w:rPr>
        <w:t>do not contain enough active ingredient to</w:t>
      </w:r>
      <w:r w:rsidRPr="00A24362">
        <w:rPr>
          <w:rStyle w:val="Emphasis"/>
        </w:rPr>
        <w:t xml:space="preserve"> effectively </w:t>
      </w:r>
      <w:r w:rsidRPr="00A24362">
        <w:rPr>
          <w:rStyle w:val="Emphasis"/>
          <w:highlight w:val="green"/>
        </w:rPr>
        <w:t xml:space="preserve">cure </w:t>
      </w:r>
      <w:r w:rsidRPr="00A24362">
        <w:rPr>
          <w:rStyle w:val="Emphasis"/>
        </w:rPr>
        <w:t xml:space="preserve">sick patients. </w:t>
      </w:r>
      <w:r w:rsidRPr="00A24362">
        <w:rPr>
          <w:rStyle w:val="Emphasis"/>
          <w:highlight w:val="green"/>
        </w:rPr>
        <w:t>But</w:t>
      </w:r>
      <w:r w:rsidRPr="00A24362">
        <w:rPr>
          <w:rStyle w:val="Emphasis"/>
        </w:rPr>
        <w:t xml:space="preserve"> they do contain enough to </w:t>
      </w:r>
      <w:r w:rsidRPr="00A24362">
        <w:rPr>
          <w:rStyle w:val="Emphasis"/>
          <w:highlight w:val="green"/>
        </w:rPr>
        <w:t xml:space="preserve">kill </w:t>
      </w:r>
      <w:r w:rsidRPr="00A24362">
        <w:rPr>
          <w:rStyle w:val="Emphasis"/>
        </w:rPr>
        <w:t xml:space="preserve">off the </w:t>
      </w:r>
      <w:r w:rsidRPr="00A24362">
        <w:rPr>
          <w:rStyle w:val="Emphasis"/>
          <w:highlight w:val="green"/>
        </w:rPr>
        <w:t>weakest microbes</w:t>
      </w:r>
      <w:r w:rsidRPr="00A24362">
        <w:rPr>
          <w:rStyle w:val="Emphasis"/>
        </w:rPr>
        <w:t xml:space="preserve"> while </w:t>
      </w:r>
      <w:r w:rsidRPr="00A24362">
        <w:rPr>
          <w:rStyle w:val="Emphasis"/>
          <w:highlight w:val="green"/>
        </w:rPr>
        <w:t>leav</w:t>
      </w:r>
      <w:r w:rsidRPr="00A24362">
        <w:rPr>
          <w:rStyle w:val="Emphasis"/>
        </w:rPr>
        <w:t xml:space="preserve">ing the </w:t>
      </w:r>
      <w:r w:rsidRPr="00A24362">
        <w:rPr>
          <w:rStyle w:val="Emphasis"/>
          <w:highlight w:val="green"/>
        </w:rPr>
        <w:t>strongest intact</w:t>
      </w:r>
      <w:r w:rsidRPr="00A24362">
        <w:rPr>
          <w:rStyle w:val="Emphasis"/>
        </w:rPr>
        <w:t xml:space="preserve">. These surviving microbes </w:t>
      </w:r>
      <w:r w:rsidRPr="00A24362">
        <w:rPr>
          <w:rStyle w:val="Emphasis"/>
          <w:highlight w:val="green"/>
        </w:rPr>
        <w:t>go on to reproduce</w:t>
      </w:r>
      <w:r w:rsidRPr="00A24362">
        <w:rPr>
          <w:rStyle w:val="Emphasis"/>
        </w:rPr>
        <w:t xml:space="preserve">, creating a </w:t>
      </w:r>
      <w:r w:rsidRPr="00A24362">
        <w:rPr>
          <w:rStyle w:val="Emphasis"/>
          <w:highlight w:val="green"/>
        </w:rPr>
        <w:t xml:space="preserve">new generation </w:t>
      </w:r>
      <w:r w:rsidRPr="00A24362">
        <w:rPr>
          <w:rStyle w:val="Emphasis"/>
        </w:rPr>
        <w:t xml:space="preserve">of </w:t>
      </w:r>
      <w:r w:rsidRPr="00A24362">
        <w:rPr>
          <w:rStyle w:val="Emphasis"/>
          <w:highlight w:val="green"/>
        </w:rPr>
        <w:t>pathogens</w:t>
      </w:r>
      <w:r w:rsidRPr="00A24362">
        <w:rPr>
          <w:rStyle w:val="Emphasis"/>
        </w:rPr>
        <w:t xml:space="preserve"> capable of </w:t>
      </w:r>
      <w:r w:rsidRPr="00A24362">
        <w:rPr>
          <w:rStyle w:val="Emphasis"/>
          <w:highlight w:val="green"/>
        </w:rPr>
        <w:t>resisting</w:t>
      </w:r>
      <w:r w:rsidRPr="00A24362">
        <w:rPr>
          <w:rStyle w:val="Emphasis"/>
        </w:rPr>
        <w:t xml:space="preserve"> even fully potent, </w:t>
      </w:r>
      <w:r w:rsidRPr="00A24362">
        <w:rPr>
          <w:rStyle w:val="Emphasis"/>
          <w:highlight w:val="green"/>
        </w:rPr>
        <w:t>properly made medicine</w:t>
      </w:r>
      <w:r w:rsidRPr="00A24362">
        <w:rPr>
          <w:rStyle w:val="Emphasis"/>
        </w:rPr>
        <w:t>. 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w:t>
      </w:r>
      <w:r w:rsidRPr="00A24362">
        <w:rPr>
          <w:rStyle w:val="Emphasis"/>
          <w:highlight w:val="green"/>
        </w:rPr>
        <w:t>putting out fire with gasoline</w:t>
      </w:r>
      <w:r w:rsidRPr="00A24362">
        <w:rPr>
          <w:rStyle w:val="Emphasis"/>
        </w:rPr>
        <w:t xml:space="preserve">.” </w:t>
      </w:r>
      <w:r w:rsidRPr="00A24362">
        <w:t xml:space="preserve">USP is so concerned about this issue that in 2017 it launched a center called the Quality Institute, which funds research into the link between drug quality and resistance. In late 2018, Boston University biomedical engineering professor Muhammad Zaman studied a commonly used antibiotic called rifampicin that, if not manufactured properly, yields a chemical substance called rifampicin quinone when it degrades. </w:t>
      </w:r>
      <w:r w:rsidRPr="00A24362">
        <w:rPr>
          <w:rStyle w:val="Emphasis"/>
        </w:rPr>
        <w:t xml:space="preserve">When Zaman subjected bacteria to this substance, it developed mutations that helped it resist rifampicin and other similar drugs. Zaman concluded from his work that substandard drugs are an “independent pillar” in the </w:t>
      </w:r>
      <w:r w:rsidRPr="00A24362">
        <w:rPr>
          <w:rStyle w:val="Emphasis"/>
          <w:highlight w:val="green"/>
        </w:rPr>
        <w:t xml:space="preserve">global menace </w:t>
      </w:r>
      <w:r w:rsidRPr="00A24362">
        <w:rPr>
          <w:rStyle w:val="Emphasis"/>
        </w:rPr>
        <w:t>of</w:t>
      </w:r>
      <w:r w:rsidRPr="00A24362">
        <w:rPr>
          <w:rStyle w:val="Emphasis"/>
          <w:highlight w:val="green"/>
        </w:rPr>
        <w:t xml:space="preserve"> drug resistance</w:t>
      </w:r>
      <w:r w:rsidRPr="00A24362">
        <w:rPr>
          <w:rStyle w:val="Emphasis"/>
        </w:rPr>
        <w:t>.</w:t>
      </w:r>
      <w:r w:rsidRPr="00A24362">
        <w:t xml:space="preserve"> </w:t>
      </w:r>
      <w:r w:rsidRPr="00A24362">
        <w:rPr>
          <w:rStyle w:val="Emphasis"/>
        </w:rPr>
        <w:t xml:space="preserve">The low cost of </w:t>
      </w:r>
      <w:r w:rsidRPr="00A24362">
        <w:rPr>
          <w:rStyle w:val="Emphasis"/>
          <w:highlight w:val="green"/>
        </w:rPr>
        <w:t>generic drugs</w:t>
      </w:r>
      <w:r w:rsidRPr="00A24362">
        <w:rPr>
          <w:rStyle w:val="Emphasis"/>
        </w:rPr>
        <w:t xml:space="preserve"> makes them essential to global public health. But if those bargain drugs are of low quality, they </w:t>
      </w:r>
      <w:r w:rsidRPr="00A24362">
        <w:rPr>
          <w:rStyle w:val="Emphasis"/>
          <w:highlight w:val="green"/>
        </w:rPr>
        <w:t>do more harm than good</w:t>
      </w:r>
      <w:r w:rsidRPr="00A24362">
        <w:rPr>
          <w:rStyle w:val="Emphasis"/>
        </w:rPr>
        <w:t xml:space="preserve">. </w:t>
      </w:r>
      <w:r w:rsidRPr="00A24362">
        <w:t>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4CF935F2" w14:textId="77777777" w:rsidR="00962502" w:rsidRPr="001940F7" w:rsidRDefault="00962502" w:rsidP="00962502">
      <w:pPr>
        <w:pStyle w:val="Heading4"/>
        <w:rPr>
          <w:rFonts w:cs="Calibri"/>
        </w:rPr>
      </w:pPr>
      <w:r w:rsidRPr="001940F7">
        <w:rPr>
          <w:rFonts w:cs="Calibri"/>
        </w:rPr>
        <w:t xml:space="preserve">The WTO can’t enforce the aff- causes </w:t>
      </w:r>
      <w:r w:rsidRPr="00D01D8C">
        <w:rPr>
          <w:rFonts w:cs="Calibri"/>
        </w:rPr>
        <w:t>circumvention</w:t>
      </w:r>
    </w:p>
    <w:p w14:paraId="0F975AC9" w14:textId="77777777" w:rsidR="00962502" w:rsidRPr="001940F7" w:rsidRDefault="00962502" w:rsidP="00962502">
      <w:pPr>
        <w:rPr>
          <w:sz w:val="26"/>
          <w:szCs w:val="26"/>
        </w:rPr>
      </w:pPr>
      <w:r w:rsidRPr="001940F7">
        <w:rPr>
          <w:rStyle w:val="Style13ptBold"/>
          <w:szCs w:val="26"/>
        </w:rPr>
        <w:t xml:space="preserve">Hillman and </w:t>
      </w:r>
      <w:proofErr w:type="spellStart"/>
      <w:r w:rsidRPr="001940F7">
        <w:rPr>
          <w:rStyle w:val="Style13ptBold"/>
          <w:szCs w:val="26"/>
        </w:rPr>
        <w:t>Tippett</w:t>
      </w:r>
      <w:proofErr w:type="spellEnd"/>
      <w:r w:rsidRPr="001940F7">
        <w:rPr>
          <w:rStyle w:val="Style13ptBold"/>
          <w:szCs w:val="26"/>
        </w:rPr>
        <w:t xml:space="preserve"> 21</w:t>
      </w:r>
      <w:r w:rsidRPr="001940F7">
        <w:rPr>
          <w:sz w:val="26"/>
          <w:szCs w:val="26"/>
        </w:rPr>
        <w:t xml:space="preserve"> </w:t>
      </w:r>
      <w:r w:rsidRPr="00D01D8C">
        <w:t xml:space="preserve">[Jennifer A; Senior fellow for trade and international political economy; Alex; Research associate for international economics, at the Council on Foreign Relations; “Europe and the Prospects for WTO Reform,” CFR; 3/10/21; </w:t>
      </w:r>
      <w:hyperlink r:id="rId30" w:history="1">
        <w:r w:rsidRPr="00D01D8C">
          <w:rPr>
            <w:rStyle w:val="Hyperlink"/>
          </w:rPr>
          <w:t>https://www.cfr.org/blog/europe-and-prospects-wto-reform</w:t>
        </w:r>
      </w:hyperlink>
      <w:r w:rsidRPr="00D01D8C">
        <w:t>] Justin</w:t>
      </w:r>
    </w:p>
    <w:p w14:paraId="3C828AA4" w14:textId="77777777" w:rsidR="00962502" w:rsidRPr="001940F7" w:rsidRDefault="00962502" w:rsidP="00962502">
      <w:pPr>
        <w:rPr>
          <w:rStyle w:val="Emphasis"/>
          <w:szCs w:val="26"/>
        </w:rPr>
      </w:pPr>
      <w:r w:rsidRPr="001940F7">
        <w:rPr>
          <w:sz w:val="26"/>
          <w:szCs w:val="26"/>
        </w:rPr>
        <w:t xml:space="preserve">The </w:t>
      </w:r>
      <w:r w:rsidRPr="001940F7">
        <w:rPr>
          <w:sz w:val="26"/>
          <w:szCs w:val="26"/>
          <w:highlight w:val="green"/>
          <w:u w:val="single"/>
        </w:rPr>
        <w:t>WTO</w:t>
      </w:r>
      <w:r w:rsidRPr="001940F7">
        <w:rPr>
          <w:sz w:val="26"/>
          <w:szCs w:val="26"/>
          <w:u w:val="single"/>
        </w:rPr>
        <w:t xml:space="preserve"> has </w:t>
      </w:r>
      <w:r w:rsidRPr="001940F7">
        <w:rPr>
          <w:sz w:val="26"/>
          <w:szCs w:val="26"/>
          <w:highlight w:val="green"/>
          <w:u w:val="single"/>
        </w:rPr>
        <w:t>been in</w:t>
      </w:r>
      <w:r w:rsidRPr="001940F7">
        <w:rPr>
          <w:sz w:val="26"/>
          <w:szCs w:val="26"/>
          <w:u w:val="single"/>
        </w:rPr>
        <w:t xml:space="preserve"> the </w:t>
      </w:r>
      <w:r w:rsidRPr="001940F7">
        <w:rPr>
          <w:rStyle w:val="Emphasis"/>
          <w:szCs w:val="26"/>
          <w:highlight w:val="green"/>
        </w:rPr>
        <w:t>clutches</w:t>
      </w:r>
      <w:r w:rsidRPr="001940F7">
        <w:rPr>
          <w:rStyle w:val="Emphasis"/>
          <w:szCs w:val="26"/>
        </w:rPr>
        <w:t xml:space="preserve"> of a slow-moving crisis for years. At its heart are a series of </w:t>
      </w:r>
      <w:r w:rsidRPr="001940F7">
        <w:rPr>
          <w:rStyle w:val="Emphasis"/>
          <w:szCs w:val="26"/>
          <w:highlight w:val="green"/>
        </w:rPr>
        <w:t>disputes about</w:t>
      </w:r>
      <w:r w:rsidRPr="001940F7">
        <w:rPr>
          <w:rStyle w:val="Emphasis"/>
          <w:szCs w:val="26"/>
        </w:rPr>
        <w:t xml:space="preserve"> the role of the WTO’s </w:t>
      </w:r>
      <w:r w:rsidRPr="001940F7">
        <w:rPr>
          <w:rStyle w:val="Emphasis"/>
          <w:szCs w:val="26"/>
          <w:highlight w:val="green"/>
        </w:rPr>
        <w:t>Appellate</w:t>
      </w:r>
      <w:r w:rsidRPr="001940F7">
        <w:rPr>
          <w:rStyle w:val="Emphasis"/>
          <w:szCs w:val="26"/>
        </w:rPr>
        <w:t xml:space="preserve"> Body,</w:t>
      </w:r>
      <w:r w:rsidRPr="001940F7">
        <w:rPr>
          <w:sz w:val="26"/>
          <w:szCs w:val="26"/>
          <w:u w:val="single"/>
        </w:rPr>
        <w:t xml:space="preserve"> the final arbiter in the WTO’s Dispute Settlement System. Today, the Appellate </w:t>
      </w:r>
      <w:r w:rsidRPr="001940F7">
        <w:rPr>
          <w:sz w:val="26"/>
          <w:szCs w:val="26"/>
          <w:highlight w:val="green"/>
          <w:u w:val="single"/>
        </w:rPr>
        <w:t>Body sits empty</w:t>
      </w:r>
      <w:r w:rsidRPr="001940F7">
        <w:rPr>
          <w:sz w:val="26"/>
          <w:szCs w:val="26"/>
          <w:u w:val="single"/>
        </w:rPr>
        <w:t xml:space="preserve">, severely </w:t>
      </w:r>
      <w:r w:rsidRPr="001940F7">
        <w:rPr>
          <w:sz w:val="26"/>
          <w:szCs w:val="26"/>
          <w:highlight w:val="green"/>
          <w:u w:val="single"/>
        </w:rPr>
        <w:t>undermining</w:t>
      </w:r>
      <w:r w:rsidRPr="001940F7">
        <w:rPr>
          <w:sz w:val="26"/>
          <w:szCs w:val="26"/>
          <w:u w:val="single"/>
        </w:rPr>
        <w:t xml:space="preserve"> the </w:t>
      </w:r>
      <w:r w:rsidRPr="001940F7">
        <w:rPr>
          <w:rStyle w:val="Emphasis"/>
          <w:szCs w:val="26"/>
          <w:highlight w:val="green"/>
        </w:rPr>
        <w:t>capacity</w:t>
      </w:r>
      <w:r w:rsidRPr="001940F7">
        <w:rPr>
          <w:rStyle w:val="Emphasis"/>
          <w:szCs w:val="26"/>
        </w:rPr>
        <w:t xml:space="preserve"> of the WTO </w:t>
      </w:r>
      <w:r w:rsidRPr="001940F7">
        <w:rPr>
          <w:rStyle w:val="Emphasis"/>
          <w:szCs w:val="26"/>
          <w:highlight w:val="green"/>
        </w:rPr>
        <w:t>to resolve</w:t>
      </w:r>
      <w:r w:rsidRPr="001940F7">
        <w:rPr>
          <w:rStyle w:val="Emphasis"/>
          <w:szCs w:val="26"/>
        </w:rPr>
        <w:t xml:space="preserve"> trade </w:t>
      </w:r>
      <w:r w:rsidRPr="001940F7">
        <w:rPr>
          <w:rStyle w:val="Emphasis"/>
          <w:szCs w:val="26"/>
          <w:highlight w:val="green"/>
        </w:rPr>
        <w:t>disputes</w:t>
      </w:r>
      <w:r w:rsidRPr="001940F7">
        <w:rPr>
          <w:rStyle w:val="Emphasis"/>
          <w:szCs w:val="26"/>
        </w:rPr>
        <w:t>.</w:t>
      </w:r>
    </w:p>
    <w:p w14:paraId="770D8333" w14:textId="77777777" w:rsidR="00962502" w:rsidRPr="001940F7" w:rsidRDefault="00962502" w:rsidP="00962502">
      <w:pPr>
        <w:rPr>
          <w:rStyle w:val="Emphasis"/>
          <w:szCs w:val="26"/>
        </w:rPr>
      </w:pPr>
      <w:r w:rsidRPr="001940F7">
        <w:rPr>
          <w:szCs w:val="26"/>
        </w:rPr>
        <w:lastRenderedPageBreak/>
        <w:t xml:space="preserve">Since the start of the Trump administration, </w:t>
      </w:r>
      <w:r w:rsidRPr="001940F7">
        <w:rPr>
          <w:sz w:val="26"/>
          <w:szCs w:val="26"/>
          <w:u w:val="single"/>
        </w:rPr>
        <w:t xml:space="preserve">the </w:t>
      </w:r>
      <w:r w:rsidRPr="001940F7">
        <w:rPr>
          <w:sz w:val="26"/>
          <w:szCs w:val="26"/>
          <w:highlight w:val="green"/>
          <w:u w:val="single"/>
        </w:rPr>
        <w:t>U</w:t>
      </w:r>
      <w:r w:rsidRPr="001940F7">
        <w:rPr>
          <w:sz w:val="26"/>
          <w:szCs w:val="26"/>
          <w:u w:val="single"/>
        </w:rPr>
        <w:t xml:space="preserve">nited </w:t>
      </w:r>
      <w:r w:rsidRPr="001940F7">
        <w:rPr>
          <w:sz w:val="26"/>
          <w:szCs w:val="26"/>
          <w:highlight w:val="green"/>
          <w:u w:val="single"/>
        </w:rPr>
        <w:t>S</w:t>
      </w:r>
      <w:r w:rsidRPr="001940F7">
        <w:rPr>
          <w:sz w:val="26"/>
          <w:szCs w:val="26"/>
          <w:u w:val="single"/>
        </w:rPr>
        <w:t xml:space="preserve">tates has </w:t>
      </w:r>
      <w:r w:rsidRPr="001940F7">
        <w:rPr>
          <w:sz w:val="26"/>
          <w:szCs w:val="26"/>
          <w:highlight w:val="green"/>
          <w:u w:val="single"/>
        </w:rPr>
        <w:t>refused to appoint</w:t>
      </w:r>
      <w:r w:rsidRPr="001940F7">
        <w:rPr>
          <w:sz w:val="26"/>
          <w:szCs w:val="26"/>
          <w:u w:val="single"/>
        </w:rPr>
        <w:t xml:space="preserve"> any new </w:t>
      </w:r>
      <w:r w:rsidRPr="001940F7">
        <w:rPr>
          <w:sz w:val="26"/>
          <w:szCs w:val="26"/>
          <w:highlight w:val="green"/>
          <w:u w:val="single"/>
        </w:rPr>
        <w:t>members</w:t>
      </w:r>
      <w:r w:rsidRPr="001940F7">
        <w:rPr>
          <w:sz w:val="26"/>
          <w:szCs w:val="26"/>
          <w:u w:val="single"/>
        </w:rPr>
        <w:t xml:space="preserve"> to the body, effectively </w:t>
      </w:r>
      <w:r w:rsidRPr="001940F7">
        <w:rPr>
          <w:sz w:val="26"/>
          <w:szCs w:val="26"/>
          <w:highlight w:val="green"/>
          <w:u w:val="single"/>
        </w:rPr>
        <w:t xml:space="preserve">allowing </w:t>
      </w:r>
      <w:r w:rsidRPr="001940F7">
        <w:rPr>
          <w:rStyle w:val="Emphasis"/>
          <w:szCs w:val="26"/>
          <w:highlight w:val="green"/>
        </w:rPr>
        <w:t>countries to avoid compliance</w:t>
      </w:r>
      <w:r w:rsidRPr="001940F7">
        <w:rPr>
          <w:rStyle w:val="Emphasis"/>
          <w:szCs w:val="26"/>
        </w:rPr>
        <w:t xml:space="preserve"> with WTO rulings</w:t>
      </w:r>
      <w:r w:rsidRPr="001940F7">
        <w:rPr>
          <w:sz w:val="26"/>
          <w:szCs w:val="26"/>
          <w:u w:val="single"/>
        </w:rPr>
        <w:t xml:space="preserve">. The primary driver of this drastic action has been American frustration at perceived judicial overreach. U.S. policymakers, starting with the George W. Bush administration, have </w:t>
      </w:r>
      <w:r w:rsidRPr="001940F7">
        <w:rPr>
          <w:rStyle w:val="Emphasis"/>
          <w:szCs w:val="26"/>
        </w:rPr>
        <w:t>repeatedly voiced their displeasure with Appellate Body decisions, contending that certain decisions have reached beyond the text of existing WTO agreements.</w:t>
      </w:r>
    </w:p>
    <w:p w14:paraId="5C6F429F" w14:textId="77777777" w:rsidR="00962502" w:rsidRPr="00D01D8C" w:rsidRDefault="00962502" w:rsidP="00962502"/>
    <w:p w14:paraId="41562BD4" w14:textId="77777777" w:rsidR="00962502" w:rsidRPr="00A24362" w:rsidRDefault="00962502" w:rsidP="00962502">
      <w:pPr>
        <w:pStyle w:val="Heading4"/>
        <w:rPr>
          <w:rFonts w:cs="Calibri"/>
        </w:rPr>
      </w:pPr>
      <w:r w:rsidRPr="00A24362">
        <w:rPr>
          <w:rFonts w:cs="Calibri"/>
        </w:rPr>
        <w:t>IPR hasn’t harmed access – manufacturing capacity alt cause</w:t>
      </w:r>
    </w:p>
    <w:p w14:paraId="21DC4859" w14:textId="77777777" w:rsidR="00962502" w:rsidRPr="00A24362" w:rsidRDefault="00962502" w:rsidP="00962502">
      <w:proofErr w:type="spellStart"/>
      <w:r w:rsidRPr="00A24362">
        <w:rPr>
          <w:rStyle w:val="Style13ptBold"/>
        </w:rPr>
        <w:t>Mercurio</w:t>
      </w:r>
      <w:proofErr w:type="spellEnd"/>
      <w:r w:rsidRPr="00A24362">
        <w:rPr>
          <w:rStyle w:val="Style13ptBold"/>
        </w:rPr>
        <w:t xml:space="preserve"> 2/12</w:t>
      </w:r>
      <w:r w:rsidRPr="00A24362">
        <w:t xml:space="preserve"> (Bryan </w:t>
      </w:r>
      <w:proofErr w:type="spellStart"/>
      <w:r w:rsidRPr="00A24362">
        <w:t>Mercurio</w:t>
      </w:r>
      <w:proofErr w:type="spellEnd"/>
      <w:r w:rsidRPr="00A24362">
        <w:t xml:space="preserve">, [Simon F.S. Li Professor of Law at the Chinese University of Hong Kong (CUHK), having served as Associate Dean (Research) from 2010-14 and again from 2017-19. Professor </w:t>
      </w:r>
      <w:proofErr w:type="spellStart"/>
      <w:r w:rsidRPr="00A24362">
        <w:t>Mercurio</w:t>
      </w:r>
      <w:proofErr w:type="spellEnd"/>
      <w:r w:rsidRPr="00A24362">
        <w:t xml:space="preserve"> </w:t>
      </w:r>
      <w:proofErr w:type="spellStart"/>
      <w:r w:rsidRPr="00A24362">
        <w:t>specialises</w:t>
      </w:r>
      <w:proofErr w:type="spellEnd"/>
      <w:r w:rsidRPr="00A24362">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A24362">
        <w:t>Review“</w:t>
      </w:r>
      <w:proofErr w:type="gramEnd"/>
      <w:r w:rsidRPr="00A24362">
        <w:t xml:space="preserve">, No Publication, accessed: 8-8-2021, https://papers.ssrn.com/sol3/papers.cfm?abstract_id=3789820)  </w:t>
      </w:r>
      <w:proofErr w:type="spellStart"/>
      <w:r w:rsidRPr="00A24362">
        <w:t>ajs</w:t>
      </w:r>
      <w:proofErr w:type="spellEnd"/>
    </w:p>
    <w:p w14:paraId="1AD03A21" w14:textId="77777777" w:rsidR="00962502" w:rsidRPr="00A24362" w:rsidRDefault="00962502" w:rsidP="00962502">
      <w:r w:rsidRPr="00A24362">
        <w:t>2</w:t>
      </w:r>
      <w:r w:rsidRPr="00A24362">
        <w:rPr>
          <w:highlight w:val="green"/>
        </w:rPr>
        <w:t xml:space="preserve">. </w:t>
      </w:r>
      <w:r w:rsidRPr="00A24362">
        <w:rPr>
          <w:rStyle w:val="StyleUnderline"/>
          <w:highlight w:val="green"/>
        </w:rPr>
        <w:t>I</w:t>
      </w:r>
      <w:r w:rsidRPr="00A24362">
        <w:rPr>
          <w:rStyle w:val="StyleUnderline"/>
        </w:rPr>
        <w:t xml:space="preserve">ntellectual </w:t>
      </w:r>
      <w:r w:rsidRPr="00A24362">
        <w:rPr>
          <w:rStyle w:val="StyleUnderline"/>
          <w:highlight w:val="green"/>
        </w:rPr>
        <w:t>p</w:t>
      </w:r>
      <w:r w:rsidRPr="00A24362">
        <w:rPr>
          <w:rStyle w:val="StyleUnderline"/>
        </w:rPr>
        <w:t xml:space="preserve">roperty </w:t>
      </w:r>
      <w:r w:rsidRPr="00A24362">
        <w:rPr>
          <w:rStyle w:val="StyleUnderline"/>
          <w:highlight w:val="green"/>
        </w:rPr>
        <w:t>rights have not hampered access to</w:t>
      </w:r>
      <w:r w:rsidRPr="00A24362">
        <w:rPr>
          <w:rStyle w:val="StyleUnderline"/>
        </w:rPr>
        <w:t xml:space="preserve"> COVID-19 </w:t>
      </w:r>
      <w:r w:rsidRPr="00A24362">
        <w:rPr>
          <w:rStyle w:val="StyleUnderline"/>
          <w:highlight w:val="green"/>
        </w:rPr>
        <w:t>vaccines</w:t>
      </w:r>
    </w:p>
    <w:p w14:paraId="4152B584" w14:textId="77777777" w:rsidR="00962502" w:rsidRPr="00A24362" w:rsidRDefault="00962502" w:rsidP="00962502">
      <w:r w:rsidRPr="00A24362">
        <w:t xml:space="preserve">A WTO waiver is an extreme measure which should only be used when existing WTO obligations prove inadequate. This was the case in relation to the compulsory </w:t>
      </w:r>
      <w:proofErr w:type="spellStart"/>
      <w:r w:rsidRPr="00A24362">
        <w:t>licencing</w:t>
      </w:r>
      <w:proofErr w:type="spellEnd"/>
      <w:r w:rsidRPr="00A24362">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1D0A6544" w14:textId="77777777" w:rsidR="00962502" w:rsidRPr="00A24362" w:rsidRDefault="00962502" w:rsidP="00962502">
      <w:r w:rsidRPr="00A24362">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A24362">
        <w:t>licence</w:t>
      </w:r>
      <w:proofErr w:type="spellEnd"/>
      <w:r w:rsidRPr="00A24362">
        <w:t xml:space="preserve"> in 2003, and yet many developing countries have yet to put in place any framework to allow their country to make use of the flexibility. 29 This is not an institutional problem of the international system but rather a problem at the country level. </w:t>
      </w:r>
    </w:p>
    <w:p w14:paraId="32DBB327" w14:textId="77777777" w:rsidR="00962502" w:rsidRPr="00A24362" w:rsidRDefault="00962502" w:rsidP="00962502">
      <w:r w:rsidRPr="00A24362">
        <w:t xml:space="preserve">Two additional factors which make </w:t>
      </w:r>
      <w:r w:rsidRPr="00A24362">
        <w:rPr>
          <w:rStyle w:val="StyleUnderline"/>
        </w:rPr>
        <w:t>the proposed waiver unnecessary and potentially harmful.</w:t>
      </w:r>
      <w:r w:rsidRPr="00A24362">
        <w:t xml:space="preserve"> </w:t>
      </w:r>
      <w:r w:rsidRPr="00A24362">
        <w:rPr>
          <w:rStyle w:val="StyleUnderline"/>
          <w:highlight w:val="green"/>
        </w:rPr>
        <w:t>First, pharm</w:t>
      </w:r>
      <w:r w:rsidRPr="00A24362">
        <w:rPr>
          <w:rStyle w:val="StyleUnderline"/>
        </w:rPr>
        <w:t xml:space="preserve">aceutical companies are </w:t>
      </w:r>
      <w:r w:rsidRPr="00A24362">
        <w:rPr>
          <w:rStyle w:val="StyleUnderline"/>
          <w:highlight w:val="green"/>
        </w:rPr>
        <w:t>selling</w:t>
      </w:r>
      <w:r w:rsidRPr="00A24362">
        <w:rPr>
          <w:rStyle w:val="StyleUnderline"/>
        </w:rPr>
        <w:t xml:space="preserve"> the </w:t>
      </w:r>
      <w:r w:rsidRPr="00A24362">
        <w:rPr>
          <w:rStyle w:val="StyleUnderline"/>
          <w:highlight w:val="green"/>
        </w:rPr>
        <w:t>vaccine at extremely reasonable rates</w:t>
      </w:r>
      <w:r w:rsidRPr="00A24362">
        <w:rPr>
          <w:rStyle w:val="StyleUnderline"/>
        </w:rPr>
        <w:t xml:space="preserve"> and several announced plans </w:t>
      </w:r>
      <w:r w:rsidRPr="00A24362">
        <w:rPr>
          <w:rStyle w:val="StyleUnderline"/>
          <w:highlight w:val="green"/>
        </w:rPr>
        <w:t>for extensive not-for-profit sales</w:t>
      </w:r>
      <w:r w:rsidRPr="00A24362">
        <w:t xml:space="preserve">.30 Although agreements between the pharmaceutical companies and governments are not publicly disclosed, the Belgian Secretary of State Eva De Bleeker temporarily made publicly available in a tweet the prices the EU is being charged by each manufacturer. </w:t>
      </w:r>
      <w:r w:rsidRPr="00A24362">
        <w:lastRenderedPageBreak/>
        <w:t xml:space="preserve">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A24362">
        <w:t>Moderna</w:t>
      </w:r>
      <w:proofErr w:type="spellEnd"/>
      <w:r w:rsidRPr="00A24362">
        <w:t xml:space="preserve"> (€18).31</w:t>
      </w:r>
    </w:p>
    <w:p w14:paraId="3174A3A7" w14:textId="6EEB625A" w:rsidR="00962502" w:rsidRDefault="00962502" w:rsidP="00962502">
      <w:r w:rsidRPr="00A24362">
        <w:t xml:space="preserve">While much as been made of the fact that South Africa agreed to purchase 1.5 million doses of the Oxford/AstraZeneca from the Serum Institute of India (SII) at a cost of €4.321 per dose,32 these </w:t>
      </w:r>
      <w:r w:rsidRPr="00A24362">
        <w:rPr>
          <w:rStyle w:val="StyleUnderline"/>
          <w:highlight w:val="green"/>
        </w:rPr>
        <w:t>criticisms are directed at</w:t>
      </w:r>
      <w:r w:rsidRPr="00A24362">
        <w:rPr>
          <w:rStyle w:val="StyleUnderline"/>
        </w:rPr>
        <w:t xml:space="preserve"> the </w:t>
      </w:r>
      <w:r w:rsidRPr="00A24362">
        <w:rPr>
          <w:rStyle w:val="StyleUnderline"/>
          <w:highlight w:val="green"/>
        </w:rPr>
        <w:t>lack of transparency</w:t>
      </w:r>
      <w:r w:rsidRPr="00A24362">
        <w:rPr>
          <w:rStyle w:val="StyleUnderline"/>
        </w:rPr>
        <w:t xml:space="preserve"> in pharmaceutical licenses and production contracts – an issue which would be </w:t>
      </w:r>
      <w:r w:rsidRPr="00A24362">
        <w:rPr>
          <w:rStyle w:val="StyleUnderline"/>
          <w:highlight w:val="green"/>
        </w:rPr>
        <w:t>wholly unaddressed by a waiver</w:t>
      </w:r>
      <w:r w:rsidRPr="00A24362">
        <w:rPr>
          <w:rStyle w:val="StyleUnderline"/>
        </w:rPr>
        <w:t xml:space="preserve"> of IPRs.</w:t>
      </w:r>
      <w:r w:rsidRPr="00A24362">
        <w:t xml:space="preserve"> </w:t>
      </w:r>
    </w:p>
    <w:p w14:paraId="57291240" w14:textId="5DAE0F51" w:rsidR="002774D2" w:rsidRDefault="002774D2" w:rsidP="00962502"/>
    <w:p w14:paraId="798E901B" w14:textId="6D3B5B69" w:rsidR="002774D2" w:rsidRDefault="002774D2" w:rsidP="00962502"/>
    <w:p w14:paraId="192EB1E0" w14:textId="2F6A930D" w:rsidR="002774D2" w:rsidRDefault="002774D2" w:rsidP="00962502"/>
    <w:p w14:paraId="269827CD" w14:textId="363BA14A" w:rsidR="002774D2" w:rsidRDefault="002774D2" w:rsidP="00962502"/>
    <w:p w14:paraId="28A7681B" w14:textId="39518D94" w:rsidR="002774D2" w:rsidRDefault="002774D2" w:rsidP="00962502"/>
    <w:p w14:paraId="08B14255" w14:textId="134A6902" w:rsidR="002774D2" w:rsidRDefault="002774D2" w:rsidP="00962502"/>
    <w:p w14:paraId="28AB390F" w14:textId="4BB8CB4A" w:rsidR="002774D2" w:rsidRDefault="002774D2" w:rsidP="00962502"/>
    <w:p w14:paraId="0B5BC3BB" w14:textId="5A709B59" w:rsidR="002774D2" w:rsidRDefault="002774D2" w:rsidP="00962502"/>
    <w:p w14:paraId="2D048AF0" w14:textId="2252D85B" w:rsidR="002774D2" w:rsidRDefault="002774D2" w:rsidP="00962502"/>
    <w:p w14:paraId="5F42D341" w14:textId="21AF474C" w:rsidR="002774D2" w:rsidRDefault="002774D2" w:rsidP="00962502"/>
    <w:p w14:paraId="5C4EEA8D" w14:textId="77777777" w:rsidR="002774D2" w:rsidRPr="00A24362" w:rsidRDefault="002774D2" w:rsidP="00962502"/>
    <w:p w14:paraId="62B71841" w14:textId="77777777" w:rsidR="00962502" w:rsidRPr="00A24362" w:rsidRDefault="00962502" w:rsidP="00962502">
      <w:pPr>
        <w:rPr>
          <w:rStyle w:val="StyleUnderline"/>
        </w:rPr>
      </w:pPr>
      <w:r w:rsidRPr="00A24362">
        <w:t xml:space="preserve">Moreover, </w:t>
      </w:r>
      <w:r w:rsidRPr="00A24362">
        <w:rPr>
          <w:rStyle w:val="StyleUnderline"/>
        </w:rPr>
        <w:t>while the disparity in pricing is concerning</w:t>
      </w:r>
      <w:r w:rsidRPr="00A24362">
        <w:t xml:space="preserve"> the overall per dosage rate South Africa is </w:t>
      </w:r>
      <w:r w:rsidRPr="00A24362">
        <w:rPr>
          <w:rStyle w:val="StyleUnderline"/>
        </w:rPr>
        <w:t xml:space="preserve">paying </w:t>
      </w:r>
      <w:r w:rsidRPr="00A24362">
        <w:t>nevertheless</w:t>
      </w:r>
      <w:r w:rsidRPr="00A24362">
        <w:rPr>
          <w:rStyle w:val="StyleUnderline"/>
        </w:rPr>
        <w:t xml:space="preserve"> represents value for money given the expected health and economic returns on investment</w:t>
      </w:r>
      <w:r w:rsidRPr="00A24362">
        <w:t xml:space="preserve">. Despite the disparity in pricing between nations, the larger point remains that the industry has not only rapidly produced vaccines for the novel coronavirus but is making them available at </w:t>
      </w:r>
      <w:r w:rsidRPr="00A24362">
        <w:rPr>
          <w:rStyle w:val="StyleUnderline"/>
        </w:rPr>
        <w:t>unquestionably reasonable prices.</w:t>
      </w:r>
    </w:p>
    <w:p w14:paraId="252A669B" w14:textId="77777777" w:rsidR="00962502" w:rsidRPr="00A24362" w:rsidRDefault="00962502" w:rsidP="00962502">
      <w:pPr>
        <w:rPr>
          <w:rStyle w:val="StyleUnderline"/>
        </w:rPr>
      </w:pPr>
      <w:r w:rsidRPr="00A24362">
        <w:rPr>
          <w:rStyle w:val="StyleUnderline"/>
          <w:highlight w:val="green"/>
        </w:rPr>
        <w:t>Second</w:t>
      </w:r>
      <w:r w:rsidRPr="00A24362">
        <w:rPr>
          <w:rStyle w:val="StyleUnderline"/>
        </w:rPr>
        <w:t xml:space="preserve">, the proposed </w:t>
      </w:r>
      <w:r w:rsidRPr="00A24362">
        <w:rPr>
          <w:rStyle w:val="StyleUnderline"/>
          <w:highlight w:val="green"/>
        </w:rPr>
        <w:t>waiver will do nothing to address</w:t>
      </w:r>
      <w:r w:rsidRPr="00A24362">
        <w:rPr>
          <w:rStyle w:val="StyleUnderline"/>
        </w:rPr>
        <w:t xml:space="preserve"> the problem </w:t>
      </w:r>
      <w:r w:rsidRPr="00A24362">
        <w:rPr>
          <w:rStyle w:val="StyleUnderline"/>
          <w:highlight w:val="green"/>
        </w:rPr>
        <w:t>of lack of capacity or</w:t>
      </w:r>
      <w:r w:rsidRPr="00A24362">
        <w:rPr>
          <w:rStyle w:val="StyleUnderline"/>
        </w:rPr>
        <w:t xml:space="preserve"> the transfer of technology and </w:t>
      </w:r>
      <w:r w:rsidRPr="00A24362">
        <w:rPr>
          <w:rStyle w:val="StyleUnderline"/>
          <w:highlight w:val="green"/>
        </w:rPr>
        <w:t>goodwill</w:t>
      </w:r>
      <w:r w:rsidRPr="00A24362">
        <w:rPr>
          <w:rStyle w:val="StyleUnderline"/>
        </w:rPr>
        <w:t xml:space="preserve">. </w:t>
      </w:r>
      <w:r w:rsidRPr="00A24362">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A24362">
        <w:rPr>
          <w:rStyle w:val="StyleUnderline"/>
        </w:rPr>
        <w:t>Patents cannot be the problem in the countries where no patent applications have been filed</w:t>
      </w:r>
      <w:r w:rsidRPr="00A24362">
        <w:t xml:space="preserve">, but the lack of production in such countries points to the real problem </w:t>
      </w:r>
      <w:r w:rsidRPr="00A24362">
        <w:rPr>
          <w:highlight w:val="green"/>
        </w:rPr>
        <w:t xml:space="preserve">– </w:t>
      </w:r>
      <w:r w:rsidRPr="00A24362">
        <w:rPr>
          <w:rStyle w:val="StyleUnderline"/>
          <w:highlight w:val="green"/>
        </w:rPr>
        <w:t>these countries lack manufacturing capacity and capability.</w:t>
      </w:r>
      <w:r w:rsidRPr="00A24362">
        <w:rPr>
          <w:rStyle w:val="StyleUnderline"/>
        </w:rPr>
        <w:t xml:space="preserve"> </w:t>
      </w:r>
    </w:p>
    <w:p w14:paraId="66AF1ED9" w14:textId="77777777" w:rsidR="00962502" w:rsidRPr="00A24362" w:rsidRDefault="00962502" w:rsidP="00962502">
      <w:r w:rsidRPr="00A24362">
        <w:t xml:space="preserve">While advanced pharmaceutical companies will have the technology, know-how and readiness to manufacture, store and transport complex vaccine formulations, such </w:t>
      </w:r>
      <w:r w:rsidRPr="00A24362">
        <w:rPr>
          <w:rStyle w:val="StyleUnderline"/>
        </w:rPr>
        <w:t xml:space="preserve">factories and logistics exist in only a handful of countries.34 Regardless of </w:t>
      </w:r>
      <w:r w:rsidRPr="00A24362">
        <w:rPr>
          <w:rStyle w:val="StyleUnderline"/>
        </w:rPr>
        <w:lastRenderedPageBreak/>
        <w:t>whether an IP waiver is granted,</w:t>
      </w:r>
      <w:r w:rsidRPr="00A24362">
        <w:t xml:space="preserve"> the remaining countries will be left without enhanced vaccine access and still reliant on imported supplies. With </w:t>
      </w:r>
      <w:r w:rsidRPr="00A24362">
        <w:rPr>
          <w:rStyle w:val="StyleUnderline"/>
        </w:rPr>
        <w:t>prices for the vaccine already very low</w:t>
      </w:r>
      <w:r w:rsidRPr="00A24362">
        <w:rPr>
          <w:rStyle w:val="StyleUnderline"/>
          <w:highlight w:val="green"/>
        </w:rPr>
        <w:t>, it is doubtful that generic suppliers will</w:t>
      </w:r>
      <w:r w:rsidRPr="00A24362">
        <w:rPr>
          <w:rStyle w:val="StyleUnderline"/>
        </w:rPr>
        <w:t xml:space="preserve"> be able to </w:t>
      </w:r>
      <w:r w:rsidRPr="00A24362">
        <w:rPr>
          <w:rStyle w:val="StyleUnderline"/>
          <w:highlight w:val="green"/>
        </w:rPr>
        <w:t>provide</w:t>
      </w:r>
      <w:r w:rsidRPr="00A24362">
        <w:rPr>
          <w:rStyle w:val="StyleUnderline"/>
        </w:rPr>
        <w:t xml:space="preserve"> the vaccine </w:t>
      </w:r>
      <w:r w:rsidRPr="00A24362">
        <w:rPr>
          <w:rStyle w:val="StyleUnderline"/>
          <w:highlight w:val="green"/>
        </w:rPr>
        <w:t>at significantly lower prices</w:t>
      </w:r>
      <w:r w:rsidRPr="00A24362">
        <w:rPr>
          <w:rStyle w:val="StyleUnderline"/>
        </w:rPr>
        <w:t>.</w:t>
      </w:r>
      <w:r w:rsidRPr="00A24362">
        <w:t xml:space="preserve"> Under such a scenario, the benefit of the waiver would go not to the countries in need but to the generic supplier who would not need to pay the </w:t>
      </w:r>
      <w:proofErr w:type="spellStart"/>
      <w:r w:rsidRPr="00A24362">
        <w:t>licence</w:t>
      </w:r>
      <w:proofErr w:type="spellEnd"/>
      <w:r w:rsidRPr="00A24362">
        <w:t xml:space="preserve"> fee or royalty to the innovator. Thus, </w:t>
      </w:r>
      <w:r w:rsidRPr="00A24362">
        <w:rPr>
          <w:rStyle w:val="StyleUnderline"/>
        </w:rPr>
        <w:t>the waiver would simply serve to benefit advanced generic manufacturers</w:t>
      </w:r>
      <w:r w:rsidRPr="00A24362">
        <w:t xml:space="preserve">, most of which </w:t>
      </w:r>
      <w:proofErr w:type="gramStart"/>
      <w:r w:rsidRPr="00A24362">
        <w:t>are located in</w:t>
      </w:r>
      <w:proofErr w:type="gramEnd"/>
      <w:r w:rsidRPr="00A24362">
        <w:t xml:space="preserve"> a handful of countries, including China and Brazil as well as (unsurprisingly) India and South Africa. Countries would perhaps be better off obtaining the vaccine from suppliers that have negotiated a voluntary </w:t>
      </w:r>
      <w:proofErr w:type="spellStart"/>
      <w:r w:rsidRPr="00A24362">
        <w:t>licence</w:t>
      </w:r>
      <w:proofErr w:type="spellEnd"/>
      <w:r w:rsidRPr="00A24362">
        <w:t xml:space="preserve"> from the patent holder, as such </w:t>
      </w:r>
      <w:proofErr w:type="spellStart"/>
      <w:r w:rsidRPr="00A24362">
        <w:t>licences</w:t>
      </w:r>
      <w:proofErr w:type="spellEnd"/>
      <w:r w:rsidRPr="00A24362">
        <w:t xml:space="preserve"> include provisions for the transfer of technology, know-how and ongoing quality assurance support.</w:t>
      </w:r>
    </w:p>
    <w:p w14:paraId="673F632A" w14:textId="77777777" w:rsidR="00962502" w:rsidRPr="00A24362" w:rsidRDefault="00962502" w:rsidP="00962502"/>
    <w:p w14:paraId="3BDA28B5" w14:textId="77777777" w:rsidR="00AA2520" w:rsidRPr="00A654E4" w:rsidRDefault="00AA2520" w:rsidP="00AA2520"/>
    <w:sectPr w:rsidR="00AA2520" w:rsidRPr="00A654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958AD"/>
    <w:multiLevelType w:val="hybridMultilevel"/>
    <w:tmpl w:val="D66EC234"/>
    <w:lvl w:ilvl="0" w:tplc="3D5C48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47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774D2"/>
    <w:rsid w:val="002843B2"/>
    <w:rsid w:val="00284ED6"/>
    <w:rsid w:val="00290C5A"/>
    <w:rsid w:val="00290C92"/>
    <w:rsid w:val="0029647A"/>
    <w:rsid w:val="00296504"/>
    <w:rsid w:val="002976DA"/>
    <w:rsid w:val="002B5511"/>
    <w:rsid w:val="002B7ACF"/>
    <w:rsid w:val="002E0643"/>
    <w:rsid w:val="002E392E"/>
    <w:rsid w:val="002E6BBC"/>
    <w:rsid w:val="002F0D3E"/>
    <w:rsid w:val="002F1BA9"/>
    <w:rsid w:val="002F6E74"/>
    <w:rsid w:val="003106B3"/>
    <w:rsid w:val="0031385D"/>
    <w:rsid w:val="00313D25"/>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47B7"/>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36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502"/>
    <w:rsid w:val="00963065"/>
    <w:rsid w:val="0097151F"/>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4E4"/>
    <w:rsid w:val="00A65C0B"/>
    <w:rsid w:val="00A710F2"/>
    <w:rsid w:val="00A776BA"/>
    <w:rsid w:val="00A81FD2"/>
    <w:rsid w:val="00A8441A"/>
    <w:rsid w:val="00A8674A"/>
    <w:rsid w:val="00A96E24"/>
    <w:rsid w:val="00AA2520"/>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6F481E"/>
  <w14:defaultImageDpi w14:val="300"/>
  <w15:docId w15:val="{52725DE8-0926-3047-AEE4-9889B1CA6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3D2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13D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3D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3D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313D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3D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3D25"/>
  </w:style>
  <w:style w:type="character" w:customStyle="1" w:styleId="Heading1Char">
    <w:name w:val="Heading 1 Char"/>
    <w:aliases w:val="Pocket Char"/>
    <w:basedOn w:val="DefaultParagraphFont"/>
    <w:link w:val="Heading1"/>
    <w:uiPriority w:val="9"/>
    <w:rsid w:val="00313D2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13D25"/>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313D25"/>
    <w:rPr>
      <w:rFonts w:ascii="Arial" w:eastAsiaTheme="majorEastAsia" w:hAnsi="Arial"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13D25"/>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313D25"/>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313D25"/>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313D2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13D25"/>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
    <w:basedOn w:val="DefaultParagraphFont"/>
    <w:link w:val="NoSpacing"/>
    <w:uiPriority w:val="99"/>
    <w:unhideWhenUsed/>
    <w:rsid w:val="00313D25"/>
    <w:rPr>
      <w:color w:val="auto"/>
      <w:u w:val="none"/>
    </w:rPr>
  </w:style>
  <w:style w:type="paragraph" w:styleId="DocumentMap">
    <w:name w:val="Document Map"/>
    <w:basedOn w:val="Normal"/>
    <w:link w:val="DocumentMapChar"/>
    <w:uiPriority w:val="99"/>
    <w:semiHidden/>
    <w:unhideWhenUsed/>
    <w:rsid w:val="00313D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3D25"/>
    <w:rPr>
      <w:rFonts w:ascii="Lucida Grande" w:hAnsi="Lucida Grande" w:cs="Lucida Grande"/>
    </w:rPr>
  </w:style>
  <w:style w:type="paragraph" w:customStyle="1" w:styleId="textbold">
    <w:name w:val="text bold"/>
    <w:basedOn w:val="Normal"/>
    <w:link w:val="Emphasis"/>
    <w:uiPriority w:val="20"/>
    <w:qFormat/>
    <w:rsid w:val="004547B7"/>
    <w:pPr>
      <w:widowControl w:val="0"/>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 Spacing111112,No Spacing3,Card"/>
    <w:basedOn w:val="Heading1"/>
    <w:link w:val="Hyperlink"/>
    <w:autoRedefine/>
    <w:uiPriority w:val="99"/>
    <w:qFormat/>
    <w:rsid w:val="004547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4547B7"/>
    <w:pPr>
      <w:ind w:left="720"/>
      <w:contextualSpacing/>
    </w:pPr>
  </w:style>
  <w:style w:type="paragraph" w:customStyle="1" w:styleId="Emphasis1">
    <w:name w:val="Emphasis1"/>
    <w:basedOn w:val="Normal"/>
    <w:uiPriority w:val="20"/>
    <w:qFormat/>
    <w:rsid w:val="002976DA"/>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652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www.livescience.com/51990-sea-level-rise-unknowns.html" TargetMode="External"/><Relationship Id="rId26" Type="http://schemas.openxmlformats.org/officeDocument/2006/relationships/hyperlink" Target="http://web.lexis-nexis.com/universe/document?_m=cd9713b340d60abd42c2b34c36d8ef95&amp;_docnum=9&amp;wchp=dGLbVzz-zSkVA&amp;_md5=9645fa92f5740655bdc1c9ae7c82b328"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www.economist.com/open-future/2018/09/26/we-need-a-post-liberal-order-now" TargetMode="External"/><Relationship Id="rId17" Type="http://schemas.openxmlformats.org/officeDocument/2006/relationships/hyperlink" Target="https://www.livescience.com/57266-amazon-river.html" TargetMode="External"/><Relationship Id="rId25" Type="http://schemas.openxmlformats.org/officeDocument/2006/relationships/hyperlink" Target="http://pennpoliticalreview.org/2017/04/in-defense-of-liberal-internationalism/" TargetMode="Externa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hyperlink" Target="https://ratical.org/radiation/NuclearExtinction/StarrNuclearWinterOct09.pdf" TargetMode="External"/><Relationship Id="rId29" Type="http://schemas.openxmlformats.org/officeDocument/2006/relationships/hyperlink" Target="https://time.com/5590602/generic-drugs-quality-ri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e.ac.uk/download/pdf/232678481.pdf" TargetMode="External"/><Relationship Id="rId24" Type="http://schemas.openxmlformats.org/officeDocument/2006/relationships/hyperlink" Target="https://thediplomat.com/2017/08/the-great-us-china-biotechnology-and-artificial-intelligence-rac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vescience.com/36999-top-scientists-world-enders.html" TargetMode="External"/><Relationship Id="rId23" Type="http://schemas.openxmlformats.org/officeDocument/2006/relationships/hyperlink" Target="https://www.washingtonpost.com/opinions/global-opinions/the-wrong-way-to-fight-vaccine-nationalism/2021/04/08/9a65e15e-98a8-11eb-962b-78c1d8228819_story.html" TargetMode="External"/><Relationship Id="rId28" Type="http://schemas.openxmlformats.org/officeDocument/2006/relationships/hyperlink" Target="https://www.igbamedicines.org/doc/09.24.15%20IGBATradePrinciples_ForWeb_FINAL.pdf" TargetMode="External"/><Relationship Id="rId10" Type="http://schemas.openxmlformats.org/officeDocument/2006/relationships/hyperlink" Target="https://voelkerrechtsblog.org/no-rocket-science/" TargetMode="External"/><Relationship Id="rId19" Type="http://schemas.openxmlformats.org/officeDocument/2006/relationships/hyperlink" Target="https://ratical.org/radiation/NuclearExtinction/StevenStarr022815.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ocs.wixstatic.com/ugd/148cb0_b2c0c79dc4344b279bcf2365336ff23b.pdf" TargetMode="External"/><Relationship Id="rId22" Type="http://schemas.openxmlformats.org/officeDocument/2006/relationships/hyperlink" Target="https://www.barrons.com/articles/as-washington-ties-pharmas-hands-china-is-leaping-ahead-51623438808" TargetMode="External"/><Relationship Id="rId27" Type="http://schemas.openxmlformats.org/officeDocument/2006/relationships/hyperlink" Target="https://www.foreignaffairs.com/articles/2020-10-13/heads-sand" TargetMode="External"/><Relationship Id="rId30" Type="http://schemas.openxmlformats.org/officeDocument/2006/relationships/hyperlink" Target="https://www.cfr.org/blog/europe-and-prospects-wto-refo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27</Pages>
  <Words>11321</Words>
  <Characters>64533</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2021-09-05T14:21:00Z</dcterms:created>
  <dcterms:modified xsi:type="dcterms:W3CDTF">2021-09-11T20:17:00Z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