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7FBCA" w14:textId="10F39E8E" w:rsidR="00025FDC" w:rsidRDefault="00025FDC" w:rsidP="00025FDC">
      <w:pPr>
        <w:pStyle w:val="Heading1"/>
      </w:pPr>
      <w:r>
        <w:t>1AC</w:t>
      </w:r>
    </w:p>
    <w:p w14:paraId="786A1CE9" w14:textId="507C4320" w:rsidR="00186DEC" w:rsidRPr="00186DEC" w:rsidRDefault="00186DEC" w:rsidP="00186DEC">
      <w:pPr>
        <w:pStyle w:val="Heading3"/>
        <w:rPr>
          <w:rFonts w:asciiTheme="minorHAnsi" w:hAnsiTheme="minorHAnsi" w:cstheme="minorHAnsi"/>
        </w:rPr>
      </w:pPr>
      <w:r>
        <w:rPr>
          <w:rFonts w:asciiTheme="minorHAnsi" w:hAnsiTheme="minorHAnsi" w:cstheme="minorHAnsi"/>
        </w:rPr>
        <w:lastRenderedPageBreak/>
        <w:t>1AC – Advantage</w:t>
      </w:r>
    </w:p>
    <w:p w14:paraId="7168D461" w14:textId="77777777" w:rsidR="00186DEC" w:rsidRPr="0033035B" w:rsidRDefault="00186DEC" w:rsidP="00186DEC">
      <w:pPr>
        <w:pStyle w:val="Heading4"/>
        <w:rPr>
          <w:rFonts w:asciiTheme="minorHAnsi" w:hAnsiTheme="minorHAnsi" w:cstheme="minorHAnsi"/>
        </w:rPr>
      </w:pPr>
      <w:r w:rsidRPr="0033035B">
        <w:rPr>
          <w:rFonts w:asciiTheme="minorHAnsi" w:hAnsiTheme="minorHAnsi" w:cstheme="minorHAnsi"/>
        </w:rPr>
        <w:t xml:space="preserve">Lack of Chinese Right to Strike </w:t>
      </w:r>
      <w:r w:rsidRPr="0033035B">
        <w:rPr>
          <w:rFonts w:asciiTheme="minorHAnsi" w:hAnsiTheme="minorHAnsi" w:cstheme="minorHAnsi"/>
          <w:u w:val="single"/>
        </w:rPr>
        <w:t>devastates</w:t>
      </w:r>
      <w:r w:rsidRPr="0033035B">
        <w:rPr>
          <w:rFonts w:asciiTheme="minorHAnsi" w:hAnsiTheme="minorHAnsi" w:cstheme="minorHAnsi"/>
        </w:rPr>
        <w:t xml:space="preserve"> Collective Bargaining – undermines any legal leverage for Strikes.</w:t>
      </w:r>
    </w:p>
    <w:p w14:paraId="5DA87503" w14:textId="77777777" w:rsidR="00186DEC" w:rsidRPr="0033035B" w:rsidRDefault="00186DEC" w:rsidP="00186DEC">
      <w:pPr>
        <w:rPr>
          <w:rFonts w:asciiTheme="minorHAnsi" w:hAnsiTheme="minorHAnsi" w:cstheme="minorHAnsi"/>
        </w:rPr>
      </w:pPr>
      <w:r w:rsidRPr="0033035B">
        <w:rPr>
          <w:rStyle w:val="Style13ptBold"/>
          <w:rFonts w:asciiTheme="minorHAnsi" w:hAnsiTheme="minorHAnsi" w:cstheme="minorHAnsi"/>
        </w:rPr>
        <w:t>Friedman 17</w:t>
      </w:r>
      <w:r w:rsidRPr="0033035B">
        <w:rPr>
          <w:rFonts w:asciiTheme="minorHAnsi" w:hAnsiTheme="minorHAnsi" w:cstheme="minorHAnsi"/>
        </w:rPr>
        <w:t xml:space="preserve"> Eli Friedman 4-20-2017 "Collective Bargaining in China is Dead: The Situation is Excellent" </w:t>
      </w:r>
      <w:hyperlink r:id="rId9" w:history="1">
        <w:r w:rsidRPr="0033035B">
          <w:rPr>
            <w:rStyle w:val="Hyperlink"/>
            <w:rFonts w:asciiTheme="minorHAnsi" w:hAnsiTheme="minorHAnsi" w:cstheme="minorHAnsi"/>
          </w:rPr>
          <w:t>https://www.chinoiresie.info/collective-bargaining-in-china-is-dead-the-situation-is-excellent/</w:t>
        </w:r>
      </w:hyperlink>
      <w:r w:rsidRPr="0033035B">
        <w:rPr>
          <w:rFonts w:asciiTheme="minorHAnsi" w:hAnsiTheme="minorHAnsi" w:cstheme="minorHAnsi"/>
        </w:rPr>
        <w:t xml:space="preserve"> (Assistant Professor of International and Comparative Labour at Cornell University)//Elmer </w:t>
      </w:r>
    </w:p>
    <w:p w14:paraId="229DE3F6" w14:textId="77777777" w:rsidR="00186DEC" w:rsidRPr="0033035B" w:rsidRDefault="00186DEC" w:rsidP="00186DEC">
      <w:pPr>
        <w:rPr>
          <w:rFonts w:asciiTheme="minorHAnsi" w:hAnsiTheme="minorHAnsi" w:cstheme="minorHAnsi"/>
          <w:sz w:val="16"/>
        </w:rPr>
      </w:pPr>
      <w:r w:rsidRPr="0033035B">
        <w:rPr>
          <w:rFonts w:asciiTheme="minorHAnsi" w:hAnsiTheme="minorHAnsi" w:cstheme="minorHAnsi"/>
          <w:sz w:val="16"/>
        </w:rPr>
        <w:t xml:space="preserve">For many years reform-oriented labour activists and scholars working in China have seen </w:t>
      </w:r>
      <w:r w:rsidRPr="0033035B">
        <w:rPr>
          <w:rFonts w:asciiTheme="minorHAnsi" w:hAnsiTheme="minorHAnsi" w:cstheme="minorHAnsi"/>
          <w:b/>
          <w:sz w:val="26"/>
          <w:highlight w:val="green"/>
          <w:u w:val="single"/>
        </w:rPr>
        <w:t>collective bargaining</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as the </w:t>
      </w:r>
      <w:r w:rsidRPr="0033035B">
        <w:rPr>
          <w:rFonts w:asciiTheme="minorHAnsi" w:hAnsiTheme="minorHAnsi" w:cstheme="minorHAnsi"/>
          <w:b/>
          <w:sz w:val="26"/>
          <w:highlight w:val="green"/>
          <w:u w:val="single"/>
        </w:rPr>
        <w:t xml:space="preserve">cure for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bdr w:val="single" w:sz="18" w:space="0" w:color="auto"/>
        </w:rPr>
        <w:t>country’s severe labour problems</w:t>
      </w:r>
      <w:r w:rsidRPr="0033035B">
        <w:rPr>
          <w:rFonts w:asciiTheme="minorHAnsi" w:hAnsiTheme="minorHAnsi" w:cstheme="minorHAnsi"/>
          <w:sz w:val="16"/>
        </w:rPr>
        <w:t xml:space="preserve">. The logic underlying this was often unstated, but straightforward: </w:t>
      </w:r>
      <w:r w:rsidRPr="0033035B">
        <w:rPr>
          <w:rFonts w:asciiTheme="minorHAnsi" w:hAnsiTheme="minorHAnsi" w:cstheme="minorHAnsi"/>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33035B">
        <w:rPr>
          <w:rFonts w:asciiTheme="minorHAnsi" w:hAnsiTheme="minorHAnsi" w:cstheme="minorHAnsi"/>
          <w:sz w:val="16"/>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challenges to institutionalising</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 robust </w:t>
      </w:r>
      <w:r w:rsidRPr="0033035B">
        <w:rPr>
          <w:rFonts w:asciiTheme="minorHAnsi" w:hAnsiTheme="minorHAnsi" w:cstheme="minorHAnsi"/>
          <w:b/>
          <w:sz w:val="26"/>
          <w:highlight w:val="green"/>
          <w:u w:val="single"/>
        </w:rPr>
        <w:t>collective bargaining</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system </w:t>
      </w:r>
      <w:r w:rsidRPr="0033035B">
        <w:rPr>
          <w:rFonts w:asciiTheme="minorHAnsi" w:hAnsiTheme="minorHAnsi" w:cstheme="minorHAnsi"/>
          <w:b/>
          <w:sz w:val="26"/>
          <w:highlight w:val="green"/>
          <w:u w:val="single"/>
        </w:rPr>
        <w:t>in</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People’s Republic of </w:t>
      </w:r>
      <w:r w:rsidRPr="0033035B">
        <w:rPr>
          <w:rFonts w:asciiTheme="minorHAnsi" w:hAnsiTheme="minorHAnsi" w:cstheme="minorHAnsi"/>
          <w:b/>
          <w:sz w:val="26"/>
          <w:highlight w:val="green"/>
          <w:u w:val="single"/>
        </w:rPr>
        <w:t>China</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(PRC) </w:t>
      </w:r>
      <w:r w:rsidRPr="0033035B">
        <w:rPr>
          <w:rFonts w:asciiTheme="minorHAnsi" w:hAnsiTheme="minorHAnsi" w:cstheme="minorHAnsi"/>
          <w:b/>
          <w:sz w:val="26"/>
          <w:highlight w:val="green"/>
          <w:u w:val="single"/>
        </w:rPr>
        <w:t>have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always </w:t>
      </w:r>
      <w:r w:rsidRPr="0033035B">
        <w:rPr>
          <w:rFonts w:asciiTheme="minorHAnsi" w:hAnsiTheme="minorHAnsi" w:cstheme="minorHAnsi"/>
          <w:b/>
          <w:sz w:val="26"/>
          <w:highlight w:val="green"/>
          <w:u w:val="single"/>
        </w:rPr>
        <w:t>been profound</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Fundamental</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to labour relations theory </w:t>
      </w:r>
      <w:r w:rsidRPr="0033035B">
        <w:rPr>
          <w:rFonts w:asciiTheme="minorHAnsi" w:hAnsiTheme="minorHAnsi" w:cstheme="minorHAnsi"/>
          <w:b/>
          <w:sz w:val="26"/>
          <w:highlight w:val="green"/>
          <w:u w:val="single"/>
        </w:rPr>
        <w:t>is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that collective bargaining rights must be accompanied by the </w:t>
      </w:r>
      <w:r w:rsidRPr="0033035B">
        <w:rPr>
          <w:rFonts w:asciiTheme="minorHAnsi" w:hAnsiTheme="minorHAnsi" w:cstheme="minorHAnsi"/>
          <w:b/>
          <w:sz w:val="26"/>
          <w:highlight w:val="green"/>
          <w:u w:val="single"/>
          <w:bdr w:val="single" w:sz="18" w:space="0" w:color="auto"/>
        </w:rPr>
        <w:t>right to strike</w:t>
      </w:r>
      <w:r w:rsidRPr="0033035B">
        <w:rPr>
          <w:rFonts w:asciiTheme="minorHAnsi" w:hAnsiTheme="minorHAnsi" w:cstheme="minorHAnsi"/>
          <w:sz w:val="16"/>
          <w:highlight w:val="green"/>
        </w:rPr>
        <w:t xml:space="preserve"> </w:t>
      </w:r>
      <w:r w:rsidRPr="0033035B">
        <w:rPr>
          <w:rFonts w:asciiTheme="minorHAnsi" w:hAnsiTheme="minorHAnsi" w:cstheme="minorHAnsi"/>
          <w:sz w:val="16"/>
        </w:rPr>
        <w:t>and freedom of association—</w:t>
      </w:r>
      <w:r w:rsidRPr="0033035B">
        <w:rPr>
          <w:rFonts w:asciiTheme="minorHAnsi" w:hAnsiTheme="minorHAnsi" w:cstheme="minorHAnsi"/>
          <w:b/>
          <w:sz w:val="26"/>
          <w:highlight w:val="green"/>
          <w:u w:val="single"/>
        </w:rPr>
        <w:t>capital</w:t>
      </w:r>
      <w:r w:rsidRPr="0033035B">
        <w:rPr>
          <w:rFonts w:asciiTheme="minorHAnsi" w:hAnsiTheme="minorHAnsi" w:cstheme="minorHAnsi"/>
          <w:sz w:val="16"/>
          <w:highlight w:val="green"/>
        </w:rPr>
        <w:t xml:space="preserve"> </w:t>
      </w:r>
      <w:r w:rsidRPr="0033035B">
        <w:rPr>
          <w:rFonts w:asciiTheme="minorHAnsi" w:hAnsiTheme="minorHAnsi" w:cstheme="minorHAnsi"/>
          <w:b/>
          <w:sz w:val="26"/>
          <w:highlight w:val="green"/>
          <w:u w:val="single"/>
        </w:rPr>
        <w:t xml:space="preserve">has no reason to take workers seriously without </w:t>
      </w:r>
      <w:r w:rsidRPr="0033035B">
        <w:rPr>
          <w:rFonts w:asciiTheme="minorHAnsi" w:hAnsiTheme="minorHAnsi" w:cstheme="minorHAnsi"/>
          <w:b/>
          <w:sz w:val="26"/>
          <w:highlight w:val="green"/>
          <w:u w:val="single"/>
          <w:bdr w:val="single" w:sz="18" w:space="0" w:color="auto"/>
        </w:rPr>
        <w:t>labour possessing some coercive power</w:t>
      </w:r>
      <w:r w:rsidRPr="0033035B">
        <w:rPr>
          <w:rFonts w:asciiTheme="minorHAnsi" w:hAnsiTheme="minorHAnsi" w:cstheme="minorHAnsi"/>
          <w:sz w:val="16"/>
        </w:rPr>
        <w:t xml:space="preserve">. But </w:t>
      </w:r>
      <w:r w:rsidRPr="0033035B">
        <w:rPr>
          <w:rFonts w:asciiTheme="minorHAnsi" w:hAnsiTheme="minorHAnsi" w:cstheme="minorHAnsi"/>
          <w:u w:val="single"/>
        </w:rPr>
        <w:t>independent unions have long been an anathema to the Communist Party</w:t>
      </w:r>
      <w:r w:rsidRPr="0033035B">
        <w:rPr>
          <w:rFonts w:asciiTheme="minorHAnsi" w:hAnsiTheme="minorHAnsi" w:cstheme="minorHAnsi"/>
          <w:sz w:val="16"/>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33035B">
        <w:rPr>
          <w:rFonts w:asciiTheme="minorHAnsi" w:hAnsiTheme="minorHAnsi" w:cstheme="minorHAnsi"/>
          <w:b/>
          <w:bCs/>
          <w:u w:val="single"/>
        </w:rPr>
        <w:t>was Deng Xiaoping who removed it from the constitution just as private capital began pouring into China in the early 1980</w:t>
      </w:r>
      <w:r w:rsidRPr="0033035B">
        <w:rPr>
          <w:rFonts w:asciiTheme="minorHAnsi" w:hAnsiTheme="minorHAnsi" w:cstheme="minorHAnsi"/>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33035B">
        <w:rPr>
          <w:rFonts w:asciiTheme="minorHAnsi" w:hAnsiTheme="minorHAnsi" w:cstheme="minorHAnsi"/>
          <w:u w:val="single"/>
        </w:rPr>
        <w:t>Many assumed that the state would eventually decide that worker insurgency was exacting too high a cost, and that serious labour reforms were therefore necessary.</w:t>
      </w:r>
      <w:r w:rsidRPr="0033035B">
        <w:rPr>
          <w:rFonts w:asciiTheme="minorHAnsi" w:hAnsiTheme="minorHAnsi" w:cstheme="minorHAnsi"/>
          <w:sz w:val="16"/>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33035B">
        <w:rPr>
          <w:rFonts w:asciiTheme="minorHAnsi" w:hAnsiTheme="minorHAnsi" w:cstheme="minorHAnsi"/>
          <w:b/>
          <w:bCs/>
          <w:sz w:val="26"/>
          <w:highlight w:val="green"/>
          <w:u w:val="single"/>
        </w:rPr>
        <w:t>collective bargaining in China</w:t>
      </w:r>
      <w:r w:rsidRPr="0033035B">
        <w:rPr>
          <w:rFonts w:asciiTheme="minorHAnsi" w:hAnsiTheme="minorHAnsi" w:cstheme="minorHAnsi"/>
          <w:sz w:val="26"/>
          <w:highlight w:val="green"/>
          <w:u w:val="single"/>
        </w:rPr>
        <w:t xml:space="preserve"> </w:t>
      </w:r>
      <w:r w:rsidRPr="0033035B">
        <w:rPr>
          <w:rFonts w:asciiTheme="minorHAnsi" w:hAnsiTheme="minorHAnsi" w:cstheme="minorHAnsi"/>
          <w:b/>
          <w:bCs/>
          <w:sz w:val="26"/>
          <w:highlight w:val="green"/>
          <w:u w:val="single"/>
          <w:bdr w:val="single" w:sz="18" w:space="0" w:color="auto"/>
        </w:rPr>
        <w:t>has been woefully inadequate</w:t>
      </w:r>
      <w:r w:rsidRPr="0033035B">
        <w:rPr>
          <w:rFonts w:asciiTheme="minorHAnsi" w:hAnsiTheme="minorHAnsi" w:cstheme="minorHAnsi"/>
          <w:u w:val="single"/>
        </w:rPr>
        <w:t>.</w:t>
      </w:r>
      <w:r w:rsidRPr="0033035B">
        <w:rPr>
          <w:rFonts w:asciiTheme="minorHAnsi" w:hAnsiTheme="minorHAnsi" w:cstheme="minorHAnsi"/>
          <w:sz w:val="16"/>
        </w:rPr>
        <w:t xml:space="preserve"> The state and the ACFTU have been very cautious about controlling workers’ aspirations, and have insisted on the fundamental harmony of interests between labour and capital. </w:t>
      </w:r>
      <w:r w:rsidRPr="0033035B">
        <w:rPr>
          <w:rFonts w:asciiTheme="minorHAnsi" w:hAnsiTheme="minorHAnsi" w:cstheme="minorHAnsi"/>
          <w:u w:val="single"/>
        </w:rPr>
        <w:t xml:space="preserve">Experiments with bargaining have been almost </w:t>
      </w:r>
      <w:r w:rsidRPr="0033035B">
        <w:rPr>
          <w:rFonts w:asciiTheme="minorHAnsi" w:hAnsiTheme="minorHAnsi" w:cstheme="minorHAnsi"/>
          <w:b/>
          <w:sz w:val="26"/>
          <w:highlight w:val="green"/>
          <w:u w:val="single"/>
        </w:rPr>
        <w:t>exclusively restricted to single enterprises</w:t>
      </w:r>
      <w:r w:rsidRPr="0033035B">
        <w:rPr>
          <w:rFonts w:asciiTheme="minorHAnsi" w:hAnsiTheme="minorHAnsi" w:cstheme="minorHAnsi"/>
          <w:u w:val="single"/>
        </w:rPr>
        <w:t xml:space="preserve">, thereby preventing workers from constituting cross-workplace ties. The overwhelming majority of collective contracts are </w:t>
      </w:r>
      <w:r w:rsidRPr="0033035B">
        <w:rPr>
          <w:rFonts w:asciiTheme="minorHAnsi" w:hAnsiTheme="minorHAnsi" w:cstheme="minorHAnsi"/>
          <w:b/>
          <w:sz w:val="26"/>
          <w:highlight w:val="green"/>
          <w:u w:val="single"/>
        </w:rPr>
        <w:t>formulaic</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actual bargaining rarely occurs</w:t>
      </w:r>
      <w:r w:rsidRPr="0033035B">
        <w:rPr>
          <w:rFonts w:asciiTheme="minorHAnsi" w:hAnsiTheme="minorHAnsi" w:cstheme="minorHAnsi"/>
          <w:u w:val="single"/>
        </w:rPr>
        <w:t xml:space="preserve">, and </w:t>
      </w:r>
      <w:r w:rsidRPr="0033035B">
        <w:rPr>
          <w:rFonts w:asciiTheme="minorHAnsi" w:hAnsiTheme="minorHAnsi" w:cstheme="minorHAnsi"/>
          <w:b/>
          <w:sz w:val="26"/>
          <w:highlight w:val="green"/>
          <w:u w:val="single"/>
        </w:rPr>
        <w:t>enforcement is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largely </w:t>
      </w:r>
      <w:r w:rsidRPr="0033035B">
        <w:rPr>
          <w:rFonts w:asciiTheme="minorHAnsi" w:hAnsiTheme="minorHAnsi" w:cstheme="minorHAnsi"/>
          <w:b/>
          <w:sz w:val="26"/>
          <w:highlight w:val="green"/>
          <w:u w:val="single"/>
        </w:rPr>
        <w:t>non-existent</w:t>
      </w:r>
      <w:r w:rsidRPr="0033035B">
        <w:rPr>
          <w:rFonts w:asciiTheme="minorHAnsi" w:hAnsiTheme="minorHAnsi" w:cstheme="minorHAnsi"/>
          <w:sz w:val="16"/>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w:t>
      </w:r>
      <w:r w:rsidRPr="0033035B">
        <w:rPr>
          <w:rFonts w:asciiTheme="minorHAnsi" w:hAnsiTheme="minorHAnsi" w:cstheme="minorHAnsi"/>
          <w:sz w:val="16"/>
        </w:rPr>
        <w:lastRenderedPageBreak/>
        <w:t xml:space="preserve">is a shaky foundation for a robust collective bargaining system. </w:t>
      </w:r>
      <w:r w:rsidRPr="0033035B">
        <w:rPr>
          <w:rFonts w:asciiTheme="minorHAnsi" w:hAnsiTheme="minorHAnsi" w:cstheme="minorHAnsi"/>
          <w:u w:val="single"/>
        </w:rPr>
        <w:t>The Death of Collective Bargaining under Xi Even these timid efforts have been smothered in recent years, as the central government has turned in a markedly anti-worker direction under Xi Jinping.</w:t>
      </w:r>
      <w:r w:rsidRPr="0033035B">
        <w:rPr>
          <w:rFonts w:asciiTheme="minorHAnsi" w:hAnsiTheme="minorHAnsi" w:cstheme="minorHAnsi"/>
          <w:sz w:val="16"/>
        </w:rPr>
        <w:t xml:space="preserve"> </w:t>
      </w:r>
      <w:r w:rsidRPr="0033035B">
        <w:rPr>
          <w:rFonts w:asciiTheme="minorHAnsi" w:hAnsiTheme="minorHAnsi" w:cstheme="minorHAnsi"/>
          <w:u w:val="single"/>
        </w:rPr>
        <w:t>There was a brief moment in 2010 when discussion about the right to strike emerged from hushed whispers into the public discourse</w:t>
      </w:r>
      <w:r w:rsidRPr="0033035B">
        <w:rPr>
          <w:rFonts w:asciiTheme="minorHAnsi" w:hAnsiTheme="minorHAnsi" w:cstheme="minorHAnsi"/>
          <w:sz w:val="16"/>
        </w:rPr>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33035B">
        <w:rPr>
          <w:rFonts w:asciiTheme="minorHAnsi" w:hAnsiTheme="minorHAnsi" w:cstheme="minorHAnsi"/>
          <w:u w:val="single"/>
        </w:rPr>
        <w:t>Labour NGOs in Guangzhou were subjected to a brutal crackdown in December 2015, with the government specifically targeting those groups that had been helping workers to engage in collective negotiations to resolve strikes.</w:t>
      </w:r>
      <w:r w:rsidRPr="0033035B">
        <w:rPr>
          <w:rFonts w:asciiTheme="minorHAnsi" w:hAnsiTheme="minorHAnsi" w:cstheme="minorHAnsi"/>
          <w:sz w:val="16"/>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33035B">
        <w:rPr>
          <w:rFonts w:asciiTheme="minorHAnsi" w:hAnsiTheme="minorHAnsi" w:cstheme="minorHAnsi"/>
          <w:u w:val="single"/>
        </w:rPr>
        <w:t>Collective bargaining is not dead in the sense that it will disappear from China’s labour-capital relations.</w:t>
      </w:r>
      <w:r w:rsidRPr="0033035B">
        <w:rPr>
          <w:rFonts w:asciiTheme="minorHAnsi" w:hAnsiTheme="minorHAnsi" w:cstheme="minorHAnsi"/>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33035B">
        <w:rPr>
          <w:rFonts w:asciiTheme="minorHAnsi" w:hAnsiTheme="minorHAnsi" w:cstheme="minorHAnsi"/>
          <w:u w:val="single"/>
        </w:rPr>
        <w:t xml:space="preserve">What then might Chinese workers and allied intellectuals and activists aim for? At the risk of stating the obvious, </w:t>
      </w:r>
      <w:r w:rsidRPr="0033035B">
        <w:rPr>
          <w:rFonts w:asciiTheme="minorHAnsi" w:hAnsiTheme="minorHAnsi" w:cstheme="minorHAnsi"/>
          <w:b/>
          <w:sz w:val="26"/>
          <w:highlight w:val="green"/>
          <w:u w:val="single"/>
          <w:bdr w:val="single" w:sz="18" w:space="0" w:color="auto"/>
        </w:rPr>
        <w:t>the working class needs more power</w:t>
      </w:r>
      <w:r w:rsidRPr="0033035B">
        <w:rPr>
          <w:rFonts w:asciiTheme="minorHAnsi" w:hAnsiTheme="minorHAnsi" w:cstheme="minorHAnsi"/>
          <w:u w:val="single"/>
        </w:rPr>
        <w:t xml:space="preserve">. </w:t>
      </w:r>
      <w:r w:rsidRPr="0033035B">
        <w:rPr>
          <w:rFonts w:asciiTheme="minorHAnsi" w:hAnsiTheme="minorHAnsi" w:cstheme="minorHAnsi"/>
          <w:sz w:val="16"/>
        </w:rPr>
        <w:t xml:space="preserve">The question is, how to foster proletarian power in the face of a highly competent authoritarian state that views organised workers as an existential threat? </w:t>
      </w:r>
      <w:r w:rsidRPr="0033035B">
        <w:rPr>
          <w:rFonts w:asciiTheme="minorHAnsi" w:hAnsiTheme="minorHAnsi" w:cstheme="minorHAnsi"/>
          <w:u w:val="single"/>
        </w:rPr>
        <w:t>In the absence of independent organisations, the only option is an intensification of already widespread worker insurgency</w:t>
      </w:r>
      <w:r w:rsidRPr="0033035B">
        <w:rPr>
          <w:rFonts w:asciiTheme="minorHAnsi" w:hAnsiTheme="minorHAnsi" w:cstheme="minorHAnsi"/>
          <w:sz w:val="16"/>
        </w:rPr>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1E3F0F1D" w14:textId="77777777" w:rsidR="00186DEC" w:rsidRPr="0033035B" w:rsidRDefault="00186DEC" w:rsidP="00186DEC">
      <w:pPr>
        <w:pStyle w:val="Heading4"/>
        <w:rPr>
          <w:rFonts w:asciiTheme="minorHAnsi" w:hAnsiTheme="minorHAnsi" w:cstheme="minorHAnsi"/>
        </w:rPr>
      </w:pPr>
      <w:r w:rsidRPr="0033035B">
        <w:rPr>
          <w:rFonts w:asciiTheme="minorHAnsi" w:hAnsiTheme="minorHAnsi" w:cstheme="minorHAnsi"/>
        </w:rPr>
        <w:t xml:space="preserve">Any credible union power is </w:t>
      </w:r>
      <w:r w:rsidRPr="0033035B">
        <w:rPr>
          <w:rFonts w:asciiTheme="minorHAnsi" w:hAnsiTheme="minorHAnsi" w:cstheme="minorHAnsi"/>
          <w:u w:val="single"/>
        </w:rPr>
        <w:t>under-cut</w:t>
      </w:r>
      <w:r w:rsidRPr="0033035B">
        <w:rPr>
          <w:rFonts w:asciiTheme="minorHAnsi" w:hAnsiTheme="minorHAnsi" w:cstheme="minorHAnsi"/>
        </w:rPr>
        <w:t xml:space="preserve"> by detentions of labor activists.</w:t>
      </w:r>
    </w:p>
    <w:p w14:paraId="74338E98" w14:textId="77777777" w:rsidR="00186DEC" w:rsidRPr="0033035B" w:rsidRDefault="00186DEC" w:rsidP="00186DEC">
      <w:pPr>
        <w:rPr>
          <w:rFonts w:asciiTheme="minorHAnsi" w:hAnsiTheme="minorHAnsi" w:cstheme="minorHAnsi"/>
        </w:rPr>
      </w:pPr>
      <w:r w:rsidRPr="0033035B">
        <w:rPr>
          <w:rStyle w:val="Style13ptBold"/>
          <w:rFonts w:asciiTheme="minorHAnsi" w:hAnsiTheme="minorHAnsi" w:cstheme="minorHAnsi"/>
        </w:rPr>
        <w:t>Merkley and McGovern 13</w:t>
      </w:r>
      <w:r w:rsidRPr="0033035B">
        <w:rPr>
          <w:rFonts w:asciiTheme="minorHAnsi" w:hAnsiTheme="minorHAnsi" w:cstheme="minorHAnsi"/>
        </w:rPr>
        <w:t xml:space="preserve"> Jeff Merkley and James McGovern 12-20-2013 "Detention of Labor Representative Hi</w:t>
      </w:r>
      <w:r w:rsidRPr="0033035B">
        <w:rPr>
          <w:rFonts w:asciiTheme="minorHAnsi" w:hAnsiTheme="minorHAnsi" w:cstheme="minorHAnsi"/>
        </w:rPr>
        <w:lastRenderedPageBreak/>
        <w:t xml:space="preserve">ghlights Challenges for Collective Bargaining in China" </w:t>
      </w:r>
      <w:hyperlink r:id="rId10" w:history="1">
        <w:r w:rsidRPr="0033035B">
          <w:rPr>
            <w:rStyle w:val="Hyperlink"/>
            <w:rFonts w:asciiTheme="minorHAnsi" w:hAnsiTheme="minorHAnsi" w:cstheme="minorHAnsi"/>
          </w:rPr>
          <w:t>https://www.cecc.gov/publications/commission-analysis/detention-of-labor-representative-highlights-challenges-for</w:t>
        </w:r>
      </w:hyperlink>
      <w:r w:rsidRPr="0033035B">
        <w:rPr>
          <w:rFonts w:asciiTheme="minorHAnsi" w:hAnsiTheme="minorHAnsi" w:cstheme="minorHAnsi"/>
        </w:rPr>
        <w:t xml:space="preserve"> (Representative and Co-Chair of the Congressional-Executive Commission on China)//Elmer </w:t>
      </w:r>
    </w:p>
    <w:p w14:paraId="78F24CDC" w14:textId="77777777" w:rsidR="00186DEC" w:rsidRPr="0033035B" w:rsidRDefault="00186DEC" w:rsidP="00186DEC">
      <w:pPr>
        <w:rPr>
          <w:rFonts w:asciiTheme="minorHAnsi" w:hAnsiTheme="minorHAnsi" w:cstheme="minorHAnsi"/>
          <w:sz w:val="16"/>
        </w:rPr>
      </w:pPr>
      <w:r w:rsidRPr="0033035B">
        <w:rPr>
          <w:rFonts w:asciiTheme="minorHAnsi" w:hAnsiTheme="minorHAnsi" w:cstheme="minorHAnsi"/>
          <w:b/>
          <w:sz w:val="26"/>
          <w:highlight w:val="green"/>
          <w:u w:val="single"/>
        </w:rPr>
        <w:t>Authorities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in Shenzhen city, Guangdong province, </w:t>
      </w:r>
      <w:r w:rsidRPr="0033035B">
        <w:rPr>
          <w:rFonts w:asciiTheme="minorHAnsi" w:hAnsiTheme="minorHAnsi" w:cstheme="minorHAnsi"/>
          <w:b/>
          <w:sz w:val="26"/>
          <w:highlight w:val="green"/>
          <w:u w:val="single"/>
        </w:rPr>
        <w:t>detained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migrant worker and </w:t>
      </w:r>
      <w:r w:rsidRPr="0033035B">
        <w:rPr>
          <w:rFonts w:asciiTheme="minorHAnsi" w:hAnsiTheme="minorHAnsi" w:cstheme="minorHAnsi"/>
          <w:b/>
          <w:sz w:val="26"/>
          <w:highlight w:val="green"/>
          <w:u w:val="single"/>
        </w:rPr>
        <w:t>labor representative</w:t>
      </w:r>
      <w:r w:rsidRPr="0033035B">
        <w:rPr>
          <w:rFonts w:asciiTheme="minorHAnsi" w:hAnsiTheme="minorHAnsi" w:cstheme="minorHAnsi"/>
          <w:u w:val="single"/>
        </w:rPr>
        <w:t xml:space="preserve"> Wu Guijun in May 2013 reportedly </w:t>
      </w:r>
      <w:r w:rsidRPr="0033035B">
        <w:rPr>
          <w:rFonts w:asciiTheme="minorHAnsi" w:hAnsiTheme="minorHAnsi" w:cstheme="minorHAnsi"/>
          <w:b/>
          <w:sz w:val="26"/>
          <w:highlight w:val="green"/>
          <w:u w:val="single"/>
          <w:bdr w:val="single" w:sz="18" w:space="0" w:color="auto"/>
        </w:rPr>
        <w:t>for participating in a peaceful labor protest</w:t>
      </w:r>
      <w:r w:rsidRPr="0033035B">
        <w:rPr>
          <w:rFonts w:asciiTheme="minorHAnsi" w:hAnsiTheme="minorHAnsi" w:cstheme="minorHAnsi"/>
          <w:u w:val="single"/>
        </w:rPr>
        <w:t>. Prior to his detention, Wu was one of seven elected labor representatives involved in collective bargaining with his employer</w:t>
      </w:r>
      <w:r w:rsidRPr="0033035B">
        <w:rPr>
          <w:rFonts w:asciiTheme="minorHAnsi" w:hAnsiTheme="minorHAnsi" w:cstheme="minorHAnsi"/>
          <w:sz w:val="16"/>
        </w:rPr>
        <w:t xml:space="preserve">. Labor advocates have condemned Wu’s detention and expressed concern that he has been held for an extended period of time without being formally indicted.  </w:t>
      </w:r>
      <w:r w:rsidRPr="0033035B">
        <w:rPr>
          <w:rFonts w:asciiTheme="minorHAnsi" w:hAnsiTheme="minorHAnsi" w:cstheme="minorHAnsi"/>
          <w:u w:val="single"/>
        </w:rPr>
        <w:t xml:space="preserve">Wu’s case </w:t>
      </w:r>
      <w:r w:rsidRPr="0033035B">
        <w:rPr>
          <w:rFonts w:asciiTheme="minorHAnsi" w:hAnsiTheme="minorHAnsi" w:cstheme="minorHAnsi"/>
          <w:b/>
          <w:sz w:val="26"/>
          <w:highlight w:val="green"/>
          <w:u w:val="single"/>
        </w:rPr>
        <w:t>illustrates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challenges</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bdr w:val="single" w:sz="18" w:space="0" w:color="auto"/>
        </w:rPr>
        <w:t>Chinese workers face engaging in collective bargaining</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to resolve workplace grievances</w:t>
      </w:r>
      <w:r w:rsidRPr="0033035B">
        <w:rPr>
          <w:rFonts w:asciiTheme="minorHAnsi" w:hAnsiTheme="minorHAnsi" w:cstheme="minorHAnsi"/>
          <w:sz w:val="16"/>
        </w:rPr>
        <w:t xml:space="preserve">. On May 23, 2013, public security officials in Bao’an district, Shenzhen city, Guangdong province, detained migrant worker Wu Guijun, after he </w:t>
      </w:r>
      <w:r w:rsidRPr="0033035B">
        <w:rPr>
          <w:rFonts w:asciiTheme="minorHAnsi" w:hAnsiTheme="minorHAnsi" w:cstheme="minorHAnsi"/>
          <w:sz w:val="16"/>
        </w:rPr>
        <w:lastRenderedPageBreak/>
        <w:t xml:space="preserve">reportedly participated in a local Bao’an labor protest.[1]  Employed at the Diweixin manufacturing factory (“Diweixin”) in Bao’an, Wu was one of seven elected labor representatives negotiating with factory management on a resolution to a near month-long labor dispute.  </w:t>
      </w:r>
      <w:r w:rsidRPr="0033035B">
        <w:rPr>
          <w:rFonts w:asciiTheme="minorHAnsi" w:hAnsiTheme="minorHAnsi" w:cstheme="minorHAnsi"/>
          <w:u w:val="single"/>
        </w:rPr>
        <w:t>Workers staged a public protest after management failed to agree to collective bargaining demands, including worker compensation for a proposed factory closure</w:t>
      </w:r>
      <w:r w:rsidRPr="0033035B">
        <w:rPr>
          <w:rFonts w:asciiTheme="minorHAnsi" w:hAnsiTheme="minorHAnsi" w:cstheme="minorHAnsi"/>
          <w:sz w:val="16"/>
        </w:rPr>
        <w:t xml:space="preserve">.  As a result of the protest, authorities </w:t>
      </w:r>
      <w:r w:rsidRPr="0033035B">
        <w:rPr>
          <w:rFonts w:asciiTheme="minorHAnsi" w:hAnsiTheme="minorHAnsi" w:cstheme="minorHAnsi"/>
          <w:b/>
          <w:sz w:val="26"/>
          <w:highlight w:val="green"/>
          <w:u w:val="single"/>
        </w:rPr>
        <w:t>detained</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a number of protesters, including Wu.  According to his lawyer, </w:t>
      </w:r>
      <w:r w:rsidRPr="0033035B">
        <w:rPr>
          <w:rFonts w:asciiTheme="minorHAnsi" w:hAnsiTheme="minorHAnsi" w:cstheme="minorHAnsi"/>
          <w:u w:val="single"/>
        </w:rPr>
        <w:t xml:space="preserve">Wu now faces possible criminal prosecution </w:t>
      </w:r>
      <w:r w:rsidRPr="0033035B">
        <w:rPr>
          <w:rFonts w:asciiTheme="minorHAnsi" w:hAnsiTheme="minorHAnsi" w:cstheme="minorHAnsi"/>
          <w:b/>
          <w:sz w:val="26"/>
          <w:highlight w:val="green"/>
          <w:u w:val="single"/>
        </w:rPr>
        <w:t>for</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“gathering a crowd to </w:t>
      </w:r>
      <w:r w:rsidRPr="0033035B">
        <w:rPr>
          <w:rFonts w:asciiTheme="minorHAnsi" w:hAnsiTheme="minorHAnsi" w:cstheme="minorHAnsi"/>
          <w:b/>
          <w:sz w:val="26"/>
          <w:highlight w:val="green"/>
          <w:u w:val="single"/>
          <w:bdr w:val="single" w:sz="18" w:space="0" w:color="auto"/>
        </w:rPr>
        <w:t>disrupt social order</w:t>
      </w:r>
      <w:r w:rsidRPr="0033035B">
        <w:rPr>
          <w:rFonts w:asciiTheme="minorHAnsi" w:hAnsiTheme="minorHAnsi" w:cstheme="minorHAnsi"/>
          <w:u w:val="single"/>
        </w:rPr>
        <w:t>,” a crime punishable by three to seven years’ imprisonment under Article 290 of the PRC Criminal Law.[2]</w:t>
      </w:r>
      <w:r w:rsidRPr="0033035B">
        <w:rPr>
          <w:rFonts w:asciiTheme="minorHAnsi" w:hAnsiTheme="minorHAnsi" w:cstheme="minorHAnsi"/>
          <w:sz w:val="16"/>
        </w:rPr>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33035B">
        <w:rPr>
          <w:rFonts w:asciiTheme="minorHAnsi" w:hAnsiTheme="minorHAnsi" w:cstheme="minorHAnsi"/>
          <w:u w:val="single"/>
        </w:rPr>
        <w:t xml:space="preserve">Signatories stressed that “Wu and other </w:t>
      </w:r>
      <w:r w:rsidRPr="0033035B">
        <w:rPr>
          <w:rFonts w:asciiTheme="minorHAnsi" w:hAnsiTheme="minorHAnsi" w:cstheme="minorHAnsi"/>
          <w:b/>
          <w:bCs/>
          <w:sz w:val="26"/>
          <w:highlight w:val="green"/>
          <w:u w:val="single"/>
        </w:rPr>
        <w:t>worker</w:t>
      </w:r>
      <w:r w:rsidRPr="0033035B">
        <w:rPr>
          <w:rFonts w:asciiTheme="minorHAnsi" w:hAnsiTheme="minorHAnsi" w:cstheme="minorHAnsi"/>
          <w:b/>
          <w:sz w:val="26"/>
          <w:highlight w:val="green"/>
          <w:u w:val="single"/>
        </w:rPr>
        <w:t xml:space="preserve"> leaders</w:t>
      </w:r>
      <w:r w:rsidRPr="0033035B">
        <w:rPr>
          <w:rFonts w:asciiTheme="minorHAnsi" w:hAnsiTheme="minorHAnsi" w:cstheme="minorHAnsi"/>
          <w:u w:val="single"/>
        </w:rPr>
        <w:t xml:space="preserve"> were </w:t>
      </w:r>
      <w:r w:rsidRPr="0033035B">
        <w:rPr>
          <w:rFonts w:asciiTheme="minorHAnsi" w:hAnsiTheme="minorHAnsi" w:cstheme="minorHAnsi"/>
          <w:b/>
          <w:sz w:val="26"/>
          <w:highlight w:val="green"/>
          <w:u w:val="single"/>
        </w:rPr>
        <w:t>alone in their struggle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without receiving support from the trade union,” and called on authorities to “</w:t>
      </w:r>
      <w:r w:rsidRPr="0033035B">
        <w:rPr>
          <w:rFonts w:asciiTheme="minorHAnsi" w:hAnsiTheme="minorHAnsi" w:cstheme="minorHAnsi"/>
          <w:b/>
          <w:sz w:val="26"/>
          <w:highlight w:val="green"/>
          <w:u w:val="single"/>
          <w:bdr w:val="single" w:sz="18" w:space="0" w:color="auto"/>
        </w:rPr>
        <w:t>defend the worker’s right to strike</w:t>
      </w:r>
      <w:r w:rsidRPr="0033035B">
        <w:rPr>
          <w:rFonts w:asciiTheme="minorHAnsi" w:hAnsiTheme="minorHAnsi" w:cstheme="minorHAnsi"/>
          <w:u w:val="single"/>
        </w:rPr>
        <w:t xml:space="preserve">” and release Wu. In a September 11, 2013, open letter to the Shenzhen Federation of Trade Unions, Wu’s coworkers called his </w:t>
      </w:r>
      <w:r w:rsidRPr="0033035B">
        <w:rPr>
          <w:rFonts w:asciiTheme="minorHAnsi" w:hAnsiTheme="minorHAnsi" w:cstheme="minorHAnsi"/>
          <w:b/>
          <w:sz w:val="26"/>
          <w:highlight w:val="green"/>
          <w:u w:val="single"/>
        </w:rPr>
        <w:t>detention</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a “</w:t>
      </w:r>
      <w:r w:rsidRPr="0033035B">
        <w:rPr>
          <w:rFonts w:asciiTheme="minorHAnsi" w:hAnsiTheme="minorHAnsi" w:cstheme="minorHAnsi"/>
          <w:b/>
          <w:sz w:val="26"/>
          <w:highlight w:val="green"/>
          <w:u w:val="single"/>
        </w:rPr>
        <w:t>bad precedent</w:t>
      </w:r>
      <w:r w:rsidRPr="0033035B">
        <w:rPr>
          <w:rFonts w:asciiTheme="minorHAnsi" w:hAnsiTheme="minorHAnsi" w:cstheme="minorHAnsi"/>
          <w:u w:val="single"/>
        </w:rPr>
        <w:t xml:space="preserve">” that would </w:t>
      </w:r>
      <w:r w:rsidRPr="0033035B">
        <w:rPr>
          <w:rFonts w:asciiTheme="minorHAnsi" w:hAnsiTheme="minorHAnsi" w:cstheme="minorHAnsi"/>
          <w:b/>
          <w:sz w:val="26"/>
          <w:highlight w:val="green"/>
          <w:u w:val="single"/>
        </w:rPr>
        <w:t>cause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w:t>
      </w:r>
      <w:r w:rsidRPr="0033035B">
        <w:rPr>
          <w:rFonts w:asciiTheme="minorHAnsi" w:hAnsiTheme="minorHAnsi" w:cstheme="minorHAnsi"/>
          <w:b/>
          <w:sz w:val="26"/>
          <w:highlight w:val="green"/>
          <w:u w:val="single"/>
        </w:rPr>
        <w:t>workers striking in the future [to face] the risk of prosecution.”</w:t>
      </w:r>
      <w:r w:rsidRPr="0033035B">
        <w:rPr>
          <w:rFonts w:asciiTheme="minorHAnsi" w:hAnsiTheme="minorHAnsi" w:cstheme="minorHAnsi"/>
          <w:u w:val="single"/>
        </w:rPr>
        <w:t>[11]  According to the letter, such a situation would “</w:t>
      </w:r>
      <w:r w:rsidRPr="0033035B">
        <w:rPr>
          <w:rFonts w:asciiTheme="minorHAnsi" w:hAnsiTheme="minorHAnsi" w:cstheme="minorHAnsi"/>
          <w:b/>
          <w:sz w:val="26"/>
          <w:highlight w:val="green"/>
          <w:u w:val="single"/>
        </w:rPr>
        <w:t>intensify social contradictions and influence social harmony</w:t>
      </w:r>
      <w:r w:rsidRPr="0033035B">
        <w:rPr>
          <w:rFonts w:asciiTheme="minorHAnsi" w:hAnsiTheme="minorHAnsi" w:cstheme="minorHAnsi"/>
          <w:u w:val="single"/>
        </w:rPr>
        <w:t>.”</w:t>
      </w:r>
      <w:r w:rsidRPr="0033035B">
        <w:rPr>
          <w:rFonts w:asciiTheme="minorHAnsi" w:hAnsiTheme="minorHAnsi" w:cstheme="minorHAnsi"/>
          <w:sz w:val="16"/>
        </w:rPr>
        <w:t xml:space="preserve">  Workers urged the Shenzhen Federation of Trade Unions to fulfill its “core responsibility” to protect workers’ rights and to pressure local authorities to release Wu. Co</w:t>
      </w:r>
      <w:r w:rsidRPr="0033035B">
        <w:rPr>
          <w:rFonts w:asciiTheme="minorHAnsi" w:hAnsiTheme="minorHAnsi" w:cstheme="minorHAnsi"/>
          <w:sz w:val="16"/>
        </w:rPr>
        <w:lastRenderedPageBreak/>
        <w:t xml:space="preserve">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33035B">
        <w:rPr>
          <w:rFonts w:asciiTheme="minorHAnsi" w:hAnsiTheme="minorHAnsi" w:cstheme="minorHAnsi"/>
          <w:u w:val="single"/>
        </w:rPr>
        <w:t>a genera</w:t>
      </w:r>
      <w:r w:rsidRPr="0033035B">
        <w:rPr>
          <w:rFonts w:asciiTheme="minorHAnsi" w:hAnsiTheme="minorHAnsi" w:cstheme="minorHAnsi"/>
          <w:u w:val="single"/>
        </w:rPr>
        <w:lastRenderedPageBreak/>
        <w:t>l lack of autonomy and genuine worker representation in enterprise-level unions continues to limit ACFTU-led collective bargaining</w:t>
      </w:r>
      <w:r w:rsidRPr="0033035B">
        <w:rPr>
          <w:rFonts w:asciiTheme="minorHAnsi" w:hAnsiTheme="minorHAnsi" w:cstheme="minorHAnsi"/>
          <w:sz w:val="16"/>
        </w:rPr>
        <w:t xml:space="preserve">.[13]  According to Wan Xiangdong, a professor and deputy director of the labor research and service center at Sun Yat-sen University in Guangdong, </w:t>
      </w:r>
      <w:r w:rsidRPr="0033035B">
        <w:rPr>
          <w:rFonts w:asciiTheme="minorHAnsi" w:hAnsiTheme="minorHAnsi" w:cstheme="minorHAnsi"/>
          <w:b/>
          <w:sz w:val="26"/>
          <w:highlight w:val="green"/>
          <w:u w:val="single"/>
        </w:rPr>
        <w:t>government</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and local trade union </w:t>
      </w:r>
      <w:r w:rsidRPr="0033035B">
        <w:rPr>
          <w:rFonts w:asciiTheme="minorHAnsi" w:hAnsiTheme="minorHAnsi" w:cstheme="minorHAnsi"/>
          <w:b/>
          <w:sz w:val="26"/>
          <w:highlight w:val="green"/>
          <w:u w:val="single"/>
        </w:rPr>
        <w:t>officials</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continue to approach labor disputes through the perspective of maintaining social stability</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and protecting against economic losses, </w:t>
      </w:r>
      <w:r w:rsidRPr="0033035B">
        <w:rPr>
          <w:rFonts w:asciiTheme="minorHAnsi" w:hAnsiTheme="minorHAnsi" w:cstheme="minorHAnsi"/>
          <w:b/>
          <w:sz w:val="26"/>
          <w:highlight w:val="green"/>
          <w:u w:val="single"/>
        </w:rPr>
        <w:t>which places workers at a marked disadvantage</w:t>
      </w:r>
      <w:r w:rsidRPr="0033035B">
        <w:rPr>
          <w:rFonts w:asciiTheme="minorHAnsi" w:hAnsiTheme="minorHAnsi" w:cstheme="minorHAnsi"/>
          <w:u w:val="single"/>
        </w:rPr>
        <w:t>.[14] Wu’s case also highlights the risk workers face by engaging in collective bargaining without trade unions.</w:t>
      </w:r>
      <w:r w:rsidRPr="0033035B">
        <w:rPr>
          <w:rFonts w:asciiTheme="minorHAnsi" w:hAnsiTheme="minorHAnsi" w:cstheme="minorHAnsi"/>
          <w:sz w:val="16"/>
        </w:rPr>
        <w:t xml:space="preserve"> A December 7, 2012, China Labour Bulletin report, indicated that labor representatives “have suffered reprisals after taking part in collective bargaining with management,” including forced resignations, firings, and detention.[15]  </w:t>
      </w:r>
      <w:r w:rsidRPr="0033035B">
        <w:rPr>
          <w:rFonts w:asciiTheme="minorHAnsi" w:hAnsiTheme="minorHAnsi" w:cstheme="minorHAnsi"/>
          <w:u w:val="single"/>
        </w:rPr>
        <w:t xml:space="preserve">The report notes that despite some successful cases of worker-led collective bargaining, a </w:t>
      </w:r>
      <w:r w:rsidRPr="0033035B">
        <w:rPr>
          <w:rFonts w:asciiTheme="minorHAnsi" w:hAnsiTheme="minorHAnsi" w:cstheme="minorHAnsi"/>
          <w:b/>
          <w:sz w:val="26"/>
          <w:highlight w:val="green"/>
          <w:u w:val="single"/>
        </w:rPr>
        <w:t>lack</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of</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“any </w:t>
      </w:r>
      <w:r w:rsidRPr="0033035B">
        <w:rPr>
          <w:rFonts w:asciiTheme="minorHAnsi" w:hAnsiTheme="minorHAnsi" w:cstheme="minorHAnsi"/>
          <w:b/>
          <w:sz w:val="26"/>
          <w:highlight w:val="green"/>
          <w:u w:val="single"/>
        </w:rPr>
        <w:t>clear defined legal protection</w:t>
      </w:r>
      <w:r w:rsidRPr="0033035B">
        <w:rPr>
          <w:rFonts w:asciiTheme="minorHAnsi" w:hAnsiTheme="minorHAnsi" w:cstheme="minorHAnsi"/>
          <w:u w:val="single"/>
        </w:rPr>
        <w:t xml:space="preserve">” for </w:t>
      </w:r>
      <w:r w:rsidRPr="0033035B">
        <w:rPr>
          <w:rFonts w:asciiTheme="minorHAnsi" w:hAnsiTheme="minorHAnsi" w:cstheme="minorHAnsi"/>
          <w:u w:val="single"/>
        </w:rPr>
        <w:lastRenderedPageBreak/>
        <w:t xml:space="preserve">labor representatives </w:t>
      </w:r>
      <w:r w:rsidRPr="0033035B">
        <w:rPr>
          <w:rFonts w:asciiTheme="minorHAnsi" w:hAnsiTheme="minorHAnsi" w:cstheme="minorHAnsi"/>
          <w:b/>
          <w:sz w:val="26"/>
          <w:highlight w:val="green"/>
          <w:u w:val="single"/>
        </w:rPr>
        <w:t>makes them susceptible to retaliation</w:t>
      </w:r>
      <w:r w:rsidRPr="0033035B">
        <w:rPr>
          <w:rFonts w:asciiTheme="minorHAnsi" w:hAnsiTheme="minorHAnsi" w:cstheme="minorHAnsi"/>
          <w:u w:val="single"/>
        </w:rPr>
        <w:t>, necessitating “protection from both the law and a fully functioning trade union.”</w:t>
      </w:r>
      <w:r w:rsidRPr="0033035B">
        <w:rPr>
          <w:rFonts w:asciiTheme="minorHAnsi" w:hAnsiTheme="minorHAnsi" w:cstheme="minorHAnsi"/>
          <w:sz w:val="16"/>
        </w:rPr>
        <w:t xml:space="preserve"> As a member of the International Labor Organization (ILO), China is obligated to respect, promote, and realize the principles of freedom of association and the “effective recognition” of the right to collective bargaining.[16]</w:t>
      </w:r>
    </w:p>
    <w:p w14:paraId="027B86A4" w14:textId="77777777" w:rsidR="00186DEC" w:rsidRPr="0033035B" w:rsidRDefault="00186DEC" w:rsidP="00186DEC">
      <w:pPr>
        <w:pStyle w:val="Heading4"/>
        <w:rPr>
          <w:rFonts w:asciiTheme="minorHAnsi" w:hAnsiTheme="minorHAnsi" w:cstheme="minorHAnsi"/>
        </w:rPr>
      </w:pPr>
      <w:r w:rsidRPr="0033035B">
        <w:rPr>
          <w:rFonts w:asciiTheme="minorHAnsi" w:hAnsiTheme="minorHAnsi" w:cstheme="minorHAnsi"/>
        </w:rPr>
        <w:t xml:space="preserve">Enhanced Unions and Labor Reforms key to </w:t>
      </w:r>
      <w:r w:rsidRPr="0033035B">
        <w:rPr>
          <w:rFonts w:asciiTheme="minorHAnsi" w:hAnsiTheme="minorHAnsi" w:cstheme="minorHAnsi"/>
          <w:u w:val="single"/>
        </w:rPr>
        <w:t>sustained</w:t>
      </w:r>
      <w:r w:rsidRPr="0033035B">
        <w:rPr>
          <w:rFonts w:asciiTheme="minorHAnsi" w:hAnsiTheme="minorHAnsi" w:cstheme="minorHAnsi"/>
        </w:rPr>
        <w:t xml:space="preserve"> Chinese Economic Growth – it pulls it back from the brink</w:t>
      </w:r>
    </w:p>
    <w:p w14:paraId="57E8F8A6" w14:textId="77777777" w:rsidR="00186DEC" w:rsidRPr="0033035B" w:rsidRDefault="00186DEC" w:rsidP="00186DEC">
      <w:pPr>
        <w:rPr>
          <w:rFonts w:asciiTheme="minorHAnsi" w:hAnsiTheme="minorHAnsi" w:cstheme="minorHAnsi"/>
        </w:rPr>
      </w:pPr>
      <w:r w:rsidRPr="0033035B">
        <w:rPr>
          <w:rStyle w:val="Style13ptBold"/>
          <w:rFonts w:asciiTheme="minorHAnsi" w:hAnsiTheme="minorHAnsi" w:cstheme="minorHAnsi"/>
        </w:rPr>
        <w:t>Haack 21</w:t>
      </w:r>
      <w:r w:rsidRPr="0033035B">
        <w:rPr>
          <w:rFonts w:asciiTheme="minorHAnsi" w:hAnsiTheme="minorHAnsi" w:cstheme="minorHAnsi"/>
        </w:rPr>
        <w:t xml:space="preserve"> Michael Haack 2-13-2021 "Could Biden Make US-China Trade Better for Workers?" </w:t>
      </w:r>
      <w:hyperlink r:id="rId11" w:history="1">
        <w:r w:rsidRPr="0033035B">
          <w:rPr>
            <w:rStyle w:val="Hyperlink"/>
            <w:rFonts w:asciiTheme="minorHAnsi" w:hAnsiTheme="minorHAnsi" w:cstheme="minorHAnsi"/>
          </w:rPr>
          <w:t>https://thediplomat.com/2021/02/could-biden-make-us-china-trade-better-for-workers/</w:t>
        </w:r>
      </w:hyperlink>
      <w:r w:rsidRPr="0033035B">
        <w:rPr>
          <w:rFonts w:asciiTheme="minorHAnsi" w:hAnsiTheme="minorHAnsi" w:cstheme="minorHAnsi"/>
        </w:rPr>
        <w:t xml:space="preserve"> (Michael Haack currently a contractor with the China Labor Translation Project, a project of the Chinese Progressive Association. He previously worked with industrial workers in southern China. Michael holds master’s degrees from SOAS, University of London and American University)//Elmer </w:t>
      </w:r>
    </w:p>
    <w:p w14:paraId="1F97E58E" w14:textId="77777777" w:rsidR="00186DEC" w:rsidRPr="0033035B" w:rsidRDefault="00186DEC" w:rsidP="00186DEC">
      <w:pPr>
        <w:rPr>
          <w:rFonts w:asciiTheme="minorHAnsi" w:hAnsiTheme="minorHAnsi" w:cstheme="minorHAnsi"/>
          <w:u w:val="single"/>
        </w:rPr>
      </w:pPr>
      <w:r w:rsidRPr="0033035B">
        <w:rPr>
          <w:rFonts w:asciiTheme="minorHAnsi" w:hAnsiTheme="minorHAnsi" w:cstheme="minorHAnsi"/>
          <w:sz w:val="16"/>
        </w:rPr>
        <w:t xml:space="preserve">Meanwhile, </w:t>
      </w:r>
      <w:r w:rsidRPr="0033035B">
        <w:rPr>
          <w:rFonts w:asciiTheme="minorHAnsi" w:hAnsiTheme="minorHAnsi" w:cstheme="minorHAnsi"/>
          <w:b/>
          <w:sz w:val="26"/>
          <w:highlight w:val="green"/>
          <w:u w:val="single"/>
        </w:rPr>
        <w:t>even as China grows, its wealth</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remains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largely </w:t>
      </w:r>
      <w:r w:rsidRPr="0033035B">
        <w:rPr>
          <w:rFonts w:asciiTheme="minorHAnsi" w:hAnsiTheme="minorHAnsi" w:cstheme="minorHAnsi"/>
          <w:b/>
          <w:sz w:val="26"/>
          <w:highlight w:val="green"/>
          <w:u w:val="single"/>
        </w:rPr>
        <w:t>with companies and the government</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Individual households capture only around 40 percent</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of China’s GDP compared to around 70 percent in the United States. </w:t>
      </w:r>
      <w:r w:rsidRPr="0033035B">
        <w:rPr>
          <w:rFonts w:asciiTheme="minorHAnsi" w:hAnsiTheme="minorHAnsi" w:cstheme="minorHAnsi"/>
          <w:b/>
          <w:sz w:val="26"/>
          <w:highlight w:val="green"/>
          <w:u w:val="single"/>
        </w:rPr>
        <w:t>Inequality has soared</w:t>
      </w:r>
      <w:r w:rsidRPr="0033035B">
        <w:rPr>
          <w:rFonts w:asciiTheme="minorHAnsi" w:hAnsiTheme="minorHAnsi" w:cstheme="minorHAnsi"/>
          <w:u w:val="single"/>
        </w:rPr>
        <w:t xml:space="preserve">. China’s official </w:t>
      </w:r>
      <w:r w:rsidRPr="0033035B">
        <w:rPr>
          <w:rFonts w:asciiTheme="minorHAnsi" w:hAnsiTheme="minorHAnsi" w:cstheme="minorHAnsi"/>
          <w:b/>
          <w:bCs/>
          <w:u w:val="single"/>
        </w:rPr>
        <w:t>Gini coefficient is at 0.47  (independent analyses put the number considerably higher) compared to 0.39 in the U.S</w:t>
      </w:r>
      <w:r w:rsidRPr="0033035B">
        <w:rPr>
          <w:rFonts w:asciiTheme="minorHAnsi" w:hAnsiTheme="minorHAnsi" w:cstheme="minorHAnsi"/>
          <w:u w:val="single"/>
        </w:rPr>
        <w:t>. “</w:t>
      </w:r>
      <w:r w:rsidRPr="0033035B">
        <w:rPr>
          <w:rFonts w:asciiTheme="minorHAnsi" w:hAnsiTheme="minorHAnsi" w:cstheme="minorHAnsi"/>
          <w:b/>
          <w:sz w:val="26"/>
          <w:highlight w:val="green"/>
          <w:u w:val="single"/>
        </w:rPr>
        <w:t>Chinese workers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are </w:t>
      </w:r>
      <w:r w:rsidRPr="0033035B">
        <w:rPr>
          <w:rFonts w:asciiTheme="minorHAnsi" w:hAnsiTheme="minorHAnsi" w:cstheme="minorHAnsi"/>
          <w:b/>
          <w:sz w:val="26"/>
          <w:highlight w:val="green"/>
          <w:u w:val="single"/>
        </w:rPr>
        <w:t>underpaid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and overtaxed, so they </w:t>
      </w:r>
      <w:r w:rsidRPr="0033035B">
        <w:rPr>
          <w:rFonts w:asciiTheme="minorHAnsi" w:hAnsiTheme="minorHAnsi" w:cstheme="minorHAnsi"/>
          <w:b/>
          <w:sz w:val="26"/>
          <w:highlight w:val="green"/>
          <w:u w:val="single"/>
        </w:rPr>
        <w:t>can’t</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afford to </w:t>
      </w:r>
      <w:r w:rsidRPr="0033035B">
        <w:rPr>
          <w:rFonts w:asciiTheme="minorHAnsi" w:hAnsiTheme="minorHAnsi" w:cstheme="minorHAnsi"/>
          <w:b/>
          <w:sz w:val="26"/>
          <w:highlight w:val="green"/>
          <w:u w:val="single"/>
        </w:rPr>
        <w:t>spend as much</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on goods and services,” said Mathew Klein of Barron’s. “The result is that Chinese businesses systematically generate a </w:t>
      </w:r>
      <w:r w:rsidRPr="0033035B">
        <w:rPr>
          <w:rFonts w:asciiTheme="minorHAnsi" w:hAnsiTheme="minorHAnsi" w:cstheme="minorHAnsi"/>
          <w:b/>
          <w:sz w:val="26"/>
          <w:highlight w:val="green"/>
          <w:u w:val="single"/>
        </w:rPr>
        <w:t>surplus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of goods that gets </w:t>
      </w:r>
      <w:r w:rsidRPr="0033035B">
        <w:rPr>
          <w:rFonts w:asciiTheme="minorHAnsi" w:hAnsiTheme="minorHAnsi" w:cstheme="minorHAnsi"/>
          <w:b/>
          <w:sz w:val="26"/>
          <w:highlight w:val="green"/>
          <w:u w:val="single"/>
        </w:rPr>
        <w:t>dumped</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on the rest of the world</w:t>
      </w:r>
      <w:r w:rsidRPr="0033035B">
        <w:rPr>
          <w:rFonts w:asciiTheme="minorHAnsi" w:hAnsiTheme="minorHAnsi" w:cstheme="minorHAnsi"/>
          <w:u w:val="single"/>
        </w:rPr>
        <w:t xml:space="preserve">, which in turn </w:t>
      </w:r>
      <w:r w:rsidRPr="0033035B">
        <w:rPr>
          <w:rFonts w:asciiTheme="minorHAnsi" w:hAnsiTheme="minorHAnsi" w:cstheme="minorHAnsi"/>
          <w:b/>
          <w:sz w:val="26"/>
          <w:highlight w:val="green"/>
          <w:u w:val="single"/>
        </w:rPr>
        <w:t>leads to</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some combination of </w:t>
      </w:r>
      <w:r w:rsidRPr="0033035B">
        <w:rPr>
          <w:rFonts w:asciiTheme="minorHAnsi" w:hAnsiTheme="minorHAnsi" w:cstheme="minorHAnsi"/>
          <w:b/>
          <w:sz w:val="26"/>
          <w:highlight w:val="green"/>
          <w:u w:val="single"/>
          <w:bdr w:val="single" w:sz="18" w:space="0" w:color="auto"/>
        </w:rPr>
        <w:t>deindustrialization and rising indebtedness</w:t>
      </w:r>
      <w:r w:rsidRPr="0033035B">
        <w:rPr>
          <w:rFonts w:asciiTheme="minorHAnsi" w:hAnsiTheme="minorHAnsi" w:cstheme="minorHAnsi"/>
          <w:u w:val="single"/>
        </w:rPr>
        <w:t>.”</w:t>
      </w:r>
      <w:r w:rsidRPr="0033035B">
        <w:rPr>
          <w:rFonts w:asciiTheme="minorHAnsi" w:hAnsiTheme="minorHAnsi" w:cstheme="minorHAnsi"/>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33035B">
        <w:rPr>
          <w:rFonts w:asciiTheme="minorHAnsi" w:hAnsiTheme="minorHAnsi" w:cstheme="minorHAnsi"/>
          <w:u w:val="single"/>
        </w:rPr>
        <w:t xml:space="preserve">making </w:t>
      </w:r>
      <w:r w:rsidRPr="0033035B">
        <w:rPr>
          <w:rFonts w:asciiTheme="minorHAnsi" w:hAnsiTheme="minorHAnsi" w:cstheme="minorHAnsi"/>
          <w:b/>
          <w:sz w:val="26"/>
          <w:highlight w:val="green"/>
          <w:u w:val="single"/>
        </w:rPr>
        <w:t xml:space="preserve">domestic consumption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main driver of</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its </w:t>
      </w:r>
      <w:r w:rsidRPr="0033035B">
        <w:rPr>
          <w:rFonts w:asciiTheme="minorHAnsi" w:hAnsiTheme="minorHAnsi" w:cstheme="minorHAnsi"/>
          <w:b/>
          <w:sz w:val="26"/>
          <w:highlight w:val="green"/>
          <w:u w:val="single"/>
        </w:rPr>
        <w:t>growth</w:t>
      </w:r>
      <w:r w:rsidRPr="0033035B">
        <w:rPr>
          <w:rFonts w:asciiTheme="minorHAnsi" w:hAnsiTheme="minorHAnsi" w:cstheme="minorHAnsi"/>
          <w:u w:val="single"/>
        </w:rPr>
        <w:t>” is the priority for China</w:t>
      </w:r>
      <w:r w:rsidRPr="0033035B">
        <w:rPr>
          <w:rFonts w:asciiTheme="minorHAnsi" w:hAnsiTheme="minorHAnsi" w:cstheme="minorHAnsi"/>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w:t>
      </w:r>
      <w:r w:rsidRPr="0033035B">
        <w:rPr>
          <w:rFonts w:asciiTheme="minorHAnsi" w:hAnsiTheme="minorHAnsi" w:cstheme="minorHAnsi"/>
          <w:sz w:val="16"/>
        </w:rPr>
        <w:lastRenderedPageBreak/>
        <w:t xml:space="preserve">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33035B">
        <w:rPr>
          <w:rFonts w:asciiTheme="minorHAnsi" w:hAnsiTheme="minorHAnsi" w:cstheme="minorHAnsi"/>
          <w:u w:val="single"/>
        </w:rPr>
        <w:t>A Worker-First Approach to China Like Vietnam, China’s industrial sector faced a wave of strikes in the 2000s and 2010s</w:t>
      </w:r>
      <w:r w:rsidRPr="0033035B">
        <w:rPr>
          <w:rFonts w:asciiTheme="minorHAnsi" w:hAnsiTheme="minorHAnsi" w:cstheme="minorHAnsi"/>
          <w:sz w:val="16"/>
        </w:rPr>
        <w:t xml:space="preserve">. In China, just as in Vietnam, reformers in the country’s single party-controlled union federation began to experiment with collective bargaining, especially in the manufacturing hub of Guangdong province. </w:t>
      </w:r>
      <w:r w:rsidRPr="0033035B">
        <w:rPr>
          <w:rFonts w:asciiTheme="minorHAnsi" w:hAnsiTheme="minorHAnsi" w:cstheme="minorHAnsi"/>
          <w:u w:val="single"/>
        </w:rPr>
        <w:t>Talk about instituting a “right to strike” emerged amidst a strike wave in 2010.</w:t>
      </w:r>
      <w:r w:rsidRPr="0033035B">
        <w:rPr>
          <w:rFonts w:asciiTheme="minorHAnsi" w:hAnsiTheme="minorHAnsi" w:cstheme="minorHAnsi"/>
          <w:sz w:val="16"/>
        </w:rPr>
        <w:t xml:space="preserve"> Then came 2013. Xi Jinping took the reins of the Communist Party and set out to remake China and the </w:t>
      </w:r>
      <w:r w:rsidRPr="0033035B">
        <w:rPr>
          <w:rFonts w:asciiTheme="minorHAnsi" w:hAnsiTheme="minorHAnsi" w:cstheme="minorHAnsi"/>
          <w:b/>
          <w:sz w:val="26"/>
          <w:highlight w:val="green"/>
          <w:u w:val="single"/>
        </w:rPr>
        <w:t>crackdowns began</w:t>
      </w:r>
      <w:r w:rsidRPr="0033035B">
        <w:rPr>
          <w:rFonts w:asciiTheme="minorHAnsi" w:hAnsiTheme="minorHAnsi" w:cstheme="minorHAnsi"/>
          <w:sz w:val="16"/>
        </w:rPr>
        <w:t xml:space="preserve">. </w:t>
      </w:r>
      <w:r w:rsidRPr="0033035B">
        <w:rPr>
          <w:rFonts w:asciiTheme="minorHAnsi" w:hAnsiTheme="minorHAnsi" w:cstheme="minorHAnsi"/>
          <w:b/>
          <w:sz w:val="26"/>
          <w:highlight w:val="green"/>
          <w:u w:val="single"/>
        </w:rPr>
        <w:t>Labor NGOs</w:t>
      </w:r>
      <w:r w:rsidRPr="0033035B">
        <w:rPr>
          <w:rFonts w:asciiTheme="minorHAnsi" w:hAnsiTheme="minorHAnsi" w:cstheme="minorHAnsi"/>
          <w:sz w:val="16"/>
        </w:rPr>
        <w:t xml:space="preserve">, labor studies professors, progressive labor lawyers, and even Marxist students have been </w:t>
      </w:r>
      <w:r w:rsidRPr="0033035B">
        <w:rPr>
          <w:rFonts w:asciiTheme="minorHAnsi" w:hAnsiTheme="minorHAnsi" w:cstheme="minorHAnsi"/>
          <w:b/>
          <w:sz w:val="26"/>
          <w:highlight w:val="green"/>
          <w:u w:val="single"/>
        </w:rPr>
        <w:t>shut down</w:t>
      </w:r>
      <w:r w:rsidRPr="0033035B">
        <w:rPr>
          <w:rFonts w:asciiTheme="minorHAnsi" w:hAnsiTheme="minorHAnsi" w:cstheme="minorHAnsi"/>
          <w:sz w:val="16"/>
        </w:rPr>
        <w:t xml:space="preserve">, arrested or otherwise silenced. “Although China enacted a series of </w:t>
      </w:r>
      <w:r w:rsidRPr="0033035B">
        <w:rPr>
          <w:rFonts w:asciiTheme="minorHAnsi" w:hAnsiTheme="minorHAnsi" w:cstheme="minorHAnsi"/>
          <w:b/>
          <w:sz w:val="26"/>
          <w:highlight w:val="green"/>
          <w:u w:val="single"/>
        </w:rPr>
        <w:t>pro-worker laws</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in the late 2000s, many of these provisions </w:t>
      </w:r>
      <w:r w:rsidRPr="0033035B">
        <w:rPr>
          <w:rFonts w:asciiTheme="minorHAnsi" w:hAnsiTheme="minorHAnsi" w:cstheme="minorHAnsi"/>
          <w:b/>
          <w:sz w:val="26"/>
          <w:highlight w:val="green"/>
          <w:u w:val="single"/>
          <w:bdr w:val="single" w:sz="18" w:space="0" w:color="auto"/>
        </w:rPr>
        <w:t>are poorly implemented</w:t>
      </w:r>
      <w:r w:rsidRPr="0033035B">
        <w:rPr>
          <w:rFonts w:asciiTheme="minorHAnsi" w:hAnsiTheme="minorHAnsi" w:cstheme="minorHAnsi"/>
          <w:sz w:val="16"/>
        </w:rPr>
        <w:t>,” said Eli Friedman, professor at Cornell University (</w:t>
      </w:r>
      <w:r w:rsidRPr="0033035B">
        <w:rPr>
          <w:rFonts w:asciiTheme="minorHAnsi" w:hAnsiTheme="minorHAnsi" w:cstheme="minorHAnsi"/>
          <w:u w:val="single"/>
        </w:rPr>
        <w:t xml:space="preserve">Disclosure: Eli Friedman is one of the author’s supervisors at the China Labor Translation Project).  “As has been the case in countless other countries, </w:t>
      </w:r>
      <w:r w:rsidRPr="0033035B">
        <w:rPr>
          <w:rFonts w:asciiTheme="minorHAnsi" w:hAnsiTheme="minorHAnsi" w:cstheme="minorHAnsi"/>
          <w:b/>
          <w:sz w:val="26"/>
          <w:highlight w:val="green"/>
          <w:u w:val="single"/>
        </w:rPr>
        <w:t>China would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likely </w:t>
      </w:r>
      <w:r w:rsidRPr="0033035B">
        <w:rPr>
          <w:rFonts w:asciiTheme="minorHAnsi" w:hAnsiTheme="minorHAnsi" w:cstheme="minorHAnsi"/>
          <w:b/>
          <w:sz w:val="26"/>
          <w:highlight w:val="green"/>
          <w:u w:val="single"/>
        </w:rPr>
        <w:t>experience reduced inequality and greater domestic consumption</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bdr w:val="single" w:sz="18" w:space="0" w:color="auto"/>
        </w:rPr>
        <w:t xml:space="preserve">if independent trade unions were allowed to flourish </w:t>
      </w:r>
      <w:r w:rsidRPr="0033035B">
        <w:rPr>
          <w:rFonts w:asciiTheme="minorHAnsi" w:hAnsiTheme="minorHAnsi" w:cstheme="minorHAnsi"/>
          <w:u w:val="single"/>
        </w:rPr>
        <w:t>— thus advancing their own stated policy aims.</w:t>
      </w:r>
    </w:p>
    <w:p w14:paraId="214E3C9F" w14:textId="77777777" w:rsidR="00186DEC" w:rsidRPr="0033035B" w:rsidRDefault="00186DEC" w:rsidP="00186DEC">
      <w:pPr>
        <w:rPr>
          <w:rFonts w:asciiTheme="minorHAnsi" w:hAnsiTheme="minorHAnsi" w:cstheme="minorHAnsi"/>
        </w:rPr>
      </w:pPr>
    </w:p>
    <w:p w14:paraId="517876E7" w14:textId="77777777" w:rsidR="00186DEC" w:rsidRPr="0033035B" w:rsidRDefault="00186DEC" w:rsidP="00186DEC">
      <w:pPr>
        <w:rPr>
          <w:rFonts w:asciiTheme="minorHAnsi" w:hAnsiTheme="minorHAnsi" w:cstheme="minorHAnsi"/>
        </w:rPr>
      </w:pPr>
    </w:p>
    <w:p w14:paraId="15765F47" w14:textId="77777777" w:rsidR="00186DEC" w:rsidRPr="0033035B" w:rsidRDefault="00186DEC" w:rsidP="00186DEC">
      <w:pPr>
        <w:rPr>
          <w:rFonts w:asciiTheme="minorHAnsi" w:hAnsiTheme="minorHAnsi" w:cstheme="minorHAnsi"/>
          <w:sz w:val="16"/>
        </w:rPr>
      </w:pPr>
    </w:p>
    <w:p w14:paraId="7931D4B9" w14:textId="77777777" w:rsidR="00186DEC" w:rsidRPr="0033035B" w:rsidRDefault="00186DEC" w:rsidP="00186DEC">
      <w:pPr>
        <w:pStyle w:val="Heading4"/>
        <w:rPr>
          <w:rFonts w:asciiTheme="minorHAnsi" w:hAnsiTheme="minorHAnsi" w:cstheme="minorHAnsi"/>
        </w:rPr>
      </w:pPr>
      <w:r w:rsidRPr="0033035B">
        <w:rPr>
          <w:rFonts w:asciiTheme="minorHAnsi" w:hAnsiTheme="minorHAnsi" w:cstheme="minorHAnsi"/>
        </w:rPr>
        <w:t xml:space="preserve">China’s Economy is on the </w:t>
      </w:r>
      <w:r w:rsidRPr="0033035B">
        <w:rPr>
          <w:rFonts w:asciiTheme="minorHAnsi" w:hAnsiTheme="minorHAnsi" w:cstheme="minorHAnsi"/>
          <w:u w:val="single"/>
        </w:rPr>
        <w:t>brink of collapse</w:t>
      </w:r>
      <w:r w:rsidRPr="0033035B">
        <w:rPr>
          <w:rFonts w:asciiTheme="minorHAnsi" w:hAnsiTheme="minorHAnsi" w:cstheme="minorHAnsi"/>
        </w:rPr>
        <w:t xml:space="preserve"> – only solving poverty can </w:t>
      </w:r>
      <w:r w:rsidRPr="0033035B">
        <w:rPr>
          <w:rFonts w:asciiTheme="minorHAnsi" w:hAnsiTheme="minorHAnsi" w:cstheme="minorHAnsi"/>
          <w:u w:val="single"/>
        </w:rPr>
        <w:t>reverse it</w:t>
      </w:r>
      <w:r w:rsidRPr="0033035B">
        <w:rPr>
          <w:rFonts w:asciiTheme="minorHAnsi" w:hAnsiTheme="minorHAnsi" w:cstheme="minorHAnsi"/>
        </w:rPr>
        <w:t>.</w:t>
      </w:r>
    </w:p>
    <w:p w14:paraId="07BAA450" w14:textId="77777777" w:rsidR="00186DEC" w:rsidRPr="0033035B" w:rsidRDefault="00186DEC" w:rsidP="00186DEC">
      <w:pPr>
        <w:rPr>
          <w:rFonts w:asciiTheme="minorHAnsi" w:hAnsiTheme="minorHAnsi" w:cstheme="minorHAnsi"/>
        </w:rPr>
      </w:pPr>
      <w:r w:rsidRPr="0033035B">
        <w:rPr>
          <w:rStyle w:val="Style13ptBold"/>
          <w:rFonts w:asciiTheme="minorHAnsi" w:hAnsiTheme="minorHAnsi" w:cstheme="minorHAnsi"/>
        </w:rPr>
        <w:t xml:space="preserve">Lopez 10-24 </w:t>
      </w:r>
      <w:r w:rsidRPr="0033035B">
        <w:rPr>
          <w:rFonts w:asciiTheme="minorHAnsi" w:hAnsiTheme="minorHAnsi" w:cstheme="minorHAnsi"/>
        </w:rPr>
        <w:t xml:space="preserve">Linette Lopez 10-24-2021 "If China's economy keeps stumbling, it won't just take down Beijing - the whoel world will collapse with it" </w:t>
      </w:r>
      <w:hyperlink r:id="rId12" w:anchor="selection-2241.0-2250.1" w:history="1">
        <w:r w:rsidRPr="0033035B">
          <w:rPr>
            <w:rStyle w:val="Hyperlink"/>
            <w:rFonts w:asciiTheme="minorHAnsi" w:hAnsiTheme="minorHAnsi" w:cstheme="minorHAnsi"/>
          </w:rPr>
          <w:t>https://archive.md/M4qjY#selection-2241.0-2250.1</w:t>
        </w:r>
      </w:hyperlink>
      <w:r w:rsidRPr="0033035B">
        <w:rPr>
          <w:rFonts w:asciiTheme="minorHAnsi" w:hAnsiTheme="minorHAnsi" w:cstheme="minorHAnsi"/>
        </w:rPr>
        <w:t xml:space="preserve"> (Linette is the senior finance correspondent at Business Insider, writing a combination of opinions and analysis. She joined BI in the summer of 2011 after graduating from Columbia University's School of Journalism.)//Elmer </w:t>
      </w:r>
    </w:p>
    <w:p w14:paraId="1E3E4225" w14:textId="77777777" w:rsidR="00186DEC" w:rsidRPr="0033035B" w:rsidRDefault="00186DEC" w:rsidP="00186DEC">
      <w:pPr>
        <w:rPr>
          <w:rFonts w:asciiTheme="minorHAnsi" w:hAnsiTheme="minorHAnsi" w:cstheme="minorHAnsi"/>
          <w:sz w:val="16"/>
        </w:rPr>
      </w:pPr>
      <w:r w:rsidRPr="0033035B">
        <w:rPr>
          <w:rFonts w:asciiTheme="minorHAnsi" w:hAnsiTheme="minorHAnsi" w:cstheme="minorHAnsi"/>
          <w:b/>
          <w:sz w:val="26"/>
          <w:highlight w:val="green"/>
          <w:u w:val="single"/>
        </w:rPr>
        <w:t>China's economy</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 the 2nd-largest in the world — </w:t>
      </w:r>
      <w:r w:rsidRPr="0033035B">
        <w:rPr>
          <w:rFonts w:asciiTheme="minorHAnsi" w:hAnsiTheme="minorHAnsi" w:cstheme="minorHAnsi"/>
          <w:b/>
          <w:sz w:val="26"/>
          <w:highlight w:val="green"/>
          <w:u w:val="single"/>
          <w:bdr w:val="single" w:sz="18" w:space="0" w:color="auto"/>
        </w:rPr>
        <w:t>is teetering on the brink of disaster</w:t>
      </w:r>
      <w:r w:rsidRPr="0033035B">
        <w:rPr>
          <w:rFonts w:asciiTheme="minorHAnsi" w:hAnsiTheme="minorHAnsi" w:cstheme="minorHAnsi"/>
          <w:u w:val="single"/>
        </w:rPr>
        <w:t xml:space="preserve">. Since this spring, Beijing has </w:t>
      </w:r>
      <w:r w:rsidRPr="0033035B">
        <w:rPr>
          <w:rFonts w:asciiTheme="minorHAnsi" w:hAnsiTheme="minorHAnsi" w:cstheme="minorHAnsi"/>
          <w:b/>
          <w:sz w:val="26"/>
          <w:highlight w:val="green"/>
          <w:u w:val="single"/>
        </w:rPr>
        <w:t>canceled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initial </w:t>
      </w:r>
      <w:r w:rsidRPr="0033035B">
        <w:rPr>
          <w:rFonts w:asciiTheme="minorHAnsi" w:hAnsiTheme="minorHAnsi" w:cstheme="minorHAnsi"/>
          <w:b/>
          <w:sz w:val="26"/>
          <w:highlight w:val="green"/>
          <w:u w:val="single"/>
        </w:rPr>
        <w:t>public offerings</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fined tech companies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billions for antitrust violations, forcibly </w:t>
      </w:r>
      <w:r w:rsidRPr="0033035B">
        <w:rPr>
          <w:rFonts w:asciiTheme="minorHAnsi" w:hAnsiTheme="minorHAnsi" w:cstheme="minorHAnsi"/>
          <w:b/>
          <w:sz w:val="26"/>
          <w:highlight w:val="green"/>
          <w:u w:val="single"/>
        </w:rPr>
        <w:t>shut down</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China's entire for-profit </w:t>
      </w:r>
      <w:r w:rsidRPr="0033035B">
        <w:rPr>
          <w:rFonts w:asciiTheme="minorHAnsi" w:hAnsiTheme="minorHAnsi" w:cstheme="minorHAnsi"/>
          <w:b/>
          <w:sz w:val="26"/>
          <w:highlight w:val="green"/>
          <w:u w:val="single"/>
        </w:rPr>
        <w:t>education industry</w:t>
      </w:r>
      <w:r w:rsidRPr="0033035B">
        <w:rPr>
          <w:rFonts w:asciiTheme="minorHAnsi" w:hAnsiTheme="minorHAnsi" w:cstheme="minorHAnsi"/>
          <w:u w:val="single"/>
        </w:rPr>
        <w:t xml:space="preserve">, and </w:t>
      </w:r>
      <w:r w:rsidRPr="0033035B">
        <w:rPr>
          <w:rFonts w:asciiTheme="minorHAnsi" w:hAnsiTheme="minorHAnsi" w:cstheme="minorHAnsi"/>
          <w:b/>
          <w:sz w:val="26"/>
          <w:highlight w:val="green"/>
          <w:u w:val="single"/>
        </w:rPr>
        <w:t>sent CEOs running</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for the exits to avoid the government's ire.</w:t>
      </w:r>
      <w:r w:rsidRPr="0033035B">
        <w:rPr>
          <w:rFonts w:asciiTheme="minorHAnsi" w:hAnsiTheme="minorHAnsi" w:cstheme="minorHAnsi"/>
          <w:sz w:val="16"/>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upheaval</w:t>
      </w:r>
      <w:r w:rsidRPr="0033035B">
        <w:rPr>
          <w:rFonts w:asciiTheme="minorHAnsi" w:hAnsiTheme="minorHAnsi" w:cstheme="minorHAnsi"/>
          <w:u w:val="single"/>
        </w:rPr>
        <w:t xml:space="preserve">, spanning multiple industries and vast swaths of the country, </w:t>
      </w:r>
      <w:r w:rsidRPr="0033035B">
        <w:rPr>
          <w:rFonts w:asciiTheme="minorHAnsi" w:hAnsiTheme="minorHAnsi" w:cstheme="minorHAnsi"/>
          <w:b/>
          <w:sz w:val="26"/>
          <w:highlight w:val="green"/>
          <w:u w:val="single"/>
        </w:rPr>
        <w:t>is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result of one giant issue: </w:t>
      </w:r>
      <w:r w:rsidRPr="0033035B">
        <w:rPr>
          <w:rFonts w:asciiTheme="minorHAnsi" w:hAnsiTheme="minorHAnsi" w:cstheme="minorHAnsi"/>
          <w:b/>
          <w:sz w:val="26"/>
          <w:highlight w:val="green"/>
          <w:u w:val="single"/>
        </w:rPr>
        <w:t>China's inability to</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 xml:space="preserve">borrow or </w:t>
      </w:r>
      <w:r w:rsidRPr="0033035B">
        <w:rPr>
          <w:rFonts w:asciiTheme="minorHAnsi" w:hAnsiTheme="minorHAnsi" w:cstheme="minorHAnsi"/>
          <w:b/>
          <w:sz w:val="26"/>
          <w:highlight w:val="green"/>
          <w:u w:val="single"/>
        </w:rPr>
        <w:lastRenderedPageBreak/>
        <w:t xml:space="preserve">buy </w:t>
      </w:r>
      <w:r w:rsidRPr="0033035B">
        <w:rPr>
          <w:rFonts w:asciiTheme="minorHAnsi" w:hAnsiTheme="minorHAnsi" w:cstheme="minorHAnsi"/>
          <w:u w:val="single"/>
        </w:rPr>
        <w:t xml:space="preserve">its </w:t>
      </w:r>
      <w:r w:rsidRPr="0033035B">
        <w:rPr>
          <w:rFonts w:asciiTheme="minorHAnsi" w:hAnsiTheme="minorHAnsi" w:cstheme="minorHAnsi"/>
          <w:b/>
          <w:sz w:val="26"/>
          <w:highlight w:val="green"/>
          <w:u w:val="single"/>
        </w:rPr>
        <w:t xml:space="preserve">way out of its </w:t>
      </w:r>
      <w:r w:rsidRPr="0033035B">
        <w:rPr>
          <w:rFonts w:asciiTheme="minorHAnsi" w:hAnsiTheme="minorHAnsi" w:cstheme="minorHAnsi"/>
          <w:b/>
          <w:sz w:val="26"/>
          <w:highlight w:val="green"/>
          <w:u w:val="single"/>
          <w:bdr w:val="single" w:sz="18" w:space="0" w:color="auto"/>
        </w:rPr>
        <w:t>current economic crisis</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For decades</w:t>
      </w:r>
      <w:r w:rsidRPr="0033035B">
        <w:rPr>
          <w:rFonts w:asciiTheme="minorHAnsi" w:hAnsiTheme="minorHAnsi" w:cstheme="minorHAnsi"/>
          <w:u w:val="single"/>
        </w:rPr>
        <w:t xml:space="preserve">, the country </w:t>
      </w:r>
      <w:r w:rsidRPr="0033035B">
        <w:rPr>
          <w:rFonts w:asciiTheme="minorHAnsi" w:hAnsiTheme="minorHAnsi" w:cstheme="minorHAnsi"/>
          <w:b/>
          <w:sz w:val="26"/>
          <w:highlight w:val="green"/>
          <w:u w:val="single"/>
        </w:rPr>
        <w:t>relied on cheap labor</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and eye-popping amounts of debt, handed out by government-owned banks, to fuel economic growth — pouring money into massive apartment developments, factories, bridges, and other projects at lightning speed. </w:t>
      </w:r>
      <w:r w:rsidRPr="0033035B">
        <w:rPr>
          <w:rFonts w:asciiTheme="minorHAnsi" w:hAnsiTheme="minorHAnsi" w:cstheme="minorHAnsi"/>
          <w:b/>
          <w:sz w:val="26"/>
          <w:highlight w:val="green"/>
          <w:u w:val="single"/>
        </w:rPr>
        <w:t>Now</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country</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needs people to actually use</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and pay for</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everything that's been built</w:t>
      </w:r>
      <w:r w:rsidRPr="0033035B">
        <w:rPr>
          <w:rFonts w:asciiTheme="minorHAnsi" w:hAnsiTheme="minorHAnsi" w:cstheme="minorHAnsi"/>
          <w:u w:val="single"/>
        </w:rPr>
        <w:t xml:space="preserve">. But the </w:t>
      </w:r>
      <w:r w:rsidRPr="0033035B">
        <w:rPr>
          <w:rFonts w:asciiTheme="minorHAnsi" w:hAnsiTheme="minorHAnsi" w:cstheme="minorHAnsi"/>
          <w:b/>
          <w:sz w:val="26"/>
          <w:highlight w:val="green"/>
          <w:u w:val="single"/>
        </w:rPr>
        <w:t>bulk of China's population lacks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bdr w:val="single" w:sz="18" w:space="0" w:color="auto"/>
        </w:rPr>
        <w:t>income needed to shift the economy</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from one driven by state investments to one sustained by consumer spending.</w:t>
      </w:r>
    </w:p>
    <w:p w14:paraId="557C37F1" w14:textId="77777777" w:rsidR="00186DEC" w:rsidRPr="0033035B" w:rsidRDefault="00186DEC" w:rsidP="00186DEC">
      <w:pPr>
        <w:rPr>
          <w:rFonts w:asciiTheme="minorHAnsi" w:hAnsiTheme="minorHAnsi" w:cstheme="minorHAnsi"/>
          <w:sz w:val="16"/>
        </w:rPr>
      </w:pPr>
    </w:p>
    <w:p w14:paraId="45F52DD1" w14:textId="68BF469F" w:rsidR="00E42E4C" w:rsidRDefault="00E42E4C" w:rsidP="00F601E6"/>
    <w:p w14:paraId="3FEE102D" w14:textId="77777777" w:rsidR="00186DEC" w:rsidRPr="0033035B" w:rsidRDefault="00186DEC" w:rsidP="00186DEC">
      <w:pPr>
        <w:pStyle w:val="Heading4"/>
        <w:rPr>
          <w:rFonts w:asciiTheme="minorHAnsi" w:hAnsiTheme="minorHAnsi" w:cstheme="minorHAnsi"/>
        </w:rPr>
      </w:pPr>
      <w:r w:rsidRPr="0033035B">
        <w:rPr>
          <w:rFonts w:asciiTheme="minorHAnsi" w:hAnsiTheme="minorHAnsi" w:cstheme="minorHAnsi"/>
        </w:rPr>
        <w:t xml:space="preserve">Chinese Economic Decline leads to </w:t>
      </w:r>
      <w:r w:rsidRPr="0033035B">
        <w:rPr>
          <w:rFonts w:asciiTheme="minorHAnsi" w:hAnsiTheme="minorHAnsi" w:cstheme="minorHAnsi"/>
          <w:u w:val="single"/>
        </w:rPr>
        <w:t>all-out War</w:t>
      </w:r>
      <w:r w:rsidRPr="0033035B">
        <w:rPr>
          <w:rFonts w:asciiTheme="minorHAnsi" w:hAnsiTheme="minorHAnsi" w:cstheme="minorHAnsi"/>
        </w:rPr>
        <w:t xml:space="preserve"> – specifically over </w:t>
      </w:r>
      <w:r w:rsidRPr="0033035B">
        <w:rPr>
          <w:rFonts w:asciiTheme="minorHAnsi" w:hAnsiTheme="minorHAnsi" w:cstheme="minorHAnsi"/>
          <w:u w:val="single"/>
        </w:rPr>
        <w:t>Taiwan</w:t>
      </w:r>
      <w:r w:rsidRPr="0033035B">
        <w:rPr>
          <w:rFonts w:asciiTheme="minorHAnsi" w:hAnsiTheme="minorHAnsi" w:cstheme="minorHAnsi"/>
        </w:rPr>
        <w:t>.</w:t>
      </w:r>
    </w:p>
    <w:p w14:paraId="2AEF5F59" w14:textId="77777777" w:rsidR="00186DEC" w:rsidRPr="0033035B" w:rsidRDefault="00186DEC" w:rsidP="00186DEC">
      <w:pPr>
        <w:rPr>
          <w:rFonts w:asciiTheme="minorHAnsi" w:hAnsiTheme="minorHAnsi" w:cstheme="minorHAnsi"/>
        </w:rPr>
      </w:pPr>
      <w:r w:rsidRPr="0033035B">
        <w:rPr>
          <w:rStyle w:val="Style13ptBold"/>
          <w:rFonts w:asciiTheme="minorHAnsi" w:hAnsiTheme="minorHAnsi" w:cstheme="minorHAnsi"/>
        </w:rPr>
        <w:t>Joske 18</w:t>
      </w:r>
      <w:r w:rsidRPr="0033035B">
        <w:rPr>
          <w:rFonts w:asciiTheme="minorHAnsi" w:hAnsiTheme="minorHAnsi" w:cstheme="minorHAnsi"/>
        </w:rPr>
        <w:t xml:space="preserve"> Stephen Joske 10-23-2018 “China’s Coming Financial Crisis And The National Security Connection” </w:t>
      </w:r>
      <w:hyperlink r:id="rId13" w:history="1">
        <w:r w:rsidRPr="0033035B">
          <w:rPr>
            <w:rStyle w:val="Hyperlink"/>
            <w:rFonts w:asciiTheme="minorHAnsi" w:hAnsiTheme="minorHAnsi" w:cstheme="minorHAnsi"/>
          </w:rPr>
          <w:t>https://warontherocks.com/2018/10/chinas-coming-financial-crisis-and-the-national-security-connection/</w:t>
        </w:r>
      </w:hyperlink>
      <w:r w:rsidRPr="0033035B">
        <w:rPr>
          <w:rFonts w:asciiTheme="minorHAnsi" w:hAnsiTheme="minorHAnsi" w:cstheme="minorHAnsi"/>
        </w:rPr>
        <w:t xml:space="preserve"> (senior adviser to the Australian Treasurer during the 1997–98 Asian crisis)//re-cut by Elmer </w:t>
      </w:r>
    </w:p>
    <w:p w14:paraId="3C299A5F" w14:textId="77777777" w:rsidR="00186DEC" w:rsidRPr="0033035B" w:rsidRDefault="00186DEC" w:rsidP="00186DEC">
      <w:pPr>
        <w:rPr>
          <w:rFonts w:asciiTheme="minorHAnsi" w:hAnsiTheme="minorHAnsi" w:cstheme="minorHAnsi"/>
          <w:sz w:val="16"/>
        </w:rPr>
      </w:pPr>
      <w:r w:rsidRPr="0033035B">
        <w:rPr>
          <w:rFonts w:asciiTheme="minorHAnsi" w:hAnsiTheme="minorHAnsi" w:cstheme="minorHAnsi"/>
          <w:u w:val="single"/>
        </w:rPr>
        <w:t xml:space="preserve">The biggest </w:t>
      </w:r>
      <w:r w:rsidRPr="0033035B">
        <w:rPr>
          <w:rFonts w:asciiTheme="minorHAnsi" w:hAnsiTheme="minorHAnsi" w:cstheme="minorHAnsi"/>
          <w:b/>
          <w:sz w:val="26"/>
          <w:highlight w:val="green"/>
          <w:u w:val="single"/>
        </w:rPr>
        <w:t>national security issues</w:t>
      </w:r>
      <w:r w:rsidRPr="0033035B">
        <w:rPr>
          <w:rFonts w:asciiTheme="minorHAnsi" w:hAnsiTheme="minorHAnsi" w:cstheme="minorHAnsi"/>
          <w:u w:val="single"/>
        </w:rPr>
        <w:t xml:space="preserve">, however, </w:t>
      </w:r>
      <w:r w:rsidRPr="0033035B">
        <w:rPr>
          <w:rFonts w:asciiTheme="minorHAnsi" w:hAnsiTheme="minorHAnsi" w:cstheme="minorHAnsi"/>
          <w:b/>
          <w:sz w:val="26"/>
          <w:highlight w:val="green"/>
          <w:u w:val="single"/>
        </w:rPr>
        <w:t>arise from</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unpredictable </w:t>
      </w:r>
      <w:r w:rsidRPr="0033035B">
        <w:rPr>
          <w:rFonts w:asciiTheme="minorHAnsi" w:hAnsiTheme="minorHAnsi" w:cstheme="minorHAnsi"/>
          <w:b/>
          <w:sz w:val="26"/>
          <w:highlight w:val="green"/>
          <w:u w:val="single"/>
          <w:bdr w:val="single" w:sz="18" w:space="0" w:color="auto"/>
        </w:rPr>
        <w:t>political impact of a recession in China</w:t>
      </w:r>
      <w:r w:rsidRPr="0033035B">
        <w:rPr>
          <w:rFonts w:asciiTheme="minorHAnsi" w:hAnsiTheme="minorHAnsi" w:cstheme="minorHAnsi"/>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33035B">
        <w:rPr>
          <w:rFonts w:asciiTheme="minorHAnsi" w:hAnsiTheme="minorHAnsi" w:cstheme="minorHAnsi"/>
          <w:u w:val="single"/>
        </w:rPr>
        <w:t xml:space="preserve">As such, </w:t>
      </w:r>
      <w:r w:rsidRPr="0033035B">
        <w:rPr>
          <w:rFonts w:asciiTheme="minorHAnsi" w:hAnsiTheme="minorHAnsi" w:cstheme="minorHAnsi"/>
          <w:b/>
          <w:sz w:val="26"/>
          <w:highlight w:val="green"/>
          <w:u w:val="single"/>
        </w:rPr>
        <w:t>China</w:t>
      </w:r>
      <w:r w:rsidRPr="0033035B">
        <w:rPr>
          <w:rFonts w:asciiTheme="minorHAnsi" w:hAnsiTheme="minorHAnsi" w:cstheme="minorHAnsi"/>
          <w:highlight w:val="green"/>
          <w:u w:val="single"/>
        </w:rPr>
        <w:t xml:space="preserve"> is</w:t>
      </w:r>
      <w:r w:rsidRPr="0033035B">
        <w:rPr>
          <w:rFonts w:asciiTheme="minorHAnsi" w:hAnsiTheme="minorHAnsi" w:cstheme="minorHAnsi"/>
          <w:u w:val="single"/>
        </w:rPr>
        <w:t xml:space="preserve"> now </w:t>
      </w:r>
      <w:r w:rsidRPr="0033035B">
        <w:rPr>
          <w:rFonts w:asciiTheme="minorHAnsi" w:hAnsiTheme="minorHAnsi" w:cstheme="minorHAnsi"/>
          <w:b/>
          <w:sz w:val="26"/>
          <w:highlight w:val="green"/>
          <w:u w:val="single"/>
        </w:rPr>
        <w:t>psychologically unprepared</w:t>
      </w:r>
      <w:r w:rsidRPr="0033035B">
        <w:rPr>
          <w:rFonts w:asciiTheme="minorHAnsi" w:hAnsiTheme="minorHAnsi" w:cstheme="minorHAnsi"/>
          <w:u w:val="single"/>
        </w:rPr>
        <w:t xml:space="preserve"> to deal with the challenges of a recession</w:t>
      </w:r>
      <w:r w:rsidRPr="0033035B">
        <w:rPr>
          <w:rFonts w:asciiTheme="minorHAnsi" w:hAnsiTheme="minorHAnsi" w:cstheme="minorHAnsi"/>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33035B">
        <w:rPr>
          <w:rFonts w:asciiTheme="minorHAnsi" w:hAnsiTheme="minorHAnsi" w:cstheme="minorHAnsi"/>
          <w:b/>
          <w:sz w:val="26"/>
          <w:highlight w:val="green"/>
          <w:u w:val="single"/>
        </w:rPr>
        <w:t>Combine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shock</w:t>
      </w:r>
      <w:r w:rsidRPr="0033035B">
        <w:rPr>
          <w:rFonts w:asciiTheme="minorHAnsi" w:hAnsiTheme="minorHAnsi" w:cstheme="minorHAnsi"/>
          <w:u w:val="single"/>
        </w:rPr>
        <w:t xml:space="preserve"> of an unexpected economic setback </w:t>
      </w:r>
      <w:r w:rsidRPr="0033035B">
        <w:rPr>
          <w:rFonts w:asciiTheme="minorHAnsi" w:hAnsiTheme="minorHAnsi" w:cstheme="minorHAnsi"/>
          <w:b/>
          <w:sz w:val="26"/>
          <w:highlight w:val="green"/>
          <w:u w:val="single"/>
        </w:rPr>
        <w:t>with tensions</w:t>
      </w:r>
      <w:r w:rsidRPr="0033035B">
        <w:rPr>
          <w:rFonts w:asciiTheme="minorHAnsi" w:hAnsiTheme="minorHAnsi" w:cstheme="minorHAnsi"/>
          <w:u w:val="single"/>
        </w:rPr>
        <w:t xml:space="preserve"> in a one party state where a single individual has been calling the shots, and </w:t>
      </w:r>
      <w:r w:rsidRPr="0033035B">
        <w:rPr>
          <w:rFonts w:asciiTheme="minorHAnsi" w:hAnsiTheme="minorHAnsi" w:cstheme="minorHAnsi"/>
          <w:b/>
          <w:sz w:val="26"/>
          <w:highlight w:val="green"/>
          <w:u w:val="single"/>
          <w:bdr w:val="single" w:sz="18" w:space="0" w:color="auto"/>
        </w:rPr>
        <w:t>political instability could set in.</w:t>
      </w:r>
      <w:r w:rsidRPr="0033035B">
        <w:rPr>
          <w:rFonts w:asciiTheme="minorHAnsi" w:hAnsiTheme="minorHAnsi" w:cstheme="minorHAnsi"/>
          <w:sz w:val="16"/>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33035B">
        <w:rPr>
          <w:rFonts w:asciiTheme="minorHAnsi" w:hAnsiTheme="minorHAnsi" w:cstheme="minorHAnsi"/>
          <w:b/>
          <w:sz w:val="26"/>
          <w:highlight w:val="green"/>
          <w:u w:val="single"/>
        </w:rPr>
        <w:t xml:space="preserve">set off </w:t>
      </w:r>
      <w:r w:rsidRPr="0033035B">
        <w:rPr>
          <w:rFonts w:asciiTheme="minorHAnsi" w:hAnsiTheme="minorHAnsi" w:cstheme="minorHAnsi"/>
          <w:b/>
          <w:sz w:val="26"/>
          <w:highlight w:val="green"/>
          <w:u w:val="single"/>
          <w:bdr w:val="single" w:sz="18" w:space="0" w:color="auto"/>
        </w:rPr>
        <w:t>intense competition between corrupt factions</w:t>
      </w:r>
      <w:r w:rsidRPr="0033035B">
        <w:rPr>
          <w:rFonts w:asciiTheme="minorHAnsi" w:hAnsiTheme="minorHAnsi" w:cstheme="minorHAnsi"/>
          <w:sz w:val="16"/>
        </w:rPr>
        <w:t xml:space="preserve"> for control of China. Bo Xilai, a former Chongqing party chief and Politburo member, was purged in 2012 but his son appears to still be interested in politics. </w:t>
      </w:r>
      <w:r w:rsidRPr="0033035B">
        <w:rPr>
          <w:rFonts w:asciiTheme="minorHAnsi" w:hAnsiTheme="minorHAnsi" w:cstheme="minorHAnsi"/>
          <w:u w:val="single"/>
        </w:rPr>
        <w:t xml:space="preserve">While the outcome is impossible to predict, we can </w:t>
      </w:r>
      <w:r w:rsidRPr="0033035B">
        <w:rPr>
          <w:rFonts w:asciiTheme="minorHAnsi" w:hAnsiTheme="minorHAnsi" w:cstheme="minorHAnsi"/>
          <w:b/>
          <w:sz w:val="26"/>
          <w:highlight w:val="green"/>
          <w:u w:val="single"/>
        </w:rPr>
        <w:t>see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conditions in place for destabilizing events ranging from </w:t>
      </w:r>
      <w:r w:rsidRPr="0033035B">
        <w:rPr>
          <w:rFonts w:asciiTheme="minorHAnsi" w:hAnsiTheme="minorHAnsi" w:cstheme="minorHAnsi"/>
          <w:b/>
          <w:sz w:val="26"/>
          <w:highlight w:val="green"/>
          <w:u w:val="single"/>
        </w:rPr>
        <w:t>military adventurism</w:t>
      </w:r>
      <w:r w:rsidRPr="0033035B">
        <w:rPr>
          <w:rFonts w:asciiTheme="minorHAnsi" w:hAnsiTheme="minorHAnsi" w:cstheme="minorHAnsi"/>
          <w:u w:val="single"/>
        </w:rPr>
        <w:t xml:space="preserve"> to </w:t>
      </w:r>
      <w:r w:rsidRPr="0033035B">
        <w:rPr>
          <w:rFonts w:asciiTheme="minorHAnsi" w:hAnsiTheme="minorHAnsi" w:cstheme="minorHAnsi"/>
          <w:b/>
          <w:sz w:val="26"/>
          <w:highlight w:val="green"/>
          <w:u w:val="single"/>
        </w:rPr>
        <w:t>civil war</w:t>
      </w:r>
      <w:r w:rsidRPr="0033035B">
        <w:rPr>
          <w:rFonts w:asciiTheme="minorHAnsi" w:hAnsiTheme="minorHAnsi" w:cstheme="minorHAnsi"/>
          <w:u w:val="single"/>
        </w:rPr>
        <w:t>.</w:t>
      </w:r>
      <w:r w:rsidRPr="0033035B">
        <w:rPr>
          <w:rFonts w:asciiTheme="minorHAnsi" w:hAnsiTheme="minorHAnsi" w:cstheme="minorHAnsi"/>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33035B">
        <w:rPr>
          <w:rFonts w:asciiTheme="minorHAnsi" w:hAnsiTheme="minorHAnsi" w:cstheme="minorHAnsi"/>
          <w:b/>
          <w:bCs/>
          <w:u w:val="single"/>
        </w:rPr>
        <w:t xml:space="preserve">Any Chinese military adventurism is likely to be </w:t>
      </w:r>
      <w:r w:rsidRPr="0033035B">
        <w:rPr>
          <w:rFonts w:asciiTheme="minorHAnsi" w:hAnsiTheme="minorHAnsi" w:cstheme="minorHAnsi"/>
          <w:b/>
          <w:bCs/>
          <w:sz w:val="26"/>
          <w:highlight w:val="green"/>
          <w:u w:val="single"/>
          <w:bdr w:val="single" w:sz="18" w:space="0" w:color="auto"/>
        </w:rPr>
        <w:t>focused on Taiwan</w:t>
      </w:r>
      <w:r w:rsidRPr="0033035B">
        <w:rPr>
          <w:rFonts w:asciiTheme="minorHAnsi" w:hAnsiTheme="minorHAnsi" w:cstheme="minorHAnsi"/>
          <w:b/>
          <w:bCs/>
          <w:u w:val="single"/>
        </w:rPr>
        <w:t>.</w:t>
      </w:r>
      <w:r w:rsidRPr="0033035B">
        <w:rPr>
          <w:rFonts w:asciiTheme="minorHAnsi" w:hAnsiTheme="minorHAnsi" w:cstheme="minorHAnsi"/>
          <w:sz w:val="16"/>
        </w:rPr>
        <w:t xml:space="preserve"> China’s military is currently poorly equipped for an invasion of Taiwan, which has difficult geography and a substantial military, making an invasion of Taiwan unlikely to succeed. </w:t>
      </w:r>
      <w:r w:rsidRPr="0033035B">
        <w:rPr>
          <w:rFonts w:asciiTheme="minorHAnsi" w:hAnsiTheme="minorHAnsi" w:cstheme="minorHAnsi"/>
          <w:u w:val="single"/>
        </w:rPr>
        <w:t xml:space="preserve">However, it is possible the Chinese </w:t>
      </w:r>
      <w:r w:rsidRPr="0033035B">
        <w:rPr>
          <w:rFonts w:asciiTheme="minorHAnsi" w:hAnsiTheme="minorHAnsi" w:cstheme="minorHAnsi"/>
          <w:b/>
          <w:sz w:val="26"/>
          <w:highlight w:val="green"/>
          <w:u w:val="single"/>
          <w:bdr w:val="single" w:sz="18" w:space="0" w:color="auto"/>
        </w:rPr>
        <w:t>leadership would miscalculate</w:t>
      </w:r>
      <w:r w:rsidRPr="0033035B">
        <w:rPr>
          <w:rFonts w:asciiTheme="minorHAnsi" w:hAnsiTheme="minorHAnsi" w:cstheme="minorHAnsi"/>
          <w:u w:val="single"/>
        </w:rPr>
        <w:t xml:space="preserve"> the risks, leaving it in a limited war with no clear resolution that would quickly </w:t>
      </w:r>
      <w:r w:rsidRPr="0033035B">
        <w:rPr>
          <w:rFonts w:asciiTheme="minorHAnsi" w:hAnsiTheme="minorHAnsi" w:cstheme="minorHAnsi"/>
          <w:b/>
          <w:sz w:val="26"/>
          <w:highlight w:val="green"/>
          <w:u w:val="single"/>
        </w:rPr>
        <w:t>draw in</w:t>
      </w:r>
      <w:r w:rsidRPr="0033035B">
        <w:rPr>
          <w:rFonts w:asciiTheme="minorHAnsi" w:hAnsiTheme="minorHAnsi" w:cstheme="minorHAnsi"/>
          <w:b/>
          <w:sz w:val="26"/>
          <w:u w:val="single"/>
        </w:rPr>
        <w:t xml:space="preserve"> </w:t>
      </w:r>
      <w:r w:rsidRPr="0033035B">
        <w:rPr>
          <w:rFonts w:asciiTheme="minorHAnsi" w:hAnsiTheme="minorHAnsi" w:cstheme="minorHAnsi"/>
          <w:b/>
          <w:sz w:val="26"/>
          <w:highlight w:val="green"/>
          <w:u w:val="single"/>
        </w:rPr>
        <w:t>Japan and the U</w:t>
      </w:r>
      <w:r w:rsidRPr="0033035B">
        <w:rPr>
          <w:rFonts w:asciiTheme="minorHAnsi" w:hAnsiTheme="minorHAnsi" w:cstheme="minorHAnsi"/>
          <w:u w:val="single"/>
        </w:rPr>
        <w:t xml:space="preserve">nited </w:t>
      </w:r>
      <w:r w:rsidRPr="0033035B">
        <w:rPr>
          <w:rFonts w:asciiTheme="minorHAnsi" w:hAnsiTheme="minorHAnsi" w:cstheme="minorHAnsi"/>
          <w:b/>
          <w:sz w:val="26"/>
          <w:highlight w:val="green"/>
          <w:u w:val="single"/>
        </w:rPr>
        <w:t>S</w:t>
      </w:r>
      <w:r w:rsidRPr="0033035B">
        <w:rPr>
          <w:rFonts w:asciiTheme="minorHAnsi" w:hAnsiTheme="minorHAnsi" w:cstheme="minorHAnsi"/>
          <w:u w:val="single"/>
        </w:rPr>
        <w:t>tates</w:t>
      </w:r>
      <w:r w:rsidRPr="0033035B">
        <w:rPr>
          <w:rFonts w:asciiTheme="minorHAnsi" w:hAnsiTheme="minorHAnsi" w:cstheme="minorHAnsi"/>
          <w:sz w:val="16"/>
        </w:rPr>
        <w:t xml:space="preserve">. China has spent </w:t>
      </w:r>
      <w:r w:rsidRPr="0033035B">
        <w:rPr>
          <w:rFonts w:asciiTheme="minorHAnsi" w:hAnsiTheme="minorHAnsi" w:cstheme="minorHAnsi"/>
          <w:sz w:val="16"/>
        </w:rPr>
        <w:lastRenderedPageBreak/>
        <w:t xml:space="preserve">most of its history disunited, reflecting its geography. It has a number of widely dispersed economic centers. </w:t>
      </w:r>
      <w:r w:rsidRPr="0033035B">
        <w:rPr>
          <w:rFonts w:asciiTheme="minorHAnsi" w:hAnsiTheme="minorHAnsi" w:cstheme="minorHAnsi"/>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2313FB77" w14:textId="77777777" w:rsidR="00186DEC" w:rsidRPr="0033035B" w:rsidRDefault="00186DEC" w:rsidP="00186DEC">
      <w:pPr>
        <w:pStyle w:val="Heading4"/>
        <w:rPr>
          <w:rFonts w:asciiTheme="minorHAnsi" w:hAnsiTheme="minorHAnsi" w:cstheme="minorHAnsi"/>
        </w:rPr>
      </w:pPr>
      <w:r w:rsidRPr="0033035B">
        <w:rPr>
          <w:rFonts w:asciiTheme="minorHAnsi" w:hAnsiTheme="minorHAnsi" w:cstheme="minorHAnsi"/>
        </w:rPr>
        <w:t>Taiwan goes Nuclear.</w:t>
      </w:r>
    </w:p>
    <w:p w14:paraId="50A2CC9C" w14:textId="77777777" w:rsidR="00186DEC" w:rsidRPr="0033035B" w:rsidRDefault="00186DEC" w:rsidP="00186DEC">
      <w:pPr>
        <w:rPr>
          <w:rFonts w:asciiTheme="minorHAnsi" w:hAnsiTheme="minorHAnsi" w:cstheme="minorHAnsi"/>
        </w:rPr>
      </w:pPr>
      <w:r w:rsidRPr="0033035B">
        <w:rPr>
          <w:rStyle w:val="Style13ptBold"/>
          <w:rFonts w:asciiTheme="minorHAnsi" w:hAnsiTheme="minorHAnsi" w:cstheme="minorHAnsi"/>
        </w:rPr>
        <w:t>Talmadge 18</w:t>
      </w:r>
      <w:r w:rsidRPr="0033035B">
        <w:rPr>
          <w:rFonts w:asciiTheme="minorHAnsi" w:hAnsiTheme="minorHAnsi" w:cstheme="minorHAnsi"/>
        </w:rPr>
        <w:t xml:space="preserve"> [Caitlin, Associate Professor of Security Studies at the Edmund A. Walsh School of Foreign Service at Georgetown University, “Beijing’s Nuclear Option: Why a U.S.-China War Could Spiral Out of Control,” accessible online at </w:t>
      </w:r>
      <w:hyperlink r:id="rId14" w:history="1">
        <w:r w:rsidRPr="0033035B">
          <w:rPr>
            <w:rStyle w:val="Hyperlink"/>
            <w:rFonts w:asciiTheme="minorHAnsi" w:hAnsiTheme="minorHAnsi" w:cstheme="minorHAnsi"/>
          </w:rPr>
          <w:t>https://www.foreignaffairs.com/articles/china/2018-10-15/beijings-nuclear-option</w:t>
        </w:r>
      </w:hyperlink>
      <w:r w:rsidRPr="0033035B">
        <w:rPr>
          <w:rFonts w:asciiTheme="minorHAnsi" w:hAnsiTheme="minorHAnsi" w:cstheme="minorHAnsi"/>
        </w:rPr>
        <w:t>, published Nov/Dec 2018]//re-cut by Elmer</w:t>
      </w:r>
    </w:p>
    <w:p w14:paraId="10906859" w14:textId="77777777" w:rsidR="00186DEC" w:rsidRPr="0033035B" w:rsidRDefault="00186DEC" w:rsidP="00186DEC">
      <w:pPr>
        <w:rPr>
          <w:rFonts w:asciiTheme="minorHAnsi" w:hAnsiTheme="minorHAnsi" w:cstheme="minorHAnsi"/>
          <w:sz w:val="16"/>
        </w:rPr>
      </w:pPr>
      <w:r w:rsidRPr="0033035B">
        <w:rPr>
          <w:rFonts w:asciiTheme="minorHAnsi" w:hAnsiTheme="minorHAnsi" w:cstheme="minorHAnsi"/>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33035B">
        <w:rPr>
          <w:rFonts w:asciiTheme="minorHAnsi" w:hAnsiTheme="minorHAnsi" w:cstheme="minorHAnsi"/>
          <w:u w:val="single"/>
        </w:rPr>
        <w:t xml:space="preserve">A war between the two countries remains unlikely, but the prospect of a </w:t>
      </w:r>
      <w:r w:rsidRPr="0033035B">
        <w:rPr>
          <w:rFonts w:asciiTheme="minorHAnsi" w:hAnsiTheme="minorHAnsi" w:cstheme="minorHAnsi"/>
          <w:b/>
          <w:sz w:val="26"/>
          <w:highlight w:val="green"/>
          <w:u w:val="single"/>
        </w:rPr>
        <w:t>military confrontation</w:t>
      </w:r>
      <w:r w:rsidRPr="0033035B">
        <w:rPr>
          <w:rFonts w:asciiTheme="minorHAnsi" w:hAnsiTheme="minorHAnsi" w:cstheme="minorHAnsi"/>
          <w:u w:val="single"/>
        </w:rPr>
        <w:t xml:space="preserve">—resulting, for example, </w:t>
      </w:r>
      <w:r w:rsidRPr="0033035B">
        <w:rPr>
          <w:rFonts w:asciiTheme="minorHAnsi" w:hAnsiTheme="minorHAnsi" w:cstheme="minorHAnsi"/>
          <w:b/>
          <w:sz w:val="26"/>
          <w:highlight w:val="green"/>
          <w:u w:val="single"/>
        </w:rPr>
        <w:t>from a Chinese campaign against Taiwan</w:t>
      </w:r>
      <w:r w:rsidRPr="0033035B">
        <w:rPr>
          <w:rFonts w:asciiTheme="minorHAnsi" w:hAnsiTheme="minorHAnsi" w:cstheme="minorHAnsi"/>
          <w:u w:val="single"/>
        </w:rPr>
        <w:t>—</w:t>
      </w:r>
      <w:r w:rsidRPr="0033035B">
        <w:rPr>
          <w:rFonts w:asciiTheme="minorHAnsi" w:hAnsiTheme="minorHAnsi" w:cstheme="minorHAnsi"/>
          <w:b/>
          <w:sz w:val="26"/>
          <w:highlight w:val="green"/>
          <w:u w:val="single"/>
        </w:rPr>
        <w:t xml:space="preserve">no longer seems </w:t>
      </w:r>
      <w:r w:rsidRPr="0033035B">
        <w:rPr>
          <w:rFonts w:asciiTheme="minorHAnsi" w:hAnsiTheme="minorHAnsi" w:cstheme="minorHAnsi"/>
          <w:u w:val="single"/>
        </w:rPr>
        <w:t xml:space="preserve">as </w:t>
      </w:r>
      <w:r w:rsidRPr="0033035B">
        <w:rPr>
          <w:rFonts w:asciiTheme="minorHAnsi" w:hAnsiTheme="minorHAnsi" w:cstheme="minorHAnsi"/>
          <w:b/>
          <w:sz w:val="26"/>
          <w:highlight w:val="green"/>
          <w:u w:val="single"/>
        </w:rPr>
        <w:t>implausible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as it once did</w:t>
      </w:r>
      <w:r w:rsidRPr="0033035B">
        <w:rPr>
          <w:rFonts w:asciiTheme="minorHAnsi" w:hAnsiTheme="minorHAnsi" w:cstheme="minorHAnsi"/>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33035B">
        <w:rPr>
          <w:rFonts w:asciiTheme="minorHAnsi" w:hAnsiTheme="minorHAnsi" w:cstheme="minorHAnsi"/>
          <w:b/>
          <w:sz w:val="26"/>
          <w:highlight w:val="green"/>
          <w:u w:val="single"/>
        </w:rPr>
        <w:t>China</w:t>
      </w:r>
      <w:r w:rsidRPr="0033035B">
        <w:rPr>
          <w:rFonts w:asciiTheme="minorHAnsi" w:hAnsiTheme="minorHAnsi" w:cstheme="minorHAnsi"/>
          <w:u w:val="single"/>
        </w:rPr>
        <w:t xml:space="preserve">, by contrast, not only has </w:t>
      </w:r>
      <w:r w:rsidRPr="0033035B">
        <w:rPr>
          <w:rFonts w:asciiTheme="minorHAnsi" w:hAnsiTheme="minorHAnsi" w:cstheme="minorHAnsi"/>
          <w:b/>
          <w:sz w:val="26"/>
          <w:highlight w:val="green"/>
          <w:u w:val="single"/>
        </w:rPr>
        <w:t>nuclear weapons</w:t>
      </w:r>
      <w:r w:rsidRPr="0033035B">
        <w:rPr>
          <w:rFonts w:asciiTheme="minorHAnsi" w:hAnsiTheme="minorHAnsi" w:cstheme="minorHAnsi"/>
          <w:u w:val="single"/>
        </w:rPr>
        <w:t xml:space="preserve">; it has also </w:t>
      </w:r>
      <w:r w:rsidRPr="0033035B">
        <w:rPr>
          <w:rFonts w:asciiTheme="minorHAnsi" w:hAnsiTheme="minorHAnsi" w:cstheme="minorHAnsi"/>
          <w:b/>
          <w:sz w:val="26"/>
          <w:highlight w:val="green"/>
          <w:u w:val="single"/>
        </w:rPr>
        <w:t>intermingled</w:t>
      </w:r>
      <w:r w:rsidRPr="0033035B">
        <w:rPr>
          <w:rFonts w:asciiTheme="minorHAnsi" w:hAnsiTheme="minorHAnsi" w:cstheme="minorHAnsi"/>
          <w:u w:val="single"/>
        </w:rPr>
        <w:t xml:space="preserve"> them </w:t>
      </w:r>
      <w:r w:rsidRPr="0033035B">
        <w:rPr>
          <w:rFonts w:asciiTheme="minorHAnsi" w:hAnsiTheme="minorHAnsi" w:cstheme="minorHAnsi"/>
          <w:b/>
          <w:sz w:val="26"/>
          <w:highlight w:val="green"/>
          <w:u w:val="single"/>
        </w:rPr>
        <w:t>with its conventional</w:t>
      </w:r>
      <w:r w:rsidRPr="0033035B">
        <w:rPr>
          <w:rFonts w:asciiTheme="minorHAnsi" w:hAnsiTheme="minorHAnsi" w:cstheme="minorHAnsi"/>
          <w:u w:val="single"/>
        </w:rPr>
        <w:t xml:space="preserve"> military </w:t>
      </w:r>
      <w:r w:rsidRPr="0033035B">
        <w:rPr>
          <w:rFonts w:asciiTheme="minorHAnsi" w:hAnsiTheme="minorHAnsi" w:cstheme="minorHAnsi"/>
          <w:b/>
          <w:sz w:val="26"/>
          <w:highlight w:val="green"/>
          <w:u w:val="single"/>
        </w:rPr>
        <w:t>forces</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bdr w:val="single" w:sz="18" w:space="0" w:color="auto"/>
        </w:rPr>
        <w:t>making it difficult to attack one without attacking the other</w:t>
      </w:r>
      <w:r w:rsidRPr="0033035B">
        <w:rPr>
          <w:rFonts w:asciiTheme="minorHAnsi" w:hAnsiTheme="minorHAnsi" w:cstheme="minorHAnsi"/>
          <w:u w:val="single"/>
        </w:rPr>
        <w:t>. This means that a major U.S. military campaign targeting China’s conventional forces would likely also threaten its nuclear arsenal</w:t>
      </w:r>
      <w:r w:rsidRPr="0033035B">
        <w:rPr>
          <w:rFonts w:asciiTheme="minorHAnsi" w:hAnsiTheme="minorHAnsi" w:cstheme="minorHAnsi"/>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w:t>
      </w:r>
      <w:r w:rsidRPr="0033035B">
        <w:rPr>
          <w:rFonts w:asciiTheme="minorHAnsi" w:hAnsiTheme="minorHAnsi" w:cstheme="minorHAnsi"/>
          <w:sz w:val="16"/>
        </w:rPr>
        <w:lastRenderedPageBreak/>
        <w:t xml:space="preserve">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33035B">
        <w:rPr>
          <w:rFonts w:asciiTheme="minorHAnsi" w:hAnsiTheme="minorHAnsi" w:cstheme="minorHAnsi"/>
          <w:u w:val="single"/>
        </w:rPr>
        <w:t xml:space="preserve">The bad news is that one other trigger remains: a conventional war that threatens China’s nuclear arsenal. </w:t>
      </w:r>
      <w:r w:rsidRPr="0033035B">
        <w:rPr>
          <w:rFonts w:asciiTheme="minorHAnsi" w:hAnsiTheme="minorHAnsi" w:cstheme="minorHAnsi"/>
          <w:b/>
          <w:sz w:val="26"/>
          <w:highlight w:val="green"/>
          <w:u w:val="single"/>
        </w:rPr>
        <w:t>Conventional forces</w:t>
      </w:r>
      <w:r w:rsidRPr="0033035B">
        <w:rPr>
          <w:rFonts w:asciiTheme="minorHAnsi" w:hAnsiTheme="minorHAnsi" w:cstheme="minorHAnsi"/>
          <w:u w:val="single"/>
        </w:rPr>
        <w:t xml:space="preserve"> can threaten nuclear forces in ways that </w:t>
      </w:r>
      <w:r w:rsidRPr="0033035B">
        <w:rPr>
          <w:rFonts w:asciiTheme="minorHAnsi" w:hAnsiTheme="minorHAnsi" w:cstheme="minorHAnsi"/>
          <w:b/>
          <w:sz w:val="26"/>
          <w:highlight w:val="green"/>
          <w:u w:val="single"/>
        </w:rPr>
        <w:t>generate pressures to escalate</w:t>
      </w:r>
      <w:r w:rsidRPr="0033035B">
        <w:rPr>
          <w:rFonts w:asciiTheme="minorHAnsi" w:hAnsiTheme="minorHAnsi" w:cstheme="minorHAnsi"/>
          <w:u w:val="single"/>
        </w:rPr>
        <w:t xml:space="preserve">—especially when ever more capable U.S. conventional forces face adversaries with relatively small and fragile nuclear arsenals, such as China. </w:t>
      </w:r>
      <w:r w:rsidRPr="0033035B">
        <w:rPr>
          <w:rFonts w:asciiTheme="minorHAnsi" w:hAnsiTheme="minorHAnsi" w:cstheme="minorHAnsi"/>
          <w:b/>
          <w:sz w:val="26"/>
          <w:highlight w:val="green"/>
          <w:u w:val="single"/>
        </w:rPr>
        <w:t>If U.S. operations endangered</w:t>
      </w:r>
      <w:r w:rsidRPr="0033035B">
        <w:rPr>
          <w:rFonts w:asciiTheme="minorHAnsi" w:hAnsiTheme="minorHAnsi" w:cstheme="minorHAnsi"/>
          <w:u w:val="single"/>
        </w:rPr>
        <w:t xml:space="preserve"> or damaged China’s </w:t>
      </w:r>
      <w:r w:rsidRPr="0033035B">
        <w:rPr>
          <w:rFonts w:asciiTheme="minorHAnsi" w:hAnsiTheme="minorHAnsi" w:cstheme="minorHAnsi"/>
          <w:b/>
          <w:sz w:val="26"/>
          <w:highlight w:val="green"/>
          <w:u w:val="single"/>
        </w:rPr>
        <w:t>nuclear forces,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Chinese leaders might come to think that Washington had aims beyond winning the conventional war—that it might be seeking to disable or destroy China’s nuclear arsenal outright, perhaps as a prelude to regime change. In the fog of war</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Beijing might</w:t>
      </w:r>
      <w:r w:rsidRPr="0033035B">
        <w:rPr>
          <w:rFonts w:asciiTheme="minorHAnsi" w:hAnsiTheme="minorHAnsi" w:cstheme="minorHAnsi"/>
          <w:u w:val="single"/>
        </w:rPr>
        <w:t xml:space="preserve"> reluctantly </w:t>
      </w:r>
      <w:r w:rsidRPr="0033035B">
        <w:rPr>
          <w:rFonts w:asciiTheme="minorHAnsi" w:hAnsiTheme="minorHAnsi" w:cstheme="minorHAnsi"/>
          <w:b/>
          <w:sz w:val="26"/>
          <w:highlight w:val="green"/>
          <w:u w:val="single"/>
        </w:rPr>
        <w:t>conclude</w:t>
      </w:r>
      <w:r w:rsidRPr="0033035B">
        <w:rPr>
          <w:rFonts w:asciiTheme="minorHAnsi" w:hAnsiTheme="minorHAnsi" w:cstheme="minorHAnsi"/>
          <w:u w:val="single"/>
        </w:rPr>
        <w:t xml:space="preserve"> that limited </w:t>
      </w:r>
      <w:r w:rsidRPr="0033035B">
        <w:rPr>
          <w:rFonts w:asciiTheme="minorHAnsi" w:hAnsiTheme="minorHAnsi" w:cstheme="minorHAnsi"/>
          <w:b/>
          <w:sz w:val="26"/>
          <w:highlight w:val="green"/>
          <w:u w:val="single"/>
        </w:rPr>
        <w:t>nuclear escalation</w:t>
      </w:r>
      <w:r w:rsidRPr="0033035B">
        <w:rPr>
          <w:rFonts w:asciiTheme="minorHAnsi" w:hAnsiTheme="minorHAnsi" w:cstheme="minorHAnsi"/>
          <w:u w:val="single"/>
        </w:rPr>
        <w:t>—an initial strike small enough that it could avoid full-scale U.S. retaliation—</w:t>
      </w:r>
      <w:r w:rsidRPr="0033035B">
        <w:rPr>
          <w:rFonts w:asciiTheme="minorHAnsi" w:hAnsiTheme="minorHAnsi" w:cstheme="minorHAnsi"/>
          <w:b/>
          <w:sz w:val="26"/>
          <w:highlight w:val="green"/>
          <w:u w:val="single"/>
        </w:rPr>
        <w:t>was</w:t>
      </w:r>
      <w:r w:rsidRPr="0033035B">
        <w:rPr>
          <w:rFonts w:asciiTheme="minorHAnsi" w:hAnsiTheme="minorHAnsi" w:cstheme="minorHAnsi"/>
          <w:u w:val="single"/>
        </w:rPr>
        <w:t xml:space="preserve"> a </w:t>
      </w:r>
      <w:r w:rsidRPr="0033035B">
        <w:rPr>
          <w:rFonts w:asciiTheme="minorHAnsi" w:hAnsiTheme="minorHAnsi" w:cstheme="minorHAnsi"/>
          <w:b/>
          <w:sz w:val="26"/>
          <w:highlight w:val="green"/>
          <w:u w:val="single"/>
        </w:rPr>
        <w:t>viable</w:t>
      </w:r>
      <w:r w:rsidRPr="0033035B">
        <w:rPr>
          <w:rFonts w:asciiTheme="minorHAnsi" w:hAnsiTheme="minorHAnsi" w:cstheme="minorHAnsi"/>
          <w:u w:val="single"/>
        </w:rPr>
        <w:t xml:space="preserve"> option to defend itself. STRAIT SHOOTERS </w:t>
      </w:r>
      <w:r w:rsidRPr="0033035B">
        <w:rPr>
          <w:rFonts w:asciiTheme="minorHAnsi" w:hAnsiTheme="minorHAnsi" w:cstheme="minorHAnsi"/>
          <w:highlight w:val="green"/>
          <w:u w:val="single"/>
        </w:rPr>
        <w:t xml:space="preserve">The </w:t>
      </w:r>
      <w:r w:rsidRPr="0033035B">
        <w:rPr>
          <w:rFonts w:asciiTheme="minorHAnsi" w:hAnsiTheme="minorHAnsi" w:cstheme="minorHAnsi"/>
          <w:b/>
          <w:sz w:val="26"/>
          <w:highlight w:val="green"/>
          <w:u w:val="single"/>
        </w:rPr>
        <w:t>most worrisome flash point</w:t>
      </w:r>
      <w:r w:rsidRPr="0033035B">
        <w:rPr>
          <w:rFonts w:asciiTheme="minorHAnsi" w:hAnsiTheme="minorHAnsi" w:cstheme="minorHAnsi"/>
          <w:u w:val="single"/>
        </w:rPr>
        <w:t xml:space="preserve"> for a U.S.-Chinese war </w:t>
      </w:r>
      <w:r w:rsidRPr="0033035B">
        <w:rPr>
          <w:rFonts w:asciiTheme="minorHAnsi" w:hAnsiTheme="minorHAnsi" w:cstheme="minorHAnsi"/>
          <w:b/>
          <w:sz w:val="26"/>
          <w:highlight w:val="green"/>
          <w:u w:val="single"/>
          <w:bdr w:val="single" w:sz="18" w:space="0" w:color="auto"/>
        </w:rPr>
        <w:t>is Taiwan</w:t>
      </w:r>
      <w:r w:rsidRPr="0033035B">
        <w:rPr>
          <w:rFonts w:asciiTheme="minorHAnsi" w:hAnsiTheme="minorHAnsi" w:cstheme="minorHAnsi"/>
          <w:u w:val="single"/>
        </w:rPr>
        <w:t>.</w:t>
      </w:r>
      <w:r w:rsidRPr="0033035B">
        <w:rPr>
          <w:rFonts w:asciiTheme="minorHAnsi" w:hAnsiTheme="minorHAnsi" w:cstheme="minorHAnsi"/>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w:t>
      </w:r>
      <w:r w:rsidRPr="0033035B">
        <w:rPr>
          <w:rFonts w:asciiTheme="minorHAnsi" w:hAnsiTheme="minorHAnsi" w:cstheme="minorHAnsi"/>
          <w:sz w:val="16"/>
        </w:rPr>
        <w:lastRenderedPageBreak/>
        <w:t xml:space="preserve">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33035B">
        <w:rPr>
          <w:rFonts w:asciiTheme="minorHAnsi" w:hAnsiTheme="minorHAnsi" w:cstheme="minorHAnsi"/>
          <w:u w:val="single"/>
        </w:rPr>
        <w:t xml:space="preserve">Put simply, the favored </w:t>
      </w:r>
      <w:r w:rsidRPr="0033035B">
        <w:rPr>
          <w:rFonts w:asciiTheme="minorHAnsi" w:hAnsiTheme="minorHAnsi" w:cstheme="minorHAnsi"/>
          <w:b/>
          <w:sz w:val="26"/>
          <w:highlight w:val="green"/>
          <w:u w:val="single"/>
        </w:rPr>
        <w:t>U.S. strategy</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to ensure a conventional victory </w:t>
      </w:r>
      <w:r w:rsidRPr="0033035B">
        <w:rPr>
          <w:rFonts w:asciiTheme="minorHAnsi" w:hAnsiTheme="minorHAnsi" w:cstheme="minorHAnsi"/>
          <w:b/>
          <w:sz w:val="26"/>
          <w:highlight w:val="green"/>
          <w:u w:val="single"/>
        </w:rPr>
        <w:t>would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likely </w:t>
      </w:r>
      <w:r w:rsidRPr="0033035B">
        <w:rPr>
          <w:rFonts w:asciiTheme="minorHAnsi" w:hAnsiTheme="minorHAnsi" w:cstheme="minorHAnsi"/>
          <w:b/>
          <w:sz w:val="26"/>
          <w:highlight w:val="green"/>
          <w:u w:val="single"/>
        </w:rPr>
        <w:t>endanger</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much of China’s </w:t>
      </w:r>
      <w:r w:rsidRPr="0033035B">
        <w:rPr>
          <w:rFonts w:asciiTheme="minorHAnsi" w:hAnsiTheme="minorHAnsi" w:cstheme="minorHAnsi"/>
          <w:b/>
          <w:sz w:val="26"/>
          <w:highlight w:val="green"/>
          <w:u w:val="single"/>
        </w:rPr>
        <w:t>nuclear arsenal</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in the process, at sea and on land. </w:t>
      </w:r>
      <w:r w:rsidRPr="0033035B">
        <w:rPr>
          <w:rFonts w:asciiTheme="minorHAnsi" w:hAnsiTheme="minorHAnsi" w:cstheme="minorHAnsi"/>
          <w:sz w:val="16"/>
        </w:rPr>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33035B">
        <w:rPr>
          <w:rFonts w:asciiTheme="minorHAnsi" w:hAnsiTheme="minorHAnsi" w:cstheme="minorHAnsi"/>
          <w:u w:val="single"/>
        </w:rPr>
        <w:t xml:space="preserve">The danger lies in </w:t>
      </w:r>
      <w:r w:rsidRPr="0033035B">
        <w:rPr>
          <w:rFonts w:asciiTheme="minorHAnsi" w:hAnsiTheme="minorHAnsi" w:cstheme="minorHAnsi"/>
          <w:b/>
          <w:sz w:val="26"/>
          <w:highlight w:val="green"/>
          <w:u w:val="single"/>
        </w:rPr>
        <w:t>wartime developments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that could </w:t>
      </w:r>
      <w:r w:rsidRPr="0033035B">
        <w:rPr>
          <w:rFonts w:asciiTheme="minorHAnsi" w:hAnsiTheme="minorHAnsi" w:cstheme="minorHAnsi"/>
          <w:b/>
          <w:sz w:val="26"/>
          <w:highlight w:val="green"/>
          <w:u w:val="single"/>
        </w:rPr>
        <w:t>shift</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China’s assumptions about U.S. intentions.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33035B">
        <w:rPr>
          <w:rFonts w:asciiTheme="minorHAnsi" w:hAnsiTheme="minorHAnsi" w:cstheme="minorHAnsi"/>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0EFFD27C" w14:textId="77777777" w:rsidR="00186DEC" w:rsidRPr="0033035B" w:rsidRDefault="00186DEC" w:rsidP="00186DEC">
      <w:pPr>
        <w:pStyle w:val="Heading4"/>
        <w:rPr>
          <w:rFonts w:asciiTheme="minorHAnsi" w:hAnsiTheme="minorHAnsi" w:cstheme="minorHAnsi"/>
        </w:rPr>
      </w:pPr>
      <w:r w:rsidRPr="0033035B">
        <w:rPr>
          <w:rFonts w:asciiTheme="minorHAnsi" w:hAnsiTheme="minorHAnsi" w:cstheme="minorHAnsi"/>
        </w:rPr>
        <w:t xml:space="preserve">Nuke war causes extinction AND outweighs </w:t>
      </w:r>
      <w:r w:rsidRPr="0033035B">
        <w:rPr>
          <w:rFonts w:asciiTheme="minorHAnsi" w:hAnsiTheme="minorHAnsi" w:cstheme="minorHAnsi"/>
          <w:u w:val="single"/>
        </w:rPr>
        <w:t>other</w:t>
      </w:r>
      <w:r w:rsidRPr="0033035B">
        <w:rPr>
          <w:rFonts w:asciiTheme="minorHAnsi" w:hAnsiTheme="minorHAnsi" w:cstheme="minorHAnsi"/>
        </w:rPr>
        <w:t xml:space="preserve"> existential risks</w:t>
      </w:r>
    </w:p>
    <w:p w14:paraId="073AA2B6" w14:textId="77777777" w:rsidR="00186DEC" w:rsidRPr="0033035B" w:rsidRDefault="00186DEC" w:rsidP="00186DEC">
      <w:pPr>
        <w:pStyle w:val="ListParagraph"/>
        <w:numPr>
          <w:ilvl w:val="0"/>
          <w:numId w:val="12"/>
        </w:numPr>
        <w:spacing w:line="259" w:lineRule="auto"/>
        <w:rPr>
          <w:rFonts w:asciiTheme="minorHAnsi" w:hAnsiTheme="minorHAnsi" w:cstheme="minorHAnsi"/>
        </w:rPr>
      </w:pPr>
      <w:r w:rsidRPr="0033035B">
        <w:rPr>
          <w:rFonts w:asciiTheme="minorHAnsi" w:hAnsiTheme="minorHAnsi" w:cstheme="minorHAnsi"/>
        </w:rPr>
        <w:t>Checked</w:t>
      </w:r>
    </w:p>
    <w:p w14:paraId="6F80D46A" w14:textId="77777777" w:rsidR="00186DEC" w:rsidRPr="0033035B" w:rsidRDefault="00186DEC" w:rsidP="00186DEC">
      <w:pPr>
        <w:rPr>
          <w:rFonts w:asciiTheme="minorHAnsi" w:hAnsiTheme="minorHAnsi" w:cstheme="minorHAnsi"/>
        </w:rPr>
      </w:pPr>
      <w:r w:rsidRPr="0033035B">
        <w:rPr>
          <w:rStyle w:val="Style13ptBold"/>
          <w:rFonts w:asciiTheme="minorHAnsi" w:hAnsiTheme="minorHAnsi" w:cstheme="minorHAnsi"/>
        </w:rPr>
        <w:t>PND 16</w:t>
      </w:r>
      <w:r w:rsidRPr="0033035B">
        <w:rPr>
          <w:rFonts w:asciiTheme="minorHAnsi" w:hAnsiTheme="minorHAnsi" w:cstheme="minorHAnsi"/>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w:t>
      </w:r>
      <w:r w:rsidRPr="0033035B">
        <w:rPr>
          <w:rFonts w:asciiTheme="minorHAnsi" w:hAnsiTheme="minorHAnsi" w:cstheme="minorHAnsi"/>
        </w:rPr>
        <w:lastRenderedPageBreak/>
        <w:t xml:space="preserve">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5" w:history="1">
        <w:r w:rsidRPr="0033035B">
          <w:rPr>
            <w:rStyle w:val="Hyperlink"/>
            <w:rFonts w:asciiTheme="minorHAnsi" w:hAnsiTheme="minorHAnsi" w:cstheme="minorHAnsi"/>
          </w:rPr>
          <w:t>http://www.reachingcriticalwill.org/images/documents/Disarmament-fora/OEWG/2016/Documents/NGO13.pdf</w:t>
        </w:r>
      </w:hyperlink>
      <w:r w:rsidRPr="0033035B">
        <w:rPr>
          <w:rFonts w:asciiTheme="minorHAnsi" w:hAnsiTheme="minorHAnsi" w:cstheme="minorHAnsi"/>
        </w:rPr>
        <w:t xml:space="preserve"> //Re-cut by Elmer</w:t>
      </w:r>
    </w:p>
    <w:p w14:paraId="3C61DE78" w14:textId="6BFB6959" w:rsidR="00186DEC" w:rsidRDefault="00186DEC" w:rsidP="00186DEC">
      <w:pPr>
        <w:rPr>
          <w:rFonts w:asciiTheme="minorHAnsi" w:hAnsiTheme="minorHAnsi" w:cstheme="minorHAnsi"/>
          <w:sz w:val="16"/>
        </w:rPr>
      </w:pPr>
      <w:r w:rsidRPr="0033035B">
        <w:rPr>
          <w:rFonts w:asciiTheme="minorHAnsi" w:hAnsiTheme="minorHAnsi" w:cstheme="minorHAnsi"/>
          <w:sz w:val="16"/>
        </w:rPr>
        <w:t xml:space="preserve">Consequences human survival 12. </w:t>
      </w:r>
      <w:r w:rsidRPr="0033035B">
        <w:rPr>
          <w:rStyle w:val="StyleUnderline"/>
          <w:rFonts w:asciiTheme="minorHAnsi" w:hAnsiTheme="minorHAnsi" w:cstheme="minorHAnsi"/>
          <w:highlight w:val="green"/>
        </w:rPr>
        <w:t>Even if the 'other'</w:t>
      </w:r>
      <w:r w:rsidRPr="0033035B">
        <w:rPr>
          <w:rStyle w:val="StyleUnderline"/>
          <w:rFonts w:asciiTheme="minorHAnsi" w:hAnsiTheme="minorHAnsi" w:cstheme="minorHAnsi"/>
        </w:rPr>
        <w:t xml:space="preserve"> side </w:t>
      </w:r>
      <w:r w:rsidRPr="0033035B">
        <w:rPr>
          <w:rStyle w:val="StyleUnderline"/>
          <w:rFonts w:asciiTheme="minorHAnsi" w:hAnsiTheme="minorHAnsi" w:cstheme="minorHAnsi"/>
          <w:highlight w:val="green"/>
        </w:rPr>
        <w:t>does NOT launch</w:t>
      </w:r>
      <w:r w:rsidRPr="0033035B">
        <w:rPr>
          <w:rStyle w:val="StyleUnderline"/>
          <w:rFonts w:asciiTheme="minorHAnsi" w:hAnsiTheme="minorHAnsi" w:cstheme="minorHAnsi"/>
        </w:rPr>
        <w:t xml:space="preserve"> in response the smoke</w:t>
      </w:r>
      <w:r w:rsidRPr="0033035B">
        <w:rPr>
          <w:rFonts w:asciiTheme="minorHAnsi" w:hAnsiTheme="minorHAnsi" w:cstheme="minorHAnsi"/>
          <w:sz w:val="16"/>
        </w:rPr>
        <w:t xml:space="preserve"> from 'their' burning cities (incinerated by 'us') </w:t>
      </w:r>
      <w:r w:rsidRPr="0033035B">
        <w:rPr>
          <w:rStyle w:val="StyleUnderline"/>
          <w:rFonts w:asciiTheme="minorHAnsi" w:hAnsiTheme="minorHAnsi" w:cstheme="minorHAnsi"/>
          <w:highlight w:val="green"/>
        </w:rPr>
        <w:t>will still make</w:t>
      </w:r>
      <w:r w:rsidRPr="0033035B">
        <w:rPr>
          <w:rFonts w:asciiTheme="minorHAnsi" w:hAnsiTheme="minorHAnsi" w:cstheme="minorHAnsi"/>
          <w:sz w:val="16"/>
        </w:rPr>
        <w:t xml:space="preserve"> 'our' country (and </w:t>
      </w:r>
      <w:r w:rsidRPr="0033035B">
        <w:rPr>
          <w:rStyle w:val="StyleUnderline"/>
          <w:rFonts w:asciiTheme="minorHAnsi" w:hAnsiTheme="minorHAnsi" w:cstheme="minorHAnsi"/>
        </w:rPr>
        <w:t xml:space="preserve">the rest of </w:t>
      </w:r>
      <w:r w:rsidRPr="0033035B">
        <w:rPr>
          <w:rStyle w:val="StyleUnderline"/>
          <w:rFonts w:asciiTheme="minorHAnsi" w:hAnsiTheme="minorHAnsi" w:cstheme="minorHAnsi"/>
          <w:highlight w:val="green"/>
        </w:rPr>
        <w:t>the world</w:t>
      </w:r>
      <w:r w:rsidRPr="0033035B">
        <w:rPr>
          <w:rFonts w:asciiTheme="minorHAnsi" w:hAnsiTheme="minorHAnsi" w:cstheme="minorHAnsi"/>
          <w:sz w:val="16"/>
        </w:rPr>
        <w:t xml:space="preserve">) </w:t>
      </w:r>
      <w:r w:rsidRPr="0033035B">
        <w:rPr>
          <w:rStyle w:val="Emphasis"/>
          <w:rFonts w:asciiTheme="minorHAnsi" w:hAnsiTheme="minorHAnsi" w:cstheme="minorHAnsi"/>
          <w:sz w:val="24"/>
          <w:highlight w:val="green"/>
        </w:rPr>
        <w:t>uninhabitable</w:t>
      </w:r>
      <w:r w:rsidRPr="0033035B">
        <w:rPr>
          <w:rFonts w:asciiTheme="minorHAnsi" w:hAnsiTheme="minorHAnsi" w:cstheme="minorHAnsi"/>
          <w:sz w:val="16"/>
        </w:rPr>
        <w:t xml:space="preserve">, potentially </w:t>
      </w:r>
      <w:r w:rsidRPr="0033035B">
        <w:rPr>
          <w:rStyle w:val="StyleUnderline"/>
          <w:rFonts w:asciiTheme="minorHAnsi" w:hAnsiTheme="minorHAnsi" w:cstheme="minorHAnsi"/>
          <w:highlight w:val="green"/>
        </w:rPr>
        <w:t>inducing global famine lasting</w:t>
      </w:r>
      <w:r w:rsidRPr="0033035B">
        <w:rPr>
          <w:rFonts w:asciiTheme="minorHAnsi" w:hAnsiTheme="minorHAnsi" w:cstheme="minorHAnsi"/>
          <w:sz w:val="16"/>
        </w:rPr>
        <w:t xml:space="preserve"> up to </w:t>
      </w:r>
      <w:r w:rsidRPr="0033035B">
        <w:rPr>
          <w:rStyle w:val="Emphasis"/>
          <w:rFonts w:asciiTheme="minorHAnsi" w:hAnsiTheme="minorHAnsi" w:cstheme="minorHAnsi"/>
          <w:sz w:val="24"/>
          <w:highlight w:val="green"/>
        </w:rPr>
        <w:t>decades</w:t>
      </w:r>
      <w:r w:rsidRPr="0033035B">
        <w:rPr>
          <w:rFonts w:asciiTheme="minorHAnsi" w:hAnsiTheme="minorHAnsi" w:cstheme="minorHAnsi"/>
          <w:sz w:val="16"/>
        </w:rPr>
        <w:t xml:space="preserve">. </w:t>
      </w:r>
      <w:r w:rsidRPr="0033035B">
        <w:rPr>
          <w:rStyle w:val="Emphasis"/>
          <w:rFonts w:asciiTheme="minorHAnsi" w:hAnsiTheme="minorHAnsi" w:cstheme="minorHAnsi"/>
          <w:sz w:val="24"/>
        </w:rPr>
        <w:t>Toon and Robock</w:t>
      </w:r>
      <w:r w:rsidRPr="0033035B">
        <w:rPr>
          <w:rStyle w:val="StyleUnderline"/>
          <w:rFonts w:asciiTheme="minorHAnsi" w:hAnsiTheme="minorHAnsi" w:cstheme="minorHAnsi"/>
        </w:rPr>
        <w:t xml:space="preserve"> note</w:t>
      </w:r>
      <w:r w:rsidRPr="0033035B">
        <w:rPr>
          <w:rFonts w:asciiTheme="minorHAnsi" w:hAnsiTheme="minorHAnsi" w:cstheme="minorHAnsi"/>
          <w:sz w:val="16"/>
        </w:rPr>
        <w:t xml:space="preserve"> in ‘Self Assured Destruction’, in the Bulletin of Atomic Scientists 68/5, 2012, that: 13. “</w:t>
      </w:r>
      <w:r w:rsidRPr="0033035B">
        <w:rPr>
          <w:rFonts w:asciiTheme="minorHAnsi" w:hAnsiTheme="minorHAnsi" w:cstheme="minorHAnsi"/>
          <w:highlight w:val="green"/>
          <w:u w:val="single"/>
        </w:rPr>
        <w:t xml:space="preserve">A nuclear war </w:t>
      </w:r>
      <w:r w:rsidRPr="0033035B">
        <w:rPr>
          <w:rFonts w:asciiTheme="minorHAnsi" w:hAnsiTheme="minorHAnsi" w:cstheme="minorHAnsi"/>
          <w:u w:val="single"/>
        </w:rPr>
        <w:t xml:space="preserve">between Russia and the United States, even after the arsenal reductions planned under New START, </w:t>
      </w:r>
      <w:r w:rsidRPr="0033035B">
        <w:rPr>
          <w:rFonts w:asciiTheme="minorHAnsi" w:hAnsiTheme="minorHAnsi" w:cstheme="minorHAnsi"/>
          <w:highlight w:val="green"/>
          <w:u w:val="single"/>
        </w:rPr>
        <w:t>could produce a nuclear winter</w:t>
      </w:r>
      <w:r w:rsidRPr="0033035B">
        <w:rPr>
          <w:rFonts w:asciiTheme="minorHAnsi" w:hAnsiTheme="minorHAnsi" w:cstheme="minorHAnsi"/>
          <w:sz w:val="16"/>
        </w:rPr>
        <w:t xml:space="preserve">. Hence, an attack by either side could be suicidal, </w:t>
      </w:r>
      <w:r w:rsidRPr="0033035B">
        <w:rPr>
          <w:rStyle w:val="StyleUnderline"/>
          <w:rFonts w:asciiTheme="minorHAnsi" w:hAnsiTheme="minorHAnsi" w:cstheme="minorHAnsi"/>
          <w:highlight w:val="green"/>
        </w:rPr>
        <w:t xml:space="preserve">resulting in </w:t>
      </w:r>
      <w:r w:rsidRPr="0033035B">
        <w:rPr>
          <w:rStyle w:val="Emphasis"/>
          <w:rFonts w:asciiTheme="minorHAnsi" w:hAnsiTheme="minorHAnsi" w:cstheme="minorHAnsi"/>
          <w:sz w:val="24"/>
          <w:highlight w:val="green"/>
        </w:rPr>
        <w:t>self assured destruction</w:t>
      </w:r>
      <w:r w:rsidRPr="0033035B">
        <w:rPr>
          <w:rStyle w:val="StyleUnderline"/>
          <w:rFonts w:asciiTheme="minorHAnsi" w:hAnsiTheme="minorHAnsi" w:cstheme="minorHAnsi"/>
          <w:highlight w:val="green"/>
        </w:rPr>
        <w:t xml:space="preserve">. </w:t>
      </w:r>
      <w:r w:rsidRPr="0033035B">
        <w:rPr>
          <w:rStyle w:val="StyleUnderline"/>
          <w:rFonts w:asciiTheme="minorHAnsi" w:hAnsiTheme="minorHAnsi" w:cstheme="minorHAnsi"/>
        </w:rPr>
        <w:t xml:space="preserve">Even </w:t>
      </w:r>
      <w:r w:rsidRPr="0033035B">
        <w:rPr>
          <w:rStyle w:val="StyleUnderline"/>
          <w:rFonts w:asciiTheme="minorHAnsi" w:hAnsiTheme="minorHAnsi" w:cstheme="minorHAnsi"/>
          <w:highlight w:val="green"/>
        </w:rPr>
        <w:t xml:space="preserve">a 'small' nuclear war </w:t>
      </w:r>
      <w:r w:rsidRPr="0033035B">
        <w:rPr>
          <w:rFonts w:asciiTheme="minorHAnsi" w:hAnsiTheme="minorHAnsi" w:cstheme="minorHAnsi"/>
          <w:sz w:val="16"/>
        </w:rPr>
        <w:t xml:space="preserve">between India and Pakistan, with each country detonating 50 Hiroshima-size atom bombs--only about 0.03 percent of the global nuclear arsenal's explosive power--as air bursts in urban areas, </w:t>
      </w:r>
      <w:r w:rsidRPr="0033035B">
        <w:rPr>
          <w:rStyle w:val="StyleUnderline"/>
          <w:rFonts w:asciiTheme="minorHAnsi" w:hAnsiTheme="minorHAnsi" w:cstheme="minorHAnsi"/>
        </w:rPr>
        <w:t xml:space="preserve">could </w:t>
      </w:r>
      <w:r w:rsidRPr="0033035B">
        <w:rPr>
          <w:rStyle w:val="StyleUnderline"/>
          <w:rFonts w:asciiTheme="minorHAnsi" w:hAnsiTheme="minorHAnsi" w:cstheme="minorHAnsi"/>
          <w:highlight w:val="green"/>
        </w:rPr>
        <w:t>produce</w:t>
      </w:r>
      <w:r w:rsidRPr="0033035B">
        <w:rPr>
          <w:rStyle w:val="StyleUnderline"/>
          <w:rFonts w:asciiTheme="minorHAnsi" w:hAnsiTheme="minorHAnsi" w:cstheme="minorHAnsi"/>
        </w:rPr>
        <w:t xml:space="preserve"> so much </w:t>
      </w:r>
      <w:r w:rsidRPr="0033035B">
        <w:rPr>
          <w:rStyle w:val="StyleUnderline"/>
          <w:rFonts w:asciiTheme="minorHAnsi" w:hAnsiTheme="minorHAnsi" w:cstheme="minorHAnsi"/>
          <w:highlight w:val="green"/>
        </w:rPr>
        <w:t>smoke</w:t>
      </w:r>
      <w:r w:rsidRPr="0033035B">
        <w:rPr>
          <w:rStyle w:val="StyleUnderline"/>
          <w:rFonts w:asciiTheme="minorHAnsi" w:hAnsiTheme="minorHAnsi" w:cstheme="minorHAnsi"/>
        </w:rPr>
        <w:t xml:space="preserve"> that temperatures would fall below those </w:t>
      </w:r>
      <w:r w:rsidRPr="0033035B">
        <w:rPr>
          <w:rStyle w:val="StyleUnderline"/>
          <w:rFonts w:asciiTheme="minorHAnsi" w:hAnsiTheme="minorHAnsi" w:cstheme="minorHAnsi"/>
          <w:highlight w:val="green"/>
        </w:rPr>
        <w:t xml:space="preserve">of the </w:t>
      </w:r>
      <w:r w:rsidRPr="0033035B">
        <w:rPr>
          <w:rStyle w:val="StyleUnderline"/>
          <w:rFonts w:asciiTheme="minorHAnsi" w:hAnsiTheme="minorHAnsi" w:cstheme="minorHAnsi"/>
        </w:rPr>
        <w:t xml:space="preserve">Little </w:t>
      </w:r>
      <w:r w:rsidRPr="0033035B">
        <w:rPr>
          <w:rStyle w:val="StyleUnderline"/>
          <w:rFonts w:asciiTheme="minorHAnsi" w:hAnsiTheme="minorHAnsi" w:cstheme="minorHAnsi"/>
          <w:highlight w:val="green"/>
        </w:rPr>
        <w:t>Ice Age</w:t>
      </w:r>
      <w:r w:rsidRPr="0033035B">
        <w:rPr>
          <w:rFonts w:asciiTheme="minorHAnsi" w:hAnsiTheme="minorHAnsi" w:cstheme="minorHAnsi"/>
          <w:sz w:val="16"/>
        </w:rPr>
        <w:t xml:space="preserve"> of the fourteenth to nineteenth centuries, </w:t>
      </w:r>
      <w:r w:rsidRPr="0033035B">
        <w:rPr>
          <w:rStyle w:val="StyleUnderline"/>
          <w:rFonts w:asciiTheme="minorHAnsi" w:hAnsiTheme="minorHAnsi" w:cstheme="minorHAnsi"/>
        </w:rPr>
        <w:t>shortening the growing season around the world and threatening the global food supply</w:t>
      </w:r>
      <w:r w:rsidRPr="0033035B">
        <w:rPr>
          <w:rFonts w:asciiTheme="minorHAnsi" w:hAnsiTheme="minorHAnsi" w:cstheme="minorHAnsi"/>
          <w:sz w:val="16"/>
        </w:rPr>
        <w:t xml:space="preserve">. Furthermore, there would be </w:t>
      </w:r>
      <w:r w:rsidRPr="0033035B">
        <w:rPr>
          <w:rStyle w:val="StyleUnderline"/>
          <w:rFonts w:asciiTheme="minorHAnsi" w:hAnsiTheme="minorHAnsi" w:cstheme="minorHAnsi"/>
        </w:rPr>
        <w:t xml:space="preserve">massive ozone depletion, </w:t>
      </w:r>
      <w:r w:rsidRPr="0033035B">
        <w:rPr>
          <w:rStyle w:val="StyleUnderline"/>
          <w:rFonts w:asciiTheme="minorHAnsi" w:hAnsiTheme="minorHAnsi" w:cstheme="minorHAnsi"/>
          <w:highlight w:val="green"/>
        </w:rPr>
        <w:t xml:space="preserve">allowing </w:t>
      </w:r>
      <w:r w:rsidRPr="0033035B">
        <w:rPr>
          <w:rStyle w:val="StyleUnderline"/>
          <w:rFonts w:asciiTheme="minorHAnsi" w:hAnsiTheme="minorHAnsi" w:cstheme="minorHAnsi"/>
        </w:rPr>
        <w:t xml:space="preserve">more </w:t>
      </w:r>
      <w:r w:rsidRPr="0033035B">
        <w:rPr>
          <w:rStyle w:val="Emphasis"/>
          <w:rFonts w:asciiTheme="minorHAnsi" w:hAnsiTheme="minorHAnsi" w:cstheme="minorHAnsi"/>
          <w:sz w:val="24"/>
          <w:highlight w:val="green"/>
        </w:rPr>
        <w:t>ultraviolet</w:t>
      </w:r>
      <w:r w:rsidRPr="0033035B">
        <w:rPr>
          <w:rStyle w:val="StyleUnderline"/>
          <w:rFonts w:asciiTheme="minorHAnsi" w:hAnsiTheme="minorHAnsi" w:cstheme="minorHAnsi"/>
        </w:rPr>
        <w:t xml:space="preserve"> </w:t>
      </w:r>
      <w:r w:rsidRPr="0033035B">
        <w:rPr>
          <w:rStyle w:val="StyleUnderline"/>
          <w:rFonts w:asciiTheme="minorHAnsi" w:hAnsiTheme="minorHAnsi" w:cstheme="minorHAnsi"/>
          <w:highlight w:val="green"/>
        </w:rPr>
        <w:t>radiation</w:t>
      </w:r>
      <w:r w:rsidRPr="0033035B">
        <w:rPr>
          <w:rFonts w:asciiTheme="minorHAnsi" w:hAnsiTheme="minorHAnsi" w:cstheme="minorHAnsi"/>
          <w:sz w:val="16"/>
        </w:rPr>
        <w:t xml:space="preserve"> to reach Earth's surface. </w:t>
      </w:r>
      <w:r w:rsidRPr="0033035B">
        <w:rPr>
          <w:rStyle w:val="Emphasis"/>
          <w:rFonts w:asciiTheme="minorHAnsi" w:hAnsiTheme="minorHAnsi" w:cstheme="minorHAnsi"/>
          <w:sz w:val="24"/>
        </w:rPr>
        <w:t xml:space="preserve">Recent </w:t>
      </w:r>
      <w:r w:rsidRPr="0033035B">
        <w:rPr>
          <w:rStyle w:val="Emphasis"/>
          <w:rFonts w:asciiTheme="minorHAnsi" w:hAnsiTheme="minorHAnsi" w:cstheme="minorHAnsi"/>
          <w:sz w:val="24"/>
          <w:highlight w:val="green"/>
        </w:rPr>
        <w:t>studies</w:t>
      </w:r>
      <w:r w:rsidRPr="0033035B">
        <w:rPr>
          <w:rStyle w:val="StyleUnderline"/>
          <w:rFonts w:asciiTheme="minorHAnsi" w:hAnsiTheme="minorHAnsi" w:cstheme="minorHAnsi"/>
          <w:highlight w:val="green"/>
        </w:rPr>
        <w:t xml:space="preserve"> predict </w:t>
      </w:r>
      <w:r w:rsidRPr="0033035B">
        <w:rPr>
          <w:rStyle w:val="StyleUnderline"/>
          <w:rFonts w:asciiTheme="minorHAnsi" w:hAnsiTheme="minorHAnsi" w:cstheme="minorHAnsi"/>
        </w:rPr>
        <w:t xml:space="preserve">that </w:t>
      </w:r>
      <w:r w:rsidRPr="0033035B">
        <w:rPr>
          <w:rStyle w:val="StyleUnderline"/>
          <w:rFonts w:asciiTheme="minorHAnsi" w:hAnsiTheme="minorHAnsi" w:cstheme="minorHAnsi"/>
          <w:highlight w:val="green"/>
        </w:rPr>
        <w:t>agricultural production</w:t>
      </w:r>
      <w:r w:rsidRPr="0033035B">
        <w:rPr>
          <w:rStyle w:val="StyleUnderline"/>
          <w:rFonts w:asciiTheme="minorHAnsi" w:hAnsiTheme="minorHAnsi" w:cstheme="minorHAnsi"/>
        </w:rPr>
        <w:t xml:space="preserve"> in parts of the </w:t>
      </w:r>
      <w:r w:rsidRPr="0033035B">
        <w:rPr>
          <w:rStyle w:val="Emphasis"/>
          <w:rFonts w:asciiTheme="minorHAnsi" w:hAnsiTheme="minorHAnsi" w:cstheme="minorHAnsi"/>
          <w:sz w:val="24"/>
        </w:rPr>
        <w:t>U</w:t>
      </w:r>
      <w:r w:rsidRPr="0033035B">
        <w:rPr>
          <w:rFonts w:asciiTheme="minorHAnsi" w:hAnsiTheme="minorHAnsi" w:cstheme="minorHAnsi"/>
          <w:sz w:val="16"/>
        </w:rPr>
        <w:t xml:space="preserve">nited </w:t>
      </w:r>
      <w:r w:rsidRPr="0033035B">
        <w:rPr>
          <w:rStyle w:val="Emphasis"/>
          <w:rFonts w:asciiTheme="minorHAnsi" w:hAnsiTheme="minorHAnsi" w:cstheme="minorHAnsi"/>
          <w:sz w:val="24"/>
        </w:rPr>
        <w:t>S</w:t>
      </w:r>
      <w:r w:rsidRPr="0033035B">
        <w:rPr>
          <w:rFonts w:asciiTheme="minorHAnsi" w:hAnsiTheme="minorHAnsi" w:cstheme="minorHAnsi"/>
          <w:sz w:val="16"/>
        </w:rPr>
        <w:t xml:space="preserve">tates </w:t>
      </w:r>
      <w:r w:rsidRPr="0033035B">
        <w:rPr>
          <w:rStyle w:val="StyleUnderline"/>
          <w:rFonts w:asciiTheme="minorHAnsi" w:hAnsiTheme="minorHAnsi" w:cstheme="minorHAnsi"/>
        </w:rPr>
        <w:t xml:space="preserve">and </w:t>
      </w:r>
      <w:r w:rsidRPr="0033035B">
        <w:rPr>
          <w:rStyle w:val="Emphasis"/>
          <w:rFonts w:asciiTheme="minorHAnsi" w:hAnsiTheme="minorHAnsi" w:cstheme="minorHAnsi"/>
          <w:sz w:val="24"/>
        </w:rPr>
        <w:t>China</w:t>
      </w:r>
      <w:r w:rsidRPr="0033035B">
        <w:rPr>
          <w:rStyle w:val="StyleUnderline"/>
          <w:rFonts w:asciiTheme="minorHAnsi" w:hAnsiTheme="minorHAnsi" w:cstheme="minorHAnsi"/>
        </w:rPr>
        <w:t xml:space="preserve"> </w:t>
      </w:r>
      <w:r w:rsidRPr="0033035B">
        <w:rPr>
          <w:rStyle w:val="StyleUnderline"/>
          <w:rFonts w:asciiTheme="minorHAnsi" w:hAnsiTheme="minorHAnsi" w:cstheme="minorHAnsi"/>
          <w:highlight w:val="green"/>
        </w:rPr>
        <w:t>would decline</w:t>
      </w:r>
      <w:r w:rsidRPr="0033035B">
        <w:rPr>
          <w:rFonts w:asciiTheme="minorHAnsi" w:hAnsiTheme="minorHAnsi" w:cstheme="minorHAnsi"/>
          <w:u w:val="single"/>
        </w:rPr>
        <w:t xml:space="preserve"> </w:t>
      </w:r>
      <w:r w:rsidRPr="0033035B">
        <w:rPr>
          <w:rFonts w:asciiTheme="minorHAnsi" w:hAnsiTheme="minorHAnsi" w:cstheme="minorHAnsi"/>
          <w:highlight w:val="green"/>
          <w:u w:val="single"/>
        </w:rPr>
        <w:t xml:space="preserve">by </w:t>
      </w:r>
      <w:r w:rsidRPr="0033035B">
        <w:rPr>
          <w:rFonts w:asciiTheme="minorHAnsi" w:hAnsiTheme="minorHAnsi" w:cstheme="minorHAnsi"/>
          <w:u w:val="single"/>
        </w:rPr>
        <w:t xml:space="preserve">about </w:t>
      </w:r>
      <w:r w:rsidRPr="0033035B">
        <w:rPr>
          <w:rFonts w:asciiTheme="minorHAnsi" w:hAnsiTheme="minorHAnsi" w:cstheme="minorHAnsi"/>
          <w:b/>
          <w:bCs/>
          <w:highlight w:val="green"/>
          <w:u w:val="single"/>
        </w:rPr>
        <w:t>20 percent</w:t>
      </w:r>
      <w:r w:rsidRPr="0033035B">
        <w:rPr>
          <w:rFonts w:asciiTheme="minorHAnsi" w:hAnsiTheme="minorHAnsi" w:cstheme="minorHAnsi"/>
          <w:sz w:val="16"/>
        </w:rPr>
        <w:t xml:space="preserve"> for four years, and by 10 percent for a decade.” 14. A conflagration involving USA/NATO forces and those of Russian federation would </w:t>
      </w:r>
      <w:r w:rsidRPr="0033035B">
        <w:rPr>
          <w:rStyle w:val="StyleUnderline"/>
          <w:rFonts w:asciiTheme="minorHAnsi" w:hAnsiTheme="minorHAnsi" w:cstheme="minorHAnsi"/>
        </w:rPr>
        <w:t xml:space="preserve">most likely </w:t>
      </w:r>
      <w:r w:rsidRPr="0033035B">
        <w:rPr>
          <w:rStyle w:val="StyleUnderline"/>
          <w:rFonts w:asciiTheme="minorHAnsi" w:hAnsiTheme="minorHAnsi" w:cstheme="minorHAnsi"/>
          <w:highlight w:val="green"/>
        </w:rPr>
        <w:t>cause the deaths of</w:t>
      </w:r>
      <w:r w:rsidRPr="0033035B">
        <w:rPr>
          <w:rStyle w:val="StyleUnderline"/>
          <w:rFonts w:asciiTheme="minorHAnsi" w:hAnsiTheme="minorHAnsi" w:cstheme="minorHAnsi"/>
        </w:rPr>
        <w:t xml:space="preserve"> most/nearly all/</w:t>
      </w:r>
      <w:r w:rsidRPr="0033035B">
        <w:rPr>
          <w:rStyle w:val="Emphasis"/>
          <w:rFonts w:asciiTheme="minorHAnsi" w:hAnsiTheme="minorHAnsi" w:cstheme="minorHAnsi"/>
          <w:sz w:val="24"/>
          <w:highlight w:val="green"/>
        </w:rPr>
        <w:t>all humans</w:t>
      </w:r>
      <w:r w:rsidRPr="0033035B">
        <w:rPr>
          <w:rStyle w:val="StyleUnderline"/>
          <w:rFonts w:asciiTheme="minorHAnsi" w:hAnsiTheme="minorHAnsi" w:cstheme="minorHAnsi"/>
        </w:rPr>
        <w:t xml:space="preserve"> (</w:t>
      </w:r>
      <w:r w:rsidRPr="0033035B">
        <w:rPr>
          <w:rStyle w:val="StyleUnderline"/>
          <w:rFonts w:asciiTheme="minorHAnsi" w:hAnsiTheme="minorHAnsi" w:cstheme="minorHAnsi"/>
          <w:highlight w:val="green"/>
        </w:rPr>
        <w:t>and</w:t>
      </w:r>
      <w:r w:rsidRPr="0033035B">
        <w:rPr>
          <w:rStyle w:val="StyleUnderline"/>
          <w:rFonts w:asciiTheme="minorHAnsi" w:hAnsiTheme="minorHAnsi" w:cstheme="minorHAnsi"/>
        </w:rPr>
        <w:t xml:space="preserve"> severely impact/extinguish </w:t>
      </w:r>
      <w:r w:rsidRPr="0033035B">
        <w:rPr>
          <w:rStyle w:val="Emphasis"/>
          <w:rFonts w:asciiTheme="minorHAnsi" w:hAnsiTheme="minorHAnsi" w:cstheme="minorHAnsi"/>
          <w:sz w:val="24"/>
          <w:highlight w:val="green"/>
        </w:rPr>
        <w:t>other species</w:t>
      </w:r>
      <w:r w:rsidRPr="0033035B">
        <w:rPr>
          <w:rStyle w:val="StyleUnderline"/>
          <w:rFonts w:asciiTheme="minorHAnsi" w:hAnsiTheme="minorHAnsi" w:cstheme="minorHAnsi"/>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3035B">
        <w:rPr>
          <w:rFonts w:asciiTheme="minorHAnsi" w:hAnsiTheme="minorHAnsi" w:cstheme="minorHAnsi"/>
          <w:sz w:val="16"/>
        </w:rPr>
        <w:t xml:space="preserve">. 15. </w:t>
      </w:r>
      <w:r w:rsidRPr="0033035B">
        <w:rPr>
          <w:rStyle w:val="StyleUnderline"/>
          <w:rFonts w:asciiTheme="minorHAnsi" w:hAnsiTheme="minorHAnsi" w:cstheme="minorHAnsi"/>
        </w:rPr>
        <w:t>Though human ingenuity and resilience shouldn't be underestimated, human survival itself is arguably problematic</w:t>
      </w:r>
      <w:r w:rsidRPr="0033035B">
        <w:rPr>
          <w:rFonts w:asciiTheme="minorHAnsi" w:hAnsiTheme="minorHAnsi" w:cstheme="minorHAnsi"/>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3035B">
        <w:rPr>
          <w:rStyle w:val="Emphasis"/>
          <w:rFonts w:asciiTheme="minorHAnsi" w:hAnsiTheme="minorHAnsi" w:cstheme="minorHAnsi"/>
          <w:sz w:val="24"/>
        </w:rPr>
        <w:t>Gareth Evans</w:t>
      </w:r>
      <w:r w:rsidRPr="0033035B">
        <w:rPr>
          <w:rStyle w:val="StyleUnderline"/>
          <w:rFonts w:asciiTheme="minorHAnsi" w:hAnsiTheme="minorHAnsi" w:cstheme="minorHAnsi"/>
        </w:rPr>
        <w:t xml:space="preserve">’ ICNND (International Commission on Nuclear Non-proliferation and Disarmament) Report made it clear that it saw the threat posed by </w:t>
      </w:r>
      <w:r w:rsidRPr="0033035B">
        <w:rPr>
          <w:rStyle w:val="StyleUnderline"/>
          <w:rFonts w:asciiTheme="minorHAnsi" w:hAnsiTheme="minorHAnsi" w:cstheme="minorHAnsi"/>
          <w:highlight w:val="green"/>
        </w:rPr>
        <w:t>nuclear weapons use</w:t>
      </w:r>
      <w:r w:rsidRPr="0033035B">
        <w:rPr>
          <w:rStyle w:val="StyleUnderline"/>
          <w:rFonts w:asciiTheme="minorHAnsi" w:hAnsiTheme="minorHAnsi" w:cstheme="minorHAnsi"/>
        </w:rPr>
        <w:t xml:space="preserve"> as one that</w:t>
      </w:r>
      <w:r w:rsidRPr="0033035B">
        <w:rPr>
          <w:rFonts w:asciiTheme="minorHAnsi" w:hAnsiTheme="minorHAnsi" w:cstheme="minorHAnsi"/>
          <w:sz w:val="16"/>
        </w:rPr>
        <w:t xml:space="preserve"> at least threatens what we now call 'civilization' and that potentially </w:t>
      </w:r>
      <w:r w:rsidRPr="0033035B">
        <w:rPr>
          <w:rStyle w:val="Emphasis"/>
          <w:rFonts w:asciiTheme="minorHAnsi" w:hAnsiTheme="minorHAnsi" w:cstheme="minorHAnsi"/>
          <w:sz w:val="24"/>
          <w:highlight w:val="green"/>
        </w:rPr>
        <w:t>threatens human survival with an immediacy that even climate change does not</w:t>
      </w:r>
      <w:r w:rsidRPr="0033035B">
        <w:rPr>
          <w:rFonts w:asciiTheme="minorHAnsi" w:hAnsiTheme="minorHAnsi" w:cstheme="minorHAnsi"/>
          <w:sz w:val="16"/>
        </w:rPr>
        <w:t xml:space="preserve">, though we can see the results of climate change here and now and of course the immediate post-nuclear results for Hiroshima and Nagasaki as well. </w:t>
      </w:r>
    </w:p>
    <w:p w14:paraId="18050CA8" w14:textId="77777777" w:rsidR="00FA1B5B" w:rsidRPr="0033035B" w:rsidRDefault="00FA1B5B" w:rsidP="00FA1B5B">
      <w:pPr>
        <w:pStyle w:val="Heading4"/>
        <w:rPr>
          <w:rFonts w:asciiTheme="minorHAnsi" w:hAnsiTheme="minorHAnsi" w:cstheme="minorHAnsi"/>
        </w:rPr>
      </w:pPr>
      <w:r w:rsidRPr="0033035B">
        <w:rPr>
          <w:rFonts w:asciiTheme="minorHAnsi" w:hAnsiTheme="minorHAnsi" w:cstheme="minorHAnsi"/>
        </w:rPr>
        <w:t>2 internal links to soft power:</w:t>
      </w:r>
    </w:p>
    <w:p w14:paraId="14C353D0" w14:textId="77777777" w:rsidR="00FA1B5B" w:rsidRPr="0033035B" w:rsidRDefault="00FA1B5B" w:rsidP="00FA1B5B">
      <w:pPr>
        <w:pStyle w:val="Heading4"/>
        <w:rPr>
          <w:rFonts w:asciiTheme="minorHAnsi" w:hAnsiTheme="minorHAnsi" w:cstheme="minorHAnsi"/>
        </w:rPr>
      </w:pPr>
      <w:r w:rsidRPr="0033035B">
        <w:rPr>
          <w:rFonts w:asciiTheme="minorHAnsi" w:hAnsiTheme="minorHAnsi" w:cstheme="minorHAnsi"/>
        </w:rPr>
        <w:t xml:space="preserve">1] Econ’s critical for power projection BUT authoritarianism regarding activists puts efforts </w:t>
      </w:r>
      <w:r w:rsidRPr="0033035B">
        <w:rPr>
          <w:rFonts w:asciiTheme="minorHAnsi" w:hAnsiTheme="minorHAnsi" w:cstheme="minorHAnsi"/>
          <w:u w:val="single"/>
        </w:rPr>
        <w:t>on the brink</w:t>
      </w:r>
      <w:r w:rsidRPr="0033035B">
        <w:rPr>
          <w:rFonts w:asciiTheme="minorHAnsi" w:hAnsiTheme="minorHAnsi" w:cstheme="minorHAnsi"/>
        </w:rPr>
        <w:t xml:space="preserve"> – re-establishing credibility of governance is </w:t>
      </w:r>
      <w:r w:rsidRPr="0033035B">
        <w:rPr>
          <w:rFonts w:asciiTheme="minorHAnsi" w:hAnsiTheme="minorHAnsi" w:cstheme="minorHAnsi"/>
          <w:u w:val="single"/>
        </w:rPr>
        <w:t>important</w:t>
      </w:r>
      <w:r w:rsidRPr="0033035B">
        <w:rPr>
          <w:rFonts w:asciiTheme="minorHAnsi" w:hAnsiTheme="minorHAnsi" w:cstheme="minorHAnsi"/>
        </w:rPr>
        <w:t>.</w:t>
      </w:r>
    </w:p>
    <w:p w14:paraId="247310AE" w14:textId="77777777" w:rsidR="00FA1B5B" w:rsidRPr="0033035B" w:rsidRDefault="00FA1B5B" w:rsidP="00FA1B5B">
      <w:pPr>
        <w:rPr>
          <w:rFonts w:asciiTheme="minorHAnsi" w:hAnsiTheme="minorHAnsi" w:cstheme="minorHAnsi"/>
        </w:rPr>
      </w:pPr>
      <w:r w:rsidRPr="0033035B">
        <w:rPr>
          <w:rStyle w:val="Style13ptBold"/>
          <w:rFonts w:asciiTheme="minorHAnsi" w:hAnsiTheme="minorHAnsi" w:cstheme="minorHAnsi"/>
        </w:rPr>
        <w:t>Albert 18</w:t>
      </w:r>
      <w:r w:rsidRPr="0033035B">
        <w:rPr>
          <w:rFonts w:asciiTheme="minorHAnsi" w:hAnsiTheme="minorHAnsi" w:cstheme="minorHAnsi"/>
        </w:rPr>
        <w:t xml:space="preserve"> Eleanor Albert 2-9-2018 "China’s Big Bet on Soft Power" </w:t>
      </w:r>
      <w:hyperlink r:id="rId16" w:history="1">
        <w:r w:rsidRPr="0033035B">
          <w:rPr>
            <w:rStyle w:val="Hyperlink"/>
            <w:rFonts w:asciiTheme="minorHAnsi" w:hAnsiTheme="minorHAnsi" w:cstheme="minorHAnsi"/>
          </w:rPr>
          <w:t>https://www.cfr.org/backgrounder/chinas-big-bet-soft-power</w:t>
        </w:r>
      </w:hyperlink>
      <w:r w:rsidRPr="0033035B">
        <w:rPr>
          <w:rFonts w:asciiTheme="minorHAnsi" w:hAnsiTheme="minorHAnsi" w:cstheme="minorHAnsi"/>
        </w:rPr>
        <w:t xml:space="preserve"> (a third-year PhD student concentrating in international relations and comparative politics)//Elmer </w:t>
      </w:r>
    </w:p>
    <w:p w14:paraId="6D53ACF0" w14:textId="77777777" w:rsidR="00FA1B5B" w:rsidRPr="0033035B" w:rsidRDefault="00FA1B5B" w:rsidP="00FA1B5B">
      <w:pPr>
        <w:rPr>
          <w:rFonts w:asciiTheme="minorHAnsi" w:hAnsiTheme="minorHAnsi" w:cstheme="minorHAnsi"/>
          <w:sz w:val="16"/>
        </w:rPr>
      </w:pPr>
      <w:r w:rsidRPr="0033035B">
        <w:rPr>
          <w:rFonts w:asciiTheme="minorHAnsi" w:hAnsiTheme="minorHAnsi" w:cstheme="minorHAnsi"/>
          <w:b/>
          <w:sz w:val="26"/>
          <w:highlight w:val="green"/>
          <w:u w:val="single"/>
        </w:rPr>
        <w:lastRenderedPageBreak/>
        <w:t>China is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 powerful international actor as the </w:t>
      </w:r>
      <w:r w:rsidRPr="0033035B">
        <w:rPr>
          <w:rFonts w:asciiTheme="minorHAnsi" w:hAnsiTheme="minorHAnsi" w:cstheme="minorHAnsi"/>
          <w:b/>
          <w:sz w:val="26"/>
          <w:highlight w:val="green"/>
          <w:u w:val="single"/>
        </w:rPr>
        <w:t>world’s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most populous country and its </w:t>
      </w:r>
      <w:r w:rsidRPr="0033035B">
        <w:rPr>
          <w:rFonts w:asciiTheme="minorHAnsi" w:hAnsiTheme="minorHAnsi" w:cstheme="minorHAnsi"/>
          <w:b/>
          <w:sz w:val="26"/>
          <w:highlight w:val="green"/>
          <w:u w:val="single"/>
        </w:rPr>
        <w:t>second-largest economy</w:t>
      </w:r>
      <w:r w:rsidRPr="0033035B">
        <w:rPr>
          <w:rFonts w:asciiTheme="minorHAnsi" w:hAnsiTheme="minorHAnsi" w:cstheme="minorHAnsi"/>
          <w:sz w:val="16"/>
        </w:rPr>
        <w:t xml:space="preserve">. The country also invests significantly in modernizing its military. </w:t>
      </w:r>
      <w:r w:rsidRPr="0033035B">
        <w:rPr>
          <w:rFonts w:asciiTheme="minorHAnsi" w:hAnsiTheme="minorHAnsi" w:cstheme="minorHAnsi"/>
          <w:u w:val="single"/>
        </w:rPr>
        <w:t xml:space="preserve">With signs that the United States will retreat from a leadership role under the Trump administration, </w:t>
      </w:r>
      <w:r w:rsidRPr="0033035B">
        <w:rPr>
          <w:rFonts w:asciiTheme="minorHAnsi" w:hAnsiTheme="minorHAnsi" w:cstheme="minorHAnsi"/>
          <w:b/>
          <w:sz w:val="26"/>
          <w:highlight w:val="green"/>
          <w:u w:val="single"/>
        </w:rPr>
        <w:t>China</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has </w:t>
      </w:r>
      <w:r w:rsidRPr="0033035B">
        <w:rPr>
          <w:rFonts w:asciiTheme="minorHAnsi" w:hAnsiTheme="minorHAnsi" w:cstheme="minorHAnsi"/>
          <w:b/>
          <w:sz w:val="26"/>
          <w:highlight w:val="green"/>
          <w:u w:val="single"/>
        </w:rPr>
        <w:t xml:space="preserve">positioned itself as a champion of </w:t>
      </w:r>
      <w:r w:rsidRPr="0033035B">
        <w:rPr>
          <w:rFonts w:asciiTheme="minorHAnsi" w:hAnsiTheme="minorHAnsi" w:cstheme="minorHAnsi"/>
          <w:b/>
          <w:sz w:val="26"/>
          <w:highlight w:val="green"/>
          <w:u w:val="single"/>
          <w:bdr w:val="single" w:sz="18" w:space="0" w:color="auto"/>
        </w:rPr>
        <w:t>globalization and economic integration</w:t>
      </w:r>
      <w:r w:rsidRPr="0033035B">
        <w:rPr>
          <w:rFonts w:asciiTheme="minorHAnsi" w:hAnsiTheme="minorHAnsi" w:cstheme="minorHAnsi"/>
          <w:u w:val="single"/>
        </w:rPr>
        <w:t xml:space="preserve">, perhaps </w:t>
      </w:r>
      <w:r w:rsidRPr="0033035B">
        <w:rPr>
          <w:rFonts w:asciiTheme="minorHAnsi" w:hAnsiTheme="minorHAnsi" w:cstheme="minorHAnsi"/>
          <w:b/>
          <w:sz w:val="26"/>
          <w:highlight w:val="green"/>
          <w:u w:val="single"/>
        </w:rPr>
        <w:t>signaling</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 </w:t>
      </w:r>
      <w:r w:rsidRPr="0033035B">
        <w:rPr>
          <w:rFonts w:asciiTheme="minorHAnsi" w:hAnsiTheme="minorHAnsi" w:cstheme="minorHAnsi"/>
          <w:b/>
          <w:sz w:val="26"/>
          <w:highlight w:val="green"/>
          <w:u w:val="single"/>
        </w:rPr>
        <w:t xml:space="preserve">desire to step in as a greater </w:t>
      </w:r>
      <w:r w:rsidRPr="0033035B">
        <w:rPr>
          <w:rFonts w:asciiTheme="minorHAnsi" w:hAnsiTheme="minorHAnsi" w:cstheme="minorHAnsi"/>
          <w:u w:val="single"/>
        </w:rPr>
        <w:t xml:space="preserve">international </w:t>
      </w:r>
      <w:r w:rsidRPr="0033035B">
        <w:rPr>
          <w:rFonts w:asciiTheme="minorHAnsi" w:hAnsiTheme="minorHAnsi" w:cstheme="minorHAnsi"/>
          <w:b/>
          <w:sz w:val="26"/>
          <w:highlight w:val="green"/>
          <w:u w:val="single"/>
        </w:rPr>
        <w:t>leader</w:t>
      </w:r>
      <w:r w:rsidRPr="0033035B">
        <w:rPr>
          <w:rFonts w:asciiTheme="minorHAnsi" w:hAnsiTheme="minorHAnsi" w:cstheme="minorHAnsi"/>
          <w:u w:val="single"/>
        </w:rPr>
        <w:t xml:space="preserve">. It is doing this </w:t>
      </w:r>
      <w:r w:rsidRPr="0033035B">
        <w:rPr>
          <w:rFonts w:asciiTheme="minorHAnsi" w:hAnsiTheme="minorHAnsi" w:cstheme="minorHAnsi"/>
          <w:b/>
          <w:sz w:val="26"/>
          <w:highlight w:val="green"/>
          <w:u w:val="single"/>
          <w:bdr w:val="single" w:sz="18" w:space="0" w:color="auto"/>
        </w:rPr>
        <w:t>by doubling down on soft power</w:t>
      </w:r>
      <w:r w:rsidRPr="0033035B">
        <w:rPr>
          <w:rFonts w:asciiTheme="minorHAnsi" w:hAnsiTheme="minorHAnsi" w:cstheme="minorHAnsi"/>
          <w:u w:val="single"/>
        </w:rPr>
        <w:t>, a measure of a country’s international attractiveness and its ability to influence other countries and publics</w:t>
      </w:r>
      <w:r w:rsidRPr="0033035B">
        <w:rPr>
          <w:rFonts w:asciiTheme="minorHAnsi" w:hAnsiTheme="minorHAnsi" w:cstheme="minorHAnsi"/>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33035B">
        <w:rPr>
          <w:rFonts w:asciiTheme="minorHAnsi" w:hAnsiTheme="minorHAnsi" w:cstheme="minorHAnsi"/>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33035B">
        <w:rPr>
          <w:rFonts w:asciiTheme="minorHAnsi" w:hAnsiTheme="minorHAnsi" w:cstheme="minorHAnsi"/>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33035B">
        <w:rPr>
          <w:rFonts w:asciiTheme="minorHAnsi" w:hAnsiTheme="minorHAnsi" w:cstheme="minorHAnsi"/>
          <w:u w:val="single"/>
        </w:rPr>
        <w:t>Soft power, a term coined by Harvard University scholar Joseph S. Nye Jr. in 1990, is the means by which a country gets other countries to “want what it wants</w:t>
      </w:r>
      <w:r w:rsidRPr="0033035B">
        <w:rPr>
          <w:rFonts w:asciiTheme="minorHAnsi" w:hAnsiTheme="minorHAnsi" w:cstheme="minorHAnsi"/>
          <w:sz w:val="16"/>
        </w:rPr>
        <w:t xml:space="preserve">.” Nye emphasized that </w:t>
      </w:r>
      <w:r w:rsidRPr="0033035B">
        <w:rPr>
          <w:rFonts w:asciiTheme="minorHAnsi" w:hAnsiTheme="minorHAnsi" w:cstheme="minorHAnsi"/>
          <w:b/>
          <w:sz w:val="26"/>
          <w:highlight w:val="green"/>
          <w:u w:val="single"/>
        </w:rPr>
        <w:t>a country’s perceived legitimacy</w:t>
      </w:r>
      <w:r w:rsidRPr="0033035B">
        <w:rPr>
          <w:rFonts w:asciiTheme="minorHAnsi" w:hAnsiTheme="minorHAnsi" w:cstheme="minorHAnsi"/>
          <w:sz w:val="16"/>
        </w:rPr>
        <w:t xml:space="preserve">, attractiveness of ideology and culture, and societal norms </w:t>
      </w:r>
      <w:r w:rsidRPr="0033035B">
        <w:rPr>
          <w:rFonts w:asciiTheme="minorHAnsi" w:hAnsiTheme="minorHAnsi" w:cstheme="minorHAnsi"/>
          <w:b/>
          <w:sz w:val="26"/>
          <w:highlight w:val="green"/>
          <w:u w:val="single"/>
        </w:rPr>
        <w:t>play</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an </w:t>
      </w:r>
      <w:r w:rsidRPr="0033035B">
        <w:rPr>
          <w:rFonts w:asciiTheme="minorHAnsi" w:hAnsiTheme="minorHAnsi" w:cstheme="minorHAnsi"/>
          <w:b/>
          <w:sz w:val="26"/>
          <w:highlight w:val="green"/>
          <w:u w:val="single"/>
        </w:rPr>
        <w:t xml:space="preserve">important role in shaping international politics. </w:t>
      </w:r>
      <w:r w:rsidRPr="0033035B">
        <w:rPr>
          <w:rFonts w:asciiTheme="minorHAnsi" w:hAnsiTheme="minorHAnsi" w:cstheme="minorHAnsi"/>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Shambaugh of George Washington University says that China spends approximately $10 billion a year. </w:t>
      </w:r>
      <w:r w:rsidRPr="0033035B">
        <w:rPr>
          <w:rFonts w:asciiTheme="minorHAnsi" w:hAnsiTheme="minorHAnsi" w:cstheme="minorHAnsi"/>
          <w:u w:val="single"/>
        </w:rPr>
        <w:t xml:space="preserve">What are its </w:t>
      </w:r>
      <w:r w:rsidRPr="0033035B">
        <w:rPr>
          <w:rFonts w:asciiTheme="minorHAnsi" w:hAnsiTheme="minorHAnsi" w:cstheme="minorHAnsi"/>
          <w:b/>
          <w:bCs/>
          <w:sz w:val="26"/>
          <w:highlight w:val="green"/>
          <w:u w:val="single"/>
        </w:rPr>
        <w:t>soft power tools</w:t>
      </w:r>
      <w:r w:rsidRPr="0033035B">
        <w:rPr>
          <w:rFonts w:asciiTheme="minorHAnsi" w:hAnsiTheme="minorHAnsi" w:cstheme="minorHAnsi"/>
          <w:u w:val="single"/>
        </w:rPr>
        <w:t xml:space="preserve">? China is attempting to export </w:t>
      </w:r>
      <w:r w:rsidRPr="0033035B">
        <w:rPr>
          <w:rFonts w:asciiTheme="minorHAnsi" w:hAnsiTheme="minorHAnsi" w:cstheme="minorHAnsi"/>
          <w:b/>
          <w:bCs/>
          <w:sz w:val="26"/>
          <w:highlight w:val="green"/>
          <w:u w:val="single"/>
        </w:rPr>
        <w:t>its approach to development</w:t>
      </w:r>
      <w:r w:rsidRPr="0033035B">
        <w:rPr>
          <w:rFonts w:asciiTheme="minorHAnsi" w:hAnsiTheme="minorHAnsi" w:cstheme="minorHAnsi"/>
          <w:u w:val="single"/>
        </w:rPr>
        <w:t xml:space="preserve">, which has lifted hundreds of millions of its people </w:t>
      </w:r>
      <w:r w:rsidRPr="0033035B">
        <w:rPr>
          <w:rFonts w:asciiTheme="minorHAnsi" w:hAnsiTheme="minorHAnsi" w:cstheme="minorHAnsi"/>
          <w:b/>
          <w:bCs/>
          <w:sz w:val="26"/>
          <w:highlight w:val="green"/>
          <w:u w:val="single"/>
          <w:bdr w:val="single" w:sz="18" w:space="0" w:color="auto"/>
        </w:rPr>
        <w:t>out of poverty</w:t>
      </w:r>
      <w:r w:rsidRPr="0033035B">
        <w:rPr>
          <w:rFonts w:asciiTheme="minorHAnsi" w:hAnsiTheme="minorHAnsi" w:cstheme="minorHAnsi"/>
          <w:sz w:val="16"/>
        </w:rPr>
        <w:t xml:space="preserve">. </w:t>
      </w:r>
      <w:r w:rsidRPr="0033035B">
        <w:rPr>
          <w:rFonts w:asciiTheme="minorHAnsi" w:hAnsiTheme="minorHAnsi" w:cstheme="minorHAnsi"/>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33035B">
        <w:rPr>
          <w:rFonts w:asciiTheme="minorHAnsi" w:hAnsiTheme="minorHAnsi" w:cstheme="minorHAnsi"/>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A number of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Française, Germany’s Goethe Institute, and Spain’s </w:t>
      </w:r>
      <w:r w:rsidRPr="0033035B">
        <w:rPr>
          <w:rFonts w:asciiTheme="minorHAnsi" w:hAnsiTheme="minorHAnsi" w:cstheme="minorHAnsi"/>
          <w:sz w:val="16"/>
        </w:rPr>
        <w:lastRenderedPageBreak/>
        <w:t xml:space="preserve">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The majority of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Lang,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33035B">
        <w:rPr>
          <w:rFonts w:asciiTheme="minorHAnsi" w:hAnsiTheme="minorHAnsi" w:cstheme="minorHAnsi"/>
          <w:b/>
          <w:sz w:val="26"/>
          <w:highlight w:val="green"/>
          <w:u w:val="single"/>
        </w:rPr>
        <w:t>China’s neighbors and partners</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have so far </w:t>
      </w:r>
      <w:r w:rsidRPr="0033035B">
        <w:rPr>
          <w:rFonts w:asciiTheme="minorHAnsi" w:hAnsiTheme="minorHAnsi" w:cstheme="minorHAnsi"/>
          <w:b/>
          <w:sz w:val="26"/>
          <w:highlight w:val="green"/>
          <w:u w:val="single"/>
        </w:rPr>
        <w:t>responded by taking a cautious approach</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[PDF]. </w:t>
      </w:r>
      <w:r w:rsidRPr="0033035B">
        <w:rPr>
          <w:rFonts w:asciiTheme="minorHAnsi" w:hAnsiTheme="minorHAnsi" w:cstheme="minorHAnsi"/>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33035B">
        <w:rPr>
          <w:rFonts w:asciiTheme="minorHAnsi" w:hAnsiTheme="minorHAnsi" w:cstheme="minorHAnsi"/>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r w:rsidRPr="0033035B">
        <w:rPr>
          <w:rFonts w:asciiTheme="minorHAnsi" w:hAnsiTheme="minorHAnsi" w:cstheme="minorHAnsi"/>
          <w:u w:val="single"/>
        </w:rPr>
        <w:t xml:space="preserve">In spite of the risks, </w:t>
      </w:r>
      <w:r w:rsidRPr="0033035B">
        <w:rPr>
          <w:rFonts w:asciiTheme="minorHAnsi" w:hAnsiTheme="minorHAnsi" w:cstheme="minorHAnsi"/>
          <w:b/>
          <w:sz w:val="26"/>
          <w:highlight w:val="green"/>
          <w:u w:val="single"/>
        </w:rPr>
        <w:t>regional actors are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often </w:t>
      </w:r>
      <w:r w:rsidRPr="0033035B">
        <w:rPr>
          <w:rFonts w:asciiTheme="minorHAnsi" w:hAnsiTheme="minorHAnsi" w:cstheme="minorHAnsi"/>
          <w:b/>
          <w:sz w:val="26"/>
          <w:highlight w:val="green"/>
          <w:u w:val="single"/>
        </w:rPr>
        <w:t>induced by short-term</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economic benefits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needed to fuel growth, though they </w:t>
      </w:r>
      <w:r w:rsidRPr="0033035B">
        <w:rPr>
          <w:rFonts w:asciiTheme="minorHAnsi" w:hAnsiTheme="minorHAnsi" w:cstheme="minorHAnsi"/>
          <w:b/>
          <w:sz w:val="26"/>
          <w:highlight w:val="green"/>
          <w:u w:val="single"/>
        </w:rPr>
        <w:t>remain guarded about bending to Beijing’s strategic preferences</w:t>
      </w:r>
      <w:r w:rsidRPr="0033035B">
        <w:rPr>
          <w:rFonts w:asciiTheme="minorHAnsi" w:hAnsiTheme="minorHAnsi" w:cstheme="minorHAnsi"/>
          <w:u w:val="single"/>
        </w:rPr>
        <w:t>.</w:t>
      </w:r>
      <w:r w:rsidRPr="0033035B">
        <w:rPr>
          <w:rFonts w:asciiTheme="minorHAnsi" w:hAnsiTheme="minorHAnsi" w:cstheme="minorHAnsi"/>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w:t>
      </w:r>
      <w:r w:rsidRPr="0033035B">
        <w:rPr>
          <w:rFonts w:asciiTheme="minorHAnsi" w:hAnsiTheme="minorHAnsi" w:cstheme="minorHAnsi"/>
          <w:sz w:val="16"/>
        </w:rPr>
        <w:lastRenderedPageBreak/>
        <w:t xml:space="preserve">respondents typically hold more favorable views of China than in other parts of the world, according to surveys conducted by Pew Research Center and Afrobarometer [PDF], a Pan-African research network. Countries like Burkina Faso, Ethiopia, Ghana, Liberia, Mali, and Niger have some of the highest views of China’s influence, often ranging above 75 percent. In Latin and South American nations, the majority of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33035B">
        <w:rPr>
          <w:rFonts w:asciiTheme="minorHAnsi" w:hAnsiTheme="minorHAnsi" w:cstheme="minorHAnsi"/>
          <w:b/>
          <w:sz w:val="26"/>
          <w:highlight w:val="green"/>
          <w:u w:val="single"/>
        </w:rPr>
        <w:t>China’s soft power</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campaign is </w:t>
      </w:r>
      <w:r w:rsidRPr="0033035B">
        <w:rPr>
          <w:rFonts w:asciiTheme="minorHAnsi" w:hAnsiTheme="minorHAnsi" w:cstheme="minorHAnsi"/>
          <w:b/>
          <w:sz w:val="26"/>
          <w:highlight w:val="green"/>
          <w:u w:val="single"/>
        </w:rPr>
        <w:t>limited by the dissonance between</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the </w:t>
      </w:r>
      <w:r w:rsidRPr="0033035B">
        <w:rPr>
          <w:rFonts w:asciiTheme="minorHAnsi" w:hAnsiTheme="minorHAnsi" w:cstheme="minorHAnsi"/>
          <w:b/>
          <w:sz w:val="26"/>
          <w:highlight w:val="green"/>
          <w:u w:val="single"/>
        </w:rPr>
        <w:t>image</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that </w:t>
      </w:r>
      <w:r w:rsidRPr="0033035B">
        <w:rPr>
          <w:rFonts w:asciiTheme="minorHAnsi" w:hAnsiTheme="minorHAnsi" w:cstheme="minorHAnsi"/>
          <w:b/>
          <w:sz w:val="26"/>
          <w:highlight w:val="green"/>
          <w:u w:val="single"/>
        </w:rPr>
        <w:t>China aspires to project and the country’s actions</w:t>
      </w:r>
      <w:r w:rsidRPr="0033035B">
        <w:rPr>
          <w:rFonts w:asciiTheme="minorHAnsi" w:hAnsiTheme="minorHAnsi" w:cstheme="minorHAnsi"/>
          <w:sz w:val="16"/>
        </w:rPr>
        <w:t xml:space="preserve">, experts say. Rising nationalism, assertiveness vis-à-vis territorial disputes, </w:t>
      </w:r>
      <w:r w:rsidRPr="0033035B">
        <w:rPr>
          <w:rFonts w:asciiTheme="minorHAnsi" w:hAnsiTheme="minorHAnsi" w:cstheme="minorHAnsi"/>
          <w:b/>
          <w:sz w:val="26"/>
          <w:highlight w:val="green"/>
          <w:u w:val="single"/>
        </w:rPr>
        <w:t>crackdowns</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on nongovernmental organizations, censorship of domestic and international media, limits to the entry of foreign ideals, </w:t>
      </w:r>
      <w:r w:rsidRPr="0033035B">
        <w:rPr>
          <w:rFonts w:asciiTheme="minorHAnsi" w:hAnsiTheme="minorHAnsi" w:cstheme="minorHAnsi"/>
          <w:b/>
          <w:sz w:val="26"/>
          <w:highlight w:val="green"/>
          <w:u w:val="single"/>
        </w:rPr>
        <w:t>and political repression constrain China’s soft power</w:t>
      </w:r>
      <w:r w:rsidRPr="0033035B">
        <w:rPr>
          <w:rFonts w:asciiTheme="minorHAnsi" w:hAnsiTheme="minorHAnsi" w:cstheme="minorHAnsi"/>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33035B">
        <w:rPr>
          <w:rFonts w:asciiTheme="minorHAnsi" w:hAnsiTheme="minorHAnsi" w:cstheme="minorHAnsi"/>
          <w:u w:val="single"/>
        </w:rPr>
        <w:t xml:space="preserve">Ultimately, </w:t>
      </w:r>
      <w:r w:rsidRPr="0033035B">
        <w:rPr>
          <w:rFonts w:asciiTheme="minorHAnsi" w:hAnsiTheme="minorHAnsi" w:cstheme="minorHAnsi"/>
          <w:b/>
          <w:sz w:val="26"/>
          <w:highlight w:val="green"/>
          <w:u w:val="single"/>
        </w:rPr>
        <w:t>China’s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tightening </w:t>
      </w:r>
      <w:r w:rsidRPr="0033035B">
        <w:rPr>
          <w:rFonts w:asciiTheme="minorHAnsi" w:hAnsiTheme="minorHAnsi" w:cstheme="minorHAnsi"/>
          <w:b/>
          <w:sz w:val="26"/>
          <w:highlight w:val="green"/>
          <w:u w:val="single"/>
        </w:rPr>
        <w:t>authoritarian</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political </w:t>
      </w:r>
      <w:r w:rsidRPr="0033035B">
        <w:rPr>
          <w:rFonts w:asciiTheme="minorHAnsi" w:hAnsiTheme="minorHAnsi" w:cstheme="minorHAnsi"/>
          <w:b/>
          <w:sz w:val="26"/>
          <w:highlight w:val="green"/>
          <w:u w:val="single"/>
        </w:rPr>
        <w:t>system</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is the </w:t>
      </w:r>
      <w:r w:rsidRPr="0033035B">
        <w:rPr>
          <w:rFonts w:asciiTheme="minorHAnsi" w:hAnsiTheme="minorHAnsi" w:cstheme="minorHAnsi"/>
          <w:b/>
          <w:sz w:val="26"/>
          <w:highlight w:val="green"/>
          <w:u w:val="single"/>
        </w:rPr>
        <w:t>biggest obstacle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to the positive image the country and government yearn for.</w:t>
      </w:r>
      <w:r w:rsidRPr="0033035B">
        <w:rPr>
          <w:rFonts w:asciiTheme="minorHAnsi" w:hAnsiTheme="minorHAnsi" w:cstheme="minorHAnsi"/>
          <w:sz w:val="16"/>
        </w:rPr>
        <w:t xml:space="preserve"> “</w:t>
      </w:r>
      <w:r w:rsidRPr="0033035B">
        <w:rPr>
          <w:rFonts w:asciiTheme="minorHAnsi" w:hAnsiTheme="minorHAnsi" w:cstheme="minorHAnsi"/>
          <w:u w:val="single"/>
        </w:rPr>
        <w:t>So long as [China’s] political system denies, rather than enables, free human development, its propaganda efforts will face an uphill battle,” wrote David Shambaugh in Foreign Affairs in 2015. Without the free exchange of ideas and the ability of Chinese citizens to engage in open debate, the gap between the government’s portrayal and China’s reality will likely grow. “</w:t>
      </w:r>
      <w:r w:rsidRPr="0033035B">
        <w:rPr>
          <w:rFonts w:asciiTheme="minorHAnsi" w:hAnsiTheme="minorHAnsi" w:cstheme="minorHAnsi"/>
          <w:b/>
          <w:sz w:val="26"/>
          <w:highlight w:val="green"/>
          <w:u w:val="single"/>
        </w:rPr>
        <w:t>China will find it hard to win</w:t>
      </w:r>
      <w:r w:rsidRPr="0033035B">
        <w:rPr>
          <w:rFonts w:asciiTheme="minorHAnsi" w:hAnsiTheme="minorHAnsi" w:cstheme="minorHAnsi"/>
          <w:u w:val="single"/>
        </w:rPr>
        <w:t xml:space="preserve"> friends and </w:t>
      </w:r>
      <w:r w:rsidRPr="0033035B">
        <w:rPr>
          <w:rFonts w:asciiTheme="minorHAnsi" w:hAnsiTheme="minorHAnsi" w:cstheme="minorHAnsi"/>
          <w:b/>
          <w:sz w:val="26"/>
          <w:highlight w:val="green"/>
          <w:u w:val="single"/>
        </w:rPr>
        <w:t>influence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nations so long </w:t>
      </w:r>
      <w:r w:rsidRPr="0033035B">
        <w:rPr>
          <w:rFonts w:asciiTheme="minorHAnsi" w:hAnsiTheme="minorHAnsi" w:cstheme="minorHAnsi"/>
          <w:b/>
          <w:sz w:val="26"/>
          <w:highlight w:val="green"/>
          <w:u w:val="single"/>
          <w:bdr w:val="single" w:sz="18" w:space="0" w:color="auto"/>
        </w:rPr>
        <w:t>as it muzzles its best advocates</w:t>
      </w:r>
      <w:r w:rsidRPr="0033035B">
        <w:rPr>
          <w:rFonts w:asciiTheme="minorHAnsi" w:hAnsiTheme="minorHAnsi" w:cstheme="minorHAnsi"/>
          <w:u w:val="single"/>
        </w:rPr>
        <w:t>,” writes the Economist.</w:t>
      </w:r>
    </w:p>
    <w:p w14:paraId="3E1E6933" w14:textId="77777777" w:rsidR="00FA1B5B" w:rsidRPr="0033035B" w:rsidRDefault="00FA1B5B" w:rsidP="00FA1B5B">
      <w:pPr>
        <w:rPr>
          <w:rFonts w:asciiTheme="minorHAnsi" w:hAnsiTheme="minorHAnsi" w:cstheme="minorHAnsi"/>
        </w:rPr>
      </w:pPr>
    </w:p>
    <w:p w14:paraId="2FB6A6AA" w14:textId="77777777" w:rsidR="00FA1B5B" w:rsidRPr="0033035B" w:rsidRDefault="00FA1B5B" w:rsidP="00FA1B5B">
      <w:pPr>
        <w:pStyle w:val="Heading4"/>
        <w:rPr>
          <w:rFonts w:asciiTheme="minorHAnsi" w:hAnsiTheme="minorHAnsi" w:cstheme="minorHAnsi"/>
        </w:rPr>
      </w:pPr>
      <w:r w:rsidRPr="0033035B">
        <w:rPr>
          <w:rFonts w:asciiTheme="minorHAnsi" w:hAnsiTheme="minorHAnsi" w:cstheme="minorHAnsi"/>
        </w:rPr>
        <w:t xml:space="preserve">2] China’s exploiting lack of Strike Protection to </w:t>
      </w:r>
      <w:r w:rsidRPr="0033035B">
        <w:rPr>
          <w:rFonts w:asciiTheme="minorHAnsi" w:hAnsiTheme="minorHAnsi" w:cstheme="minorHAnsi"/>
          <w:u w:val="single"/>
        </w:rPr>
        <w:t>dismantle</w:t>
      </w:r>
      <w:r w:rsidRPr="0033035B">
        <w:rPr>
          <w:rFonts w:asciiTheme="minorHAnsi" w:hAnsiTheme="minorHAnsi" w:cstheme="minorHAnsi"/>
        </w:rPr>
        <w:t xml:space="preserve"> and </w:t>
      </w:r>
      <w:r w:rsidRPr="0033035B">
        <w:rPr>
          <w:rFonts w:asciiTheme="minorHAnsi" w:hAnsiTheme="minorHAnsi" w:cstheme="minorHAnsi"/>
          <w:u w:val="single"/>
        </w:rPr>
        <w:t>de-power</w:t>
      </w:r>
      <w:r w:rsidRPr="0033035B">
        <w:rPr>
          <w:rFonts w:asciiTheme="minorHAnsi" w:hAnsiTheme="minorHAnsi" w:cstheme="minorHAnsi"/>
        </w:rPr>
        <w:t xml:space="preserve"> Hong Kong’s unions.</w:t>
      </w:r>
    </w:p>
    <w:p w14:paraId="0D249922" w14:textId="77777777" w:rsidR="00FA1B5B" w:rsidRPr="0033035B" w:rsidRDefault="00FA1B5B" w:rsidP="00FA1B5B">
      <w:pPr>
        <w:rPr>
          <w:rFonts w:asciiTheme="minorHAnsi" w:hAnsiTheme="minorHAnsi" w:cstheme="minorHAnsi"/>
        </w:rPr>
      </w:pPr>
      <w:r w:rsidRPr="0033035B">
        <w:rPr>
          <w:rStyle w:val="Style13ptBold"/>
          <w:rFonts w:asciiTheme="minorHAnsi" w:hAnsiTheme="minorHAnsi" w:cstheme="minorHAnsi"/>
        </w:rPr>
        <w:t>Wang 21</w:t>
      </w:r>
      <w:r w:rsidRPr="0033035B">
        <w:rPr>
          <w:rFonts w:asciiTheme="minorHAnsi" w:hAnsiTheme="minorHAnsi" w:cstheme="minorHAnsi"/>
        </w:rPr>
        <w:t xml:space="preserve"> Maya Wang 9-22-2021 "China Is Dismantling Hong Kong’s Unions" </w:t>
      </w:r>
      <w:hyperlink r:id="rId17" w:history="1">
        <w:r w:rsidRPr="0033035B">
          <w:rPr>
            <w:rStyle w:val="Hyperlink"/>
            <w:rFonts w:asciiTheme="minorHAnsi" w:hAnsiTheme="minorHAnsi" w:cstheme="minorHAnsi"/>
          </w:rPr>
          <w:t>https://www.hrw.org/news/2021/09/22/china-dismantling-hong-kongs-unions#</w:t>
        </w:r>
      </w:hyperlink>
      <w:r w:rsidRPr="0033035B">
        <w:rPr>
          <w:rFonts w:asciiTheme="minorHAnsi" w:hAnsiTheme="minorHAnsi" w:cstheme="minorHAnsi"/>
        </w:rPr>
        <w:t xml:space="preserve"> (China Senior Researcher for Human Rights Watch)//Elmer </w:t>
      </w:r>
    </w:p>
    <w:p w14:paraId="50136ADE" w14:textId="77777777" w:rsidR="00FA1B5B" w:rsidRPr="0033035B" w:rsidRDefault="00FA1B5B" w:rsidP="00FA1B5B">
      <w:pPr>
        <w:rPr>
          <w:rFonts w:asciiTheme="minorHAnsi" w:hAnsiTheme="minorHAnsi" w:cstheme="minorHAnsi"/>
          <w:sz w:val="16"/>
        </w:rPr>
      </w:pPr>
      <w:r w:rsidRPr="0033035B">
        <w:rPr>
          <w:rFonts w:asciiTheme="minorHAnsi" w:hAnsiTheme="minorHAnsi" w:cstheme="minorHAnsi"/>
          <w:b/>
          <w:sz w:val="26"/>
          <w:highlight w:val="green"/>
          <w:u w:val="single"/>
        </w:rPr>
        <w:t>Chinese state</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media outlets are </w:t>
      </w:r>
      <w:r w:rsidRPr="0033035B">
        <w:rPr>
          <w:rFonts w:asciiTheme="minorHAnsi" w:hAnsiTheme="minorHAnsi" w:cstheme="minorHAnsi"/>
          <w:b/>
          <w:sz w:val="26"/>
          <w:highlight w:val="green"/>
          <w:u w:val="single"/>
        </w:rPr>
        <w:t>railing against</w:t>
      </w:r>
      <w:r w:rsidRPr="0033035B">
        <w:rPr>
          <w:rFonts w:asciiTheme="minorHAnsi" w:hAnsiTheme="minorHAnsi" w:cstheme="minorHAnsi"/>
          <w:sz w:val="16"/>
          <w:highlight w:val="green"/>
        </w:rPr>
        <w:t xml:space="preserve"> </w:t>
      </w:r>
      <w:r w:rsidRPr="0033035B">
        <w:rPr>
          <w:rFonts w:asciiTheme="minorHAnsi" w:hAnsiTheme="minorHAnsi" w:cstheme="minorHAnsi"/>
          <w:b/>
          <w:sz w:val="26"/>
          <w:highlight w:val="green"/>
          <w:u w:val="single"/>
        </w:rPr>
        <w:t>groups</w:t>
      </w:r>
      <w:r w:rsidRPr="0033035B">
        <w:rPr>
          <w:rFonts w:asciiTheme="minorHAnsi" w:hAnsiTheme="minorHAnsi" w:cstheme="minorHAnsi"/>
          <w:sz w:val="16"/>
          <w:highlight w:val="green"/>
        </w:rPr>
        <w:t xml:space="preserve"> </w:t>
      </w:r>
      <w:r w:rsidRPr="0033035B">
        <w:rPr>
          <w:rFonts w:asciiTheme="minorHAnsi" w:hAnsiTheme="minorHAnsi" w:cstheme="minorHAnsi"/>
          <w:b/>
          <w:sz w:val="26"/>
          <w:highlight w:val="green"/>
          <w:u w:val="single"/>
        </w:rPr>
        <w:t>they claim</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are </w:t>
      </w:r>
      <w:r w:rsidRPr="0033035B">
        <w:rPr>
          <w:rFonts w:asciiTheme="minorHAnsi" w:hAnsiTheme="minorHAnsi" w:cstheme="minorHAnsi"/>
          <w:b/>
          <w:sz w:val="26"/>
          <w:highlight w:val="green"/>
          <w:u w:val="single"/>
        </w:rPr>
        <w:t xml:space="preserve">involved in </w:t>
      </w:r>
      <w:r w:rsidRPr="0033035B">
        <w:rPr>
          <w:rFonts w:asciiTheme="minorHAnsi" w:hAnsiTheme="minorHAnsi" w:cstheme="minorHAnsi"/>
          <w:sz w:val="16"/>
        </w:rPr>
        <w:t xml:space="preserve">money laundering, inciting </w:t>
      </w:r>
      <w:r w:rsidRPr="0033035B">
        <w:rPr>
          <w:rFonts w:asciiTheme="minorHAnsi" w:hAnsiTheme="minorHAnsi" w:cstheme="minorHAnsi"/>
          <w:b/>
          <w:sz w:val="26"/>
          <w:highlight w:val="green"/>
          <w:u w:val="single"/>
        </w:rPr>
        <w:t>riots</w:t>
      </w:r>
      <w:r w:rsidRPr="0033035B">
        <w:rPr>
          <w:rFonts w:asciiTheme="minorHAnsi" w:hAnsiTheme="minorHAnsi" w:cstheme="minorHAnsi"/>
          <w:sz w:val="16"/>
        </w:rPr>
        <w:t>, and supporting gangsters. They warn against “a chronic poison of society” and “a malignant tumor that must be destroyed.” The situation is so bad, the newspapers say, that it is time for the Hong Kong government to crack down. One would think they’re talking about some major crime syndicate, perhaps a terrorist group</w:t>
      </w:r>
      <w:r w:rsidRPr="0033035B">
        <w:rPr>
          <w:rFonts w:asciiTheme="minorHAnsi" w:hAnsiTheme="minorHAnsi" w:cstheme="minorHAnsi"/>
          <w:u w:val="single"/>
        </w:rPr>
        <w:t xml:space="preserve">. But no: The pro-Beijing press is talking about </w:t>
      </w:r>
      <w:r w:rsidRPr="0033035B">
        <w:rPr>
          <w:rFonts w:asciiTheme="minorHAnsi" w:hAnsiTheme="minorHAnsi" w:cstheme="minorHAnsi"/>
          <w:b/>
          <w:sz w:val="26"/>
          <w:highlight w:val="green"/>
          <w:u w:val="single"/>
          <w:bdr w:val="single" w:sz="18" w:space="0" w:color="auto"/>
        </w:rPr>
        <w:t>Hong Kong labor unions</w:t>
      </w:r>
      <w:r w:rsidRPr="0033035B">
        <w:rPr>
          <w:rFonts w:asciiTheme="minorHAnsi" w:hAnsiTheme="minorHAnsi" w:cstheme="minorHAnsi"/>
          <w:u w:val="single"/>
        </w:rPr>
        <w:t xml:space="preserve">. For 48 years the Hong Kong Professional Teachers’ Union has served 95,000 members; its members’ center is well-known for selling stationery supplies. And as with the teachers’ union, the Hong Kong Journalist Association, the Hong Kong Confederation of Trade Unions (HKCTU), </w:t>
      </w:r>
      <w:r w:rsidRPr="0033035B">
        <w:rPr>
          <w:rFonts w:asciiTheme="minorHAnsi" w:hAnsiTheme="minorHAnsi" w:cstheme="minorHAnsi"/>
          <w:u w:val="single"/>
        </w:rPr>
        <w:lastRenderedPageBreak/>
        <w:t>and the Association of Hong Kong Nursing Staff have long and illustrious histories of defending civil liberties and workers’ right</w:t>
      </w:r>
      <w:r w:rsidRPr="0033035B">
        <w:rPr>
          <w:rFonts w:asciiTheme="minorHAnsi" w:hAnsiTheme="minorHAnsi" w:cstheme="minorHAnsi"/>
          <w:sz w:val="16"/>
        </w:rPr>
        <w:t xml:space="preserve">s. Often, after Beijing spotlights people in its papers, </w:t>
      </w:r>
      <w:r w:rsidRPr="0033035B">
        <w:rPr>
          <w:rFonts w:asciiTheme="minorHAnsi" w:hAnsiTheme="minorHAnsi" w:cstheme="minorHAnsi"/>
          <w:b/>
          <w:sz w:val="26"/>
          <w:highlight w:val="green"/>
          <w:u w:val="single"/>
        </w:rPr>
        <w:t>Hong Kong police swoop</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into action. </w:t>
      </w:r>
      <w:r w:rsidRPr="0033035B">
        <w:rPr>
          <w:rFonts w:asciiTheme="minorHAnsi" w:hAnsiTheme="minorHAnsi" w:cstheme="minorHAnsi"/>
          <w:b/>
          <w:sz w:val="26"/>
          <w:highlight w:val="green"/>
          <w:u w:val="single"/>
        </w:rPr>
        <w:t>Fearing</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investigation and </w:t>
      </w:r>
      <w:r w:rsidRPr="0033035B">
        <w:rPr>
          <w:rFonts w:asciiTheme="minorHAnsi" w:hAnsiTheme="minorHAnsi" w:cstheme="minorHAnsi"/>
          <w:b/>
          <w:sz w:val="26"/>
          <w:highlight w:val="green"/>
          <w:u w:val="single"/>
        </w:rPr>
        <w:t>arrests</w:t>
      </w:r>
      <w:r w:rsidRPr="0033035B">
        <w:rPr>
          <w:rFonts w:asciiTheme="minorHAnsi" w:hAnsiTheme="minorHAnsi" w:cstheme="minorHAnsi"/>
          <w:u w:val="single"/>
        </w:rPr>
        <w:t xml:space="preserve">, many civic groups—the </w:t>
      </w:r>
      <w:r w:rsidRPr="0033035B">
        <w:rPr>
          <w:rFonts w:asciiTheme="minorHAnsi" w:hAnsiTheme="minorHAnsi" w:cstheme="minorHAnsi"/>
          <w:b/>
          <w:sz w:val="26"/>
          <w:highlight w:val="green"/>
          <w:u w:val="single"/>
        </w:rPr>
        <w:t>teachers’ union and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now the city’s second-largest labor union, the </w:t>
      </w:r>
      <w:r w:rsidRPr="0033035B">
        <w:rPr>
          <w:rFonts w:asciiTheme="minorHAnsi" w:hAnsiTheme="minorHAnsi" w:cstheme="minorHAnsi"/>
          <w:b/>
          <w:sz w:val="26"/>
          <w:highlight w:val="green"/>
          <w:u w:val="single"/>
        </w:rPr>
        <w:t>HKCTU</w:t>
      </w:r>
      <w:r w:rsidRPr="0033035B">
        <w:rPr>
          <w:rFonts w:asciiTheme="minorHAnsi" w:hAnsiTheme="minorHAnsi" w:cstheme="minorHAnsi"/>
          <w:u w:val="single"/>
        </w:rPr>
        <w:t xml:space="preserve">—have </w:t>
      </w:r>
      <w:r w:rsidRPr="0033035B">
        <w:rPr>
          <w:rFonts w:asciiTheme="minorHAnsi" w:hAnsiTheme="minorHAnsi" w:cstheme="minorHAnsi"/>
          <w:b/>
          <w:sz w:val="26"/>
          <w:highlight w:val="green"/>
          <w:u w:val="single"/>
          <w:bdr w:val="single" w:sz="18" w:space="0" w:color="auto"/>
        </w:rPr>
        <w:t>opted to disband</w:t>
      </w:r>
      <w:r w:rsidRPr="0033035B">
        <w:rPr>
          <w:rFonts w:asciiTheme="minorHAnsi" w:hAnsiTheme="minorHAnsi" w:cstheme="minorHAnsi"/>
          <w:u w:val="single"/>
        </w:rPr>
        <w:t>. International attention to Beijing’s repression in Hong Kong has focused on widely recognized figures like the charismatic young protest leader Joshua Wong or the Apple Daily tycoon Jimmy Lai</w:t>
      </w:r>
      <w:r w:rsidRPr="0033035B">
        <w:rPr>
          <w:rFonts w:asciiTheme="minorHAnsi" w:hAnsiTheme="minorHAnsi" w:cstheme="minorHAnsi"/>
          <w:sz w:val="16"/>
        </w:rPr>
        <w:t xml:space="preserve">. But too few outside of Hong Kong realize that </w:t>
      </w:r>
      <w:r w:rsidRPr="0033035B">
        <w:rPr>
          <w:rFonts w:asciiTheme="minorHAnsi" w:hAnsiTheme="minorHAnsi" w:cstheme="minorHAnsi"/>
          <w:b/>
          <w:sz w:val="26"/>
          <w:highlight w:val="green"/>
          <w:u w:val="single"/>
        </w:rPr>
        <w:t xml:space="preserve">China is </w:t>
      </w:r>
      <w:r w:rsidRPr="0033035B">
        <w:rPr>
          <w:rFonts w:asciiTheme="minorHAnsi" w:hAnsiTheme="minorHAnsi" w:cstheme="minorHAnsi"/>
          <w:sz w:val="16"/>
        </w:rPr>
        <w:t xml:space="preserve">also </w:t>
      </w:r>
      <w:r w:rsidRPr="0033035B">
        <w:rPr>
          <w:rFonts w:asciiTheme="minorHAnsi" w:hAnsiTheme="minorHAnsi" w:cstheme="minorHAnsi"/>
          <w:b/>
          <w:sz w:val="26"/>
          <w:highlight w:val="green"/>
          <w:u w:val="single"/>
        </w:rPr>
        <w:t>dismantling</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the city’s </w:t>
      </w:r>
      <w:r w:rsidRPr="0033035B">
        <w:rPr>
          <w:rFonts w:asciiTheme="minorHAnsi" w:hAnsiTheme="minorHAnsi" w:cstheme="minorHAnsi"/>
          <w:b/>
          <w:sz w:val="26"/>
          <w:highlight w:val="green"/>
          <w:u w:val="single"/>
        </w:rPr>
        <w:t>unions and detaining unionists</w:t>
      </w:r>
      <w:r w:rsidRPr="0033035B">
        <w:rPr>
          <w:rFonts w:asciiTheme="minorHAnsi" w:hAnsiTheme="minorHAnsi" w:cstheme="minorHAnsi"/>
          <w:sz w:val="16"/>
        </w:rPr>
        <w:t xml:space="preserve">, </w:t>
      </w:r>
      <w:r w:rsidRPr="0033035B">
        <w:rPr>
          <w:rFonts w:asciiTheme="minorHAnsi" w:hAnsiTheme="minorHAnsi" w:cstheme="minorHAnsi"/>
          <w:b/>
          <w:sz w:val="26"/>
          <w:highlight w:val="green"/>
          <w:u w:val="single"/>
          <w:bdr w:val="single" w:sz="18" w:space="0" w:color="auto"/>
        </w:rPr>
        <w:t xml:space="preserve">a backbone of civil society. </w:t>
      </w:r>
      <w:r w:rsidRPr="0033035B">
        <w:rPr>
          <w:rFonts w:asciiTheme="minorHAnsi" w:hAnsiTheme="minorHAnsi" w:cstheme="minorHAnsi"/>
          <w:b/>
          <w:sz w:val="26"/>
          <w:highlight w:val="green"/>
          <w:u w:val="single"/>
        </w:rPr>
        <w:t>Fighting for labor rights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has always been a slog in a city known for hyper-capitalism, but doing so </w:t>
      </w:r>
      <w:r w:rsidRPr="0033035B">
        <w:rPr>
          <w:rFonts w:asciiTheme="minorHAnsi" w:hAnsiTheme="minorHAnsi" w:cstheme="minorHAnsi"/>
          <w:b/>
          <w:sz w:val="26"/>
          <w:highlight w:val="green"/>
          <w:u w:val="single"/>
        </w:rPr>
        <w:t>now is downright perilous.</w:t>
      </w:r>
      <w:r w:rsidRPr="0033035B">
        <w:rPr>
          <w:rFonts w:asciiTheme="minorHAnsi" w:hAnsiTheme="minorHAnsi" w:cstheme="minorHAnsi"/>
          <w:u w:val="single"/>
        </w:rPr>
        <w:t xml:space="preserve"> In late July, the police arrested five people from the Speech Therapist Union for “sedition” for publishing children’s books depicting cops as wolves and protesters as sheep. Prominent unionists and labor activists have been arrested and jailed for endangering national security and other vague charges. </w:t>
      </w:r>
      <w:r w:rsidRPr="0033035B">
        <w:rPr>
          <w:rFonts w:asciiTheme="minorHAnsi" w:hAnsiTheme="minorHAnsi" w:cstheme="minorHAnsi"/>
          <w:sz w:val="16"/>
        </w:rPr>
        <w:t xml:space="preserve">For decades, labor unionists like Lee Cheuk-yan, the former head of HKCTU, organized strikes and camped out at factories to demand that employers negotiate with their workers—acts considered rather “radical” by the public in the 1980s. </w:t>
      </w:r>
      <w:r w:rsidRPr="0033035B">
        <w:rPr>
          <w:rFonts w:asciiTheme="minorHAnsi" w:hAnsiTheme="minorHAnsi" w:cstheme="minorHAnsi"/>
          <w:u w:val="single"/>
        </w:rPr>
        <w:t xml:space="preserve">Knowing that the lack of </w:t>
      </w:r>
      <w:r w:rsidRPr="0033035B">
        <w:rPr>
          <w:rFonts w:asciiTheme="minorHAnsi" w:hAnsiTheme="minorHAnsi" w:cstheme="minorHAnsi"/>
          <w:b/>
          <w:sz w:val="26"/>
          <w:highlight w:val="green"/>
          <w:u w:val="single"/>
        </w:rPr>
        <w:t>democracy and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exploitation of workers are intimately linked</w:t>
      </w:r>
      <w:r w:rsidRPr="0033035B">
        <w:rPr>
          <w:rFonts w:asciiTheme="minorHAnsi" w:hAnsiTheme="minorHAnsi" w:cstheme="minorHAnsi"/>
          <w:u w:val="single"/>
        </w:rPr>
        <w:t>, the teachers’ union and the HKCTU participated in electoral politics</w:t>
      </w:r>
      <w:r w:rsidRPr="0033035B">
        <w:rPr>
          <w:rFonts w:asciiTheme="minorHAnsi" w:hAnsiTheme="minorHAnsi" w:cstheme="minorHAnsi"/>
          <w:sz w:val="16"/>
        </w:rPr>
        <w:t xml:space="preserve">. Lee was an elected legislator for over 20 years, until 2016. Hong Kong’s labor movement gained momentum during the 2019 protests, in which two in seven Hong Kongers participated. Citywide strikes became more broadly accepted. People from various professions—ranging from hairstylists to accountants—formed nearly 4,000 new unions. </w:t>
      </w:r>
      <w:r w:rsidRPr="0033035B">
        <w:rPr>
          <w:rFonts w:asciiTheme="minorHAnsi" w:hAnsiTheme="minorHAnsi" w:cstheme="minorHAnsi"/>
          <w:u w:val="single"/>
        </w:rPr>
        <w:t>The Chinese government knows the power of grassroots organizing and doubtlessly sees the developments in Hong Kong as threatening</w:t>
      </w:r>
      <w:r w:rsidRPr="0033035B">
        <w:rPr>
          <w:rFonts w:asciiTheme="minorHAnsi" w:hAnsiTheme="minorHAnsi" w:cstheme="minorHAnsi"/>
          <w:sz w:val="16"/>
        </w:rPr>
        <w:t xml:space="preserve">. Nowadays, the top ranks of the Chinese Communist Party—far from its humble origins—are packed with billionaires whose family fortunes are entwined with the Party’s fate. They, like the capitalist elites they handpicked to run the city, know that empowered workers are antithetical to their political and business model. In June 2020, Beijing imposed a draconian National Security Law on Hong Kong, arresting activists, banning protests, enveloping the city with pervasive fear. </w:t>
      </w:r>
      <w:r w:rsidRPr="0033035B">
        <w:rPr>
          <w:rFonts w:asciiTheme="minorHAnsi" w:hAnsiTheme="minorHAnsi" w:cstheme="minorHAnsi"/>
          <w:u w:val="single"/>
        </w:rPr>
        <w:t>To square the circle of the purported people’s proletariat repressing workers’ advocates, the authorities portray these unions and other civil society groups with the usual authoritarian trope—that they are “foreign agents” out to “destabilize Hong Kong</w:t>
      </w:r>
      <w:r w:rsidRPr="0033035B">
        <w:rPr>
          <w:rFonts w:asciiTheme="minorHAnsi" w:hAnsiTheme="minorHAnsi" w:cstheme="minorHAnsi"/>
          <w:sz w:val="16"/>
        </w:rPr>
        <w:t xml:space="preserve">.” Beijing-controlled unions—such as the Hong Kong Federation of Education Workers—are poised to claim the mantle of workers’ sole representatives in the city, much like their counterparts in China. The </w:t>
      </w:r>
      <w:r w:rsidRPr="0033035B">
        <w:rPr>
          <w:rFonts w:asciiTheme="minorHAnsi" w:hAnsiTheme="minorHAnsi" w:cstheme="minorHAnsi"/>
          <w:b/>
          <w:sz w:val="26"/>
          <w:highlight w:val="green"/>
          <w:u w:val="single"/>
        </w:rPr>
        <w:t>demise of Hong Kong’s unions</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is not just a loss for the territory. </w:t>
      </w:r>
      <w:r w:rsidRPr="0033035B">
        <w:rPr>
          <w:rFonts w:asciiTheme="minorHAnsi" w:hAnsiTheme="minorHAnsi" w:cstheme="minorHAnsi"/>
          <w:u w:val="single"/>
        </w:rPr>
        <w:t xml:space="preserve">These unions have </w:t>
      </w:r>
      <w:r w:rsidRPr="0033035B">
        <w:rPr>
          <w:rFonts w:asciiTheme="minorHAnsi" w:hAnsiTheme="minorHAnsi" w:cstheme="minorHAnsi"/>
          <w:b/>
          <w:sz w:val="26"/>
          <w:highlight w:val="green"/>
          <w:u w:val="single"/>
        </w:rPr>
        <w:t>long been part of</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 xml:space="preserve">overlapping communities of labor organizations that </w:t>
      </w:r>
      <w:r w:rsidRPr="0033035B">
        <w:rPr>
          <w:rFonts w:asciiTheme="minorHAnsi" w:hAnsiTheme="minorHAnsi" w:cstheme="minorHAnsi"/>
          <w:b/>
          <w:sz w:val="26"/>
          <w:highlight w:val="green"/>
          <w:u w:val="single"/>
          <w:bdr w:val="single" w:sz="18" w:space="0" w:color="auto"/>
        </w:rPr>
        <w:t>promote workers’ rights and democracy in China and Asia</w:t>
      </w:r>
      <w:r w:rsidRPr="0033035B">
        <w:rPr>
          <w:rFonts w:asciiTheme="minorHAnsi" w:hAnsiTheme="minorHAnsi" w:cstheme="minorHAnsi"/>
          <w:u w:val="single"/>
          <w:bdr w:val="single" w:sz="18" w:space="0" w:color="auto"/>
        </w:rPr>
        <w:t>.</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With</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Chinese government also </w:t>
      </w:r>
      <w:r w:rsidRPr="0033035B">
        <w:rPr>
          <w:rFonts w:asciiTheme="minorHAnsi" w:hAnsiTheme="minorHAnsi" w:cstheme="minorHAnsi"/>
          <w:b/>
          <w:sz w:val="26"/>
          <w:highlight w:val="green"/>
          <w:u w:val="single"/>
        </w:rPr>
        <w:t>cracking down on labor</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rights </w:t>
      </w:r>
      <w:r w:rsidRPr="0033035B">
        <w:rPr>
          <w:rFonts w:asciiTheme="minorHAnsi" w:hAnsiTheme="minorHAnsi" w:cstheme="minorHAnsi"/>
          <w:b/>
          <w:sz w:val="26"/>
          <w:highlight w:val="green"/>
          <w:u w:val="single"/>
        </w:rPr>
        <w:t>groups in mainland China</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bdr w:val="single" w:sz="18" w:space="0" w:color="auto"/>
        </w:rPr>
        <w:t xml:space="preserve">a valuable window is being lost </w:t>
      </w:r>
      <w:r w:rsidRPr="0033035B">
        <w:rPr>
          <w:rFonts w:asciiTheme="minorHAnsi" w:hAnsiTheme="minorHAnsi" w:cstheme="minorHAnsi"/>
          <w:u w:val="single"/>
        </w:rPr>
        <w:t>into the plight of workers amid a global supply chain heavily dependent on China-made products</w:t>
      </w:r>
      <w:r w:rsidRPr="0033035B">
        <w:rPr>
          <w:rFonts w:asciiTheme="minorHAnsi" w:hAnsiTheme="minorHAnsi" w:cstheme="minorHAnsi"/>
          <w:sz w:val="16"/>
        </w:rPr>
        <w:t>. Labor unions around the world can support their embattled counterparts in Hong Kong, reviving an important legacy of similar efforts from Poland to South Africa. They can press the Chinese government for the release of Hong Kong union leaders, urge their own governments to place escalating sanctions targeting Chinese and Hong Kong officials and entities responsible for the crackdown, and assist counterparts who are still able to promote labor rights in Hong Kong and mainland China.</w:t>
      </w:r>
    </w:p>
    <w:p w14:paraId="13F7A55C" w14:textId="77777777" w:rsidR="00FA1B5B" w:rsidRPr="0033035B" w:rsidRDefault="00FA1B5B" w:rsidP="00FA1B5B">
      <w:pPr>
        <w:pStyle w:val="Heading4"/>
        <w:rPr>
          <w:rFonts w:asciiTheme="minorHAnsi" w:hAnsiTheme="minorHAnsi" w:cstheme="minorHAnsi"/>
        </w:rPr>
      </w:pPr>
      <w:r w:rsidRPr="0033035B">
        <w:rPr>
          <w:rFonts w:asciiTheme="minorHAnsi" w:hAnsiTheme="minorHAnsi" w:cstheme="minorHAnsi"/>
        </w:rPr>
        <w:t xml:space="preserve">Aggressive Hong Kong policy </w:t>
      </w:r>
      <w:r w:rsidRPr="0033035B">
        <w:rPr>
          <w:rFonts w:asciiTheme="minorHAnsi" w:hAnsiTheme="minorHAnsi" w:cstheme="minorHAnsi"/>
          <w:u w:val="single"/>
        </w:rPr>
        <w:t>undermines</w:t>
      </w:r>
      <w:r w:rsidRPr="0033035B">
        <w:rPr>
          <w:rFonts w:asciiTheme="minorHAnsi" w:hAnsiTheme="minorHAnsi" w:cstheme="minorHAnsi"/>
        </w:rPr>
        <w:t xml:space="preserve"> China’s soft power.</w:t>
      </w:r>
    </w:p>
    <w:p w14:paraId="1E8F84AE" w14:textId="77777777" w:rsidR="00FA1B5B" w:rsidRPr="0033035B" w:rsidRDefault="00FA1B5B" w:rsidP="00FA1B5B">
      <w:pPr>
        <w:rPr>
          <w:rFonts w:asciiTheme="minorHAnsi" w:hAnsiTheme="minorHAnsi" w:cstheme="minorHAnsi"/>
        </w:rPr>
      </w:pPr>
      <w:r w:rsidRPr="0033035B">
        <w:rPr>
          <w:rStyle w:val="Style13ptBold"/>
          <w:rFonts w:asciiTheme="minorHAnsi" w:hAnsiTheme="minorHAnsi" w:cstheme="minorHAnsi"/>
        </w:rPr>
        <w:t>Yuan 19</w:t>
      </w:r>
      <w:r w:rsidRPr="0033035B">
        <w:rPr>
          <w:rFonts w:asciiTheme="minorHAnsi" w:hAnsiTheme="minorHAnsi" w:cstheme="minorHAnsi"/>
        </w:rPr>
        <w:t xml:space="preserve"> Li Yuan 8-20-2019 "China's Soft-Power Fail: Condemning Hong Kong's Protests" </w:t>
      </w:r>
      <w:hyperlink r:id="rId18" w:anchor="selection-311.0-311.7" w:history="1">
        <w:r w:rsidRPr="0033035B">
          <w:rPr>
            <w:rStyle w:val="Hyperlink"/>
            <w:rFonts w:asciiTheme="minorHAnsi" w:hAnsiTheme="minorHAnsi" w:cstheme="minorHAnsi"/>
          </w:rPr>
          <w:t>https://archive.md/NcYnR#selection-311.0-311.7</w:t>
        </w:r>
      </w:hyperlink>
      <w:r w:rsidRPr="0033035B">
        <w:rPr>
          <w:rFonts w:asciiTheme="minorHAnsi" w:hAnsiTheme="minorHAnsi" w:cstheme="minorHAnsi"/>
        </w:rPr>
        <w:t xml:space="preserve"> (writes the New New World column for </w:t>
      </w:r>
      <w:r w:rsidRPr="0033035B">
        <w:rPr>
          <w:rFonts w:asciiTheme="minorHAnsi" w:hAnsiTheme="minorHAnsi" w:cstheme="minorHAnsi"/>
        </w:rPr>
        <w:lastRenderedPageBreak/>
        <w:t xml:space="preserve">The New York Times, which focuses on the intersection of technology, business and politics in China and across Asia.)//Elmer </w:t>
      </w:r>
    </w:p>
    <w:p w14:paraId="02E1BAEA" w14:textId="77777777" w:rsidR="00FA1B5B" w:rsidRPr="0033035B" w:rsidRDefault="00FA1B5B" w:rsidP="00FA1B5B">
      <w:pPr>
        <w:rPr>
          <w:rFonts w:asciiTheme="minorHAnsi" w:hAnsiTheme="minorHAnsi" w:cstheme="minorHAnsi"/>
          <w:sz w:val="16"/>
        </w:rPr>
      </w:pPr>
      <w:r w:rsidRPr="0033035B">
        <w:rPr>
          <w:rFonts w:asciiTheme="minorHAnsi" w:hAnsiTheme="minorHAnsi" w:cstheme="minorHAnsi"/>
          <w:sz w:val="16"/>
        </w:rPr>
        <w:t xml:space="preserve">Images of masked thugs massing in Hong Kong’s streets. </w:t>
      </w:r>
      <w:r w:rsidRPr="0033035B">
        <w:rPr>
          <w:rFonts w:asciiTheme="minorHAnsi" w:hAnsiTheme="minorHAnsi" w:cstheme="minorHAnsi"/>
          <w:u w:val="single"/>
        </w:rPr>
        <w:t>Unproven allegations that protesters are being led by the C.I.A. Comparisons between activists and Nazis.</w:t>
      </w:r>
      <w:r w:rsidRPr="0033035B">
        <w:rPr>
          <w:rFonts w:asciiTheme="minorHAnsi" w:hAnsiTheme="minorHAnsi" w:cstheme="minorHAnsi"/>
          <w:sz w:val="16"/>
        </w:rPr>
        <w:t xml:space="preserve"> As protests continue to roil Hong Kong’s streets, </w:t>
      </w:r>
      <w:r w:rsidRPr="0033035B">
        <w:rPr>
          <w:rFonts w:asciiTheme="minorHAnsi" w:hAnsiTheme="minorHAnsi" w:cstheme="minorHAnsi"/>
          <w:b/>
          <w:sz w:val="26"/>
          <w:highlight w:val="green"/>
          <w:u w:val="single"/>
        </w:rPr>
        <w:t>China’s state-led propaganda</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machine has gone into overdrive </w:t>
      </w:r>
      <w:r w:rsidRPr="0033035B">
        <w:rPr>
          <w:rFonts w:asciiTheme="minorHAnsi" w:hAnsiTheme="minorHAnsi" w:cstheme="minorHAnsi"/>
          <w:b/>
          <w:sz w:val="26"/>
          <w:highlight w:val="green"/>
          <w:u w:val="single"/>
        </w:rPr>
        <w:t>to persuade the world</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that</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radical Hong Kong protesters have put the city in peril</w:t>
      </w:r>
      <w:r w:rsidRPr="0033035B">
        <w:rPr>
          <w:rFonts w:asciiTheme="minorHAnsi" w:hAnsiTheme="minorHAnsi" w:cstheme="minorHAnsi"/>
          <w:u w:val="single"/>
        </w:rPr>
        <w:t>. Through social media and other digital arenas, English-language messages from China have painted a picture of a tiny minority of foreign-influenced ruffians intimidating a silent majority of law-and-order residents. These efforts have largely failed</w:t>
      </w:r>
      <w:r w:rsidRPr="0033035B">
        <w:rPr>
          <w:rFonts w:asciiTheme="minorHAnsi" w:hAnsiTheme="minorHAnsi" w:cstheme="minorHAnsi"/>
          <w:sz w:val="16"/>
        </w:rPr>
        <w:t xml:space="preserve">. They took a further blow on Monday, when Facebook and Twitter removed hundreds of accounts that they said appeared to be state-backed efforts to sow misinformation and discord in Hong Kong. Perhaps more significantly, Twitter took the further step of forbidding state-run media outlets from paying to get their tweets promoted so that they appear prominently in users’ timelines. Chinese state-run outlets like the English-language China Daily newspaper and Xinhua, the officials news agency, have used promoted tweets to put their own spin on Hong Kong’s turmoil. Instead of making China’s case, </w:t>
      </w:r>
      <w:r w:rsidRPr="0033035B">
        <w:rPr>
          <w:rFonts w:asciiTheme="minorHAnsi" w:hAnsiTheme="minorHAnsi" w:cstheme="minorHAnsi"/>
          <w:b/>
          <w:sz w:val="26"/>
          <w:highlight w:val="green"/>
          <w:u w:val="single"/>
        </w:rPr>
        <w:t>Beijing’s</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ham-handed international </w:t>
      </w:r>
      <w:r w:rsidRPr="0033035B">
        <w:rPr>
          <w:rFonts w:asciiTheme="minorHAnsi" w:hAnsiTheme="minorHAnsi" w:cstheme="minorHAnsi"/>
          <w:b/>
          <w:sz w:val="26"/>
          <w:highlight w:val="green"/>
          <w:u w:val="single"/>
        </w:rPr>
        <w:t>efforts</w:t>
      </w:r>
      <w:r w:rsidRPr="0033035B">
        <w:rPr>
          <w:rFonts w:asciiTheme="minorHAnsi" w:hAnsiTheme="minorHAnsi" w:cstheme="minorHAnsi"/>
          <w:sz w:val="16"/>
          <w:highlight w:val="green"/>
        </w:rPr>
        <w:t xml:space="preserve"> </w:t>
      </w:r>
      <w:r w:rsidRPr="0033035B">
        <w:rPr>
          <w:rFonts w:asciiTheme="minorHAnsi" w:hAnsiTheme="minorHAnsi" w:cstheme="minorHAnsi"/>
          <w:b/>
          <w:sz w:val="26"/>
          <w:highlight w:val="green"/>
          <w:u w:val="single"/>
        </w:rPr>
        <w:t>have</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simply </w:t>
      </w:r>
      <w:r w:rsidRPr="0033035B">
        <w:rPr>
          <w:rFonts w:asciiTheme="minorHAnsi" w:hAnsiTheme="minorHAnsi" w:cstheme="minorHAnsi"/>
          <w:b/>
          <w:sz w:val="26"/>
          <w:highlight w:val="green"/>
          <w:u w:val="single"/>
        </w:rPr>
        <w:t>underscored</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Beijing’s inability to sway world public opinion. Call it </w:t>
      </w:r>
      <w:r w:rsidRPr="0033035B">
        <w:rPr>
          <w:rFonts w:asciiTheme="minorHAnsi" w:hAnsiTheme="minorHAnsi" w:cstheme="minorHAnsi"/>
          <w:b/>
          <w:sz w:val="26"/>
          <w:highlight w:val="green"/>
          <w:u w:val="single"/>
          <w:bdr w:val="single" w:sz="18" w:space="0" w:color="auto"/>
        </w:rPr>
        <w:t>a failure of Chinese “soft power</w:t>
      </w:r>
      <w:r w:rsidRPr="0033035B">
        <w:rPr>
          <w:rFonts w:asciiTheme="minorHAnsi" w:hAnsiTheme="minorHAnsi" w:cstheme="minorHAnsi"/>
          <w:sz w:val="16"/>
        </w:rPr>
        <w:t xml:space="preserve">” — what the political scientist Joseph S. Nye Jr., who coined term, defined as getting others to want what you want. China wants soft power but, judging by Beijing’s propaganda, doesn’t know how to get it. The contrast has been stark. On Sunday, hundreds of thousands of peaceful demonstrators clogged the city streets to call once again for the city’s leaders to give in to their demands and to give the people greater say in a political system controlled by Beijing. The protesters — organizers put their number at 1.7 million — offered a softer narrative than the world saw the week before, when violent clashes broke out in protests at Hong Kong’s airport. Chinese state media, on the other hand, in recent days has shown images of Chinese paramilitary police across the border in the mainland engaged in crowd-clearing exercises. The Twitter account of Global Times, a nationalist tabloid controlled by the Chinese Communist Party, posted a video on Monday calling four pro-democracy Hong Kong figures “The Gang of Four,” a term that refers to the former Chinese leaders who were blamed for plunging the country into the disastrous Cultural Revolution. (The tweet has since disappeared.) Pro-China activists appeared as well in Australia, Canada and Europe in recent days, putting on less-than-wholesome displays. In Toronto on Sunday, pro-mainland protesters shouted words like “traitor” and “loser” as well as crude epithets at a crowd of Hong Kong supporters. One widely circulated video showed four flashy sports cars revving their engines with Chinese flags hoisted out their windows. “Worst ‘Fast &amp; Furious’ movie ever,” said one person on Twitter. </w:t>
      </w:r>
      <w:r w:rsidRPr="0033035B">
        <w:rPr>
          <w:rFonts w:asciiTheme="minorHAnsi" w:hAnsiTheme="minorHAnsi" w:cstheme="minorHAnsi"/>
          <w:u w:val="single"/>
        </w:rPr>
        <w:t xml:space="preserve">China’s hard power tactics may ultimately work in Hong Kong, though so far protesters appear unbowed by threats of a crackdown. </w:t>
      </w:r>
      <w:r w:rsidRPr="0033035B">
        <w:rPr>
          <w:rFonts w:asciiTheme="minorHAnsi" w:hAnsiTheme="minorHAnsi" w:cstheme="minorHAnsi"/>
          <w:sz w:val="16"/>
        </w:rPr>
        <w:t xml:space="preserve">And at home, where independent news sources like The New York Times are blocked, China’s propaganda push appears to be astonishingly effective. Many internet users there reacted with outrage at the images last week of a Global Times reporter who was beaten by protesters at the airport. Chinese social media is awash with the bloodied faces of police and shaky images of foreigners who state media have alleged — often wrongly — are secret protest leaders. Chinese propaganda efforts abroad are using the same tactics that they use at home. In most cases, they don’t play well. Those efforts include comparing protesters to cockroaches and some cringe-inducing anti-democracy rapping. “Who are you?/Who’s hiding behind the scenes?,” go the lyrics to a rap disseminated by the foreign arm of China Central Television, the state broadcaster. “All I see is a beautiful dream turning to nightmare.” China, since 2010 the world’s second largest economy after the United States, has been determined to build up the nation’s soft power. It envies the sort of unconscious sway that the United States enjoys simply through the pervasiveness of its economic and cultural heft. President Trump isn’t going to win any trade wars because people in China love the “Transformers” movies or watch “Game of Thrones,” but American mass media and other cultural exports increase people’s familiarity and warmth with the country’s ideals. </w:t>
      </w:r>
      <w:r w:rsidRPr="0033035B">
        <w:rPr>
          <w:rFonts w:asciiTheme="minorHAnsi" w:hAnsiTheme="minorHAnsi" w:cstheme="minorHAnsi"/>
          <w:b/>
          <w:bCs/>
          <w:sz w:val="26"/>
          <w:highlight w:val="green"/>
          <w:u w:val="single"/>
        </w:rPr>
        <w:t>China</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could use some of that soft power about now. Its </w:t>
      </w:r>
      <w:r w:rsidRPr="0033035B">
        <w:rPr>
          <w:rFonts w:asciiTheme="minorHAnsi" w:hAnsiTheme="minorHAnsi" w:cstheme="minorHAnsi"/>
          <w:b/>
          <w:bCs/>
          <w:sz w:val="26"/>
          <w:highlight w:val="green"/>
          <w:u w:val="single"/>
          <w:bdr w:val="single" w:sz="18" w:space="0" w:color="auto"/>
        </w:rPr>
        <w:t>credibility and legitimacy are under assault</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in Washington and elsewhere as China hawks rise in prominence. Under Xi Jinping, China’s top leader, China has come up with a wide range of initiatives to woo the world with its ideals and its wallet.</w:t>
      </w:r>
      <w:r w:rsidRPr="0033035B">
        <w:rPr>
          <w:rFonts w:asciiTheme="minorHAnsi" w:hAnsiTheme="minorHAnsi" w:cstheme="minorHAnsi"/>
          <w:sz w:val="16"/>
        </w:rPr>
        <w:t xml:space="preserve"> The “</w:t>
      </w:r>
      <w:r w:rsidRPr="0033035B">
        <w:rPr>
          <w:rFonts w:asciiTheme="minorHAnsi" w:hAnsiTheme="minorHAnsi" w:cstheme="minorHAnsi"/>
          <w:b/>
          <w:sz w:val="26"/>
          <w:highlight w:val="green"/>
          <w:u w:val="single"/>
        </w:rPr>
        <w:t>China Dream</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envisions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 </w:t>
      </w:r>
      <w:r w:rsidRPr="0033035B">
        <w:rPr>
          <w:rFonts w:asciiTheme="minorHAnsi" w:hAnsiTheme="minorHAnsi" w:cstheme="minorHAnsi"/>
          <w:b/>
          <w:sz w:val="26"/>
          <w:highlight w:val="green"/>
          <w:u w:val="single"/>
        </w:rPr>
        <w:t>peaceful world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in </w:t>
      </w:r>
      <w:r w:rsidRPr="0033035B">
        <w:rPr>
          <w:rFonts w:asciiTheme="minorHAnsi" w:hAnsiTheme="minorHAnsi" w:cstheme="minorHAnsi"/>
          <w:b/>
          <w:sz w:val="26"/>
          <w:highlight w:val="green"/>
          <w:u w:val="single"/>
        </w:rPr>
        <w:t>which</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bdr w:val="single" w:sz="18" w:space="0" w:color="auto"/>
        </w:rPr>
        <w:t>China plays a leading role</w:t>
      </w:r>
      <w:r w:rsidRPr="0033035B">
        <w:rPr>
          <w:rFonts w:asciiTheme="minorHAnsi" w:hAnsiTheme="minorHAnsi" w:cstheme="minorHAnsi"/>
          <w:sz w:val="16"/>
        </w:rPr>
        <w:t>. Projects like the Belt and Road Initiative and the Asian Infrastructure Investment Bank are intended to show the benefits of China’s growing wealth. “It is easy to dismiss such talk as ‘slogan diplomacy,’” wrote David Shambaugh of the George Washington University in 2015. “But Beijing nonetheless attaches great importance to it</w:t>
      </w:r>
      <w:r w:rsidRPr="0033035B">
        <w:rPr>
          <w:rFonts w:asciiTheme="minorHAnsi" w:hAnsiTheme="minorHAnsi" w:cstheme="minorHAnsi"/>
          <w:u w:val="single"/>
        </w:rPr>
        <w:t xml:space="preserve">.” “We should increase China’s soft power, give a good Chinese narrative, and better communicate </w:t>
      </w:r>
      <w:r w:rsidRPr="0033035B">
        <w:rPr>
          <w:rFonts w:asciiTheme="minorHAnsi" w:hAnsiTheme="minorHAnsi" w:cstheme="minorHAnsi"/>
          <w:u w:val="single"/>
        </w:rPr>
        <w:lastRenderedPageBreak/>
        <w:t>China’s messages to the world,” Mr. Xi said not long after he took power in 2013</w:t>
      </w:r>
      <w:r w:rsidRPr="0033035B">
        <w:rPr>
          <w:rFonts w:asciiTheme="minorHAnsi" w:hAnsiTheme="minorHAnsi" w:cstheme="minorHAnsi"/>
          <w:sz w:val="16"/>
        </w:rPr>
        <w:t xml:space="preserve">. In his most important media policy speech in 2016, Mr. Xi instructed the top official media organizations to learn to tell compelling Chinese stories and build flagship foreign-language media outlets with global influences. Xinhua, CCTV, Global Times and the rest have built up their presence in the United States and elsewhere. They have also taken to the very same social media outlets like Facebook and Twitter that Beijing blocks at home. Some accounts have amassed followers of over 10 million. </w:t>
      </w:r>
      <w:r w:rsidRPr="0033035B">
        <w:rPr>
          <w:rFonts w:asciiTheme="minorHAnsi" w:hAnsiTheme="minorHAnsi" w:cstheme="minorHAnsi"/>
          <w:u w:val="single"/>
        </w:rPr>
        <w:t xml:space="preserve">However, the </w:t>
      </w:r>
      <w:r w:rsidRPr="0033035B">
        <w:rPr>
          <w:rFonts w:asciiTheme="minorHAnsi" w:hAnsiTheme="minorHAnsi" w:cstheme="minorHAnsi"/>
          <w:b/>
          <w:sz w:val="26"/>
          <w:highlight w:val="green"/>
          <w:u w:val="single"/>
        </w:rPr>
        <w:t>Hong Kong protests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have </w:t>
      </w:r>
      <w:r w:rsidRPr="0033035B">
        <w:rPr>
          <w:rFonts w:asciiTheme="minorHAnsi" w:hAnsiTheme="minorHAnsi" w:cstheme="minorHAnsi"/>
          <w:b/>
          <w:sz w:val="26"/>
          <w:highlight w:val="green"/>
          <w:u w:val="single"/>
        </w:rPr>
        <w:t>suggested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that </w:t>
      </w:r>
      <w:r w:rsidRPr="0033035B">
        <w:rPr>
          <w:rFonts w:asciiTheme="minorHAnsi" w:hAnsiTheme="minorHAnsi" w:cstheme="minorHAnsi"/>
          <w:b/>
          <w:sz w:val="26"/>
          <w:highlight w:val="green"/>
          <w:u w:val="single"/>
        </w:rPr>
        <w:t>Beijing still knows hard power much better than soft</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 xml:space="preserve">Instead of offering a competing narrative of a Hong Kong that could prosper under Chinese rule, </w:t>
      </w:r>
      <w:r w:rsidRPr="0033035B">
        <w:rPr>
          <w:rFonts w:asciiTheme="minorHAnsi" w:hAnsiTheme="minorHAnsi" w:cstheme="minorHAnsi"/>
          <w:b/>
          <w:sz w:val="26"/>
          <w:highlight w:val="green"/>
          <w:u w:val="single"/>
          <w:bdr w:val="single" w:sz="18" w:space="0" w:color="auto"/>
        </w:rPr>
        <w:t>it has instead made itself look like a bully</w:t>
      </w:r>
      <w:r w:rsidRPr="0033035B">
        <w:rPr>
          <w:rFonts w:asciiTheme="minorHAnsi" w:hAnsiTheme="minorHAnsi" w:cstheme="minorHAnsi"/>
          <w:u w:val="single"/>
        </w:rPr>
        <w:t>. Though troops haven’t crossed the border, images distributed around the world by Chinese media outlets show heavily armed personnel preparing for urban conflict</w:t>
      </w:r>
      <w:r w:rsidRPr="0033035B">
        <w:rPr>
          <w:rFonts w:asciiTheme="minorHAnsi" w:hAnsiTheme="minorHAnsi" w:cstheme="minorHAnsi"/>
          <w:sz w:val="16"/>
        </w:rPr>
        <w:t xml:space="preserve">. Beijing is forcing businesses, both global and local, to keep their Hong Kong employees in line or risk getting cut off from the vast Chinese market. On Sunday Beijing announced a new policy that will buff up the socialist city of Shenzhen just across the border so it can compete head-to-head with capitalist Hong Kong. Some young mainlanders are so worked up with nationalistic fervor that they are using software to bypass Chinese censors to log into Facebook, Twitter and Instagram to blast and shame those who support Hong Kong. While that may have some impact on Chinese students living abroad, it has had little impact beyond that. Contrast China’s approach with Russia. Moscow-tied groups have used social media to tremendously disruptive effect in the United States, Europe and elsewhere. But China needs to build a positive image for itself, not tear down the reputation of others. That is in part why a recent CCTV tweet, comparing Hong Kong’s protest to the Nazi rise to power in Germany in the 1930s, </w:t>
      </w:r>
      <w:r w:rsidRPr="0033035B">
        <w:rPr>
          <w:rFonts w:asciiTheme="minorHAnsi" w:hAnsiTheme="minorHAnsi" w:cstheme="minorHAnsi"/>
          <w:b/>
          <w:bCs/>
          <w:u w:val="single"/>
        </w:rPr>
        <w:t>undermines Beijing more than it helps</w:t>
      </w:r>
      <w:r w:rsidRPr="0033035B">
        <w:rPr>
          <w:rFonts w:asciiTheme="minorHAnsi" w:hAnsiTheme="minorHAnsi" w:cstheme="minorHAnsi"/>
          <w:sz w:val="16"/>
        </w:rPr>
        <w:t>. The post quotes a rewritten version of the poem by Martin Niemöller, the church leader who opposed Hitler, which ends with, “Then they came for me — and there was no one left to speak for me.” The People’s Daily version compares the persecution of Jews, socialists and trade unionists with protesters storming Hong Kong’s main legislative building, blocking roads and attacking reporters, including an accusation that demonstrators “trampled the freedom of the press.” China risks eroding what little soft power it has should it continue down the same rhetorical path. As Mr. Nye once explained to Chinese university students, “the best propaganda is not propaganda,” because during the Information Age, “credibility is the scarcest resource.”</w:t>
      </w:r>
    </w:p>
    <w:p w14:paraId="28CC6339" w14:textId="77777777" w:rsidR="00FA1B5B" w:rsidRPr="0033035B" w:rsidRDefault="00FA1B5B" w:rsidP="00FA1B5B">
      <w:pPr>
        <w:pStyle w:val="Heading4"/>
        <w:rPr>
          <w:rFonts w:asciiTheme="minorHAnsi" w:hAnsiTheme="minorHAnsi" w:cstheme="minorHAnsi"/>
        </w:rPr>
      </w:pPr>
      <w:r w:rsidRPr="0033035B">
        <w:rPr>
          <w:rFonts w:asciiTheme="minorHAnsi" w:hAnsiTheme="minorHAnsi" w:cstheme="minorHAnsi"/>
        </w:rPr>
        <w:t>Chinese leadership solves existential threats and establishes global governance.</w:t>
      </w:r>
    </w:p>
    <w:p w14:paraId="44074EBC" w14:textId="77777777" w:rsidR="00FA1B5B" w:rsidRPr="0033035B" w:rsidRDefault="00FA1B5B" w:rsidP="00FA1B5B">
      <w:pPr>
        <w:rPr>
          <w:rFonts w:asciiTheme="minorHAnsi" w:hAnsiTheme="minorHAnsi" w:cstheme="minorHAnsi"/>
        </w:rPr>
      </w:pPr>
      <w:r w:rsidRPr="0033035B">
        <w:rPr>
          <w:rStyle w:val="Style13ptBold"/>
          <w:rFonts w:asciiTheme="minorHAnsi" w:hAnsiTheme="minorHAnsi" w:cstheme="minorHAnsi"/>
        </w:rPr>
        <w:t>Yamei 18</w:t>
      </w:r>
      <w:r w:rsidRPr="0033035B">
        <w:rPr>
          <w:rFonts w:asciiTheme="minorHAnsi" w:hAnsiTheme="minorHAnsi" w:cstheme="minorHAnsi"/>
        </w:rPr>
        <w:t xml:space="preserve"> Shen Yamei 18, Deputy Director and Associate Research Fellow of Department for American Studies, China Institute of International Studies, 1-9-2018, "Probing into the “Chinese Solution” for the Transformation of Global Governance," CAIFC, </w:t>
      </w:r>
      <w:hyperlink r:id="rId19" w:history="1">
        <w:r w:rsidRPr="0033035B">
          <w:rPr>
            <w:rStyle w:val="Hyperlink"/>
            <w:rFonts w:asciiTheme="minorHAnsi" w:hAnsiTheme="minorHAnsi" w:cstheme="minorHAnsi"/>
          </w:rPr>
          <w:t>http://www.caifc.org.cn/en/content.aspx?id=4491</w:t>
        </w:r>
      </w:hyperlink>
    </w:p>
    <w:p w14:paraId="676468A6" w14:textId="77777777" w:rsidR="00FA1B5B" w:rsidRPr="0033035B" w:rsidRDefault="00FA1B5B" w:rsidP="00FA1B5B">
      <w:pPr>
        <w:rPr>
          <w:rStyle w:val="StyleUnderline"/>
          <w:rFonts w:asciiTheme="minorHAnsi" w:hAnsiTheme="minorHAnsi" w:cstheme="minorHAnsi"/>
          <w:b w:val="0"/>
          <w:bCs/>
        </w:rPr>
      </w:pPr>
      <w:r w:rsidRPr="0033035B">
        <w:rPr>
          <w:rFonts w:asciiTheme="minorHAnsi" w:hAnsiTheme="minorHAnsi" w:cstheme="minorHAnsi"/>
          <w:sz w:val="16"/>
        </w:rPr>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33035B">
        <w:rPr>
          <w:rStyle w:val="Emphasis"/>
          <w:rFonts w:asciiTheme="minorHAnsi" w:hAnsiTheme="minorHAnsi" w:cstheme="minorHAnsi"/>
          <w:sz w:val="24"/>
        </w:rPr>
        <w:t>The “</w:t>
      </w:r>
      <w:r w:rsidRPr="0033035B">
        <w:rPr>
          <w:rStyle w:val="Emphasis"/>
          <w:rFonts w:asciiTheme="minorHAnsi" w:hAnsiTheme="minorHAnsi" w:cstheme="minorHAnsi"/>
          <w:sz w:val="24"/>
          <w:highlight w:val="green"/>
        </w:rPr>
        <w:t>shortcomings” of the existing global governance system are prominent</w:t>
      </w:r>
      <w:r w:rsidRPr="0033035B">
        <w:rPr>
          <w:rStyle w:val="Emphasis"/>
          <w:rFonts w:asciiTheme="minorHAnsi" w:hAnsiTheme="minorHAnsi" w:cstheme="minorHAnsi"/>
          <w:sz w:val="24"/>
        </w:rPr>
        <w:t xml:space="preserve">, </w:t>
      </w:r>
      <w:r w:rsidRPr="0033035B">
        <w:rPr>
          <w:rStyle w:val="Emphasis"/>
          <w:rFonts w:asciiTheme="minorHAnsi" w:hAnsiTheme="minorHAnsi" w:cstheme="minorHAnsi"/>
          <w:sz w:val="24"/>
          <w:highlight w:val="green"/>
        </w:rPr>
        <w:t>which can hardly ensure</w:t>
      </w:r>
      <w:r w:rsidRPr="0033035B">
        <w:rPr>
          <w:rStyle w:val="Emphasis"/>
          <w:rFonts w:asciiTheme="minorHAnsi" w:hAnsiTheme="minorHAnsi" w:cstheme="minorHAnsi"/>
          <w:sz w:val="24"/>
        </w:rPr>
        <w:t xml:space="preserve"> global </w:t>
      </w:r>
      <w:r w:rsidRPr="0033035B">
        <w:rPr>
          <w:rStyle w:val="Emphasis"/>
          <w:rFonts w:asciiTheme="minorHAnsi" w:hAnsiTheme="minorHAnsi" w:cstheme="minorHAnsi"/>
          <w:sz w:val="24"/>
          <w:highlight w:val="green"/>
        </w:rPr>
        <w:t>development</w:t>
      </w:r>
      <w:r w:rsidRPr="0033035B">
        <w:rPr>
          <w:rStyle w:val="Emphasis"/>
          <w:rFonts w:asciiTheme="minorHAnsi" w:hAnsiTheme="minorHAnsi" w:cstheme="minorHAnsi"/>
          <w:sz w:val="24"/>
        </w:rPr>
        <w:t xml:space="preserve">. First, the </w:t>
      </w:r>
      <w:r w:rsidRPr="0033035B">
        <w:rPr>
          <w:rStyle w:val="Emphasis"/>
          <w:rFonts w:asciiTheme="minorHAnsi" w:hAnsiTheme="minorHAnsi" w:cstheme="minorHAnsi"/>
          <w:sz w:val="24"/>
          <w:highlight w:val="green"/>
        </w:rPr>
        <w:t>traditional dominant forces are seriously imbalanced</w:t>
      </w:r>
      <w:r w:rsidRPr="0033035B">
        <w:rPr>
          <w:rStyle w:val="StyleUnderline"/>
          <w:rFonts w:asciiTheme="minorHAnsi" w:hAnsiTheme="minorHAnsi" w:cstheme="minorHAnsi"/>
          <w:i/>
        </w:rPr>
        <w:t>.</w:t>
      </w:r>
      <w:r w:rsidRPr="0033035B">
        <w:rPr>
          <w:rStyle w:val="StyleUnderline"/>
          <w:rFonts w:asciiTheme="minorHAnsi" w:hAnsiTheme="minorHAnsi" w:cstheme="minorHAnsi"/>
        </w:rPr>
        <w:t xml:space="preserve"> The US and Europe</w:t>
      </w:r>
      <w:r w:rsidRPr="0033035B">
        <w:rPr>
          <w:rFonts w:asciiTheme="minorHAnsi" w:hAnsiTheme="minorHAnsi" w:cstheme="minorHAnsi"/>
          <w:sz w:val="16"/>
        </w:rPr>
        <w:t xml:space="preserve"> that used to dominate the global governance system </w:t>
      </w:r>
      <w:r w:rsidRPr="0033035B">
        <w:rPr>
          <w:rStyle w:val="StyleUnderline"/>
          <w:rFonts w:asciiTheme="minorHAnsi" w:hAnsiTheme="minorHAnsi" w:cstheme="minorHAnsi"/>
        </w:rPr>
        <w:t>have been beset with structural problems</w:t>
      </w:r>
      <w:r w:rsidRPr="0033035B">
        <w:rPr>
          <w:rFonts w:asciiTheme="minorHAnsi" w:hAnsiTheme="minorHAnsi" w:cstheme="minorHAnsi"/>
          <w:sz w:val="16"/>
        </w:rPr>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33035B">
        <w:rPr>
          <w:rStyle w:val="Emphasis"/>
          <w:rFonts w:asciiTheme="minorHAnsi" w:hAnsiTheme="minorHAnsi" w:cstheme="minorHAnsi"/>
          <w:sz w:val="24"/>
        </w:rPr>
        <w:t xml:space="preserve">the </w:t>
      </w:r>
      <w:r w:rsidRPr="0033035B">
        <w:rPr>
          <w:rStyle w:val="Emphasis"/>
          <w:rFonts w:asciiTheme="minorHAnsi" w:hAnsiTheme="minorHAnsi" w:cstheme="minorHAnsi"/>
          <w:sz w:val="24"/>
          <w:highlight w:val="green"/>
        </w:rPr>
        <w:t>traditional</w:t>
      </w:r>
      <w:r w:rsidRPr="0033035B">
        <w:rPr>
          <w:rStyle w:val="Emphasis"/>
          <w:rFonts w:asciiTheme="minorHAnsi" w:hAnsiTheme="minorHAnsi" w:cstheme="minorHAnsi"/>
          <w:sz w:val="24"/>
        </w:rPr>
        <w:t xml:space="preserve"> governance </w:t>
      </w:r>
      <w:r w:rsidRPr="0033035B">
        <w:rPr>
          <w:rStyle w:val="Emphasis"/>
          <w:rFonts w:asciiTheme="minorHAnsi" w:hAnsiTheme="minorHAnsi" w:cstheme="minorHAnsi"/>
          <w:sz w:val="24"/>
          <w:highlight w:val="green"/>
        </w:rPr>
        <w:t>mechanisms such as the World Bank, IMF</w:t>
      </w:r>
      <w:r w:rsidRPr="0033035B">
        <w:rPr>
          <w:rStyle w:val="Emphasis"/>
          <w:rFonts w:asciiTheme="minorHAnsi" w:hAnsiTheme="minorHAnsi" w:cstheme="minorHAnsi"/>
          <w:sz w:val="24"/>
        </w:rPr>
        <w:t xml:space="preserve"> and G7 </w:t>
      </w:r>
      <w:r w:rsidRPr="0033035B">
        <w:rPr>
          <w:rStyle w:val="Emphasis"/>
          <w:rFonts w:asciiTheme="minorHAnsi" w:hAnsiTheme="minorHAnsi" w:cstheme="minorHAnsi"/>
          <w:sz w:val="24"/>
          <w:highlight w:val="green"/>
        </w:rPr>
        <w:t xml:space="preserve">failed to reflect the demand </w:t>
      </w:r>
      <w:r w:rsidRPr="0033035B">
        <w:rPr>
          <w:rStyle w:val="Emphasis"/>
          <w:rFonts w:asciiTheme="minorHAnsi" w:hAnsiTheme="minorHAnsi" w:cstheme="minorHAnsi"/>
          <w:sz w:val="24"/>
          <w:highlight w:val="green"/>
        </w:rPr>
        <w:lastRenderedPageBreak/>
        <w:t>of the new pattern</w:t>
      </w:r>
      <w:r w:rsidRPr="0033035B">
        <w:rPr>
          <w:rStyle w:val="Emphasis"/>
          <w:rFonts w:asciiTheme="minorHAnsi" w:hAnsiTheme="minorHAnsi" w:cstheme="minorHAnsi"/>
          <w:sz w:val="24"/>
        </w:rPr>
        <w:t xml:space="preserve">, </w:t>
      </w:r>
      <w:r w:rsidRPr="0033035B">
        <w:rPr>
          <w:rStyle w:val="Emphasis"/>
          <w:rFonts w:asciiTheme="minorHAnsi" w:hAnsiTheme="minorHAnsi" w:cstheme="minorHAnsi"/>
          <w:sz w:val="24"/>
          <w:highlight w:val="green"/>
        </w:rPr>
        <w:t>in addition to their lack of representation</w:t>
      </w:r>
      <w:r w:rsidRPr="0033035B">
        <w:rPr>
          <w:rStyle w:val="Emphasis"/>
          <w:rFonts w:asciiTheme="minorHAnsi" w:hAnsiTheme="minorHAnsi" w:cstheme="minorHAnsi"/>
          <w:sz w:val="24"/>
        </w:rPr>
        <w:t xml:space="preserve"> and inclusiveness. </w:t>
      </w:r>
      <w:r w:rsidRPr="0033035B">
        <w:rPr>
          <w:rStyle w:val="StyleUnderline"/>
          <w:rFonts w:asciiTheme="minorHAnsi" w:hAnsiTheme="minorHAnsi" w:cstheme="minorHAnsi"/>
        </w:rPr>
        <w:t>Third, the global governance rules are developing in a fragmented way, with governance deficits existing in some key areas.</w:t>
      </w:r>
      <w:r w:rsidRPr="0033035B">
        <w:rPr>
          <w:rFonts w:asciiTheme="minorHAnsi" w:hAnsiTheme="minorHAnsi" w:cstheme="minorHAnsi"/>
          <w:sz w:val="16"/>
        </w:rPr>
        <w:t xml:space="preserve"> With the diversification and in-depth integration of international interests, the domain of global governance has continued to expand, with actors multiplying by folds and action intentions becoming complicated. </w:t>
      </w:r>
      <w:r w:rsidRPr="0033035B">
        <w:rPr>
          <w:rStyle w:val="StyleUnderline"/>
          <w:rFonts w:asciiTheme="minorHAnsi" w:hAnsiTheme="minorHAnsi" w:cstheme="minorHAnsi"/>
        </w:rPr>
        <w:t>As relevant efforts are usually temporary and limited to specific partners or issues, global governance driven by requests of “diversified governance” lacks systematic and comprehensive solutions</w:t>
      </w:r>
      <w:r w:rsidRPr="0033035B">
        <w:rPr>
          <w:rFonts w:asciiTheme="minorHAnsi" w:hAnsiTheme="minorHAnsi" w:cstheme="minorHAnsi"/>
          <w:sz w:val="16"/>
        </w:rPr>
        <w:t xml:space="preserve">. </w:t>
      </w:r>
      <w:r w:rsidRPr="0033035B">
        <w:rPr>
          <w:rStyle w:val="StyleUnderline"/>
          <w:rFonts w:asciiTheme="minorHAnsi" w:hAnsiTheme="minorHAnsi" w:cstheme="minorHAnsi"/>
        </w:rPr>
        <w:t xml:space="preserve">Since the beginning of this year, </w:t>
      </w:r>
      <w:r w:rsidRPr="0033035B">
        <w:rPr>
          <w:rStyle w:val="StyleUnderline"/>
          <w:rFonts w:asciiTheme="minorHAnsi" w:hAnsiTheme="minorHAnsi" w:cstheme="minorHAnsi"/>
          <w:highlight w:val="green"/>
        </w:rPr>
        <w:t xml:space="preserve">there have been risks </w:t>
      </w:r>
      <w:r w:rsidRPr="0033035B">
        <w:rPr>
          <w:rStyle w:val="StyleUnderline"/>
          <w:rFonts w:asciiTheme="minorHAnsi" w:hAnsiTheme="minorHAnsi" w:cstheme="minorHAnsi"/>
        </w:rPr>
        <w:t>of running into an acephalous state</w:t>
      </w:r>
      <w:r w:rsidRPr="0033035B">
        <w:rPr>
          <w:rStyle w:val="StyleUnderline"/>
          <w:rFonts w:asciiTheme="minorHAnsi" w:hAnsiTheme="minorHAnsi" w:cstheme="minorHAnsi"/>
          <w:i/>
        </w:rPr>
        <w:t xml:space="preserve"> </w:t>
      </w:r>
      <w:r w:rsidRPr="0033035B">
        <w:rPr>
          <w:rStyle w:val="Emphasis"/>
          <w:rFonts w:asciiTheme="minorHAnsi" w:hAnsiTheme="minorHAnsi" w:cstheme="minorHAnsi"/>
          <w:sz w:val="24"/>
          <w:highlight w:val="green"/>
        </w:rPr>
        <w:t>in such key areas as</w:t>
      </w:r>
      <w:r w:rsidRPr="0033035B">
        <w:rPr>
          <w:rStyle w:val="Emphasis"/>
          <w:rFonts w:asciiTheme="minorHAnsi" w:hAnsiTheme="minorHAnsi" w:cstheme="minorHAnsi"/>
          <w:sz w:val="24"/>
        </w:rPr>
        <w:t xml:space="preserve"> global </w:t>
      </w:r>
      <w:r w:rsidRPr="0033035B">
        <w:rPr>
          <w:rStyle w:val="Emphasis"/>
          <w:rFonts w:asciiTheme="minorHAnsi" w:hAnsiTheme="minorHAnsi" w:cstheme="minorHAnsi"/>
          <w:sz w:val="24"/>
          <w:highlight w:val="green"/>
        </w:rPr>
        <w:t>economic governance and climate change</w:t>
      </w:r>
      <w:r w:rsidRPr="0033035B">
        <w:rPr>
          <w:rFonts w:asciiTheme="minorHAnsi" w:hAnsiTheme="minorHAnsi" w:cstheme="minorHAnsi"/>
          <w:i/>
          <w:iCs/>
          <w:u w:val="single"/>
        </w:rPr>
        <w:t xml:space="preserve">. </w:t>
      </w:r>
      <w:r w:rsidRPr="0033035B">
        <w:rPr>
          <w:rStyle w:val="Emphasis"/>
          <w:rFonts w:asciiTheme="minorHAnsi" w:hAnsiTheme="minorHAnsi" w:cstheme="minorHAnsi"/>
          <w:sz w:val="24"/>
        </w:rPr>
        <w:t xml:space="preserve">Such emerging issues as </w:t>
      </w:r>
      <w:r w:rsidRPr="0033035B">
        <w:rPr>
          <w:rStyle w:val="Emphasis"/>
          <w:rFonts w:asciiTheme="minorHAnsi" w:hAnsiTheme="minorHAnsi" w:cstheme="minorHAnsi"/>
          <w:sz w:val="24"/>
          <w:highlight w:val="green"/>
          <w:bdr w:val="single" w:sz="4" w:space="0" w:color="auto"/>
        </w:rPr>
        <w:t>nuclear security and</w:t>
      </w:r>
      <w:r w:rsidRPr="0033035B">
        <w:rPr>
          <w:rStyle w:val="Emphasis"/>
          <w:rFonts w:asciiTheme="minorHAnsi" w:hAnsiTheme="minorHAnsi" w:cstheme="minorHAnsi"/>
          <w:sz w:val="24"/>
          <w:bdr w:val="single" w:sz="4" w:space="0" w:color="auto"/>
        </w:rPr>
        <w:t xml:space="preserve"> international </w:t>
      </w:r>
      <w:r w:rsidRPr="0033035B">
        <w:rPr>
          <w:rStyle w:val="Emphasis"/>
          <w:rFonts w:asciiTheme="minorHAnsi" w:hAnsiTheme="minorHAnsi" w:cstheme="minorHAnsi"/>
          <w:sz w:val="24"/>
          <w:highlight w:val="green"/>
          <w:bdr w:val="single" w:sz="4" w:space="0" w:color="auto"/>
        </w:rPr>
        <w:t xml:space="preserve">terrorism </w:t>
      </w:r>
      <w:r w:rsidRPr="0033035B">
        <w:rPr>
          <w:rStyle w:val="Emphasis"/>
          <w:rFonts w:asciiTheme="minorHAnsi" w:hAnsiTheme="minorHAnsi" w:cstheme="minorHAnsi"/>
          <w:sz w:val="24"/>
          <w:bdr w:val="single" w:sz="4" w:space="0" w:color="auto"/>
        </w:rPr>
        <w:t>have suffered injustice because of power politics</w:t>
      </w:r>
      <w:r w:rsidRPr="0033035B">
        <w:rPr>
          <w:rFonts w:asciiTheme="minorHAnsi" w:hAnsiTheme="minorHAnsi" w:cstheme="minorHAnsi"/>
          <w:i/>
          <w:iCs/>
          <w:u w:val="single"/>
          <w:bdr w:val="single" w:sz="4" w:space="0" w:color="auto"/>
        </w:rPr>
        <w:t xml:space="preserve">. </w:t>
      </w:r>
      <w:r w:rsidRPr="0033035B">
        <w:rPr>
          <w:rStyle w:val="Emphasis"/>
          <w:rFonts w:asciiTheme="minorHAnsi" w:hAnsiTheme="minorHAnsi" w:cstheme="minorHAnsi"/>
          <w:sz w:val="24"/>
          <w:bdr w:val="single" w:sz="4" w:space="0" w:color="auto"/>
        </w:rPr>
        <w:t xml:space="preserve">The governance areas in deficit, such as </w:t>
      </w:r>
      <w:r w:rsidRPr="0033035B">
        <w:rPr>
          <w:rStyle w:val="Emphasis"/>
          <w:rFonts w:asciiTheme="minorHAnsi" w:hAnsiTheme="minorHAnsi" w:cstheme="minorHAnsi"/>
          <w:sz w:val="24"/>
          <w:highlight w:val="green"/>
          <w:bdr w:val="single" w:sz="4" w:space="0" w:color="auto"/>
        </w:rPr>
        <w:t>cyber security</w:t>
      </w:r>
      <w:r w:rsidRPr="0033035B">
        <w:rPr>
          <w:rStyle w:val="Emphasis"/>
          <w:rFonts w:asciiTheme="minorHAnsi" w:hAnsiTheme="minorHAnsi" w:cstheme="minorHAnsi"/>
          <w:sz w:val="24"/>
          <w:bdr w:val="single" w:sz="4" w:space="0" w:color="auto"/>
        </w:rPr>
        <w:t xml:space="preserve">, </w:t>
      </w:r>
      <w:r w:rsidRPr="0033035B">
        <w:rPr>
          <w:rStyle w:val="Emphasis"/>
          <w:rFonts w:asciiTheme="minorHAnsi" w:hAnsiTheme="minorHAnsi" w:cstheme="minorHAnsi"/>
          <w:sz w:val="24"/>
          <w:highlight w:val="green"/>
          <w:bdr w:val="single" w:sz="4" w:space="0" w:color="auto"/>
        </w:rPr>
        <w:t>polar region and oceans</w:t>
      </w:r>
      <w:r w:rsidRPr="0033035B">
        <w:rPr>
          <w:rStyle w:val="Emphasis"/>
          <w:rFonts w:asciiTheme="minorHAnsi" w:hAnsiTheme="minorHAnsi" w:cstheme="minorHAnsi"/>
          <w:sz w:val="24"/>
        </w:rPr>
        <w:t>, have “reversely forced” certain countries and organizations to respond hastily</w:t>
      </w:r>
      <w:r w:rsidRPr="0033035B">
        <w:rPr>
          <w:rFonts w:asciiTheme="minorHAnsi" w:hAnsiTheme="minorHAnsi" w:cstheme="minorHAnsi"/>
          <w:i/>
          <w:iCs/>
          <w:u w:val="single"/>
        </w:rPr>
        <w:t xml:space="preserve">. </w:t>
      </w:r>
      <w:r w:rsidRPr="0033035B">
        <w:rPr>
          <w:rStyle w:val="StyleUnderline"/>
          <w:rFonts w:asciiTheme="minorHAnsi" w:hAnsiTheme="minorHAnsi" w:cstheme="minorHAnsi"/>
        </w:rPr>
        <w:t xml:space="preserve">All of these have made the global governance system trapped in a dilemma and call urgently for a clear direction of advancement. </w:t>
      </w:r>
      <w:r w:rsidRPr="0033035B">
        <w:rPr>
          <w:rFonts w:asciiTheme="minorHAnsi" w:hAnsiTheme="minorHAnsi" w:cstheme="minorHAnsi"/>
          <w:sz w:val="16"/>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things silently. Nevertheless, </w:t>
      </w:r>
      <w:r w:rsidRPr="0033035B">
        <w:rPr>
          <w:rStyle w:val="StyleUnderline"/>
          <w:rFonts w:asciiTheme="minorHAnsi" w:hAnsiTheme="minorHAnsi" w:cstheme="minorHAnsi"/>
        </w:rPr>
        <w:t xml:space="preserve">in the existing international system guided by the </w:t>
      </w:r>
      <w:r w:rsidRPr="0033035B">
        <w:rPr>
          <w:rStyle w:val="StyleUnderline"/>
          <w:rFonts w:asciiTheme="minorHAnsi" w:hAnsiTheme="minorHAnsi" w:cstheme="minorHAnsi"/>
          <w:highlight w:val="green"/>
        </w:rPr>
        <w:t>“Western-Centrism</w:t>
      </w:r>
      <w:r w:rsidRPr="0033035B">
        <w:rPr>
          <w:rStyle w:val="StyleUnderline"/>
          <w:rFonts w:asciiTheme="minorHAnsi" w:hAnsiTheme="minorHAnsi" w:cstheme="minorHAnsi"/>
        </w:rPr>
        <w:t xml:space="preserve">”, the Western civilization has always had the self-righteous superiority, conflicting with the interests and mentality of other countries and having failed to find the path to co-existing peacefully and harmoniously with other </w:t>
      </w:r>
      <w:r w:rsidRPr="0033035B">
        <w:rPr>
          <w:rStyle w:val="StyleUnderline"/>
          <w:rFonts w:asciiTheme="minorHAnsi" w:hAnsiTheme="minorHAnsi" w:cstheme="minorHAnsi"/>
          <w:i/>
        </w:rPr>
        <w:t>civilizations</w:t>
      </w:r>
      <w:r w:rsidRPr="0033035B">
        <w:rPr>
          <w:rFonts w:asciiTheme="minorHAnsi" w:hAnsiTheme="minorHAnsi" w:cstheme="minorHAnsi"/>
          <w:i/>
          <w:iCs/>
          <w:sz w:val="16"/>
        </w:rPr>
        <w:t xml:space="preserve">. </w:t>
      </w:r>
      <w:r w:rsidRPr="0033035B">
        <w:rPr>
          <w:rStyle w:val="Emphasis"/>
          <w:rFonts w:asciiTheme="minorHAnsi" w:hAnsiTheme="minorHAnsi" w:cstheme="minorHAnsi"/>
          <w:sz w:val="24"/>
        </w:rPr>
        <w:t xml:space="preserve">So to speak, </w:t>
      </w:r>
      <w:r w:rsidRPr="0033035B">
        <w:rPr>
          <w:rStyle w:val="Emphasis"/>
          <w:rFonts w:asciiTheme="minorHAnsi" w:hAnsiTheme="minorHAnsi" w:cstheme="minorHAnsi"/>
          <w:sz w:val="24"/>
          <w:highlight w:val="green"/>
        </w:rPr>
        <w:t>many problems of today</w:t>
      </w:r>
      <w:r w:rsidRPr="0033035B">
        <w:rPr>
          <w:rStyle w:val="Emphasis"/>
          <w:rFonts w:asciiTheme="minorHAnsi" w:hAnsiTheme="minorHAnsi" w:cstheme="minorHAnsi"/>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33035B">
        <w:rPr>
          <w:rStyle w:val="Emphasis"/>
          <w:rFonts w:asciiTheme="minorHAnsi" w:hAnsiTheme="minorHAnsi" w:cstheme="minorHAnsi"/>
          <w:sz w:val="24"/>
          <w:highlight w:val="green"/>
        </w:rPr>
        <w:t>can be directly attributed to lack of exchanges, communication and integration among civilizations</w:t>
      </w:r>
      <w:r w:rsidRPr="0033035B">
        <w:rPr>
          <w:rStyle w:val="Emphasis"/>
          <w:rFonts w:asciiTheme="minorHAnsi" w:hAnsiTheme="minorHAnsi" w:cstheme="minorHAnsi"/>
          <w:sz w:val="24"/>
        </w:rPr>
        <w:t xml:space="preserve">. </w:t>
      </w:r>
      <w:r w:rsidRPr="0033035B">
        <w:rPr>
          <w:rFonts w:asciiTheme="minorHAnsi" w:hAnsiTheme="minorHAnsi" w:cstheme="minorHAnsi"/>
          <w:sz w:val="16"/>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33035B">
        <w:rPr>
          <w:rStyle w:val="StyleUnderline"/>
          <w:rFonts w:asciiTheme="minorHAnsi" w:hAnsiTheme="minorHAnsi" w:cstheme="minorHAnsi"/>
          <w:highlight w:val="green"/>
        </w:rPr>
        <w:t>China will rebalance the</w:t>
      </w:r>
      <w:r w:rsidRPr="0033035B">
        <w:rPr>
          <w:rStyle w:val="StyleUnderline"/>
          <w:rFonts w:asciiTheme="minorHAnsi" w:hAnsiTheme="minorHAnsi" w:cstheme="minorHAnsi"/>
        </w:rPr>
        <w:t xml:space="preserve"> international </w:t>
      </w:r>
      <w:r w:rsidRPr="0033035B">
        <w:rPr>
          <w:rStyle w:val="StyleUnderline"/>
          <w:rFonts w:asciiTheme="minorHAnsi" w:hAnsiTheme="minorHAnsi" w:cstheme="minorHAnsi"/>
          <w:highlight w:val="green"/>
        </w:rPr>
        <w:t>pattern from a more inclusive civilization perspective</w:t>
      </w:r>
      <w:r w:rsidRPr="0033035B">
        <w:rPr>
          <w:rStyle w:val="StyleUnderline"/>
          <w:rFonts w:asciiTheme="minorHAnsi" w:hAnsiTheme="minorHAnsi" w:cstheme="minorHAnsi"/>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33035B">
        <w:rPr>
          <w:rFonts w:asciiTheme="minorHAnsi" w:hAnsiTheme="minorHAnsi" w:cstheme="minorHAnsi"/>
          <w:sz w:val="16"/>
        </w:rPr>
        <w:t xml:space="preserve">D. To Pass on China’s Confidence. Only a short while ago, some Western countries had called for “China’s responsibility” and made it an inhibition to “regulate” China’s development orientation. </w:t>
      </w:r>
      <w:r w:rsidRPr="0033035B">
        <w:rPr>
          <w:rStyle w:val="StyleUnderline"/>
          <w:rFonts w:asciiTheme="minorHAnsi" w:hAnsiTheme="minorHAnsi" w:cstheme="minorHAnsi"/>
        </w:rPr>
        <w:lastRenderedPageBreak/>
        <w:t xml:space="preserve">Today, </w:t>
      </w:r>
      <w:r w:rsidRPr="0033035B">
        <w:rPr>
          <w:rStyle w:val="StyleUnderline"/>
          <w:rFonts w:asciiTheme="minorHAnsi" w:hAnsiTheme="minorHAnsi" w:cstheme="minorHAnsi"/>
          <w:highlight w:val="green"/>
        </w:rPr>
        <w:t xml:space="preserve">China has </w:t>
      </w:r>
      <w:r w:rsidRPr="0033035B">
        <w:rPr>
          <w:rStyle w:val="StyleUnderline"/>
          <w:rFonts w:asciiTheme="minorHAnsi" w:hAnsiTheme="minorHAnsi" w:cstheme="minorHAnsi"/>
          <w:bCs/>
          <w:highlight w:val="green"/>
          <w:bdr w:val="single" w:sz="4" w:space="0" w:color="auto"/>
        </w:rPr>
        <w:t>become a source of stability</w:t>
      </w:r>
      <w:r w:rsidRPr="0033035B">
        <w:rPr>
          <w:rStyle w:val="StyleUnderline"/>
          <w:rFonts w:asciiTheme="minorHAnsi" w:hAnsiTheme="minorHAnsi" w:cstheme="minorHAnsi"/>
          <w:highlight w:val="green"/>
        </w:rPr>
        <w:t xml:space="preserve"> </w:t>
      </w:r>
      <w:r w:rsidRPr="0033035B">
        <w:rPr>
          <w:rStyle w:val="StyleUnderline"/>
          <w:rFonts w:asciiTheme="minorHAnsi" w:hAnsiTheme="minorHAnsi" w:cstheme="minorHAnsi"/>
        </w:rPr>
        <w:t>in an international situation full of uncertainties. Over the past 5 years, China has made outstanding contributions to the recovery of world economy under relatively great pressure of its own economic downturn.</w:t>
      </w:r>
      <w:r w:rsidRPr="0033035B">
        <w:rPr>
          <w:rFonts w:asciiTheme="minorHAnsi" w:hAnsiTheme="minorHAnsi" w:cstheme="minorHAnsi"/>
          <w:sz w:val="16"/>
        </w:rPr>
        <w:t xml:space="preserve"> </w:t>
      </w:r>
      <w:r w:rsidRPr="0033035B">
        <w:rPr>
          <w:rStyle w:val="StyleUnderline"/>
          <w:rFonts w:asciiTheme="minorHAnsi" w:hAnsiTheme="minorHAnsi" w:cstheme="minorHAnsi"/>
        </w:rPr>
        <w:t xml:space="preserve">Encouraged by the “four confidences”, the whole of the Chinese society has </w:t>
      </w:r>
      <w:r w:rsidRPr="0033035B">
        <w:rPr>
          <w:rStyle w:val="StyleUnderline"/>
          <w:rFonts w:asciiTheme="minorHAnsi" w:hAnsiTheme="minorHAnsi" w:cstheme="minorHAnsi"/>
          <w:highlight w:val="green"/>
        </w:rPr>
        <w:t xml:space="preserve">burst out innovation vitality </w:t>
      </w:r>
      <w:r w:rsidRPr="0033035B">
        <w:rPr>
          <w:rStyle w:val="StyleUnderline"/>
          <w:rFonts w:asciiTheme="minorHAnsi" w:hAnsiTheme="minorHAnsi" w:cstheme="minorHAnsi"/>
        </w:rPr>
        <w:t>and produced innovation achievements</w:t>
      </w:r>
      <w:r w:rsidRPr="0033035B">
        <w:rPr>
          <w:rFonts w:asciiTheme="minorHAnsi" w:hAnsiTheme="minorHAnsi" w:cstheme="minorHAnsi"/>
          <w:sz w:val="16"/>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33035B">
        <w:rPr>
          <w:rStyle w:val="StyleUnderline"/>
          <w:rFonts w:asciiTheme="minorHAnsi" w:hAnsiTheme="minorHAnsi" w:cstheme="minorHAnsi"/>
        </w:rPr>
        <w:t>the Chinese solution is more practical and intimate to people as well as</w:t>
      </w:r>
      <w:r w:rsidRPr="0033035B">
        <w:rPr>
          <w:rStyle w:val="StyleUnderline"/>
          <w:rFonts w:asciiTheme="minorHAnsi" w:hAnsiTheme="minorHAnsi" w:cstheme="minorHAnsi"/>
          <w:highlight w:val="green"/>
        </w:rPr>
        <w:t xml:space="preserve"> emphasizes inclusive cooperation</w:t>
      </w:r>
      <w:r w:rsidRPr="0033035B">
        <w:rPr>
          <w:rStyle w:val="StyleUnderline"/>
          <w:rFonts w:asciiTheme="minorHAnsi" w:hAnsiTheme="minorHAnsi" w:cstheme="minorHAnsi"/>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33035B">
        <w:rPr>
          <w:rFonts w:asciiTheme="minorHAnsi" w:hAnsiTheme="minorHAnsi" w:cstheme="minorHAnsi"/>
          <w:sz w:val="16"/>
        </w:rPr>
        <w:t xml:space="preserve"> II.Path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33035B">
        <w:rPr>
          <w:rStyle w:val="StyleUnderline"/>
          <w:rFonts w:asciiTheme="minorHAnsi" w:hAnsiTheme="minorHAnsi" w:cstheme="minorHAnsi"/>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33035B">
        <w:rPr>
          <w:rFonts w:asciiTheme="minorHAnsi" w:hAnsiTheme="minorHAnsi" w:cstheme="minorHAnsi"/>
          <w:sz w:val="16"/>
        </w:rPr>
        <w:t>B. To Supplement and Perfect the Global Governance System</w:t>
      </w:r>
      <w:r w:rsidRPr="0033035B">
        <w:rPr>
          <w:rStyle w:val="StyleUnderline"/>
          <w:rFonts w:asciiTheme="minorHAnsi" w:hAnsiTheme="minorHAnsi" w:cstheme="minorHAnsi"/>
        </w:rPr>
        <w:t xml:space="preserve">. </w:t>
      </w:r>
      <w:r w:rsidRPr="0033035B">
        <w:rPr>
          <w:rStyle w:val="StyleUnderline"/>
          <w:rFonts w:asciiTheme="minorHAnsi" w:hAnsiTheme="minorHAnsi" w:cstheme="minorHAnsi"/>
          <w:bCs/>
        </w:rPr>
        <w:t>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33035B">
        <w:rPr>
          <w:rFonts w:asciiTheme="minorHAnsi" w:hAnsiTheme="minorHAnsi" w:cstheme="minorHAnsi"/>
          <w:b/>
          <w:bCs/>
          <w:sz w:val="16"/>
        </w:rPr>
        <w:t>.</w:t>
      </w:r>
      <w:r w:rsidRPr="0033035B">
        <w:rPr>
          <w:rFonts w:asciiTheme="minorHAnsi" w:hAnsiTheme="minorHAnsi" w:cstheme="minorHAnsi"/>
          <w:sz w:val="16"/>
        </w:rPr>
        <w:t xml:space="preserve"> </w:t>
      </w:r>
      <w:r w:rsidRPr="0033035B">
        <w:rPr>
          <w:rStyle w:val="StyleUnderline"/>
          <w:rFonts w:asciiTheme="minorHAnsi" w:hAnsiTheme="minorHAnsi" w:cstheme="minorHAnsi"/>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w:t>
      </w:r>
      <w:r w:rsidRPr="0033035B">
        <w:rPr>
          <w:rStyle w:val="StyleUnderline"/>
          <w:rFonts w:asciiTheme="minorHAnsi" w:hAnsiTheme="minorHAnsi" w:cstheme="minorHAnsi"/>
        </w:rPr>
        <w:lastRenderedPageBreak/>
        <w:t xml:space="preserve">governance, and actively safeguards the global governance system with the UN at the core. Second, </w:t>
      </w:r>
      <w:r w:rsidRPr="0033035B">
        <w:rPr>
          <w:rStyle w:val="StyleUnderline"/>
          <w:rFonts w:asciiTheme="minorHAnsi" w:hAnsiTheme="minorHAnsi" w:cstheme="minorHAnsi"/>
          <w:highlight w:val="green"/>
        </w:rPr>
        <w:t xml:space="preserve">China is </w:t>
      </w:r>
      <w:r w:rsidRPr="0033035B">
        <w:rPr>
          <w:rStyle w:val="StyleUnderline"/>
          <w:rFonts w:asciiTheme="minorHAnsi" w:hAnsiTheme="minorHAnsi" w:cstheme="minorHAnsi"/>
        </w:rPr>
        <w:t xml:space="preserve">actively </w:t>
      </w:r>
      <w:r w:rsidRPr="0033035B">
        <w:rPr>
          <w:rStyle w:val="StyleUnderline"/>
          <w:rFonts w:asciiTheme="minorHAnsi" w:hAnsiTheme="minorHAnsi" w:cstheme="minorHAnsi"/>
          <w:highlight w:val="green"/>
        </w:rPr>
        <w:t xml:space="preserve">promoting </w:t>
      </w:r>
      <w:r w:rsidRPr="0033035B">
        <w:rPr>
          <w:rStyle w:val="StyleUnderline"/>
          <w:rFonts w:asciiTheme="minorHAnsi" w:hAnsiTheme="minorHAnsi" w:cstheme="minorHAnsi"/>
        </w:rPr>
        <w:t xml:space="preserve">the transforming process of such recently emerged </w:t>
      </w:r>
      <w:r w:rsidRPr="0033035B">
        <w:rPr>
          <w:rStyle w:val="StyleUnderline"/>
          <w:rFonts w:asciiTheme="minorHAnsi" w:hAnsiTheme="minorHAnsi" w:cstheme="minorHAnsi"/>
          <w:highlight w:val="green"/>
        </w:rPr>
        <w:t xml:space="preserve">international mechanisms </w:t>
      </w:r>
      <w:r w:rsidRPr="0033035B">
        <w:rPr>
          <w:rStyle w:val="StyleUnderline"/>
          <w:rFonts w:asciiTheme="minorHAnsi" w:hAnsiTheme="minorHAnsi" w:cstheme="minorHAnsi"/>
        </w:rPr>
        <w:t>as G20, BRICS and SCO</w:t>
      </w:r>
      <w:r w:rsidRPr="0033035B">
        <w:rPr>
          <w:rFonts w:asciiTheme="minorHAnsi" w:hAnsiTheme="minorHAnsi" w:cstheme="minorHAnsi"/>
          <w:sz w:val="16"/>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33035B">
        <w:rPr>
          <w:rStyle w:val="Emphasis"/>
          <w:rFonts w:asciiTheme="minorHAnsi" w:hAnsiTheme="minorHAnsi" w:cstheme="minorHAnsi"/>
          <w:sz w:val="24"/>
        </w:rPr>
        <w:t xml:space="preserve">Thus, in leading the transformation of the global governance system, China has not overthrown the existing systems and started all over again, but been engaged in innovating and perfecting; </w:t>
      </w:r>
      <w:r w:rsidRPr="0033035B">
        <w:rPr>
          <w:rStyle w:val="Emphasis"/>
          <w:rFonts w:asciiTheme="minorHAnsi" w:hAnsiTheme="minorHAnsi" w:cstheme="minorHAnsi"/>
          <w:sz w:val="24"/>
          <w:highlight w:val="green"/>
        </w:rPr>
        <w:t>China has proactively undertaken international responsibilities</w:t>
      </w:r>
      <w:r w:rsidRPr="0033035B">
        <w:rPr>
          <w:rStyle w:val="Emphasis"/>
          <w:rFonts w:asciiTheme="minorHAnsi" w:hAnsiTheme="minorHAnsi" w:cstheme="minorHAnsi"/>
          <w:sz w:val="24"/>
        </w:rPr>
        <w:t>, but has to do everything in its power and act according to its ability.</w:t>
      </w:r>
      <w:r w:rsidRPr="0033035B">
        <w:rPr>
          <w:rFonts w:asciiTheme="minorHAnsi" w:hAnsiTheme="minorHAnsi" w:cstheme="minorHAnsi"/>
          <w:sz w:val="16"/>
        </w:rPr>
        <w:t xml:space="preserve"> C. To Reform the Global Governance Rules. </w:t>
      </w:r>
      <w:r w:rsidRPr="0033035B">
        <w:rPr>
          <w:rStyle w:val="StyleUnderline"/>
          <w:rFonts w:asciiTheme="minorHAnsi" w:hAnsiTheme="minorHAnsi" w:cstheme="minorHAnsi"/>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33035B">
        <w:rPr>
          <w:rFonts w:asciiTheme="minorHAnsi" w:hAnsiTheme="minorHAnsi" w:cstheme="minorHAnsi"/>
          <w:sz w:val="16"/>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33035B">
        <w:rPr>
          <w:rStyle w:val="Emphasis"/>
          <w:rFonts w:asciiTheme="minorHAnsi" w:hAnsiTheme="minorHAnsi" w:cstheme="minorHAnsi"/>
          <w:sz w:val="24"/>
        </w:rPr>
        <w:t xml:space="preserve">China has also proposed international public security views on </w:t>
      </w:r>
      <w:r w:rsidRPr="0033035B">
        <w:rPr>
          <w:rStyle w:val="Emphasis"/>
          <w:rFonts w:asciiTheme="minorHAnsi" w:hAnsiTheme="minorHAnsi" w:cstheme="minorHAnsi"/>
          <w:sz w:val="24"/>
          <w:highlight w:val="green"/>
          <w:bdr w:val="single" w:sz="4" w:space="0" w:color="auto"/>
        </w:rPr>
        <w:t>nuclear security, maritime cooperation and cyber space order</w:t>
      </w:r>
      <w:r w:rsidRPr="0033035B">
        <w:rPr>
          <w:rStyle w:val="Emphasis"/>
          <w:rFonts w:asciiTheme="minorHAnsi" w:hAnsiTheme="minorHAnsi" w:cstheme="minorHAnsi"/>
          <w:sz w:val="24"/>
        </w:rPr>
        <w:t>, calling for efforts to make the global village into a “grand stage for seeking common development” rather than a “wrestling arena”; we cannot “set up a stage here, while pulling away a prop there”, but “complement each other to put on a grand show”</w:t>
      </w:r>
      <w:r w:rsidRPr="0033035B">
        <w:rPr>
          <w:rFonts w:asciiTheme="minorHAnsi" w:hAnsiTheme="minorHAnsi" w:cstheme="minorHAnsi"/>
          <w:sz w:val="16"/>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w:t>
      </w:r>
      <w:r w:rsidRPr="0033035B">
        <w:rPr>
          <w:rFonts w:asciiTheme="minorHAnsi" w:hAnsiTheme="minorHAnsi" w:cstheme="minorHAnsi"/>
          <w:sz w:val="16"/>
        </w:rPr>
        <w:lastRenderedPageBreak/>
        <w:t xml:space="preserve">in global governance have been correspondingly strengthened. </w:t>
      </w:r>
      <w:r w:rsidRPr="0033035B">
        <w:rPr>
          <w:rStyle w:val="StyleUnderline"/>
          <w:rFonts w:asciiTheme="minorHAnsi" w:hAnsiTheme="minorHAnsi" w:cstheme="minorHAnsi"/>
        </w:rPr>
        <w:t xml:space="preserve">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33035B">
        <w:rPr>
          <w:rStyle w:val="StyleUnderline"/>
          <w:rFonts w:asciiTheme="minorHAnsi" w:hAnsiTheme="minorHAnsi" w:cstheme="minorHAnsi"/>
          <w:bCs/>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33035B">
        <w:rPr>
          <w:rStyle w:val="StyleUnderline"/>
          <w:rFonts w:asciiTheme="minorHAnsi" w:hAnsiTheme="minorHAnsi" w:cstheme="minorHAnsi"/>
          <w:bCs/>
          <w:highlight w:val="green"/>
        </w:rPr>
        <w:t xml:space="preserve">helping </w:t>
      </w:r>
      <w:r w:rsidRPr="0033035B">
        <w:rPr>
          <w:rStyle w:val="StyleUnderline"/>
          <w:rFonts w:asciiTheme="minorHAnsi" w:hAnsiTheme="minorHAnsi" w:cstheme="minorHAnsi"/>
          <w:bCs/>
        </w:rPr>
        <w:t xml:space="preserve">other developing countries to </w:t>
      </w:r>
      <w:r w:rsidRPr="0033035B">
        <w:rPr>
          <w:rStyle w:val="StyleUnderline"/>
          <w:rFonts w:asciiTheme="minorHAnsi" w:hAnsiTheme="minorHAnsi" w:cstheme="minorHAnsi"/>
          <w:bCs/>
          <w:highlight w:val="green"/>
        </w:rPr>
        <w:t xml:space="preserve">respond to </w:t>
      </w:r>
      <w:r w:rsidRPr="0033035B">
        <w:rPr>
          <w:rStyle w:val="StyleUnderline"/>
          <w:rFonts w:asciiTheme="minorHAnsi" w:hAnsiTheme="minorHAnsi" w:cstheme="minorHAnsi"/>
          <w:bCs/>
        </w:rPr>
        <w:t xml:space="preserve">such challenges as </w:t>
      </w:r>
      <w:r w:rsidRPr="0033035B">
        <w:rPr>
          <w:rStyle w:val="StyleUnderline"/>
          <w:rFonts w:asciiTheme="minorHAnsi" w:hAnsiTheme="minorHAnsi" w:cstheme="minorHAnsi"/>
          <w:bCs/>
          <w:highlight w:val="green"/>
        </w:rPr>
        <w:t>famine</w:t>
      </w:r>
      <w:r w:rsidRPr="0033035B">
        <w:rPr>
          <w:rStyle w:val="StyleUnderline"/>
          <w:rFonts w:asciiTheme="minorHAnsi" w:hAnsiTheme="minorHAnsi" w:cstheme="minorHAnsi"/>
          <w:bCs/>
        </w:rPr>
        <w:t xml:space="preserve">, </w:t>
      </w:r>
      <w:r w:rsidRPr="0033035B">
        <w:rPr>
          <w:rStyle w:val="StyleUnderline"/>
          <w:rFonts w:asciiTheme="minorHAnsi" w:hAnsiTheme="minorHAnsi" w:cstheme="minorHAnsi"/>
          <w:bCs/>
          <w:highlight w:val="green"/>
        </w:rPr>
        <w:t>refugees</w:t>
      </w:r>
      <w:r w:rsidRPr="0033035B">
        <w:rPr>
          <w:rStyle w:val="StyleUnderline"/>
          <w:rFonts w:asciiTheme="minorHAnsi" w:hAnsiTheme="minorHAnsi" w:cstheme="minorHAnsi"/>
          <w:bCs/>
        </w:rPr>
        <w:t>, climate change and public hygiene by debt forgiveness and assistance.</w:t>
      </w:r>
    </w:p>
    <w:p w14:paraId="120F86CB" w14:textId="77777777" w:rsidR="00FA1B5B" w:rsidRPr="0033035B" w:rsidRDefault="00FA1B5B" w:rsidP="00FA1B5B">
      <w:pPr>
        <w:pStyle w:val="Heading4"/>
        <w:rPr>
          <w:rFonts w:asciiTheme="minorHAnsi" w:hAnsiTheme="minorHAnsi" w:cstheme="minorHAnsi"/>
        </w:rPr>
      </w:pPr>
      <w:r>
        <w:rPr>
          <w:rFonts w:asciiTheme="minorHAnsi" w:hAnsiTheme="minorHAnsi" w:cstheme="minorHAnsi"/>
        </w:rPr>
        <w:t>*M</w:t>
      </w:r>
      <w:r w:rsidRPr="0033035B">
        <w:rPr>
          <w:rFonts w:asciiTheme="minorHAnsi" w:hAnsiTheme="minorHAnsi" w:cstheme="minorHAnsi"/>
        </w:rPr>
        <w:t>ultilateralism is based on win win deals</w:t>
      </w:r>
      <w:r>
        <w:rPr>
          <w:rFonts w:asciiTheme="minorHAnsi" w:hAnsiTheme="minorHAnsi" w:cstheme="minorHAnsi"/>
        </w:rPr>
        <w:t>, not coercion – that’s key to sustainability</w:t>
      </w:r>
    </w:p>
    <w:p w14:paraId="78B2CF18" w14:textId="77777777" w:rsidR="00FA1B5B" w:rsidRPr="0033035B" w:rsidRDefault="00FA1B5B" w:rsidP="00FA1B5B">
      <w:pPr>
        <w:rPr>
          <w:rFonts w:asciiTheme="minorHAnsi" w:hAnsiTheme="minorHAnsi" w:cstheme="minorHAnsi"/>
        </w:rPr>
      </w:pPr>
      <w:r w:rsidRPr="0033035B">
        <w:rPr>
          <w:rFonts w:asciiTheme="minorHAnsi" w:hAnsiTheme="minorHAnsi" w:cstheme="minorHAnsi"/>
        </w:rPr>
        <w:t xml:space="preserve">Zhimin </w:t>
      </w:r>
      <w:r w:rsidRPr="0033035B">
        <w:rPr>
          <w:rStyle w:val="Style13ptBold"/>
          <w:rFonts w:asciiTheme="minorHAnsi" w:hAnsiTheme="minorHAnsi" w:cstheme="minorHAnsi"/>
        </w:rPr>
        <w:t>Chen 17,</w:t>
      </w:r>
      <w:r w:rsidRPr="0033035B">
        <w:rPr>
          <w:rFonts w:asciiTheme="minorHAnsi" w:hAnsiTheme="minorHAnsi" w:cstheme="minorHAnsi"/>
        </w:rPr>
        <w:t xml:space="preserve"> School of International Relations and Public Affairs, Fudan University, “Facilitative Leadership and China’s New Role in the World,” Chinese Political Science Review, 3.1, 10-27</w:t>
      </w:r>
    </w:p>
    <w:p w14:paraId="7EBFB224" w14:textId="77777777" w:rsidR="00FA1B5B" w:rsidRPr="0033035B" w:rsidRDefault="00FA1B5B" w:rsidP="00FA1B5B">
      <w:pPr>
        <w:rPr>
          <w:rFonts w:asciiTheme="minorHAnsi" w:hAnsiTheme="minorHAnsi" w:cstheme="minorHAnsi"/>
          <w:b/>
          <w:iCs/>
          <w:sz w:val="26"/>
          <w:szCs w:val="26"/>
          <w:u w:val="single"/>
          <w:bdr w:val="single" w:sz="18" w:space="0" w:color="auto"/>
        </w:rPr>
      </w:pPr>
      <w:r w:rsidRPr="0033035B">
        <w:rPr>
          <w:rStyle w:val="TitleChar"/>
          <w:rFonts w:asciiTheme="minorHAnsi" w:hAnsiTheme="minorHAnsi" w:cstheme="minorHAnsi"/>
          <w:sz w:val="26"/>
          <w:szCs w:val="26"/>
        </w:rPr>
        <w:t>Facilitative international leadership emphasizes that key actors should lead collectively in a cooperative way. In the past, there were cases when one country led a country bloc</w:t>
      </w:r>
      <w:r w:rsidRPr="0033035B">
        <w:rPr>
          <w:rFonts w:asciiTheme="minorHAnsi" w:hAnsiTheme="minorHAnsi" w:cstheme="minorHAnsi"/>
          <w:szCs w:val="26"/>
        </w:rPr>
        <w:t xml:space="preserve">. For example, during the Cold War, the two superpowers had dominance in their blocs, respectively. After the end of the Cold War, the US and its allies regarded the world as a unipolar system and could pursue a US-centric international leadership. </w:t>
      </w:r>
      <w:r w:rsidRPr="0033035B">
        <w:rPr>
          <w:rStyle w:val="TitleChar"/>
          <w:rFonts w:asciiTheme="minorHAnsi" w:hAnsiTheme="minorHAnsi" w:cstheme="minorHAnsi"/>
          <w:sz w:val="26"/>
          <w:szCs w:val="26"/>
        </w:rPr>
        <w:t xml:space="preserve">However, </w:t>
      </w:r>
      <w:r w:rsidRPr="0033035B">
        <w:rPr>
          <w:rStyle w:val="TitleChar"/>
          <w:rFonts w:asciiTheme="minorHAnsi" w:hAnsiTheme="minorHAnsi" w:cstheme="minorHAnsi"/>
          <w:sz w:val="26"/>
          <w:szCs w:val="26"/>
          <w:highlight w:val="green"/>
        </w:rPr>
        <w:t>US international leadership is losing its power base</w:t>
      </w:r>
      <w:r w:rsidRPr="0033035B">
        <w:rPr>
          <w:rStyle w:val="TitleChar"/>
          <w:rFonts w:asciiTheme="minorHAnsi" w:hAnsiTheme="minorHAnsi" w:cstheme="minorHAnsi"/>
          <w:sz w:val="26"/>
          <w:szCs w:val="26"/>
        </w:rPr>
        <w:t xml:space="preserve"> in politics and economy </w:t>
      </w:r>
      <w:r w:rsidRPr="0033035B">
        <w:rPr>
          <w:rStyle w:val="TitleChar"/>
          <w:rFonts w:asciiTheme="minorHAnsi" w:hAnsiTheme="minorHAnsi" w:cstheme="minorHAnsi"/>
          <w:sz w:val="26"/>
          <w:szCs w:val="26"/>
          <w:highlight w:val="green"/>
        </w:rPr>
        <w:t>as well as its legitimacy</w:t>
      </w:r>
      <w:r w:rsidRPr="0033035B">
        <w:rPr>
          <w:rFonts w:asciiTheme="minorHAnsi" w:hAnsiTheme="minorHAnsi" w:cstheme="minorHAnsi"/>
          <w:szCs w:val="26"/>
          <w:highlight w:val="green"/>
        </w:rPr>
        <w:t>.</w:t>
      </w:r>
      <w:r w:rsidRPr="0033035B">
        <w:rPr>
          <w:rFonts w:asciiTheme="minorHAnsi" w:hAnsiTheme="minorHAnsi" w:cstheme="minorHAnsi"/>
          <w:szCs w:val="26"/>
        </w:rPr>
        <w:t xml:space="preserve"> </w:t>
      </w:r>
      <w:r w:rsidRPr="0033035B">
        <w:rPr>
          <w:rStyle w:val="TitleChar"/>
          <w:rFonts w:asciiTheme="minorHAnsi" w:hAnsiTheme="minorHAnsi" w:cstheme="minorHAnsi"/>
          <w:sz w:val="26"/>
          <w:szCs w:val="26"/>
        </w:rPr>
        <w:t>The world needs cooperative leadership</w:t>
      </w:r>
      <w:r w:rsidRPr="0033035B">
        <w:rPr>
          <w:rFonts w:asciiTheme="minorHAnsi" w:hAnsiTheme="minorHAnsi" w:cstheme="minorHAnsi"/>
          <w:szCs w:val="26"/>
        </w:rPr>
        <w:t xml:space="preserve">. The G20 is a new institution that contrasts to unilateral leadership. </w:t>
      </w:r>
      <w:r w:rsidRPr="0033035B">
        <w:rPr>
          <w:rStyle w:val="TitleChar"/>
          <w:rFonts w:asciiTheme="minorHAnsi" w:hAnsiTheme="minorHAnsi" w:cstheme="minorHAnsi"/>
          <w:sz w:val="26"/>
          <w:szCs w:val="26"/>
          <w:highlight w:val="green"/>
        </w:rPr>
        <w:t>Facilitative leadership demands plural leaders</w:t>
      </w:r>
      <w:r w:rsidRPr="0033035B">
        <w:rPr>
          <w:rStyle w:val="TitleChar"/>
          <w:rFonts w:asciiTheme="minorHAnsi" w:hAnsiTheme="minorHAnsi" w:cstheme="minorHAnsi"/>
          <w:sz w:val="26"/>
          <w:szCs w:val="26"/>
        </w:rPr>
        <w:t xml:space="preserve"> and tries to have collective leadership</w:t>
      </w:r>
      <w:r w:rsidRPr="0033035B">
        <w:rPr>
          <w:rFonts w:asciiTheme="minorHAnsi" w:hAnsiTheme="minorHAnsi" w:cstheme="minorHAnsi"/>
          <w:szCs w:val="26"/>
        </w:rPr>
        <w:t xml:space="preserve">. With the rise of the emerging countries, the international system is becoming multipolarized or de-centered to such an extent that any attempt to restore unilateral leadership will be dampened, and stronger collective leadership will be demanded to address the risks and challenges in this transitional period. As a signatory state of the Non-Proliferation Treaty (NPT), China has made substantial contributions to nuclear non-proliferation and to dealing with the Iranian nuclear issue along with other major powers such as the US, Russia and Germany (Pang 2012, 210). In global economic governance, faced with economic stagnation, rising protectionism, and a wider gap between rich and poor, China has promoted inclusive development through the G20 summit in Hangzhou in 2016. </w:t>
      </w:r>
      <w:r w:rsidRPr="0033035B">
        <w:rPr>
          <w:rStyle w:val="TitleChar"/>
          <w:rFonts w:asciiTheme="minorHAnsi" w:hAnsiTheme="minorHAnsi" w:cstheme="minorHAnsi"/>
          <w:sz w:val="26"/>
          <w:szCs w:val="26"/>
          <w:highlight w:val="green"/>
        </w:rPr>
        <w:t>Facilitative leadership is win–win leadership</w:t>
      </w:r>
      <w:r w:rsidRPr="0033035B">
        <w:rPr>
          <w:rStyle w:val="TitleChar"/>
          <w:rFonts w:asciiTheme="minorHAnsi" w:hAnsiTheme="minorHAnsi" w:cstheme="minorHAnsi"/>
          <w:sz w:val="26"/>
          <w:szCs w:val="26"/>
        </w:rPr>
        <w:t xml:space="preserve"> to promote common goals of the international community</w:t>
      </w:r>
      <w:r w:rsidRPr="0033035B">
        <w:rPr>
          <w:rFonts w:asciiTheme="minorHAnsi" w:hAnsiTheme="minorHAnsi" w:cstheme="minorHAnsi"/>
          <w:szCs w:val="26"/>
        </w:rPr>
        <w:t xml:space="preserve">. </w:t>
      </w:r>
      <w:r w:rsidRPr="0033035B">
        <w:rPr>
          <w:rStyle w:val="TitleChar"/>
          <w:rFonts w:asciiTheme="minorHAnsi" w:hAnsiTheme="minorHAnsi" w:cstheme="minorHAnsi"/>
          <w:sz w:val="26"/>
          <w:szCs w:val="26"/>
          <w:highlight w:val="green"/>
        </w:rPr>
        <w:t xml:space="preserve">In the past, international leadership usually served </w:t>
      </w:r>
      <w:r w:rsidRPr="0033035B">
        <w:rPr>
          <w:rStyle w:val="TitleChar"/>
          <w:rFonts w:asciiTheme="minorHAnsi" w:hAnsiTheme="minorHAnsi" w:cstheme="minorHAnsi"/>
          <w:sz w:val="26"/>
          <w:szCs w:val="26"/>
          <w:highlight w:val="green"/>
        </w:rPr>
        <w:lastRenderedPageBreak/>
        <w:t>the leader’s own national interest</w:t>
      </w:r>
      <w:r w:rsidRPr="0033035B">
        <w:rPr>
          <w:rStyle w:val="TitleChar"/>
          <w:rFonts w:asciiTheme="minorHAnsi" w:hAnsiTheme="minorHAnsi" w:cstheme="minorHAnsi"/>
          <w:sz w:val="26"/>
          <w:szCs w:val="26"/>
        </w:rPr>
        <w:t>, especially its pursuit of power</w:t>
      </w:r>
      <w:r w:rsidRPr="0033035B">
        <w:rPr>
          <w:rFonts w:asciiTheme="minorHAnsi" w:hAnsiTheme="minorHAnsi" w:cstheme="minorHAnsi"/>
          <w:szCs w:val="26"/>
        </w:rPr>
        <w:t xml:space="preserve">. </w:t>
      </w:r>
      <w:r w:rsidRPr="0033035B">
        <w:rPr>
          <w:rStyle w:val="TitleChar"/>
          <w:rFonts w:asciiTheme="minorHAnsi" w:hAnsiTheme="minorHAnsi" w:cstheme="minorHAnsi"/>
          <w:sz w:val="26"/>
          <w:szCs w:val="26"/>
        </w:rPr>
        <w:t>Even when a country tries to get recognition as leader by providing international public goods, this leadership is still a solipsistic leadership if the country’s purpose is to establish its powerful status</w:t>
      </w:r>
      <w:r w:rsidRPr="0033035B">
        <w:rPr>
          <w:rFonts w:asciiTheme="minorHAnsi" w:hAnsiTheme="minorHAnsi" w:cstheme="minorHAnsi"/>
          <w:szCs w:val="26"/>
        </w:rPr>
        <w:t xml:space="preserve">. </w:t>
      </w:r>
      <w:r w:rsidRPr="0033035B">
        <w:rPr>
          <w:rStyle w:val="Emphasis"/>
          <w:rFonts w:asciiTheme="minorHAnsi" w:hAnsiTheme="minorHAnsi" w:cstheme="minorHAnsi"/>
          <w:szCs w:val="26"/>
          <w:highlight w:val="green"/>
        </w:rPr>
        <w:t>This kind of solipsistic leadership’s sustainability and legitimacy remain uncertain</w:t>
      </w:r>
      <w:r w:rsidRPr="0033035B">
        <w:rPr>
          <w:rStyle w:val="Emphasis"/>
          <w:rFonts w:asciiTheme="minorHAnsi" w:hAnsiTheme="minorHAnsi" w:cstheme="minorHAnsi"/>
          <w:szCs w:val="26"/>
        </w:rPr>
        <w:t xml:space="preserve">. Unlike solipsistic leadership, </w:t>
      </w:r>
      <w:r w:rsidRPr="0033035B">
        <w:rPr>
          <w:rStyle w:val="Emphasis"/>
          <w:rFonts w:asciiTheme="minorHAnsi" w:hAnsiTheme="minorHAnsi" w:cstheme="minorHAnsi"/>
          <w:szCs w:val="26"/>
          <w:highlight w:val="green"/>
        </w:rPr>
        <w:t>win–win leadership is more sustainable and legitimate</w:t>
      </w:r>
      <w:r w:rsidRPr="0033035B">
        <w:rPr>
          <w:rFonts w:asciiTheme="minorHAnsi" w:hAnsiTheme="minorHAnsi" w:cstheme="minorHAnsi"/>
          <w:szCs w:val="26"/>
          <w:highlight w:val="green"/>
        </w:rPr>
        <w:t>,</w:t>
      </w:r>
      <w:r w:rsidRPr="0033035B">
        <w:rPr>
          <w:rFonts w:asciiTheme="minorHAnsi" w:hAnsiTheme="minorHAnsi" w:cstheme="minorHAnsi"/>
          <w:szCs w:val="26"/>
        </w:rPr>
        <w:t xml:space="preserve"> </w:t>
      </w:r>
      <w:r w:rsidRPr="0033035B">
        <w:rPr>
          <w:rStyle w:val="Emphasis"/>
          <w:rFonts w:asciiTheme="minorHAnsi" w:hAnsiTheme="minorHAnsi" w:cstheme="minorHAnsi"/>
          <w:szCs w:val="26"/>
        </w:rPr>
        <w:t>which can assist other countries’ development</w:t>
      </w:r>
      <w:r w:rsidRPr="0033035B">
        <w:rPr>
          <w:rFonts w:asciiTheme="minorHAnsi" w:hAnsiTheme="minorHAnsi" w:cstheme="minorHAnsi"/>
          <w:szCs w:val="26"/>
        </w:rPr>
        <w:t xml:space="preserve">. Chinese President Xi Jinping said at his speech when he visited the Parliament of Mongolia in 2014 that ‘‘you can take a ride on our express train or just make a hitchhike, all are welcome’’ and ‘‘we will never do things that could result in ‘one wins and the other loses’ or ‘one wins more and the other gets less’. We will take into consideration the other side’s interests in some specific projects’’.8 Under the facilitative leadership, the establishment of a leader is based on the promotion of the win–win development of the leading country and all other countries. </w:t>
      </w:r>
      <w:r w:rsidRPr="0033035B">
        <w:rPr>
          <w:rStyle w:val="TitleChar"/>
          <w:rFonts w:asciiTheme="minorHAnsi" w:hAnsiTheme="minorHAnsi" w:cstheme="minorHAnsi"/>
          <w:sz w:val="26"/>
          <w:szCs w:val="26"/>
        </w:rPr>
        <w:t xml:space="preserve">In an ideal situation, the leader will also update international norms and each and every country’s interest. For example, </w:t>
      </w:r>
      <w:r w:rsidRPr="0033035B">
        <w:rPr>
          <w:rStyle w:val="TitleChar"/>
          <w:rFonts w:asciiTheme="minorHAnsi" w:hAnsiTheme="minorHAnsi" w:cstheme="minorHAnsi"/>
          <w:sz w:val="26"/>
          <w:szCs w:val="26"/>
          <w:highlight w:val="green"/>
        </w:rPr>
        <w:t>the ideas of ‘‘a community of common destiny’’ and ‘‘inclusive growth’’ proposed by China focus on a higher level of cooperation</w:t>
      </w:r>
      <w:r w:rsidRPr="0033035B">
        <w:rPr>
          <w:rStyle w:val="TitleChar"/>
          <w:rFonts w:asciiTheme="minorHAnsi" w:hAnsiTheme="minorHAnsi" w:cstheme="minorHAnsi"/>
          <w:sz w:val="26"/>
          <w:szCs w:val="26"/>
        </w:rPr>
        <w:t xml:space="preserve"> to achieve win–win development. Facilitative leadership mainly uses attraction to influence and lead. Economic attraction constitutes the main source of China’s global attraction</w:t>
      </w:r>
      <w:r w:rsidRPr="0033035B">
        <w:rPr>
          <w:rFonts w:asciiTheme="minorHAnsi" w:hAnsiTheme="minorHAnsi" w:cstheme="minorHAnsi"/>
          <w:szCs w:val="26"/>
        </w:rPr>
        <w:t xml:space="preserve">. China can use its enormous domestic market to provide opportunities for others’ exports and investment via mutually beneficial cooperation. It can also use China’s capital and technology to help others develop and, at the same time, promote its own development. Based on this idea, China’s Belt and Road Initiative (BRI) has been welcomed by more and more countries, which shows China’s economic attractive leadership. China should also pay attention to its institutional leadership. In the past few years, China has helped to establish the New Development Bank and the Asian Infrastructure Investment Bank, both of them having their headquarters in China. It has played a key role in the Paris agreement on climate change and the UN 2030 Sustainable Development Agenda. China has sent most military personnel to UN peacekeeping as a permanent member of UN Security Council, and is the third largest financial contributor to the UN regular budget and the second largest donor to the UN peace-keeping budget. Being actively involved in these institutions can strengthen China’s institutional leadership in international affairs. In addition, China should be an important leader in providing solutions. In the G20 China Summit and International Economic Forum in Davos, China has demonstrated that it could and does want to assume that role. </w:t>
      </w:r>
      <w:r w:rsidRPr="0033035B">
        <w:rPr>
          <w:rStyle w:val="TitleChar"/>
          <w:rFonts w:asciiTheme="minorHAnsi" w:hAnsiTheme="minorHAnsi" w:cstheme="minorHAnsi"/>
          <w:sz w:val="26"/>
          <w:szCs w:val="26"/>
        </w:rPr>
        <w:t>As for leadership style, China should be an empowering leader, not a hierarchical patronal leader. A hierarchical patronal leader not only establishes new common goals for the others, but also believes that they have the solutions to all problems</w:t>
      </w:r>
      <w:r w:rsidRPr="0033035B">
        <w:rPr>
          <w:rFonts w:asciiTheme="minorHAnsi" w:hAnsiTheme="minorHAnsi" w:cstheme="minorHAnsi"/>
          <w:szCs w:val="26"/>
        </w:rPr>
        <w:t xml:space="preserve">. In the post-Cold War period, </w:t>
      </w:r>
      <w:r w:rsidRPr="0033035B">
        <w:rPr>
          <w:rStyle w:val="TitleChar"/>
          <w:rFonts w:asciiTheme="minorHAnsi" w:hAnsiTheme="minorHAnsi" w:cstheme="minorHAnsi"/>
          <w:sz w:val="26"/>
          <w:szCs w:val="26"/>
        </w:rPr>
        <w:t>western countries claimed that domestic problems could be easily solved by adopting the western economic and political system</w:t>
      </w:r>
      <w:r w:rsidRPr="0033035B">
        <w:rPr>
          <w:rFonts w:asciiTheme="minorHAnsi" w:hAnsiTheme="minorHAnsi" w:cstheme="minorHAnsi"/>
          <w:szCs w:val="26"/>
        </w:rPr>
        <w:t xml:space="preserve">. </w:t>
      </w:r>
      <w:r w:rsidRPr="0033035B">
        <w:rPr>
          <w:rStyle w:val="TitleChar"/>
          <w:rFonts w:asciiTheme="minorHAnsi" w:hAnsiTheme="minorHAnsi" w:cstheme="minorHAnsi"/>
          <w:sz w:val="26"/>
          <w:szCs w:val="26"/>
        </w:rPr>
        <w:t>When such a system is not working, western countries propose global governance to replace national governance</w:t>
      </w:r>
      <w:r w:rsidRPr="0033035B">
        <w:rPr>
          <w:rFonts w:asciiTheme="minorHAnsi" w:hAnsiTheme="minorHAnsi" w:cstheme="minorHAnsi"/>
          <w:szCs w:val="26"/>
        </w:rPr>
        <w:t xml:space="preserve">. In the 21st century, </w:t>
      </w:r>
      <w:r w:rsidRPr="0033035B">
        <w:rPr>
          <w:rStyle w:val="Emphasis"/>
          <w:rFonts w:asciiTheme="minorHAnsi" w:hAnsiTheme="minorHAnsi" w:cstheme="minorHAnsi"/>
          <w:szCs w:val="26"/>
          <w:highlight w:val="green"/>
        </w:rPr>
        <w:t>western</w:t>
      </w:r>
      <w:r w:rsidRPr="0033035B">
        <w:rPr>
          <w:rStyle w:val="Emphasis"/>
          <w:rFonts w:asciiTheme="minorHAnsi" w:hAnsiTheme="minorHAnsi" w:cstheme="minorHAnsi"/>
          <w:szCs w:val="26"/>
        </w:rPr>
        <w:t xml:space="preserve"> </w:t>
      </w:r>
      <w:r w:rsidRPr="0033035B">
        <w:rPr>
          <w:rStyle w:val="Emphasis"/>
          <w:rFonts w:asciiTheme="minorHAnsi" w:hAnsiTheme="minorHAnsi" w:cstheme="minorHAnsi"/>
          <w:szCs w:val="26"/>
          <w:highlight w:val="green"/>
        </w:rPr>
        <w:t>interventions have brought chaos to a number of developing countries</w:t>
      </w:r>
      <w:r w:rsidRPr="0033035B">
        <w:rPr>
          <w:rStyle w:val="Emphasis"/>
          <w:rFonts w:asciiTheme="minorHAnsi" w:hAnsiTheme="minorHAnsi" w:cstheme="minorHAnsi"/>
          <w:szCs w:val="26"/>
        </w:rPr>
        <w:t xml:space="preserve">. The results prove that </w:t>
      </w:r>
      <w:r w:rsidRPr="0033035B">
        <w:rPr>
          <w:rStyle w:val="Emphasis"/>
          <w:rFonts w:asciiTheme="minorHAnsi" w:hAnsiTheme="minorHAnsi" w:cstheme="minorHAnsi"/>
          <w:szCs w:val="26"/>
          <w:highlight w:val="green"/>
        </w:rPr>
        <w:t>a hierarchical</w:t>
      </w:r>
      <w:r w:rsidRPr="0033035B">
        <w:rPr>
          <w:rStyle w:val="Emphasis"/>
          <w:rFonts w:asciiTheme="minorHAnsi" w:hAnsiTheme="minorHAnsi" w:cstheme="minorHAnsi"/>
          <w:szCs w:val="26"/>
        </w:rPr>
        <w:t xml:space="preserve"> patronal </w:t>
      </w:r>
      <w:r w:rsidRPr="0033035B">
        <w:rPr>
          <w:rStyle w:val="Emphasis"/>
          <w:rFonts w:asciiTheme="minorHAnsi" w:hAnsiTheme="minorHAnsi" w:cstheme="minorHAnsi"/>
          <w:szCs w:val="26"/>
          <w:highlight w:val="green"/>
        </w:rPr>
        <w:t>leadership cannot really solve the problems</w:t>
      </w:r>
      <w:r w:rsidRPr="0033035B">
        <w:rPr>
          <w:rFonts w:asciiTheme="minorHAnsi" w:hAnsiTheme="minorHAnsi" w:cstheme="minorHAnsi"/>
          <w:szCs w:val="26"/>
        </w:rPr>
        <w:t xml:space="preserve">. China </w:t>
      </w:r>
      <w:r w:rsidRPr="0033035B">
        <w:rPr>
          <w:rFonts w:asciiTheme="minorHAnsi" w:hAnsiTheme="minorHAnsi" w:cstheme="minorHAnsi"/>
          <w:szCs w:val="26"/>
        </w:rPr>
        <w:lastRenderedPageBreak/>
        <w:t xml:space="preserve">should be an empowering leader and recognize the differences among countries. A </w:t>
      </w:r>
      <w:r w:rsidRPr="0033035B">
        <w:rPr>
          <w:rStyle w:val="TitleChar"/>
          <w:rFonts w:asciiTheme="minorHAnsi" w:hAnsiTheme="minorHAnsi" w:cstheme="minorHAnsi"/>
          <w:sz w:val="26"/>
          <w:szCs w:val="26"/>
        </w:rPr>
        <w:t>foreign country cannot impose its solutions onto other countries, and should respect the primary role of other countries in managing their own problems.</w:t>
      </w:r>
      <w:r w:rsidRPr="0033035B">
        <w:rPr>
          <w:rFonts w:asciiTheme="minorHAnsi" w:hAnsiTheme="minorHAnsi" w:cstheme="minorHAnsi"/>
          <w:szCs w:val="26"/>
        </w:rPr>
        <w:t xml:space="preserve"> </w:t>
      </w:r>
      <w:r w:rsidRPr="0033035B">
        <w:rPr>
          <w:rStyle w:val="TitleChar"/>
          <w:rFonts w:asciiTheme="minorHAnsi" w:hAnsiTheme="minorHAnsi" w:cstheme="minorHAnsi"/>
          <w:sz w:val="26"/>
          <w:szCs w:val="26"/>
        </w:rPr>
        <w:t>Therefore, an empowering leader respects others’ sovereignty, supports capability building in other countries and helps other countries to develop problem-solving solutions of their own.</w:t>
      </w:r>
      <w:r w:rsidRPr="0033035B">
        <w:rPr>
          <w:rFonts w:asciiTheme="minorHAnsi" w:hAnsiTheme="minorHAnsi" w:cstheme="minorHAnsi"/>
          <w:szCs w:val="26"/>
        </w:rPr>
        <w:t xml:space="preserve"> Through empowering and providing support, such a facilitative leadership will be much easier for others to accept. </w:t>
      </w:r>
      <w:r w:rsidRPr="0033035B">
        <w:rPr>
          <w:rStyle w:val="TitleChar"/>
          <w:rFonts w:asciiTheme="minorHAnsi" w:hAnsiTheme="minorHAnsi" w:cstheme="minorHAnsi"/>
          <w:sz w:val="26"/>
          <w:szCs w:val="26"/>
        </w:rPr>
        <w:t>Facilitative international leadership needs legitimacy to ensure its effectiveness. A legitimate leader should have more or less voluntary endorsement from others</w:t>
      </w:r>
      <w:r w:rsidRPr="0033035B">
        <w:rPr>
          <w:rFonts w:asciiTheme="minorHAnsi" w:hAnsiTheme="minorHAnsi" w:cstheme="minorHAnsi"/>
          <w:szCs w:val="26"/>
        </w:rPr>
        <w:t xml:space="preserve">. </w:t>
      </w:r>
      <w:r w:rsidRPr="0033035B">
        <w:rPr>
          <w:rStyle w:val="Emphasis"/>
          <w:rFonts w:asciiTheme="minorHAnsi" w:hAnsiTheme="minorHAnsi" w:cstheme="minorHAnsi"/>
          <w:szCs w:val="26"/>
          <w:highlight w:val="green"/>
        </w:rPr>
        <w:t>A country that aspires to lead will lose legitimacy if it only forces others to follow</w:t>
      </w:r>
      <w:r w:rsidRPr="0033035B">
        <w:rPr>
          <w:rStyle w:val="Emphasis"/>
          <w:rFonts w:asciiTheme="minorHAnsi" w:hAnsiTheme="minorHAnsi" w:cstheme="minorHAnsi"/>
          <w:szCs w:val="26"/>
        </w:rPr>
        <w:t xml:space="preserve">, since this kind of followership is forced, and does not represent a willing choice. </w:t>
      </w:r>
      <w:r w:rsidRPr="0033035B">
        <w:rPr>
          <w:rStyle w:val="Emphasis"/>
          <w:rFonts w:asciiTheme="minorHAnsi" w:hAnsiTheme="minorHAnsi" w:cstheme="minorHAnsi"/>
          <w:szCs w:val="26"/>
          <w:highlight w:val="green"/>
        </w:rPr>
        <w:t>Once the coercion is weakened, the coercive leadership can neither sustain nor achieve its goals.</w:t>
      </w:r>
    </w:p>
    <w:p w14:paraId="1B221AF9" w14:textId="77777777" w:rsidR="00FA1B5B" w:rsidRDefault="00FA1B5B" w:rsidP="00FA1B5B">
      <w:pPr>
        <w:pStyle w:val="Heading4"/>
      </w:pPr>
      <w:r>
        <w:t xml:space="preserve">Prefer governance strategies </w:t>
      </w:r>
      <w:r w:rsidRPr="00C7231B">
        <w:rPr>
          <w:u w:val="single"/>
        </w:rPr>
        <w:t>broadly</w:t>
      </w:r>
      <w:r>
        <w:t xml:space="preserve"> rather than focus on </w:t>
      </w:r>
      <w:r w:rsidRPr="00C7231B">
        <w:rPr>
          <w:u w:val="single"/>
        </w:rPr>
        <w:t>one-shot impacts</w:t>
      </w:r>
      <w:r>
        <w:t>.</w:t>
      </w:r>
    </w:p>
    <w:p w14:paraId="06717ABB" w14:textId="77777777" w:rsidR="00FA1B5B" w:rsidRPr="00594ADE" w:rsidRDefault="00FA1B5B" w:rsidP="00FA1B5B">
      <w:r>
        <w:rPr>
          <w:rStyle w:val="Style13ptBold"/>
        </w:rPr>
        <w:t>Sean</w:t>
      </w:r>
      <w:r w:rsidRPr="00594ADE">
        <w:rPr>
          <w:rStyle w:val="Style13ptBold"/>
        </w:rPr>
        <w:t xml:space="preserve"> 17</w:t>
      </w:r>
      <w:r w:rsidRPr="00594ADE">
        <w:t xml:space="preserve"> – </w:t>
      </w:r>
      <w:r w:rsidRPr="00C539B0">
        <w:t>Seán Ó hÉigeartaigh</w:t>
      </w:r>
      <w:r>
        <w:t xml:space="preserve">, </w:t>
      </w:r>
      <w:r w:rsidRPr="00594ADE">
        <w:t>Professor @ Cambridge, PhD in Genomics from Trinity College Dublin (</w:t>
      </w:r>
      <w:r w:rsidRPr="00594ADE">
        <w:rPr>
          <w:szCs w:val="16"/>
        </w:rPr>
        <w:t xml:space="preserve">Sean, “Technological Wild Cards: Existential Risk and a Changing Humanity”, </w:t>
      </w:r>
      <w:hyperlink r:id="rId20" w:history="1">
        <w:r w:rsidRPr="00C539B0">
          <w:t xml:space="preserve"> </w:t>
        </w:r>
        <w:r w:rsidRPr="00C539B0">
          <w:rPr>
            <w:rStyle w:val="Hyperlink"/>
            <w:szCs w:val="16"/>
          </w:rPr>
          <w:t>https://www.bbvaopenmind.com/en/articles/technological-wild-cards-existential-risk-and-a-changing-humanity/</w:t>
        </w:r>
        <w:r w:rsidRPr="00594ADE">
          <w:rPr>
            <w:rStyle w:val="Hyperlink"/>
            <w:szCs w:val="16"/>
          </w:rPr>
          <w:t>)//</w:t>
        </w:r>
      </w:hyperlink>
      <w:r w:rsidRPr="00594ADE">
        <w:rPr>
          <w:szCs w:val="16"/>
        </w:rPr>
        <w:t xml:space="preserve"> gcd</w:t>
      </w:r>
      <w:r>
        <w:rPr>
          <w:szCs w:val="16"/>
        </w:rPr>
        <w:t xml:space="preserve"> Recut Justin</w:t>
      </w:r>
    </w:p>
    <w:p w14:paraId="4A7E1B38" w14:textId="77777777" w:rsidR="00FA1B5B" w:rsidRPr="00594ADE" w:rsidRDefault="00FA1B5B" w:rsidP="00FA1B5B">
      <w:pPr>
        <w:rPr>
          <w:sz w:val="16"/>
        </w:rPr>
      </w:pPr>
      <w:r w:rsidRPr="008D2E40">
        <w:rPr>
          <w:rStyle w:val="Emphasis"/>
          <w:highlight w:val="green"/>
        </w:rPr>
        <w:t>Confronting</w:t>
      </w:r>
      <w:r w:rsidRPr="00594ADE">
        <w:rPr>
          <w:rStyle w:val="StyleUnderline"/>
        </w:rPr>
        <w:t xml:space="preserve"> the </w:t>
      </w:r>
      <w:r w:rsidRPr="008D2E40">
        <w:rPr>
          <w:rStyle w:val="Emphasis"/>
          <w:highlight w:val="green"/>
        </w:rPr>
        <w:t xml:space="preserve">Limits of </w:t>
      </w:r>
      <w:r w:rsidRPr="00C7231B">
        <w:rPr>
          <w:rStyle w:val="Emphasis"/>
        </w:rPr>
        <w:t xml:space="preserve">Our </w:t>
      </w:r>
      <w:r w:rsidRPr="008D2E40">
        <w:rPr>
          <w:rStyle w:val="Emphasis"/>
          <w:highlight w:val="green"/>
        </w:rPr>
        <w:t>Knowledge</w:t>
      </w:r>
      <w:r w:rsidRPr="00594ADE">
        <w:rPr>
          <w:rStyle w:val="Emphasis"/>
        </w:rPr>
        <w:t xml:space="preserve"> </w:t>
      </w:r>
      <w:r w:rsidRPr="00594ADE">
        <w:rPr>
          <w:sz w:val="16"/>
        </w:rPr>
        <w:t xml:space="preserve">A common theme across these emerging technologies and emerging risks is that a </w:t>
      </w:r>
      <w:r w:rsidRPr="00C7231B">
        <w:rPr>
          <w:rStyle w:val="StyleUnderline"/>
        </w:rPr>
        <w:t>tremendous level of scientific</w:t>
      </w:r>
      <w:r w:rsidRPr="00594ADE">
        <w:rPr>
          <w:rStyle w:val="StyleUnderline"/>
        </w:rPr>
        <w:t xml:space="preserve"> </w:t>
      </w:r>
      <w:r w:rsidRPr="00C7231B">
        <w:rPr>
          <w:rStyle w:val="StyleUnderline"/>
          <w:highlight w:val="green"/>
        </w:rPr>
        <w:t>uncertainty and</w:t>
      </w:r>
      <w:r w:rsidRPr="00594ADE">
        <w:rPr>
          <w:rStyle w:val="StyleUnderline"/>
        </w:rPr>
        <w:t xml:space="preserve"> expert </w:t>
      </w:r>
      <w:r w:rsidRPr="008D2E40">
        <w:rPr>
          <w:rStyle w:val="Emphasis"/>
          <w:highlight w:val="green"/>
        </w:rPr>
        <w:t xml:space="preserve">disagreement </w:t>
      </w:r>
      <w:r w:rsidRPr="00594ADE">
        <w:rPr>
          <w:rStyle w:val="Emphasis"/>
        </w:rPr>
        <w:t xml:space="preserve">typically </w:t>
      </w:r>
      <w:r w:rsidRPr="008D2E40">
        <w:rPr>
          <w:rStyle w:val="Emphasis"/>
          <w:highlight w:val="green"/>
        </w:rPr>
        <w:t>exists</w:t>
      </w:r>
      <w:r w:rsidRPr="00594ADE">
        <w:rPr>
          <w:sz w:val="16"/>
        </w:rPr>
        <w:t xml:space="preserve">. This is particularly the case </w:t>
      </w:r>
      <w:r w:rsidRPr="008D2E40">
        <w:rPr>
          <w:rStyle w:val="StyleUnderline"/>
          <w:highlight w:val="green"/>
        </w:rPr>
        <w:t>for</w:t>
      </w:r>
      <w:r w:rsidRPr="00594ADE">
        <w:rPr>
          <w:sz w:val="16"/>
        </w:rPr>
        <w:t xml:space="preserve"> future </w:t>
      </w:r>
      <w:r w:rsidRPr="00C7231B">
        <w:rPr>
          <w:rStyle w:val="Emphasis"/>
        </w:rPr>
        <w:t>scientific</w:t>
      </w:r>
      <w:r w:rsidRPr="00C7231B">
        <w:rPr>
          <w:sz w:val="16"/>
        </w:rPr>
        <w:t xml:space="preserve"> progress and </w:t>
      </w:r>
      <w:r w:rsidRPr="00C7231B">
        <w:rPr>
          <w:rStyle w:val="StyleUnderline"/>
        </w:rPr>
        <w:t>capabilities</w:t>
      </w:r>
      <w:r w:rsidRPr="00C7231B">
        <w:rPr>
          <w:sz w:val="16"/>
        </w:rPr>
        <w:t>, the ways in</w:t>
      </w:r>
      <w:r w:rsidRPr="00594ADE">
        <w:rPr>
          <w:sz w:val="16"/>
        </w:rPr>
        <w:t xml:space="preserve"> which advances in one domain may influence progress in others</w:t>
      </w:r>
      <w:r w:rsidRPr="00C7231B">
        <w:rPr>
          <w:sz w:val="16"/>
        </w:rPr>
        <w:t>,</w:t>
      </w:r>
      <w:r w:rsidRPr="00594ADE">
        <w:rPr>
          <w:sz w:val="16"/>
        </w:rPr>
        <w:t xml:space="preserve"> </w:t>
      </w:r>
      <w:r w:rsidRPr="00C7231B">
        <w:rPr>
          <w:rStyle w:val="StyleUnderline"/>
        </w:rPr>
        <w:t>and</w:t>
      </w:r>
      <w:r w:rsidRPr="00594ADE">
        <w:rPr>
          <w:rStyle w:val="StyleUnderline"/>
        </w:rPr>
        <w:t xml:space="preserve"> the likely </w:t>
      </w:r>
      <w:r w:rsidRPr="00C7231B">
        <w:rPr>
          <w:rStyle w:val="StyleUnderline"/>
        </w:rPr>
        <w:t>global</w:t>
      </w:r>
      <w:r w:rsidRPr="00594ADE">
        <w:rPr>
          <w:rStyle w:val="StyleUnderline"/>
        </w:rPr>
        <w:t xml:space="preserve"> </w:t>
      </w:r>
      <w:r w:rsidRPr="008D2E40">
        <w:rPr>
          <w:rStyle w:val="Emphasis"/>
          <w:highlight w:val="green"/>
        </w:rPr>
        <w:t>impacts and risks</w:t>
      </w:r>
      <w:r w:rsidRPr="00594ADE">
        <w:rPr>
          <w:rStyle w:val="StyleUnderline"/>
        </w:rPr>
        <w:t xml:space="preserve"> of projected advances</w:t>
      </w:r>
      <w:r w:rsidRPr="00594ADE">
        <w:rPr>
          <w:sz w:val="16"/>
        </w:rPr>
        <w:t xml:space="preserve">. Active topics of research at CSER include how to obtain useful information from a range of experts with differing views, and how to make meaningful scientific progress on challenges where we have discontinuous data, or few case studies to draw on, or even when we must characterize an entirely </w:t>
      </w:r>
      <w:r w:rsidRPr="00C7231B">
        <w:rPr>
          <w:sz w:val="16"/>
        </w:rPr>
        <w:t xml:space="preserve">unprecedented event. </w:t>
      </w:r>
      <w:r w:rsidRPr="00C7231B">
        <w:rPr>
          <w:rStyle w:val="Emphasis"/>
        </w:rPr>
        <w:t>This might be a</w:t>
      </w:r>
      <w:r w:rsidRPr="00C7231B">
        <w:rPr>
          <w:rStyle w:val="StyleUnderline"/>
        </w:rPr>
        <w:t xml:space="preserve"> hypothesized ecological </w:t>
      </w:r>
      <w:r w:rsidRPr="00C7231B">
        <w:rPr>
          <w:rStyle w:val="Emphasis"/>
        </w:rPr>
        <w:t>tipping point</w:t>
      </w:r>
      <w:r w:rsidRPr="00C7231B">
        <w:rPr>
          <w:sz w:val="16"/>
        </w:rPr>
        <w:t xml:space="preserve">, which when passed would result in an irreversible march toward the collapse of an entire critical ecosystem. </w:t>
      </w:r>
      <w:r w:rsidRPr="00C7231B">
        <w:rPr>
          <w:rStyle w:val="StyleUnderline"/>
        </w:rPr>
        <w:t>Or it might be a</w:t>
      </w:r>
      <w:r w:rsidRPr="00C7231B">
        <w:rPr>
          <w:sz w:val="16"/>
        </w:rPr>
        <w:t xml:space="preserve"> transformative </w:t>
      </w:r>
      <w:r w:rsidRPr="00C7231B">
        <w:rPr>
          <w:rStyle w:val="StyleUnderline"/>
        </w:rPr>
        <w:t>scientific breakthrough</w:t>
      </w:r>
      <w:r w:rsidRPr="00C7231B">
        <w:rPr>
          <w:sz w:val="16"/>
        </w:rPr>
        <w:t xml:space="preserve"> such as the deve</w:t>
      </w:r>
      <w:r w:rsidRPr="00594ADE">
        <w:rPr>
          <w:sz w:val="16"/>
        </w:rPr>
        <w:t>lopment of artificial general intelligence, where we only have current trends in AI capability, hardware, and expert views on the key unsolved problems in the field to draw insight from</w:t>
      </w:r>
      <w:r w:rsidRPr="00594ADE">
        <w:rPr>
          <w:rStyle w:val="StyleUnderline"/>
        </w:rPr>
        <w:t xml:space="preserve">. It is </w:t>
      </w:r>
      <w:r w:rsidRPr="008D2E40">
        <w:rPr>
          <w:rStyle w:val="Emphasis"/>
          <w:highlight w:val="green"/>
        </w:rPr>
        <w:t xml:space="preserve">unrealistic to expect </w:t>
      </w:r>
      <w:r w:rsidRPr="00C7231B">
        <w:rPr>
          <w:rStyle w:val="Emphasis"/>
        </w:rPr>
        <w:t xml:space="preserve">that </w:t>
      </w:r>
      <w:r w:rsidRPr="008D2E40">
        <w:rPr>
          <w:rStyle w:val="Emphasis"/>
          <w:highlight w:val="green"/>
        </w:rPr>
        <w:t>we</w:t>
      </w:r>
      <w:r w:rsidRPr="008D2E40">
        <w:rPr>
          <w:rStyle w:val="StyleUnderline"/>
          <w:highlight w:val="green"/>
        </w:rPr>
        <w:t xml:space="preserve"> can</w:t>
      </w:r>
      <w:r w:rsidRPr="00594ADE">
        <w:rPr>
          <w:rStyle w:val="StyleUnderline"/>
        </w:rPr>
        <w:t xml:space="preserve"> always, or even for the most part, </w:t>
      </w:r>
      <w:r w:rsidRPr="008D2E40">
        <w:rPr>
          <w:rStyle w:val="StyleUnderline"/>
          <w:highlight w:val="green"/>
        </w:rPr>
        <w:t>be right</w:t>
      </w:r>
      <w:r w:rsidRPr="00594ADE">
        <w:rPr>
          <w:rStyle w:val="StyleUnderline"/>
        </w:rPr>
        <w:t>.</w:t>
      </w:r>
      <w:r w:rsidRPr="00594ADE">
        <w:rPr>
          <w:sz w:val="16"/>
        </w:rPr>
        <w:t xml:space="preserve"> We need to have humility, </w:t>
      </w:r>
      <w:r w:rsidRPr="00594ADE">
        <w:rPr>
          <w:rStyle w:val="StyleUnderline"/>
        </w:rPr>
        <w:t xml:space="preserve">to expect false positives, and to be </w:t>
      </w:r>
      <w:r w:rsidRPr="00C7231B">
        <w:rPr>
          <w:rStyle w:val="StyleUnderline"/>
        </w:rPr>
        <w:t xml:space="preserve">able to identify priority research targets from among many </w:t>
      </w:r>
      <w:r w:rsidRPr="00C7231B">
        <w:rPr>
          <w:rStyle w:val="Emphasis"/>
        </w:rPr>
        <w:t>weak signals.</w:t>
      </w:r>
      <w:r w:rsidRPr="00594ADE">
        <w:rPr>
          <w:rStyle w:val="Emphasis"/>
        </w:rPr>
        <w:t xml:space="preserve"> </w:t>
      </w:r>
      <w:r w:rsidRPr="008D2E40">
        <w:rPr>
          <w:rStyle w:val="StyleUnderline"/>
          <w:highlight w:val="green"/>
        </w:rPr>
        <w:t>Recognizing</w:t>
      </w:r>
      <w:r w:rsidRPr="00594ADE">
        <w:rPr>
          <w:sz w:val="16"/>
        </w:rPr>
        <w:t xml:space="preserve"> that there are </w:t>
      </w:r>
      <w:r w:rsidRPr="008D2E40">
        <w:rPr>
          <w:rStyle w:val="StyleUnderline"/>
          <w:highlight w:val="green"/>
        </w:rPr>
        <w:t>limits</w:t>
      </w:r>
      <w:r w:rsidRPr="00594ADE">
        <w:rPr>
          <w:sz w:val="16"/>
        </w:rPr>
        <w:t xml:space="preserve"> to the level of detail and certainty that can be achieved</w:t>
      </w:r>
      <w:r w:rsidRPr="00594ADE">
        <w:rPr>
          <w:rStyle w:val="StyleUnderline"/>
        </w:rPr>
        <w:t xml:space="preserve">, this work </w:t>
      </w:r>
      <w:r w:rsidRPr="008D2E40">
        <w:rPr>
          <w:rStyle w:val="StyleUnderline"/>
          <w:highlight w:val="green"/>
        </w:rPr>
        <w:t>is</w:t>
      </w:r>
      <w:r w:rsidRPr="00594ADE">
        <w:rPr>
          <w:rStyle w:val="StyleUnderline"/>
        </w:rPr>
        <w:t xml:space="preserve"> often </w:t>
      </w:r>
      <w:r w:rsidRPr="008D2E40">
        <w:rPr>
          <w:rStyle w:val="StyleUnderline"/>
          <w:highlight w:val="green"/>
        </w:rPr>
        <w:t>combined with</w:t>
      </w:r>
      <w:r w:rsidRPr="00594ADE">
        <w:rPr>
          <w:rStyle w:val="StyleUnderline"/>
        </w:rPr>
        <w:t xml:space="preserve"> work on </w:t>
      </w:r>
      <w:r w:rsidRPr="008D2E40">
        <w:rPr>
          <w:rStyle w:val="StyleUnderline"/>
          <w:highlight w:val="green"/>
        </w:rPr>
        <w:t>general</w:t>
      </w:r>
      <w:r w:rsidRPr="00594ADE">
        <w:rPr>
          <w:rStyle w:val="StyleUnderline"/>
        </w:rPr>
        <w:t xml:space="preserve"> principles of </w:t>
      </w:r>
      <w:r w:rsidRPr="00C7231B">
        <w:rPr>
          <w:rStyle w:val="StyleUnderline"/>
        </w:rPr>
        <w:t xml:space="preserve">scientific and </w:t>
      </w:r>
      <w:r w:rsidRPr="00C7231B">
        <w:rPr>
          <w:rStyle w:val="Emphasis"/>
        </w:rPr>
        <w:t xml:space="preserve">technological </w:t>
      </w:r>
      <w:r w:rsidRPr="008D2E40">
        <w:rPr>
          <w:rStyle w:val="Emphasis"/>
          <w:highlight w:val="green"/>
        </w:rPr>
        <w:t>governance</w:t>
      </w:r>
      <w:r w:rsidRPr="00594ADE">
        <w:rPr>
          <w:sz w:val="16"/>
        </w:rPr>
        <w:t xml:space="preserve">. For example, work under the heading </w:t>
      </w:r>
      <w:r w:rsidRPr="00C7231B">
        <w:rPr>
          <w:sz w:val="16"/>
        </w:rPr>
        <w:t>of “</w:t>
      </w:r>
      <w:r w:rsidRPr="00C7231B">
        <w:rPr>
          <w:rStyle w:val="StyleUnderline"/>
        </w:rPr>
        <w:t>responsible innovation</w:t>
      </w:r>
      <w:r w:rsidRPr="00C7231B">
        <w:rPr>
          <w:sz w:val="16"/>
        </w:rPr>
        <w:t>”</w:t>
      </w:r>
      <w:r w:rsidRPr="00594ADE">
        <w:rPr>
          <w:sz w:val="16"/>
        </w:rPr>
        <w:t xml:space="preserve"> focuses on the challenge of developing collective stewardship of progress in science and technology in the present, </w:t>
      </w:r>
      <w:r w:rsidRPr="00594ADE">
        <w:rPr>
          <w:rStyle w:val="StyleUnderline"/>
        </w:rPr>
        <w:t xml:space="preserve">with a view </w:t>
      </w:r>
      <w:r w:rsidRPr="008D2E40">
        <w:rPr>
          <w:rStyle w:val="StyleUnderline"/>
          <w:highlight w:val="green"/>
        </w:rPr>
        <w:t xml:space="preserve">to </w:t>
      </w:r>
      <w:r w:rsidRPr="008D2E40">
        <w:rPr>
          <w:rStyle w:val="Emphasis"/>
          <w:highlight w:val="green"/>
        </w:rPr>
        <w:t xml:space="preserve">achieving good </w:t>
      </w:r>
      <w:r w:rsidRPr="00C7231B">
        <w:rPr>
          <w:rStyle w:val="Emphasis"/>
        </w:rPr>
        <w:t xml:space="preserve">future </w:t>
      </w:r>
      <w:r w:rsidRPr="008D2E40">
        <w:rPr>
          <w:rStyle w:val="Emphasis"/>
          <w:highlight w:val="green"/>
        </w:rPr>
        <w:t>outcomes</w:t>
      </w:r>
      <w:r w:rsidRPr="00594ADE">
        <w:rPr>
          <w:sz w:val="16"/>
        </w:rPr>
        <w:t xml:space="preserve">.21 This combines scientific foresight with processes to involve the key stakeholders at the appropriate stages of a technology’s development. At different stages these </w:t>
      </w:r>
      <w:r w:rsidRPr="00C7231B">
        <w:rPr>
          <w:rStyle w:val="StyleUnderline"/>
        </w:rPr>
        <w:t>stakeholders</w:t>
      </w:r>
      <w:r w:rsidRPr="00C7231B">
        <w:rPr>
          <w:sz w:val="16"/>
        </w:rPr>
        <w:t xml:space="preserve"> will </w:t>
      </w:r>
      <w:r w:rsidRPr="00C7231B">
        <w:rPr>
          <w:rStyle w:val="StyleUnderline"/>
        </w:rPr>
        <w:t>include</w:t>
      </w:r>
      <w:r w:rsidRPr="00C7231B">
        <w:rPr>
          <w:sz w:val="16"/>
        </w:rPr>
        <w:t xml:space="preserve">: scientists involved in fundamental research and applied research; </w:t>
      </w:r>
      <w:r w:rsidRPr="00C7231B">
        <w:rPr>
          <w:rStyle w:val="StyleUnderline"/>
        </w:rPr>
        <w:t>industry leaders</w:t>
      </w:r>
      <w:r w:rsidRPr="00C7231B">
        <w:rPr>
          <w:sz w:val="16"/>
        </w:rPr>
        <w:t xml:space="preserve">; researchers working on the risks, benefits, and other impacts of a technology; funders; policymakers; regulators; NGOs and focus groups; and </w:t>
      </w:r>
      <w:r w:rsidRPr="00C7231B">
        <w:rPr>
          <w:rStyle w:val="Emphasis"/>
        </w:rPr>
        <w:t>laypeople</w:t>
      </w:r>
      <w:r w:rsidRPr="00C7231B">
        <w:rPr>
          <w:sz w:val="16"/>
        </w:rPr>
        <w:t xml:space="preserve"> who will use or be </w:t>
      </w:r>
      <w:r w:rsidRPr="00C7231B">
        <w:rPr>
          <w:rStyle w:val="StyleUnderline"/>
        </w:rPr>
        <w:t>affected by the</w:t>
      </w:r>
      <w:r w:rsidRPr="00C7231B">
        <w:rPr>
          <w:sz w:val="16"/>
        </w:rPr>
        <w:t xml:space="preserve"> development of a </w:t>
      </w:r>
      <w:r w:rsidRPr="00C7231B">
        <w:rPr>
          <w:rStyle w:val="StyleUnderline"/>
        </w:rPr>
        <w:t>technology</w:t>
      </w:r>
      <w:r w:rsidRPr="00C7231B">
        <w:rPr>
          <w:sz w:val="16"/>
        </w:rPr>
        <w:t>. In the case of technologies with</w:t>
      </w:r>
      <w:r w:rsidRPr="00594ADE">
        <w:rPr>
          <w:sz w:val="16"/>
        </w:rPr>
        <w:t xml:space="preserve"> a potential role in global catastrophic risk, the entire global population holds a stake. Therefore decisions with long-term consequences must not rest solely with a small group of people, represent only the values of a small subset of people, or fail to account for the likely impacts on the global population. There have been a number of </w:t>
      </w:r>
      <w:r w:rsidRPr="00C7231B">
        <w:rPr>
          <w:rStyle w:val="StyleUnderline"/>
        </w:rPr>
        <w:t xml:space="preserve">very </w:t>
      </w:r>
      <w:r w:rsidRPr="008D2E40">
        <w:rPr>
          <w:rStyle w:val="StyleUnderline"/>
          <w:highlight w:val="green"/>
        </w:rPr>
        <w:t>encouraging</w:t>
      </w:r>
      <w:r w:rsidRPr="00594ADE">
        <w:rPr>
          <w:rStyle w:val="StyleUnderline"/>
        </w:rPr>
        <w:t xml:space="preserve"> </w:t>
      </w:r>
      <w:r w:rsidRPr="00C7231B">
        <w:rPr>
          <w:rStyle w:val="StyleUnderline"/>
        </w:rPr>
        <w:t xml:space="preserve">specific </w:t>
      </w:r>
      <w:r w:rsidRPr="00C7231B">
        <w:rPr>
          <w:rStyle w:val="StyleUnderline"/>
        </w:rPr>
        <w:lastRenderedPageBreak/>
        <w:t>examples of such foresight</w:t>
      </w:r>
      <w:r w:rsidRPr="00594ADE">
        <w:rPr>
          <w:rStyle w:val="StyleUnderline"/>
        </w:rPr>
        <w:t xml:space="preserve"> and </w:t>
      </w:r>
      <w:r w:rsidRPr="008D2E40">
        <w:rPr>
          <w:rStyle w:val="StyleUnderline"/>
          <w:highlight w:val="green"/>
        </w:rPr>
        <w:t>collaboration</w:t>
      </w:r>
      <w:r w:rsidRPr="00594ADE">
        <w:rPr>
          <w:sz w:val="16"/>
        </w:rPr>
        <w:t xml:space="preserve">, where scientific domain specialists, interdisciplinary experts, funders, and others have worked together to try to guide an emerging technology’s development, establish ethical norms and safety practices, and explore its potential uses and misuses in a scientifically rigorous way. In bioengineering, the famous </w:t>
      </w:r>
      <w:r w:rsidRPr="00594ADE">
        <w:rPr>
          <w:rStyle w:val="Emphasis"/>
        </w:rPr>
        <w:t>1975 Asilomar conference</w:t>
      </w:r>
      <w:r w:rsidRPr="00594ADE">
        <w:rPr>
          <w:rStyle w:val="StyleUnderline"/>
        </w:rPr>
        <w:t xml:space="preserve"> on recombinant DNA established important precedents</w:t>
      </w:r>
      <w:r w:rsidRPr="00594ADE">
        <w:rPr>
          <w:sz w:val="16"/>
        </w:rPr>
        <w:t xml:space="preserve">, and more recently </w:t>
      </w:r>
      <w:r w:rsidRPr="00594ADE">
        <w:rPr>
          <w:rStyle w:val="StyleUnderline"/>
        </w:rPr>
        <w:t>summits have been held on advances such as human gene editin</w:t>
      </w:r>
      <w:r w:rsidRPr="00594ADE">
        <w:rPr>
          <w:sz w:val="16"/>
        </w:rPr>
        <w:t xml:space="preserve">g. In artificial intelligence, a number of important conferences have been held recently, with enthusiastic participation from academic and industry research leaders in AI alongside interdisciplinary experts and policymakers. A number of the world’s leading AI research teams have established ethical advisory panels to inform and guide their scientific practices, and a </w:t>
      </w:r>
      <w:r w:rsidRPr="00594ADE">
        <w:rPr>
          <w:rStyle w:val="StyleUnderline"/>
        </w:rPr>
        <w:t>cross-industry “partnership on AI to benefit people and society” involving five companies leading fundamental research has recently been announced</w:t>
      </w:r>
      <w:r w:rsidRPr="00594ADE">
        <w:rPr>
          <w:sz w:val="16"/>
        </w:rPr>
        <w:t xml:space="preserve">.22 More broadly, it is crucial that we learn from the lessons of past technologies and, where possible, develop principles and methodologies that we can take forward. </w:t>
      </w:r>
      <w:r w:rsidRPr="00C7231B">
        <w:rPr>
          <w:rStyle w:val="StyleUnderline"/>
          <w:highlight w:val="green"/>
        </w:rPr>
        <w:t xml:space="preserve">This </w:t>
      </w:r>
      <w:r w:rsidRPr="00C7231B">
        <w:rPr>
          <w:rStyle w:val="StyleUnderline"/>
        </w:rPr>
        <w:t>may</w:t>
      </w:r>
      <w:r w:rsidRPr="00594ADE">
        <w:rPr>
          <w:rStyle w:val="StyleUnderline"/>
        </w:rPr>
        <w:t xml:space="preserve"> </w:t>
      </w:r>
      <w:r w:rsidRPr="00C7231B">
        <w:rPr>
          <w:rStyle w:val="StyleUnderline"/>
          <w:highlight w:val="green"/>
        </w:rPr>
        <w:t>give</w:t>
      </w:r>
      <w:r w:rsidRPr="00594ADE">
        <w:rPr>
          <w:rStyle w:val="StyleUnderline"/>
        </w:rPr>
        <w:t xml:space="preserve"> us </w:t>
      </w:r>
      <w:r w:rsidRPr="00C7231B">
        <w:rPr>
          <w:rStyle w:val="StyleUnderline"/>
          <w:highlight w:val="green"/>
        </w:rPr>
        <w:t xml:space="preserve">an </w:t>
      </w:r>
      <w:r w:rsidRPr="00C7231B">
        <w:rPr>
          <w:rStyle w:val="Emphasis"/>
          <w:highlight w:val="green"/>
        </w:rPr>
        <w:t xml:space="preserve">advantage </w:t>
      </w:r>
      <w:r w:rsidRPr="008D2E40">
        <w:rPr>
          <w:rStyle w:val="Emphasis"/>
          <w:highlight w:val="green"/>
        </w:rPr>
        <w:t>in</w:t>
      </w:r>
      <w:r w:rsidRPr="00594ADE">
        <w:rPr>
          <w:rStyle w:val="StyleUnderline"/>
        </w:rPr>
        <w:t xml:space="preserve"> </w:t>
      </w:r>
      <w:r w:rsidRPr="00C7231B">
        <w:rPr>
          <w:rStyle w:val="StyleUnderline"/>
        </w:rPr>
        <w:t xml:space="preserve">preparing for </w:t>
      </w:r>
      <w:r w:rsidRPr="008D2E40">
        <w:rPr>
          <w:rStyle w:val="StyleUnderline"/>
          <w:highlight w:val="green"/>
        </w:rPr>
        <w:t xml:space="preserve">developments </w:t>
      </w:r>
      <w:r w:rsidRPr="00594ADE">
        <w:rPr>
          <w:rStyle w:val="StyleUnderline"/>
        </w:rPr>
        <w:t xml:space="preserve">that are currently </w:t>
      </w:r>
      <w:r w:rsidRPr="00C7231B">
        <w:rPr>
          <w:rStyle w:val="StyleUnderline"/>
          <w:highlight w:val="green"/>
        </w:rPr>
        <w:t>beyond our horizon</w:t>
      </w:r>
      <w:r w:rsidRPr="00594ADE">
        <w:rPr>
          <w:rStyle w:val="StyleUnderline"/>
        </w:rPr>
        <w:t xml:space="preserve"> and </w:t>
      </w:r>
      <w:r w:rsidRPr="00C7231B">
        <w:rPr>
          <w:rStyle w:val="Emphasis"/>
        </w:rPr>
        <w:t xml:space="preserve">that </w:t>
      </w:r>
      <w:r w:rsidRPr="008D2E40">
        <w:rPr>
          <w:rStyle w:val="Emphasis"/>
          <w:highlight w:val="green"/>
        </w:rPr>
        <w:t>methodologies</w:t>
      </w:r>
      <w:r w:rsidRPr="00594ADE">
        <w:rPr>
          <w:rStyle w:val="StyleUnderline"/>
        </w:rPr>
        <w:t xml:space="preserve"> too deeply </w:t>
      </w:r>
      <w:r w:rsidRPr="008D2E40">
        <w:rPr>
          <w:rStyle w:val="StyleUnderline"/>
          <w:highlight w:val="green"/>
        </w:rPr>
        <w:t>tied to specific</w:t>
      </w:r>
      <w:r w:rsidRPr="00594ADE">
        <w:rPr>
          <w:rStyle w:val="StyleUnderline"/>
        </w:rPr>
        <w:t xml:space="preserve"> technologies and </w:t>
      </w:r>
      <w:r w:rsidRPr="008D2E40">
        <w:rPr>
          <w:rStyle w:val="Emphasis"/>
          <w:highlight w:val="green"/>
        </w:rPr>
        <w:t>risks may not</w:t>
      </w:r>
      <w:r w:rsidRPr="00594ADE">
        <w:rPr>
          <w:sz w:val="16"/>
        </w:rPr>
        <w:t xml:space="preserve"> allow. One of the key concerns associated with risks from emerging and future technologies is the rate at which progress occurs and at which the associated threats may </w:t>
      </w:r>
      <w:r w:rsidRPr="00594ADE">
        <w:rPr>
          <w:rStyle w:val="StyleUnderline"/>
        </w:rPr>
        <w:t xml:space="preserve">arise. While every science will throw up specific challenges and require domain-specific techniques and expertise, </w:t>
      </w:r>
      <w:r w:rsidRPr="00C7231B">
        <w:rPr>
          <w:rStyle w:val="StyleUnderline"/>
        </w:rPr>
        <w:t>any tools or methodologies that help us to intervene reliably earlier are to be welcomed</w:t>
      </w:r>
      <w:r w:rsidRPr="00C7231B">
        <w:rPr>
          <w:sz w:val="16"/>
        </w:rPr>
        <w:t xml:space="preserve">. There may be a limited window of opportunity for averting such risks. Indeed, this window may occur in the early stages of developing a technology, well before the fully mature technology is out in the world, where it is difficult to control. Once Pandora’s box is open, it is very difficult to close. WORKING ON THE (DOOMSDAY) CLOCK </w:t>
      </w:r>
      <w:r w:rsidRPr="00C7231B">
        <w:rPr>
          <w:rStyle w:val="StyleUnderline"/>
        </w:rPr>
        <w:t>Technological progress now offers us a vision of a remarkable future</w:t>
      </w:r>
      <w:r w:rsidRPr="00C7231B">
        <w:rPr>
          <w:sz w:val="16"/>
        </w:rPr>
        <w:t xml:space="preserve">. The advances that have brought us onto an unsustainable pathway have also raised the quality of life dramatically for many, and have unlocked scientific directions that can lead us to a safer, cleaner, more sustainable world. </w:t>
      </w:r>
      <w:r w:rsidRPr="00C7231B">
        <w:rPr>
          <w:rStyle w:val="StyleUnderline"/>
        </w:rPr>
        <w:t xml:space="preserve">With the right developments and applications of technology, in concert with advances in </w:t>
      </w:r>
      <w:r w:rsidRPr="00C7231B">
        <w:rPr>
          <w:rStyle w:val="Emphasis"/>
        </w:rPr>
        <w:t>social, democratic</w:t>
      </w:r>
      <w:r w:rsidRPr="00C7231B">
        <w:rPr>
          <w:rStyle w:val="StyleUnderline"/>
        </w:rPr>
        <w:t>, and distributional processes globally</w:t>
      </w:r>
      <w:r w:rsidRPr="00594ADE">
        <w:rPr>
          <w:rStyle w:val="StyleUnderline"/>
        </w:rPr>
        <w:t xml:space="preserve">, </w:t>
      </w:r>
      <w:r w:rsidRPr="00C7231B">
        <w:rPr>
          <w:rStyle w:val="StyleUnderline"/>
          <w:highlight w:val="green"/>
        </w:rPr>
        <w:t>progress can be ma</w:t>
      </w:r>
      <w:r w:rsidRPr="00C7231B">
        <w:rPr>
          <w:rStyle w:val="Emphasis"/>
          <w:highlight w:val="green"/>
        </w:rPr>
        <w:t xml:space="preserve">de </w:t>
      </w:r>
      <w:r w:rsidRPr="008D2E40">
        <w:rPr>
          <w:rStyle w:val="Emphasis"/>
          <w:highlight w:val="green"/>
        </w:rPr>
        <w:t>on all</w:t>
      </w:r>
      <w:r w:rsidRPr="00594ADE">
        <w:rPr>
          <w:rStyle w:val="StyleUnderline"/>
        </w:rPr>
        <w:t xml:space="preserve"> of the </w:t>
      </w:r>
      <w:r w:rsidRPr="008D2E40">
        <w:rPr>
          <w:rStyle w:val="StyleUnderline"/>
          <w:highlight w:val="green"/>
        </w:rPr>
        <w:t>challenges</w:t>
      </w:r>
      <w:r w:rsidRPr="00594ADE">
        <w:rPr>
          <w:rStyle w:val="StyleUnderline"/>
        </w:rPr>
        <w:t xml:space="preserve"> discussed here</w:t>
      </w:r>
      <w:r w:rsidRPr="00594ADE">
        <w:rPr>
          <w:sz w:val="16"/>
        </w:rPr>
        <w:t xml:space="preserve">. Advances in renewable energy and related technologies, and more efficient energy use—advances that are likely to be accelerated by progress in technologies such as artificial intelligence—can bring us to a point of zero-carbon emissions. New manufacturing capabilities provided by synthetic biology may provide cleaner ways of producing products and degrading waste. A greater scientific understanding of our natural world and the ecosystem services on which we rely will aid us in plotting a trajectory whereby critical environmental systems are maintained while allowing human flourishing. Even advances in education and women’s rights globally, which will play a role in achieving a stable global population, can be aided specifically by the information, coordination, and education tools that technology provides, and more generally by growing prosperity in the relevant parts of the world. There are </w:t>
      </w:r>
      <w:r w:rsidRPr="00594ADE">
        <w:rPr>
          <w:rStyle w:val="StyleUnderline"/>
        </w:rPr>
        <w:t xml:space="preserve">catastrophic and </w:t>
      </w:r>
      <w:r w:rsidRPr="00C7231B">
        <w:rPr>
          <w:rStyle w:val="Emphasis"/>
          <w:highlight w:val="green"/>
        </w:rPr>
        <w:t>exi</w:t>
      </w:r>
      <w:r w:rsidRPr="00C7231B">
        <w:rPr>
          <w:rStyle w:val="StyleUnderline"/>
          <w:highlight w:val="green"/>
        </w:rPr>
        <w:t>stential risks</w:t>
      </w:r>
      <w:r w:rsidRPr="00594ADE">
        <w:rPr>
          <w:rStyle w:val="StyleUnderline"/>
        </w:rPr>
        <w:t xml:space="preserve"> </w:t>
      </w:r>
      <w:r w:rsidRPr="00C7231B">
        <w:rPr>
          <w:rStyle w:val="StyleUnderline"/>
        </w:rPr>
        <w:t xml:space="preserve">that we will simply not be able to overcome </w:t>
      </w:r>
      <w:r w:rsidRPr="00C7231B">
        <w:rPr>
          <w:rStyle w:val="Emphasis"/>
        </w:rPr>
        <w:t>without advances</w:t>
      </w:r>
      <w:r w:rsidRPr="00C7231B">
        <w:rPr>
          <w:rStyle w:val="StyleUnderline"/>
        </w:rPr>
        <w:t xml:space="preserve"> in science and technology.</w:t>
      </w:r>
      <w:r w:rsidRPr="00C7231B">
        <w:rPr>
          <w:sz w:val="16"/>
        </w:rPr>
        <w:t xml:space="preserve"> These include possible </w:t>
      </w:r>
      <w:r w:rsidRPr="00C7231B">
        <w:rPr>
          <w:rStyle w:val="Emphasis"/>
        </w:rPr>
        <w:t>pandemic outbreaks</w:t>
      </w:r>
      <w:r w:rsidRPr="00C7231B">
        <w:rPr>
          <w:sz w:val="16"/>
        </w:rPr>
        <w:t xml:space="preserve">, whether natural or engineered. The early identification of </w:t>
      </w:r>
      <w:r w:rsidRPr="00C7231B">
        <w:rPr>
          <w:rStyle w:val="Emphasis"/>
        </w:rPr>
        <w:t>incoming asteroids</w:t>
      </w:r>
      <w:r w:rsidRPr="00C7231B">
        <w:rPr>
          <w:sz w:val="16"/>
        </w:rPr>
        <w:t xml:space="preserve">, and approaches to shift their path, is a topic of active research at NASA and elsewhere. While currently there are no known techniques to prevent or mitigate a </w:t>
      </w:r>
      <w:r w:rsidRPr="00C7231B">
        <w:rPr>
          <w:rStyle w:val="StyleUnderline"/>
        </w:rPr>
        <w:t>supervolcanic eruption, this may not be the case with the tools at our disposal a century from now</w:t>
      </w:r>
      <w:r w:rsidRPr="00C7231B">
        <w:rPr>
          <w:sz w:val="16"/>
        </w:rPr>
        <w:t>. And in the longer</w:t>
      </w:r>
      <w:r w:rsidRPr="00594ADE">
        <w:rPr>
          <w:sz w:val="16"/>
        </w:rPr>
        <w:t xml:space="preserve"> run, a civilization that has spread permanently beyond the earth, enabled by advances in spaceflight, manufacturing, robotics, and terraforming, is one that is much more likely to endure. </w:t>
      </w:r>
      <w:r w:rsidRPr="00594ADE">
        <w:rPr>
          <w:rStyle w:val="StyleUnderline"/>
        </w:rPr>
        <w:t>However, the breathtaking power of the tools we are developing is not to be taken lightly</w:t>
      </w:r>
      <w:r w:rsidRPr="00594ADE">
        <w:rPr>
          <w:sz w:val="16"/>
        </w:rPr>
        <w:t xml:space="preserve">. We have been very lucky to muddle through the advent of nuclear weapons without a global catastrophe. And within this century, it is realistic to expect that we will be able to rewrite much of biology to our purposes, intervene deliberately and in a large-scale way in the workings of our global climate, and even develop agents with intelligence that is fundamentally alien to ours, and may vastly surpass our own in some or even most domains—a </w:t>
      </w:r>
      <w:r w:rsidRPr="00594ADE">
        <w:rPr>
          <w:rStyle w:val="StyleUnderline"/>
        </w:rPr>
        <w:t xml:space="preserve">development </w:t>
      </w:r>
      <w:r w:rsidRPr="008D2E40">
        <w:rPr>
          <w:rStyle w:val="StyleUnderline"/>
          <w:highlight w:val="green"/>
        </w:rPr>
        <w:t>that</w:t>
      </w:r>
      <w:r w:rsidRPr="00594ADE">
        <w:rPr>
          <w:rStyle w:val="StyleUnderline"/>
        </w:rPr>
        <w:t xml:space="preserve"> would </w:t>
      </w:r>
      <w:r w:rsidRPr="008D2E40">
        <w:rPr>
          <w:rStyle w:val="StyleUnderline"/>
          <w:highlight w:val="green"/>
        </w:rPr>
        <w:t>have</w:t>
      </w:r>
      <w:r w:rsidRPr="00594ADE">
        <w:rPr>
          <w:rStyle w:val="StyleUnderline"/>
        </w:rPr>
        <w:t xml:space="preserve"> uniquely </w:t>
      </w:r>
      <w:r w:rsidRPr="008D2E40">
        <w:rPr>
          <w:rStyle w:val="StyleUnderline"/>
          <w:highlight w:val="green"/>
        </w:rPr>
        <w:t>unpredictable consequences.</w:t>
      </w:r>
      <w:r w:rsidRPr="00594ADE">
        <w:rPr>
          <w:sz w:val="16"/>
        </w:rPr>
        <w:t xml:space="preserve"> It is reassuring to note that there are relatively </w:t>
      </w:r>
      <w:r w:rsidRPr="008D2E40">
        <w:rPr>
          <w:rStyle w:val="Emphasis"/>
          <w:highlight w:val="green"/>
        </w:rPr>
        <w:t>few individual events</w:t>
      </w:r>
      <w:r w:rsidRPr="00594ADE">
        <w:rPr>
          <w:rStyle w:val="Emphasis"/>
        </w:rPr>
        <w:t xml:space="preserve"> that could </w:t>
      </w:r>
      <w:r w:rsidRPr="008D2E40">
        <w:rPr>
          <w:rStyle w:val="Emphasis"/>
          <w:highlight w:val="green"/>
        </w:rPr>
        <w:t>cause</w:t>
      </w:r>
      <w:r w:rsidRPr="00594ADE">
        <w:rPr>
          <w:rStyle w:val="Emphasis"/>
        </w:rPr>
        <w:t xml:space="preserve"> an existential </w:t>
      </w:r>
      <w:r w:rsidRPr="008D2E40">
        <w:rPr>
          <w:rStyle w:val="Emphasis"/>
          <w:highlight w:val="green"/>
        </w:rPr>
        <w:t>catastrophe</w:t>
      </w:r>
      <w:r w:rsidRPr="00594ADE">
        <w:rPr>
          <w:sz w:val="16"/>
        </w:rPr>
        <w:t xml:space="preserve">—one resulting in extinction or a permanent civilizational collapse. Setting aside the very rare events (such as supervolcanoes and asteroids), the most plausible candidates include nuclear winter, extreme global warming or cooling scenarios, the accidental or deliberate release of an organism that radically altered the planet’s functioning, or the release of an engineered pathogen. They also include more speculative future advances: new types of weaponry, runaway artificial intelligence, or maybe physics experiments beyond what we can currently envisage. Many global risks are, in isolation, survivable—at least for some of us—and it is likely that human civilization could recover from them in the long run: less </w:t>
      </w:r>
      <w:r w:rsidRPr="00594ADE">
        <w:rPr>
          <w:sz w:val="16"/>
        </w:rPr>
        <w:lastRenderedPageBreak/>
        <w:t xml:space="preserve">severe global warming, various environmental disasters and ecosystem collapses, widespread starvation, most pandemic outbreaks, conventional warfare (even global). However, this latter class of risks, and factors that might drive them (such as population, resource use, and climate change) should not be ignored in the broader study of existential risk. Nor does it make sense to consider these challenges in isolation: </w:t>
      </w:r>
      <w:r w:rsidRPr="00594ADE">
        <w:rPr>
          <w:rStyle w:val="StyleUnderline"/>
        </w:rPr>
        <w:t xml:space="preserve">in </w:t>
      </w:r>
      <w:r w:rsidRPr="008D2E40">
        <w:rPr>
          <w:rStyle w:val="StyleUnderline"/>
          <w:highlight w:val="green"/>
        </w:rPr>
        <w:t>our interconnected world</w:t>
      </w:r>
      <w:r w:rsidRPr="00594ADE">
        <w:rPr>
          <w:rStyle w:val="StyleUnderline"/>
        </w:rPr>
        <w:t xml:space="preserve"> they </w:t>
      </w:r>
      <w:r w:rsidRPr="00C7231B">
        <w:rPr>
          <w:rStyle w:val="StyleUnderline"/>
        </w:rPr>
        <w:t xml:space="preserve">all </w:t>
      </w:r>
      <w:r w:rsidRPr="008D2E40">
        <w:rPr>
          <w:rStyle w:val="StyleUnderline"/>
          <w:highlight w:val="green"/>
        </w:rPr>
        <w:t>affect each other</w:t>
      </w:r>
      <w:r w:rsidRPr="00594ADE">
        <w:rPr>
          <w:sz w:val="16"/>
        </w:rPr>
        <w:t xml:space="preserve">. The threat of global nuclear war has not gone away, and many scholars believe that it may be rising again (at the time of writing, North Korea has just undergone its most ambitious nuclear test to date). If climate pressures, drought, famine, and other resource pressures serve to escalate geopolitical tensions, or if the potential use of a new technology, such as geoengineering, could lead to a nuclear standoff, then the result is an existential threat. For all these reasons and more, a growing community of scholars across the world believe that the twenty-first century will see greater change and greater challenges than any century in humanity’s past history. It will be a century of unprecedented global pressures, and a century in which extreme and unpredictable events are likely to happen more frequently than ever before in the past. It </w:t>
      </w:r>
      <w:r w:rsidRPr="00594ADE">
        <w:rPr>
          <w:rStyle w:val="StyleUnderline"/>
        </w:rPr>
        <w:t xml:space="preserve">will also be a century in which the power of </w:t>
      </w:r>
      <w:r w:rsidRPr="008D2E40">
        <w:rPr>
          <w:rStyle w:val="StyleUnderline"/>
          <w:highlight w:val="green"/>
        </w:rPr>
        <w:t>technologies</w:t>
      </w:r>
      <w:r w:rsidRPr="00594ADE">
        <w:rPr>
          <w:rStyle w:val="StyleUnderline"/>
        </w:rPr>
        <w:t xml:space="preserve"> unlike any we have had in our past history will </w:t>
      </w:r>
      <w:r w:rsidRPr="008D2E40">
        <w:rPr>
          <w:rStyle w:val="StyleUnderline"/>
          <w:highlight w:val="green"/>
        </w:rPr>
        <w:t>hang over us like</w:t>
      </w:r>
      <w:r w:rsidRPr="00594ADE">
        <w:rPr>
          <w:rStyle w:val="StyleUnderline"/>
        </w:rPr>
        <w:t xml:space="preserve"> multiple </w:t>
      </w:r>
      <w:r w:rsidRPr="008D2E40">
        <w:rPr>
          <w:rStyle w:val="Emphasis"/>
          <w:highlight w:val="green"/>
        </w:rPr>
        <w:t>Damocles’ swords.</w:t>
      </w:r>
      <w:r w:rsidRPr="00594ADE">
        <w:rPr>
          <w:sz w:val="16"/>
        </w:rPr>
        <w:t xml:space="preserve"> But it will also be a century in which the technologies we develop, and the </w:t>
      </w:r>
      <w:r w:rsidRPr="008D2E40">
        <w:rPr>
          <w:rStyle w:val="StyleUnderline"/>
          <w:highlight w:val="green"/>
        </w:rPr>
        <w:t xml:space="preserve">institutional structures </w:t>
      </w:r>
      <w:r w:rsidRPr="00C7231B">
        <w:rPr>
          <w:rStyle w:val="StyleUnderline"/>
        </w:rPr>
        <w:t>we develop</w:t>
      </w:r>
      <w:r w:rsidRPr="00C7231B">
        <w:rPr>
          <w:sz w:val="16"/>
        </w:rPr>
        <w:t>,</w:t>
      </w:r>
      <w:r w:rsidRPr="00594ADE">
        <w:rPr>
          <w:sz w:val="16"/>
        </w:rPr>
        <w:t xml:space="preserve"> may </w:t>
      </w:r>
      <w:r w:rsidRPr="008D2E40">
        <w:rPr>
          <w:rStyle w:val="StyleUnderline"/>
          <w:highlight w:val="green"/>
        </w:rPr>
        <w:t>aid</w:t>
      </w:r>
      <w:r w:rsidRPr="00594ADE">
        <w:rPr>
          <w:sz w:val="16"/>
        </w:rPr>
        <w:t xml:space="preserve"> us </w:t>
      </w:r>
      <w:r w:rsidRPr="008D2E40">
        <w:rPr>
          <w:rStyle w:val="StyleUnderline"/>
          <w:highlight w:val="green"/>
        </w:rPr>
        <w:t>in solving</w:t>
      </w:r>
      <w:r w:rsidRPr="00594ADE">
        <w:rPr>
          <w:sz w:val="16"/>
        </w:rPr>
        <w:t xml:space="preserve"> many of the </w:t>
      </w:r>
      <w:r w:rsidRPr="008D2E40">
        <w:rPr>
          <w:rStyle w:val="StyleUnderline"/>
          <w:highlight w:val="green"/>
        </w:rPr>
        <w:t>problems</w:t>
      </w:r>
      <w:r w:rsidRPr="00594ADE">
        <w:rPr>
          <w:sz w:val="16"/>
        </w:rPr>
        <w:t xml:space="preserve"> we currently face—if we guide their development, and their uses and applications, carefully. </w:t>
      </w:r>
    </w:p>
    <w:p w14:paraId="62E71187" w14:textId="77777777" w:rsidR="00FA1B5B" w:rsidRDefault="00FA1B5B" w:rsidP="00FA1B5B">
      <w:pPr>
        <w:rPr>
          <w:rFonts w:asciiTheme="minorHAnsi" w:hAnsiTheme="minorHAnsi" w:cstheme="minorHAnsi"/>
          <w:sz w:val="16"/>
        </w:rPr>
      </w:pPr>
    </w:p>
    <w:p w14:paraId="27057923" w14:textId="77777777" w:rsidR="00FA1B5B" w:rsidRPr="0033035B" w:rsidRDefault="00FA1B5B" w:rsidP="00186DEC">
      <w:pPr>
        <w:rPr>
          <w:rFonts w:asciiTheme="minorHAnsi" w:hAnsiTheme="minorHAnsi" w:cstheme="minorHAnsi"/>
          <w:sz w:val="16"/>
        </w:rPr>
      </w:pPr>
    </w:p>
    <w:p w14:paraId="53926FAB" w14:textId="77777777" w:rsidR="00186DEC" w:rsidRPr="0033035B" w:rsidRDefault="00186DEC" w:rsidP="00186DEC">
      <w:pPr>
        <w:pStyle w:val="Heading4"/>
        <w:rPr>
          <w:rFonts w:asciiTheme="minorHAnsi" w:hAnsiTheme="minorHAnsi" w:cstheme="minorHAnsi"/>
        </w:rPr>
      </w:pPr>
      <w:r w:rsidRPr="0033035B">
        <w:rPr>
          <w:rFonts w:asciiTheme="minorHAnsi" w:hAnsiTheme="minorHAnsi" w:cstheme="minorHAnsi"/>
        </w:rPr>
        <w:t>Thus the plan – A just government of the People’s Republic of China ought to recognize an unconditional right of workers to strike.</w:t>
      </w:r>
    </w:p>
    <w:p w14:paraId="66E021EF" w14:textId="77777777" w:rsidR="00186DEC" w:rsidRPr="0033035B" w:rsidRDefault="00186DEC" w:rsidP="00186DEC">
      <w:pPr>
        <w:pStyle w:val="Heading4"/>
        <w:rPr>
          <w:rFonts w:asciiTheme="minorHAnsi" w:hAnsiTheme="minorHAnsi" w:cstheme="minorHAnsi"/>
        </w:rPr>
      </w:pPr>
      <w:r w:rsidRPr="0033035B">
        <w:rPr>
          <w:rFonts w:asciiTheme="minorHAnsi" w:hAnsiTheme="minorHAnsi" w:cstheme="minorHAnsi"/>
        </w:rPr>
        <w:t xml:space="preserve">That solves </w:t>
      </w:r>
      <w:r w:rsidRPr="0033035B">
        <w:rPr>
          <w:rFonts w:asciiTheme="minorHAnsi" w:hAnsiTheme="minorHAnsi" w:cstheme="minorHAnsi"/>
          <w:u w:val="single"/>
        </w:rPr>
        <w:t>worker liberation</w:t>
      </w:r>
      <w:r w:rsidRPr="0033035B">
        <w:rPr>
          <w:rFonts w:asciiTheme="minorHAnsi" w:hAnsiTheme="minorHAnsi" w:cstheme="minorHAnsi"/>
        </w:rPr>
        <w:t xml:space="preserve">, </w:t>
      </w:r>
      <w:r w:rsidRPr="0033035B">
        <w:rPr>
          <w:rFonts w:asciiTheme="minorHAnsi" w:hAnsiTheme="minorHAnsi" w:cstheme="minorHAnsi"/>
          <w:u w:val="single"/>
        </w:rPr>
        <w:t>labor reforms</w:t>
      </w:r>
      <w:r w:rsidRPr="0033035B">
        <w:rPr>
          <w:rFonts w:asciiTheme="minorHAnsi" w:hAnsiTheme="minorHAnsi" w:cstheme="minorHAnsi"/>
        </w:rPr>
        <w:t xml:space="preserve">, and </w:t>
      </w:r>
      <w:r w:rsidRPr="0033035B">
        <w:rPr>
          <w:rFonts w:asciiTheme="minorHAnsi" w:hAnsiTheme="minorHAnsi" w:cstheme="minorHAnsi"/>
          <w:u w:val="single"/>
        </w:rPr>
        <w:t>re-establishes credible Collective Bargaining</w:t>
      </w:r>
      <w:r w:rsidRPr="0033035B">
        <w:rPr>
          <w:rFonts w:asciiTheme="minorHAnsi" w:hAnsiTheme="minorHAnsi" w:cstheme="minorHAnsi"/>
        </w:rPr>
        <w:t xml:space="preserve"> in China – establishing </w:t>
      </w:r>
      <w:r w:rsidRPr="0033035B">
        <w:rPr>
          <w:rFonts w:asciiTheme="minorHAnsi" w:hAnsiTheme="minorHAnsi" w:cstheme="minorHAnsi"/>
          <w:u w:val="single"/>
        </w:rPr>
        <w:t>legal protection</w:t>
      </w:r>
      <w:r w:rsidRPr="0033035B">
        <w:rPr>
          <w:rFonts w:asciiTheme="minorHAnsi" w:hAnsiTheme="minorHAnsi" w:cstheme="minorHAnsi"/>
        </w:rPr>
        <w:t xml:space="preserve"> for Labor Unions reduces overall labor-related discontent.</w:t>
      </w:r>
    </w:p>
    <w:p w14:paraId="3F82B6F3" w14:textId="77777777" w:rsidR="00186DEC" w:rsidRPr="0033035B" w:rsidRDefault="00186DEC" w:rsidP="00186DEC">
      <w:pPr>
        <w:rPr>
          <w:rFonts w:asciiTheme="minorHAnsi" w:hAnsiTheme="minorHAnsi" w:cstheme="minorHAnsi"/>
        </w:rPr>
      </w:pPr>
      <w:r w:rsidRPr="0033035B">
        <w:rPr>
          <w:rStyle w:val="Style13ptBold"/>
          <w:rFonts w:asciiTheme="minorHAnsi" w:hAnsiTheme="minorHAnsi" w:cstheme="minorHAnsi"/>
        </w:rPr>
        <w:t>Dongfang 11</w:t>
      </w:r>
      <w:r w:rsidRPr="0033035B">
        <w:rPr>
          <w:rFonts w:asciiTheme="minorHAnsi" w:hAnsiTheme="minorHAnsi" w:cstheme="minorHAnsi"/>
        </w:rPr>
        <w:t xml:space="preserve"> Han Dongfang 4-6-2011 "Liberate China's Workers" </w:t>
      </w:r>
      <w:hyperlink r:id="rId21" w:anchor="selection-307.0-316.0" w:history="1">
        <w:r w:rsidRPr="0033035B">
          <w:rPr>
            <w:rStyle w:val="Hyperlink"/>
            <w:rFonts w:asciiTheme="minorHAnsi" w:hAnsiTheme="minorHAnsi" w:cstheme="minorHAnsi"/>
          </w:rPr>
          <w:t>https://archive.md/7RvDG#selection-307.0-316.0</w:t>
        </w:r>
      </w:hyperlink>
      <w:r w:rsidRPr="0033035B">
        <w:rPr>
          <w:rFonts w:asciiTheme="minorHAnsi" w:hAnsiTheme="minorHAnsi" w:cstheme="minorHAnsi"/>
        </w:rPr>
        <w:t xml:space="preserve"> (director of China Labour Bulletin, a nongovernmental organization that defends the rights of workers in China.)//Elmer </w:t>
      </w:r>
    </w:p>
    <w:p w14:paraId="14B15C0D" w14:textId="77777777" w:rsidR="00186DEC" w:rsidRPr="0033035B" w:rsidRDefault="00186DEC" w:rsidP="00186DEC">
      <w:pPr>
        <w:rPr>
          <w:rFonts w:asciiTheme="minorHAnsi" w:hAnsiTheme="minorHAnsi" w:cstheme="minorHAnsi"/>
          <w:sz w:val="16"/>
        </w:rPr>
      </w:pPr>
      <w:r w:rsidRPr="0033035B">
        <w:rPr>
          <w:rFonts w:asciiTheme="minorHAnsi" w:hAnsiTheme="minorHAnsi" w:cstheme="minorHAnsi"/>
          <w:sz w:val="16"/>
        </w:rPr>
        <w:t xml:space="preserve">HONG KONG — </w:t>
      </w:r>
      <w:r w:rsidRPr="0033035B">
        <w:rPr>
          <w:rFonts w:asciiTheme="minorHAnsi" w:hAnsiTheme="minorHAnsi" w:cstheme="minorHAnsi"/>
          <w:b/>
          <w:sz w:val="26"/>
          <w:highlight w:val="green"/>
          <w:u w:val="single"/>
          <w:bdr w:val="single" w:sz="18" w:space="0" w:color="auto"/>
        </w:rPr>
        <w:t>There is no legal right to strike in China</w:t>
      </w:r>
      <w:r w:rsidRPr="0033035B">
        <w:rPr>
          <w:rFonts w:asciiTheme="minorHAnsi" w:hAnsiTheme="minorHAnsi" w:cstheme="minorHAnsi"/>
          <w:u w:val="single"/>
        </w:rPr>
        <w:t>, but there are strikes every day. Factory workers, hotel employees, teachers and taxi drivers regularly withdraw their labor and demand a better deal from their employer</w:t>
      </w:r>
      <w:r w:rsidRPr="0033035B">
        <w:rPr>
          <w:rFonts w:asciiTheme="minorHAnsi" w:hAnsiTheme="minorHAnsi" w:cstheme="minorHAnsi"/>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33035B">
        <w:rPr>
          <w:rFonts w:asciiTheme="minorHAnsi" w:hAnsiTheme="minorHAnsi" w:cstheme="minorHAnsi"/>
          <w:u w:val="single"/>
        </w:rPr>
        <w:t>But China effectively abandoned Communism and embraced capitalism many years ago.</w:t>
      </w:r>
      <w:r w:rsidRPr="0033035B">
        <w:rPr>
          <w:rFonts w:asciiTheme="minorHAnsi" w:hAnsiTheme="minorHAnsi" w:cstheme="minorHAnsi"/>
          <w:sz w:val="16"/>
        </w:rPr>
        <w:t xml:space="preserve"> And in a capitalist economy, strikes are a fact of life. Chinese scholars, </w:t>
      </w:r>
      <w:r w:rsidRPr="0033035B">
        <w:rPr>
          <w:rFonts w:asciiTheme="minorHAnsi" w:hAnsiTheme="minorHAnsi" w:cstheme="minorHAnsi"/>
          <w:u w:val="single"/>
        </w:rPr>
        <w:t xml:space="preserve">government </w:t>
      </w:r>
      <w:r w:rsidRPr="0033035B">
        <w:rPr>
          <w:rFonts w:asciiTheme="minorHAnsi" w:hAnsiTheme="minorHAnsi" w:cstheme="minorHAnsi"/>
          <w:b/>
          <w:sz w:val="26"/>
          <w:highlight w:val="green"/>
          <w:u w:val="single"/>
        </w:rPr>
        <w:t>officials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and even some businessmen have long recognized this fact and have </w:t>
      </w:r>
      <w:r w:rsidRPr="0033035B">
        <w:rPr>
          <w:rFonts w:asciiTheme="minorHAnsi" w:hAnsiTheme="minorHAnsi" w:cstheme="minorHAnsi"/>
          <w:b/>
          <w:sz w:val="26"/>
          <w:highlight w:val="green"/>
          <w:u w:val="single"/>
        </w:rPr>
        <w:t>called for the</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restoration of the right to strike</w:t>
      </w:r>
      <w:r w:rsidRPr="0033035B">
        <w:rPr>
          <w:rFonts w:asciiTheme="minorHAnsi" w:hAnsiTheme="minorHAnsi" w:cstheme="minorHAnsi"/>
          <w:u w:val="single"/>
        </w:rPr>
        <w:t xml:space="preserve">, </w:t>
      </w:r>
      <w:r w:rsidRPr="0033035B">
        <w:rPr>
          <w:rFonts w:asciiTheme="minorHAnsi" w:hAnsiTheme="minorHAnsi" w:cstheme="minorHAnsi"/>
          <w:b/>
          <w:bCs/>
          <w:u w:val="single"/>
        </w:rPr>
        <w:t>which was removed from the Constitution of the People’s Republic of China in 1982</w:t>
      </w:r>
      <w:r w:rsidRPr="0033035B">
        <w:rPr>
          <w:rFonts w:asciiTheme="minorHAnsi" w:hAnsiTheme="minorHAnsi" w:cstheme="minorHAnsi"/>
          <w:sz w:val="16"/>
        </w:rPr>
        <w:t xml:space="preserve">. </w:t>
      </w:r>
      <w:r w:rsidRPr="0033035B">
        <w:rPr>
          <w:rFonts w:asciiTheme="minorHAnsi" w:hAnsiTheme="minorHAnsi" w:cstheme="minorHAnsi"/>
          <w:b/>
          <w:bCs/>
          <w:u w:val="single"/>
        </w:rPr>
        <w:t>Deng Xiaoping feared that the economic reforms he was introducing would lead to labor unrest.</w:t>
      </w:r>
      <w:r w:rsidRPr="0033035B">
        <w:rPr>
          <w:rFonts w:asciiTheme="minorHAnsi" w:hAnsiTheme="minorHAnsi" w:cstheme="minorHAnsi"/>
          <w:sz w:val="16"/>
        </w:rPr>
        <w:t xml:space="preserve"> Although Deng and his successors were able to quiet labor unrest and strike action for a while, </w:t>
      </w:r>
      <w:r w:rsidRPr="0033035B">
        <w:rPr>
          <w:rFonts w:asciiTheme="minorHAnsi" w:hAnsiTheme="minorHAnsi" w:cstheme="minorHAnsi"/>
          <w:u w:val="single"/>
        </w:rPr>
        <w:t>the trend over the last five years or so has been clear. As the business leader Zeng Qinghong noted recently, the number of strikes is increasing every year.</w:t>
      </w:r>
      <w:r w:rsidRPr="0033035B">
        <w:rPr>
          <w:rFonts w:asciiTheme="minorHAnsi" w:hAnsiTheme="minorHAnsi" w:cstheme="minorHAnsi"/>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33035B">
        <w:rPr>
          <w:rFonts w:asciiTheme="minorHAnsi" w:hAnsiTheme="minorHAnsi" w:cstheme="minorHAnsi"/>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33035B">
        <w:rPr>
          <w:rFonts w:asciiTheme="minorHAnsi" w:hAnsiTheme="minorHAnsi" w:cstheme="minorHAnsi"/>
          <w:sz w:val="16"/>
        </w:rPr>
        <w:t xml:space="preserve">. I agree with Mr. Zeng on this point and would like to take his argument one step further.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right to strike</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is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clearly important, but the most vital and fundamental </w:t>
      </w:r>
      <w:r w:rsidRPr="0033035B">
        <w:rPr>
          <w:rFonts w:asciiTheme="minorHAnsi" w:hAnsiTheme="minorHAnsi" w:cstheme="minorHAnsi"/>
          <w:u w:val="single"/>
        </w:rPr>
        <w:lastRenderedPageBreak/>
        <w:t xml:space="preserve">right of workers is </w:t>
      </w:r>
      <w:r w:rsidRPr="0033035B">
        <w:rPr>
          <w:rFonts w:asciiTheme="minorHAnsi" w:hAnsiTheme="minorHAnsi" w:cstheme="minorHAnsi"/>
          <w:b/>
          <w:sz w:val="26"/>
          <w:highlight w:val="green"/>
          <w:u w:val="single"/>
        </w:rPr>
        <w:t>the right to collective bargaining</w:t>
      </w:r>
      <w:r w:rsidRPr="0033035B">
        <w:rPr>
          <w:rFonts w:asciiTheme="minorHAnsi" w:hAnsiTheme="minorHAnsi" w:cstheme="minorHAnsi"/>
          <w:u w:val="single"/>
        </w:rPr>
        <w:t xml:space="preserve">. After all, </w:t>
      </w:r>
      <w:r w:rsidRPr="0033035B">
        <w:rPr>
          <w:rFonts w:asciiTheme="minorHAnsi" w:hAnsiTheme="minorHAnsi" w:cstheme="minorHAnsi"/>
          <w:b/>
          <w:sz w:val="26"/>
          <w:highlight w:val="green"/>
          <w:u w:val="single"/>
        </w:rPr>
        <w:t>why do workers go out on strike</w:t>
      </w:r>
      <w:r w:rsidRPr="0033035B">
        <w:rPr>
          <w:rFonts w:asciiTheme="minorHAnsi" w:hAnsiTheme="minorHAnsi" w:cstheme="minorHAnsi"/>
          <w:u w:val="single"/>
        </w:rPr>
        <w:t xml:space="preserve">? Very simply, they go on strike </w:t>
      </w:r>
      <w:r w:rsidRPr="0033035B">
        <w:rPr>
          <w:rFonts w:asciiTheme="minorHAnsi" w:hAnsiTheme="minorHAnsi" w:cstheme="minorHAnsi"/>
          <w:b/>
          <w:sz w:val="26"/>
          <w:highlight w:val="green"/>
          <w:u w:val="single"/>
        </w:rPr>
        <w:t>for higher pay and better working conditions</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bdr w:val="single" w:sz="18" w:space="0" w:color="auto"/>
        </w:rPr>
        <w:t xml:space="preserve">The strike is not an end in itself but is part of a bargaining process. </w:t>
      </w:r>
      <w:r w:rsidRPr="0033035B">
        <w:rPr>
          <w:rFonts w:asciiTheme="minorHAnsi" w:hAnsiTheme="minorHAnsi" w:cstheme="minorHAnsi"/>
          <w:u w:val="single"/>
        </w:rPr>
        <w:t xml:space="preserve">And </w:t>
      </w:r>
      <w:r w:rsidRPr="0033035B">
        <w:rPr>
          <w:rFonts w:asciiTheme="minorHAnsi" w:hAnsiTheme="minorHAnsi" w:cstheme="minorHAnsi"/>
          <w:b/>
          <w:sz w:val="26"/>
          <w:highlight w:val="green"/>
          <w:u w:val="single"/>
        </w:rPr>
        <w:t>if the collective bargaining process were more effective</w:t>
      </w:r>
      <w:r w:rsidRPr="0033035B">
        <w:rPr>
          <w:rFonts w:asciiTheme="minorHAnsi" w:hAnsiTheme="minorHAnsi" w:cstheme="minorHAnsi"/>
          <w:u w:val="single"/>
        </w:rPr>
        <w:t xml:space="preserve">, in many cases, </w:t>
      </w:r>
      <w:r w:rsidRPr="0033035B">
        <w:rPr>
          <w:rFonts w:asciiTheme="minorHAnsi" w:hAnsiTheme="minorHAnsi" w:cstheme="minorHAnsi"/>
          <w:b/>
          <w:sz w:val="26"/>
          <w:highlight w:val="green"/>
          <w:u w:val="single"/>
        </w:rPr>
        <w:t>workers would not need to go out on strike at all</w:t>
      </w:r>
      <w:r w:rsidRPr="0033035B">
        <w:rPr>
          <w:rFonts w:asciiTheme="minorHAnsi" w:hAnsiTheme="minorHAnsi" w:cstheme="minorHAnsi"/>
          <w:u w:val="single"/>
        </w:rPr>
        <w:t>. If you talk to factory workers, most will tell you they would rather not go on strike if they can avoid it. Indeed, most only go on strike because they have no alternative</w:t>
      </w:r>
      <w:r w:rsidRPr="0033035B">
        <w:rPr>
          <w:rFonts w:asciiTheme="minorHAnsi" w:hAnsiTheme="minorHAnsi" w:cstheme="minorHAnsi"/>
          <w:sz w:val="16"/>
        </w:rPr>
        <w:t xml:space="preserve">. </w:t>
      </w:r>
      <w:r w:rsidRPr="0033035B">
        <w:rPr>
          <w:rFonts w:asciiTheme="minorHAnsi" w:hAnsiTheme="minorHAnsi" w:cstheme="minorHAnsi"/>
          <w:b/>
          <w:bCs/>
          <w:sz w:val="26"/>
          <w:highlight w:val="green"/>
          <w:u w:val="single"/>
        </w:rPr>
        <w:t>China’s workers want</w:t>
      </w:r>
      <w:r w:rsidRPr="0033035B">
        <w:rPr>
          <w:rFonts w:asciiTheme="minorHAnsi" w:hAnsiTheme="minorHAnsi" w:cstheme="minorHAnsi"/>
          <w:b/>
          <w:bCs/>
          <w:highlight w:val="green"/>
          <w:u w:val="single"/>
        </w:rPr>
        <w:t xml:space="preserve"> </w:t>
      </w:r>
      <w:r w:rsidRPr="0033035B">
        <w:rPr>
          <w:rFonts w:asciiTheme="minorHAnsi" w:hAnsiTheme="minorHAnsi" w:cstheme="minorHAnsi"/>
          <w:b/>
          <w:bCs/>
          <w:u w:val="single"/>
        </w:rPr>
        <w:t>and need an alternative</w:t>
      </w:r>
      <w:r w:rsidRPr="0033035B">
        <w:rPr>
          <w:rFonts w:asciiTheme="minorHAnsi" w:hAnsiTheme="minorHAnsi" w:cstheme="minorHAnsi"/>
          <w:sz w:val="16"/>
        </w:rPr>
        <w:t xml:space="preserve">. </w:t>
      </w:r>
      <w:r w:rsidRPr="0033035B">
        <w:rPr>
          <w:rFonts w:asciiTheme="minorHAnsi" w:hAnsiTheme="minorHAnsi" w:cstheme="minorHAnsi"/>
          <w:u w:val="single"/>
        </w:rPr>
        <w:t xml:space="preserve">They want </w:t>
      </w:r>
      <w:r w:rsidRPr="0033035B">
        <w:rPr>
          <w:rFonts w:asciiTheme="minorHAnsi" w:hAnsiTheme="minorHAnsi" w:cstheme="minorHAnsi"/>
          <w:b/>
          <w:sz w:val="26"/>
          <w:highlight w:val="green"/>
          <w:u w:val="single"/>
        </w:rPr>
        <w:t>a system</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in </w:t>
      </w:r>
      <w:r w:rsidRPr="0033035B">
        <w:rPr>
          <w:rFonts w:asciiTheme="minorHAnsi" w:hAnsiTheme="minorHAnsi" w:cstheme="minorHAnsi"/>
          <w:b/>
          <w:sz w:val="26"/>
          <w:highlight w:val="green"/>
          <w:u w:val="single"/>
        </w:rPr>
        <w:t>which they can raise their demands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for higher pay and discuss those demands </w:t>
      </w:r>
      <w:r w:rsidRPr="0033035B">
        <w:rPr>
          <w:rFonts w:asciiTheme="minorHAnsi" w:hAnsiTheme="minorHAnsi" w:cstheme="minorHAnsi"/>
          <w:b/>
          <w:sz w:val="26"/>
          <w:highlight w:val="green"/>
          <w:u w:val="single"/>
        </w:rPr>
        <w:t>in</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peaceful, </w:t>
      </w:r>
      <w:r w:rsidRPr="0033035B">
        <w:rPr>
          <w:rFonts w:asciiTheme="minorHAnsi" w:hAnsiTheme="minorHAnsi" w:cstheme="minorHAnsi"/>
          <w:b/>
          <w:sz w:val="26"/>
          <w:highlight w:val="green"/>
          <w:u w:val="single"/>
        </w:rPr>
        <w:t>equal and constructive negotiations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with management. </w:t>
      </w:r>
      <w:r w:rsidRPr="0033035B">
        <w:rPr>
          <w:rFonts w:asciiTheme="minorHAnsi" w:hAnsiTheme="minorHAnsi" w:cstheme="minorHAnsi"/>
          <w:b/>
          <w:sz w:val="26"/>
          <w:highlight w:val="green"/>
          <w:u w:val="single"/>
        </w:rPr>
        <w:t>If workers can achieve their goals through peaceful collective bargaining</w:t>
      </w:r>
      <w:r w:rsidRPr="0033035B">
        <w:rPr>
          <w:rFonts w:asciiTheme="minorHAnsi" w:hAnsiTheme="minorHAnsi" w:cstheme="minorHAnsi"/>
          <w:b/>
          <w:sz w:val="26"/>
          <w:highlight w:val="green"/>
          <w:u w:val="single"/>
          <w:bdr w:val="single" w:sz="18" w:space="0" w:color="auto"/>
        </w:rPr>
        <w:t>, in the long run there will be fewer strikes</w:t>
      </w:r>
      <w:r w:rsidRPr="0033035B">
        <w:rPr>
          <w:rFonts w:asciiTheme="minorHAnsi" w:hAnsiTheme="minorHAnsi" w:cstheme="minorHAnsi"/>
          <w:u w:val="single"/>
        </w:rPr>
        <w:t>, workers will be better paid and labor relations will be vastly improved.</w:t>
      </w:r>
      <w:r w:rsidRPr="0033035B">
        <w:rPr>
          <w:rFonts w:asciiTheme="minorHAnsi" w:hAnsiTheme="minorHAnsi" w:cstheme="minorHAnsi"/>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33035B">
        <w:rPr>
          <w:rFonts w:asciiTheme="minorHAnsi" w:hAnsiTheme="minorHAnsi" w:cstheme="minorHAnsi"/>
          <w:u w:val="single"/>
        </w:rPr>
        <w:t xml:space="preserve">On the other hand, if the </w:t>
      </w:r>
      <w:r w:rsidRPr="0033035B">
        <w:rPr>
          <w:rFonts w:asciiTheme="minorHAnsi" w:hAnsiTheme="minorHAnsi" w:cstheme="minorHAnsi"/>
          <w:b/>
          <w:sz w:val="26"/>
          <w:highlight w:val="green"/>
          <w:u w:val="single"/>
        </w:rPr>
        <w:t>right to strike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is framed in a way that </w:t>
      </w:r>
      <w:r w:rsidRPr="0033035B">
        <w:rPr>
          <w:rFonts w:asciiTheme="minorHAnsi" w:hAnsiTheme="minorHAnsi" w:cstheme="minorHAnsi"/>
          <w:b/>
          <w:sz w:val="26"/>
          <w:highlight w:val="green"/>
          <w:u w:val="single"/>
        </w:rPr>
        <w:t>can</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liberate workers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and </w:t>
      </w:r>
      <w:r w:rsidRPr="0033035B">
        <w:rPr>
          <w:rFonts w:asciiTheme="minorHAnsi" w:hAnsiTheme="minorHAnsi" w:cstheme="minorHAnsi"/>
          <w:b/>
          <w:sz w:val="26"/>
          <w:highlight w:val="green"/>
          <w:u w:val="single"/>
        </w:rPr>
        <w:t>encourage</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and empower them to engage in collective bargaining</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safe</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 xml:space="preserve">in the knowledge that they have a powerful weapon that can be deployed if necessary, </w:t>
      </w:r>
      <w:r w:rsidRPr="0033035B">
        <w:rPr>
          <w:rFonts w:asciiTheme="minorHAnsi" w:hAnsiTheme="minorHAnsi" w:cstheme="minorHAnsi"/>
          <w:b/>
          <w:sz w:val="26"/>
          <w:highlight w:val="green"/>
          <w:u w:val="single"/>
          <w:bdr w:val="single" w:sz="18" w:space="0" w:color="auto"/>
        </w:rPr>
        <w:t>labor relations will be enhanced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and the number of strikes might actually decrease</w:t>
      </w:r>
      <w:r w:rsidRPr="0033035B">
        <w:rPr>
          <w:rFonts w:asciiTheme="minorHAnsi" w:hAnsiTheme="minorHAnsi" w:cstheme="minorHAnsi"/>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33035B">
        <w:rPr>
          <w:rFonts w:asciiTheme="minorHAnsi" w:hAnsiTheme="minorHAnsi" w:cstheme="minorHAnsi"/>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33035B">
        <w:rPr>
          <w:rFonts w:asciiTheme="minorHAnsi" w:hAnsiTheme="minorHAnsi" w:cstheme="minorHAnsi"/>
          <w:sz w:val="16"/>
        </w:rPr>
        <w:t xml:space="preserve"> If such a system can be implemented in China it would obviously benefit workers but </w:t>
      </w:r>
      <w:r w:rsidRPr="0033035B">
        <w:rPr>
          <w:rFonts w:asciiTheme="minorHAnsi" w:hAnsiTheme="minorHAnsi" w:cstheme="minorHAnsi"/>
          <w:u w:val="single"/>
        </w:rPr>
        <w:t xml:space="preserve">it would also </w:t>
      </w:r>
      <w:r w:rsidRPr="0033035B">
        <w:rPr>
          <w:rFonts w:asciiTheme="minorHAnsi" w:hAnsiTheme="minorHAnsi" w:cstheme="minorHAnsi"/>
          <w:b/>
          <w:sz w:val="26"/>
          <w:highlight w:val="green"/>
          <w:u w:val="single"/>
        </w:rPr>
        <w:t xml:space="preserve">benefit employers </w:t>
      </w:r>
      <w:r w:rsidRPr="0033035B">
        <w:rPr>
          <w:rFonts w:asciiTheme="minorHAnsi" w:hAnsiTheme="minorHAnsi" w:cstheme="minorHAnsi"/>
          <w:u w:val="single"/>
        </w:rPr>
        <w:t xml:space="preserve">like Mr. Zeng who are </w:t>
      </w:r>
      <w:r w:rsidRPr="0033035B">
        <w:rPr>
          <w:rFonts w:asciiTheme="minorHAnsi" w:hAnsiTheme="minorHAnsi" w:cstheme="minorHAnsi"/>
          <w:b/>
          <w:sz w:val="26"/>
          <w:highlight w:val="green"/>
          <w:u w:val="single"/>
        </w:rPr>
        <w:t>concerned</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about</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bdr w:val="single" w:sz="18" w:space="0" w:color="auto"/>
        </w:rPr>
        <w:t xml:space="preserve">high worker turnover and the loss of production through strike action. </w:t>
      </w:r>
      <w:r w:rsidRPr="0033035B">
        <w:rPr>
          <w:rFonts w:asciiTheme="minorHAnsi" w:hAnsiTheme="minorHAnsi" w:cstheme="minorHAnsi"/>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6D7B5660" w14:textId="77777777" w:rsidR="00186DEC" w:rsidRPr="0033035B" w:rsidRDefault="00186DEC" w:rsidP="00186DEC">
      <w:pPr>
        <w:pStyle w:val="Heading4"/>
        <w:rPr>
          <w:rFonts w:asciiTheme="minorHAnsi" w:hAnsiTheme="minorHAnsi" w:cstheme="minorHAnsi"/>
        </w:rPr>
      </w:pPr>
      <w:r w:rsidRPr="0033035B">
        <w:rPr>
          <w:rFonts w:asciiTheme="minorHAnsi" w:hAnsiTheme="minorHAnsi" w:cstheme="minorHAnsi"/>
        </w:rPr>
        <w:t xml:space="preserve">The Right to Strike </w:t>
      </w:r>
      <w:r w:rsidRPr="0033035B">
        <w:rPr>
          <w:rFonts w:asciiTheme="minorHAnsi" w:hAnsiTheme="minorHAnsi" w:cstheme="minorHAnsi"/>
          <w:u w:val="single"/>
        </w:rPr>
        <w:t>re-balances</w:t>
      </w:r>
      <w:r w:rsidRPr="0033035B">
        <w:rPr>
          <w:rFonts w:asciiTheme="minorHAnsi" w:hAnsiTheme="minorHAnsi" w:cstheme="minorHAnsi"/>
        </w:rPr>
        <w:t xml:space="preserve"> China’s Economy. </w:t>
      </w:r>
    </w:p>
    <w:p w14:paraId="2FAD873A" w14:textId="77777777" w:rsidR="00186DEC" w:rsidRPr="0033035B" w:rsidRDefault="00186DEC" w:rsidP="00186DEC">
      <w:pPr>
        <w:rPr>
          <w:rFonts w:asciiTheme="minorHAnsi" w:hAnsiTheme="minorHAnsi" w:cstheme="minorHAnsi"/>
        </w:rPr>
      </w:pPr>
      <w:r w:rsidRPr="0033035B">
        <w:rPr>
          <w:rStyle w:val="Style13ptBold"/>
          <w:rFonts w:asciiTheme="minorHAnsi" w:hAnsiTheme="minorHAnsi" w:cstheme="minorHAnsi"/>
        </w:rPr>
        <w:t>Roberts 10</w:t>
      </w:r>
      <w:r w:rsidRPr="0033035B">
        <w:rPr>
          <w:rFonts w:asciiTheme="minorHAnsi" w:hAnsiTheme="minorHAnsi" w:cstheme="minorHAnsi"/>
        </w:rPr>
        <w:t xml:space="preserve"> Dexter Roberts 8-5-2010 "Is the Right to Strike Coming to China" </w:t>
      </w:r>
      <w:hyperlink r:id="rId22" w:history="1">
        <w:r w:rsidRPr="0033035B">
          <w:rPr>
            <w:rStyle w:val="Hyperlink"/>
            <w:rFonts w:asciiTheme="minorHAnsi" w:hAnsiTheme="minorHAnsi" w:cstheme="minorHAnsi"/>
          </w:rPr>
          <w:t>https://archive.md/hjNI7</w:t>
        </w:r>
      </w:hyperlink>
      <w:r w:rsidRPr="0033035B">
        <w:rPr>
          <w:rFonts w:asciiTheme="minorHAnsi" w:hAnsiTheme="minorHAnsi" w:cstheme="minorHAnsi"/>
        </w:rPr>
        <w:t xml:space="preserve"> (Editor at Bloomberg)//Elmer</w:t>
      </w:r>
    </w:p>
    <w:p w14:paraId="2F299AB5" w14:textId="77777777" w:rsidR="00186DEC" w:rsidRPr="0033035B" w:rsidRDefault="00186DEC" w:rsidP="00186DEC">
      <w:pPr>
        <w:rPr>
          <w:rFonts w:asciiTheme="minorHAnsi" w:hAnsiTheme="minorHAnsi" w:cstheme="minorHAnsi"/>
          <w:sz w:val="16"/>
        </w:rPr>
      </w:pPr>
      <w:r w:rsidRPr="0033035B">
        <w:rPr>
          <w:rFonts w:asciiTheme="minorHAnsi" w:hAnsiTheme="minorHAnsi" w:cstheme="minorHAnsi"/>
          <w:sz w:val="16"/>
        </w:rPr>
        <w:t xml:space="preserve">The name gives no hint of the revolutionary changes afoot for mainland workers. </w:t>
      </w:r>
      <w:r w:rsidRPr="0033035B">
        <w:rPr>
          <w:rFonts w:asciiTheme="minorHAnsi" w:hAnsiTheme="minorHAnsi" w:cstheme="minorHAnsi"/>
          <w:u w:val="single"/>
        </w:rPr>
        <w:t xml:space="preserve">Yet the </w:t>
      </w:r>
      <w:r w:rsidRPr="0033035B">
        <w:rPr>
          <w:rFonts w:asciiTheme="minorHAnsi" w:hAnsiTheme="minorHAnsi" w:cstheme="minorHAnsi"/>
          <w:b/>
          <w:sz w:val="26"/>
          <w:highlight w:val="green"/>
          <w:u w:val="single"/>
        </w:rPr>
        <w:t>proposed Regulations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on the Democratic Management of Enterprises, now being debated by the Guangdong Provincial People's Congress, </w:t>
      </w:r>
      <w:r w:rsidRPr="0033035B">
        <w:rPr>
          <w:rFonts w:asciiTheme="minorHAnsi" w:hAnsiTheme="minorHAnsi" w:cstheme="minorHAnsi"/>
          <w:b/>
          <w:sz w:val="26"/>
          <w:highlight w:val="green"/>
          <w:u w:val="single"/>
        </w:rPr>
        <w:t>could give Chinese labor the ultimate</w:t>
      </w:r>
      <w:r w:rsidRPr="0033035B">
        <w:rPr>
          <w:rFonts w:asciiTheme="minorHAnsi" w:hAnsiTheme="minorHAnsi" w:cstheme="minorHAnsi"/>
          <w:u w:val="single"/>
        </w:rPr>
        <w:t>—</w:t>
      </w:r>
      <w:r w:rsidRPr="0033035B">
        <w:rPr>
          <w:rFonts w:asciiTheme="minorHAnsi" w:hAnsiTheme="minorHAnsi" w:cstheme="minorHAnsi"/>
          <w:u w:val="single"/>
        </w:rPr>
        <w:lastRenderedPageBreak/>
        <w:t>and until now taboo—</w:t>
      </w:r>
      <w:r w:rsidRPr="0033035B">
        <w:rPr>
          <w:rFonts w:asciiTheme="minorHAnsi" w:hAnsiTheme="minorHAnsi" w:cstheme="minorHAnsi"/>
          <w:b/>
          <w:sz w:val="26"/>
          <w:highlight w:val="green"/>
          <w:u w:val="single"/>
        </w:rPr>
        <w:t>bargaining tool</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bdr w:val="single" w:sz="18" w:space="0" w:color="auto"/>
        </w:rPr>
        <w:t>an officially sanctioned right to strike</w:t>
      </w:r>
      <w:r w:rsidRPr="0033035B">
        <w:rPr>
          <w:rFonts w:asciiTheme="minorHAnsi" w:hAnsiTheme="minorHAnsi" w:cstheme="minorHAnsi"/>
          <w:sz w:val="16"/>
        </w:rPr>
        <w:t>. "</w:t>
      </w:r>
      <w:r w:rsidRPr="0033035B">
        <w:rPr>
          <w:rFonts w:asciiTheme="minorHAnsi" w:hAnsiTheme="minorHAnsi" w:cstheme="minorHAnsi"/>
          <w:u w:val="single"/>
        </w:rPr>
        <w:t>This has been a no-go area in China for decades,</w:t>
      </w:r>
      <w:r w:rsidRPr="0033035B">
        <w:rPr>
          <w:rFonts w:asciiTheme="minorHAnsi" w:hAnsiTheme="minorHAnsi" w:cstheme="minorHAnsi"/>
          <w:sz w:val="16"/>
        </w:rPr>
        <w:t xml:space="preserve">" says Robin Munro, deputy director at the Hong Kong-based China Labour Bulletin. </w:t>
      </w:r>
      <w:r w:rsidRPr="0033035B">
        <w:rPr>
          <w:rFonts w:asciiTheme="minorHAnsi" w:hAnsiTheme="minorHAnsi" w:cstheme="minorHAnsi"/>
          <w:u w:val="single"/>
        </w:rPr>
        <w:t xml:space="preserve">All </w:t>
      </w:r>
      <w:r w:rsidRPr="0033035B">
        <w:rPr>
          <w:rFonts w:asciiTheme="minorHAnsi" w:hAnsiTheme="minorHAnsi" w:cstheme="minorHAnsi"/>
          <w:b/>
          <w:sz w:val="26"/>
          <w:highlight w:val="green"/>
          <w:u w:val="single"/>
        </w:rPr>
        <w:t>Chinese workers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belong to one </w:t>
      </w:r>
      <w:r w:rsidRPr="0033035B">
        <w:rPr>
          <w:rFonts w:asciiTheme="minorHAnsi" w:hAnsiTheme="minorHAnsi" w:cstheme="minorHAnsi"/>
          <w:b/>
          <w:sz w:val="26"/>
          <w:highlight w:val="green"/>
          <w:u w:val="single"/>
        </w:rPr>
        <w:t>union</w:t>
      </w:r>
      <w:r w:rsidRPr="0033035B">
        <w:rPr>
          <w:rFonts w:asciiTheme="minorHAnsi" w:hAnsiTheme="minorHAnsi" w:cstheme="minorHAnsi"/>
          <w:u w:val="single"/>
        </w:rPr>
        <w:t xml:space="preserve">, but it </w:t>
      </w:r>
      <w:r w:rsidRPr="0033035B">
        <w:rPr>
          <w:rFonts w:asciiTheme="minorHAnsi" w:hAnsiTheme="minorHAnsi" w:cstheme="minorHAnsi"/>
          <w:b/>
          <w:sz w:val="26"/>
          <w:highlight w:val="green"/>
          <w:u w:val="single"/>
          <w:bdr w:val="single" w:sz="18" w:space="0" w:color="auto"/>
        </w:rPr>
        <w:t>wields little power</w:t>
      </w:r>
      <w:r w:rsidRPr="0033035B">
        <w:rPr>
          <w:rFonts w:asciiTheme="minorHAnsi" w:hAnsiTheme="minorHAnsi" w:cstheme="minorHAnsi"/>
          <w:u w:val="single"/>
        </w:rPr>
        <w:t xml:space="preserve">. </w:t>
      </w:r>
      <w:r w:rsidRPr="0033035B">
        <w:rPr>
          <w:rFonts w:asciiTheme="minorHAnsi" w:hAnsiTheme="minorHAnsi" w:cstheme="minorHAnsi"/>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33035B">
        <w:rPr>
          <w:rFonts w:asciiTheme="minorHAnsi" w:hAnsiTheme="minorHAnsi" w:cstheme="minorHAnsi"/>
          <w:u w:val="single"/>
        </w:rPr>
        <w:t>The proposed law is seen by many activists and researchers as a trial balloon before a possible national rollout.</w:t>
      </w:r>
      <w:r w:rsidRPr="0033035B">
        <w:rPr>
          <w:rFonts w:asciiTheme="minorHAnsi" w:hAnsiTheme="minorHAnsi" w:cstheme="minorHAnsi"/>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33035B">
        <w:rPr>
          <w:rFonts w:asciiTheme="minorHAnsi" w:hAnsiTheme="minorHAnsi" w:cstheme="minorHAnsi"/>
          <w:u w:val="single"/>
        </w:rPr>
        <w:t>For six decades, picketing and disrupting production have been illegal and subject to harsh punishment</w:t>
      </w:r>
      <w:r w:rsidRPr="0033035B">
        <w:rPr>
          <w:rFonts w:asciiTheme="minorHAnsi" w:hAnsiTheme="minorHAnsi" w:cstheme="minorHAnsi"/>
          <w:sz w:val="16"/>
        </w:rPr>
        <w:t xml:space="preserve">. Under the Guangdong proposal, </w:t>
      </w:r>
      <w:r w:rsidRPr="0033035B">
        <w:rPr>
          <w:rFonts w:asciiTheme="minorHAnsi" w:hAnsiTheme="minorHAnsi" w:cstheme="minorHAnsi"/>
          <w:u w:val="single"/>
        </w:rPr>
        <w:t>as long as workers first try negotiating and refrain from violence, they're allowed to strike</w:t>
      </w:r>
      <w:r w:rsidRPr="0033035B">
        <w:rPr>
          <w:rFonts w:asciiTheme="minorHAnsi" w:hAnsiTheme="minorHAnsi" w:cstheme="minorHAnsi"/>
          <w:sz w:val="16"/>
        </w:rPr>
        <w:t>. Though the draft could still get watered down, the fact that officials are even considering legalizing strikes signals a sea change. The party's moves are an attempt to recognize—and regulate—what is already happening. "</w:t>
      </w:r>
      <w:r w:rsidRPr="0033035B">
        <w:rPr>
          <w:rFonts w:asciiTheme="minorHAnsi" w:hAnsiTheme="minorHAnsi" w:cstheme="minorHAnsi"/>
          <w:u w:val="single"/>
        </w:rPr>
        <w:t>Every month there are hundreds of strikes</w:t>
      </w:r>
      <w:r w:rsidRPr="0033035B">
        <w:rPr>
          <w:rFonts w:asciiTheme="minorHAnsi" w:hAnsiTheme="minorHAnsi" w:cstheme="minorHAnsi"/>
          <w:sz w:val="16"/>
        </w:rPr>
        <w:t xml:space="preserve">," says Chang Kai, a labor relations professor at Renmin University of China who advised the Honda workers. "What the government is concerned about is whether it can control these strikes or not." </w:t>
      </w:r>
      <w:r w:rsidRPr="0033035B">
        <w:rPr>
          <w:rFonts w:asciiTheme="minorHAnsi" w:hAnsiTheme="minorHAnsi" w:cstheme="minorHAnsi"/>
          <w:b/>
          <w:sz w:val="26"/>
          <w:highlight w:val="green"/>
          <w:u w:val="single"/>
        </w:rPr>
        <w:t>Formalizing workers' rights</w:t>
      </w:r>
      <w:r w:rsidRPr="0033035B">
        <w:rPr>
          <w:rFonts w:asciiTheme="minorHAnsi" w:hAnsiTheme="minorHAnsi" w:cstheme="minorHAnsi"/>
          <w:sz w:val="16"/>
          <w:highlight w:val="green"/>
        </w:rPr>
        <w:t xml:space="preserve"> </w:t>
      </w:r>
      <w:r w:rsidRPr="0033035B">
        <w:rPr>
          <w:rFonts w:asciiTheme="minorHAnsi" w:hAnsiTheme="minorHAnsi" w:cstheme="minorHAnsi"/>
          <w:b/>
          <w:sz w:val="26"/>
          <w:highlight w:val="green"/>
          <w:u w:val="single"/>
        </w:rPr>
        <w:t>could</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also advance </w:t>
      </w:r>
      <w:r w:rsidRPr="0033035B">
        <w:rPr>
          <w:rFonts w:asciiTheme="minorHAnsi" w:hAnsiTheme="minorHAnsi" w:cstheme="minorHAnsi"/>
          <w:b/>
          <w:sz w:val="26"/>
          <w:highlight w:val="green"/>
          <w:u w:val="single"/>
          <w:bdr w:val="single" w:sz="18" w:space="0" w:color="auto"/>
        </w:rPr>
        <w:t>China's goal of rebalancing the economy</w:t>
      </w:r>
      <w:r w:rsidRPr="0033035B">
        <w:rPr>
          <w:rFonts w:asciiTheme="minorHAnsi" w:hAnsiTheme="minorHAnsi" w:cstheme="minorHAnsi"/>
          <w:sz w:val="16"/>
        </w:rPr>
        <w:t xml:space="preserve">. "There is a </w:t>
      </w:r>
      <w:r w:rsidRPr="0033035B">
        <w:rPr>
          <w:rFonts w:asciiTheme="minorHAnsi" w:hAnsiTheme="minorHAnsi" w:cstheme="minorHAnsi"/>
          <w:b/>
          <w:sz w:val="26"/>
          <w:highlight w:val="green"/>
          <w:u w:val="single"/>
        </w:rPr>
        <w:t>new emphasis on how to reduce the wage gap</w:t>
      </w:r>
      <w:r w:rsidRPr="0033035B">
        <w:rPr>
          <w:rFonts w:asciiTheme="minorHAnsi" w:hAnsiTheme="minorHAnsi" w:cstheme="minorHAnsi"/>
          <w:sz w:val="16"/>
          <w:highlight w:val="green"/>
        </w:rPr>
        <w:t xml:space="preserve"> </w:t>
      </w:r>
      <w:r w:rsidRPr="0033035B">
        <w:rPr>
          <w:rFonts w:asciiTheme="minorHAnsi" w:hAnsiTheme="minorHAnsi" w:cstheme="minorHAnsi"/>
          <w:b/>
          <w:sz w:val="26"/>
          <w:highlight w:val="green"/>
          <w:u w:val="single"/>
        </w:rPr>
        <w:t>and get consumers to spend more</w:t>
      </w:r>
      <w:r w:rsidRPr="0033035B">
        <w:rPr>
          <w:rFonts w:asciiTheme="minorHAnsi" w:hAnsiTheme="minorHAnsi" w:cstheme="minorHAnsi"/>
          <w:sz w:val="16"/>
        </w:rPr>
        <w:t>," says Chang-Hee Lee, an industrial relations expert at the International Labour Organization's Beijing office. "</w:t>
      </w:r>
      <w:r w:rsidRPr="0033035B">
        <w:rPr>
          <w:rFonts w:asciiTheme="minorHAnsi" w:hAnsiTheme="minorHAnsi" w:cstheme="minorHAnsi"/>
          <w:u w:val="single"/>
        </w:rPr>
        <w:t xml:space="preserve">This is </w:t>
      </w:r>
      <w:r w:rsidRPr="0033035B">
        <w:rPr>
          <w:rFonts w:asciiTheme="minorHAnsi" w:hAnsiTheme="minorHAnsi" w:cstheme="minorHAnsi"/>
          <w:b/>
          <w:sz w:val="26"/>
          <w:highlight w:val="green"/>
          <w:u w:val="single"/>
        </w:rPr>
        <w:t>not</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very </w:t>
      </w:r>
      <w:r w:rsidRPr="0033035B">
        <w:rPr>
          <w:rFonts w:asciiTheme="minorHAnsi" w:hAnsiTheme="minorHAnsi" w:cstheme="minorHAnsi"/>
          <w:b/>
          <w:sz w:val="26"/>
          <w:highlight w:val="green"/>
          <w:u w:val="single"/>
        </w:rPr>
        <w:t>easy</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to accomplish </w:t>
      </w:r>
      <w:r w:rsidRPr="0033035B">
        <w:rPr>
          <w:rFonts w:asciiTheme="minorHAnsi" w:hAnsiTheme="minorHAnsi" w:cstheme="minorHAnsi"/>
          <w:b/>
          <w:sz w:val="26"/>
          <w:highlight w:val="green"/>
          <w:u w:val="single"/>
        </w:rPr>
        <w:t>unless</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workers have more bargaining power</w:t>
      </w:r>
      <w:r w:rsidRPr="0033035B">
        <w:rPr>
          <w:rFonts w:asciiTheme="minorHAnsi" w:hAnsiTheme="minorHAnsi" w:cstheme="minorHAnsi"/>
          <w:sz w:val="16"/>
        </w:rPr>
        <w:t xml:space="preserve">." </w:t>
      </w:r>
      <w:r w:rsidRPr="0033035B">
        <w:rPr>
          <w:rFonts w:asciiTheme="minorHAnsi" w:hAnsiTheme="minorHAnsi" w:cstheme="minorHAnsi"/>
          <w:u w:val="single"/>
        </w:rPr>
        <w:t>The bottom line: A proposed law being debated in Guangdong could greatly strengthen the bargaining power of Chinese workers</w:t>
      </w:r>
      <w:r w:rsidRPr="0033035B">
        <w:rPr>
          <w:rFonts w:asciiTheme="minorHAnsi" w:hAnsiTheme="minorHAnsi" w:cstheme="minorHAnsi"/>
          <w:sz w:val="16"/>
        </w:rPr>
        <w:t>.</w:t>
      </w:r>
    </w:p>
    <w:p w14:paraId="0D052FAF" w14:textId="6A20D50A" w:rsidR="00186DEC" w:rsidRDefault="00186DEC" w:rsidP="00F601E6"/>
    <w:p w14:paraId="0899BED2" w14:textId="546772E9" w:rsidR="00186DEC" w:rsidRDefault="00186DEC" w:rsidP="00186DEC">
      <w:pPr>
        <w:pStyle w:val="Heading3"/>
      </w:pPr>
      <w:r>
        <w:lastRenderedPageBreak/>
        <w:t>1AC – Framing</w:t>
      </w:r>
    </w:p>
    <w:p w14:paraId="1FB02D83" w14:textId="77777777" w:rsidR="00186DEC" w:rsidRPr="00186DEC" w:rsidRDefault="00186DEC" w:rsidP="00186DEC"/>
    <w:p w14:paraId="0C84EEF1" w14:textId="391F028B" w:rsidR="00186DEC" w:rsidRDefault="00186DEC" w:rsidP="00186DEC">
      <w:pPr>
        <w:pStyle w:val="Heading4"/>
      </w:pPr>
      <w:r>
        <w:t>T</w:t>
      </w:r>
      <w:r w:rsidRPr="007448CC">
        <w:t>he standard is consistency with hedonic act utilitarianism</w:t>
      </w:r>
    </w:p>
    <w:p w14:paraId="75B15214" w14:textId="77777777" w:rsidR="00186DEC" w:rsidRPr="00186DEC" w:rsidRDefault="00186DEC" w:rsidP="00186DEC"/>
    <w:p w14:paraId="62CF38CA" w14:textId="77777777" w:rsidR="00186DEC" w:rsidRPr="007448CC" w:rsidRDefault="00186DEC" w:rsidP="00186DEC">
      <w:pPr>
        <w:pStyle w:val="Heading4"/>
        <w:rPr>
          <w:rFonts w:asciiTheme="minorHAnsi" w:hAnsiTheme="minorHAnsi" w:cstheme="minorHAnsi"/>
        </w:rPr>
      </w:pPr>
      <w:bookmarkStart w:id="0" w:name="_Hlk83374448"/>
      <w:bookmarkStart w:id="1" w:name="_Hlk83380230"/>
      <w:r w:rsidRPr="007448CC">
        <w:rPr>
          <w:rFonts w:asciiTheme="minorHAnsi" w:hAnsiTheme="minorHAnsi" w:cstheme="minorHAnsi"/>
        </w:rPr>
        <w:t xml:space="preserve">1] Actor specificity – </w:t>
      </w:r>
    </w:p>
    <w:p w14:paraId="42C281C9" w14:textId="77777777" w:rsidR="00186DEC" w:rsidRPr="007448CC" w:rsidRDefault="00186DEC" w:rsidP="00186DEC">
      <w:pPr>
        <w:pStyle w:val="Heading4"/>
        <w:rPr>
          <w:rFonts w:asciiTheme="minorHAnsi" w:hAnsiTheme="minorHAnsi" w:cstheme="minorHAnsi"/>
        </w:rPr>
      </w:pPr>
      <w:r w:rsidRPr="007448CC">
        <w:rPr>
          <w:rFonts w:asciiTheme="minorHAnsi" w:hAnsiTheme="minorHAnsi" w:cstheme="minorHAnsi"/>
        </w:rPr>
        <w:t xml:space="preserve">A] Governments must aggregate because their policies benefit some and harm others </w:t>
      </w:r>
    </w:p>
    <w:p w14:paraId="3AF9E525" w14:textId="77777777" w:rsidR="00186DEC" w:rsidRPr="007448CC" w:rsidRDefault="00186DEC" w:rsidP="00186DEC">
      <w:pPr>
        <w:pStyle w:val="Heading4"/>
        <w:rPr>
          <w:rFonts w:asciiTheme="minorHAnsi" w:eastAsia="Calibri" w:hAnsiTheme="minorHAnsi" w:cstheme="minorHAnsi"/>
        </w:rPr>
      </w:pPr>
      <w:r w:rsidRPr="007448CC">
        <w:rPr>
          <w:rFonts w:asciiTheme="minorHAnsi" w:hAnsiTheme="minorHAnsi" w:cstheme="minorHAnsi"/>
        </w:rPr>
        <w:t>B] No intent-foresight distinction for governments –</w:t>
      </w:r>
      <w:r w:rsidRPr="007448CC">
        <w:rPr>
          <w:rFonts w:asciiTheme="minorHAnsi" w:eastAsia="Calibri" w:hAnsiTheme="minorHAnsi" w:cstheme="minorHAnsi"/>
        </w:rPr>
        <w:t xml:space="preserve"> deliberating over an action requires analysis of foreseen consequences which could be prevented which makes them intrinsic to state action</w:t>
      </w:r>
    </w:p>
    <w:p w14:paraId="1FD89037" w14:textId="77777777" w:rsidR="00186DEC" w:rsidRPr="00094519" w:rsidRDefault="00186DEC" w:rsidP="00186DEC">
      <w:pPr>
        <w:pStyle w:val="Heading4"/>
        <w:rPr>
          <w:rFonts w:asciiTheme="minorHAnsi" w:hAnsiTheme="minorHAnsi" w:cstheme="minorHAnsi"/>
        </w:rPr>
      </w:pPr>
      <w:r w:rsidRPr="007448CC">
        <w:rPr>
          <w:rFonts w:asciiTheme="minorHAnsi" w:hAnsiTheme="minorHAnsi" w:cstheme="minorHAnsi"/>
        </w:rPr>
        <w:t>C] Governments aren’t singular rational agents which makes theories about individuals irrelevant – only consequentialism solves by analyzing ends divorced from an actor</w:t>
      </w:r>
    </w:p>
    <w:bookmarkEnd w:id="0"/>
    <w:bookmarkEnd w:id="1"/>
    <w:p w14:paraId="6F886439" w14:textId="7CA7E689" w:rsidR="00186DEC" w:rsidRPr="00186DEC" w:rsidRDefault="00186DEC" w:rsidP="00186DEC">
      <w:pPr>
        <w:pStyle w:val="Heading4"/>
      </w:pPr>
    </w:p>
    <w:sectPr w:rsidR="00186DEC" w:rsidRPr="00186DE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6DEC"/>
    <w:rsid w:val="000029E3"/>
    <w:rsid w:val="000029E8"/>
    <w:rsid w:val="00004225"/>
    <w:rsid w:val="000066CA"/>
    <w:rsid w:val="00007264"/>
    <w:rsid w:val="000076A9"/>
    <w:rsid w:val="00014FAD"/>
    <w:rsid w:val="00015D2A"/>
    <w:rsid w:val="0002490B"/>
    <w:rsid w:val="00025FDC"/>
    <w:rsid w:val="00026465"/>
    <w:rsid w:val="00030204"/>
    <w:rsid w:val="000312A0"/>
    <w:rsid w:val="0003396C"/>
    <w:rsid w:val="00035337"/>
    <w:rsid w:val="00047B13"/>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86DEC"/>
    <w:rsid w:val="001907AB"/>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797"/>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1B5B"/>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FD9D1E"/>
  <w14:defaultImageDpi w14:val="300"/>
  <w15:docId w15:val="{C8C97B91-5D13-2141-A3B3-5FA698810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F3797"/>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7F37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F379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7F379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7F379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F37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3797"/>
  </w:style>
  <w:style w:type="character" w:customStyle="1" w:styleId="Heading1Char">
    <w:name w:val="Heading 1 Char"/>
    <w:aliases w:val="Pocket Char"/>
    <w:basedOn w:val="DefaultParagraphFont"/>
    <w:link w:val="Heading1"/>
    <w:uiPriority w:val="9"/>
    <w:rsid w:val="007F3797"/>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7F3797"/>
    <w:rPr>
      <w:rFonts w:ascii="Arial" w:eastAsiaTheme="majorEastAsia" w:hAnsi="Arial"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9"/>
    <w:rsid w:val="007F3797"/>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7F3797"/>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7F3797"/>
    <w:rPr>
      <w:b/>
      <w:sz w:val="26"/>
      <w:u w:val="singl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7F3797"/>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7F3797"/>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7F3797"/>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7F3797"/>
    <w:rPr>
      <w:color w:val="auto"/>
      <w:u w:val="none"/>
    </w:rPr>
  </w:style>
  <w:style w:type="paragraph" w:styleId="DocumentMap">
    <w:name w:val="Document Map"/>
    <w:basedOn w:val="Normal"/>
    <w:link w:val="DocumentMapChar"/>
    <w:uiPriority w:val="99"/>
    <w:semiHidden/>
    <w:unhideWhenUsed/>
    <w:rsid w:val="007F379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F3797"/>
    <w:rPr>
      <w:rFonts w:ascii="Lucida Grande" w:hAnsi="Lucida Grande" w:cs="Lucida Grand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186DE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186DEC"/>
    <w:pPr>
      <w:widowControl w:val="0"/>
      <w:spacing w:line="240" w:lineRule="auto"/>
      <w:ind w:left="720"/>
      <w:jc w:val="both"/>
    </w:pPr>
    <w:rPr>
      <w:b/>
      <w:iCs/>
      <w:u w:val="single"/>
    </w:rPr>
  </w:style>
  <w:style w:type="paragraph" w:styleId="ListParagraph">
    <w:name w:val="List Paragraph"/>
    <w:aliases w:val="6 font"/>
    <w:basedOn w:val="Normal"/>
    <w:uiPriority w:val="99"/>
    <w:qFormat/>
    <w:rsid w:val="00186DEC"/>
    <w:pPr>
      <w:spacing w:line="256" w:lineRule="auto"/>
      <w:ind w:left="720"/>
      <w:contextualSpacing/>
    </w:pPr>
  </w:style>
  <w:style w:type="character" w:customStyle="1" w:styleId="TitleChar">
    <w:name w:val="Title Char"/>
    <w:aliases w:val="Cites and Cards Char,UNDERLINE Char,Bold Underlined Char,title Char,Block Heading Char,Read This Char,Non Read Text Char,Debate Normal Char"/>
    <w:link w:val="Title"/>
    <w:uiPriority w:val="1"/>
    <w:qFormat/>
    <w:locked/>
    <w:rsid w:val="00FA1B5B"/>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1"/>
    <w:qFormat/>
    <w:rsid w:val="00FA1B5B"/>
    <w:pPr>
      <w:pBdr>
        <w:bottom w:val="single" w:sz="8" w:space="4" w:color="4F81BD"/>
      </w:pBdr>
      <w:spacing w:after="300" w:line="240" w:lineRule="auto"/>
      <w:contextualSpacing/>
    </w:pPr>
    <w:rPr>
      <w:bCs/>
      <w:sz w:val="24"/>
      <w:u w:val="single"/>
    </w:rPr>
  </w:style>
  <w:style w:type="character" w:customStyle="1" w:styleId="TitleChar1">
    <w:name w:val="Title Char1"/>
    <w:basedOn w:val="DefaultParagraphFont"/>
    <w:uiPriority w:val="10"/>
    <w:rsid w:val="00FA1B5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arontherocks.com/2018/10/chinas-coming-financial-crisis-and-the-national-security-connection/" TargetMode="External"/><Relationship Id="rId18" Type="http://schemas.openxmlformats.org/officeDocument/2006/relationships/hyperlink" Target="https://archive.md/NcYnR" TargetMode="External"/><Relationship Id="rId3" Type="http://schemas.openxmlformats.org/officeDocument/2006/relationships/customXml" Target="../customXml/item3.xml"/><Relationship Id="rId21" Type="http://schemas.openxmlformats.org/officeDocument/2006/relationships/hyperlink" Target="https://archive.md/7RvDG" TargetMode="External"/><Relationship Id="rId7" Type="http://schemas.openxmlformats.org/officeDocument/2006/relationships/settings" Target="settings.xml"/><Relationship Id="rId12" Type="http://schemas.openxmlformats.org/officeDocument/2006/relationships/hyperlink" Target="https://archive.md/M4qjY" TargetMode="External"/><Relationship Id="rId17" Type="http://schemas.openxmlformats.org/officeDocument/2006/relationships/hyperlink" Target="https://www.hrw.org/news/2021/09/22/china-dismantling-hong-kongs-unions" TargetMode="External"/><Relationship Id="rId2" Type="http://schemas.openxmlformats.org/officeDocument/2006/relationships/customXml" Target="../customXml/item2.xml"/><Relationship Id="rId16" Type="http://schemas.openxmlformats.org/officeDocument/2006/relationships/hyperlink" Target="https://www.cfr.org/backgrounder/chinas-big-bet-soft-power" TargetMode="External"/><Relationship Id="rId20" Type="http://schemas.openxmlformats.org/officeDocument/2006/relationships/hyperlink" Target="https://www.bbvaopenmind.com/en/articles/technological-wild-cards-existential-risk-and-a-changing-humani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diplomat.com/2021/02/could-biden-make-us-china-trade-better-for-worker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reachingcriticalwill.org/images/documents/Disarmament-fora/OEWG/2016/Documents/NGO13.pdf" TargetMode="External"/><Relationship Id="rId23" Type="http://schemas.openxmlformats.org/officeDocument/2006/relationships/fontTable" Target="fontTable.xml"/><Relationship Id="rId10" Type="http://schemas.openxmlformats.org/officeDocument/2006/relationships/hyperlink" Target="https://www.cecc.gov/publications/commission-analysis/detention-of-labor-representative-highlights-challenges-for" TargetMode="External"/><Relationship Id="rId19" Type="http://schemas.openxmlformats.org/officeDocument/2006/relationships/hyperlink" Target="http://www.caifc.org.cn/en/content.aspx?id=4491" TargetMode="External"/><Relationship Id="rId4" Type="http://schemas.openxmlformats.org/officeDocument/2006/relationships/customXml" Target="../customXml/item4.xml"/><Relationship Id="rId9" Type="http://schemas.openxmlformats.org/officeDocument/2006/relationships/hyperlink" Target="https://www.chinoiresie.info/collective-bargaining-in-china-is-dead-the-situation-is-excellent/" TargetMode="External"/><Relationship Id="rId14" Type="http://schemas.openxmlformats.org/officeDocument/2006/relationships/hyperlink" Target="https://www.foreignaffairs.com/articles/china/2018-10-15/beijings-nuclear-option" TargetMode="External"/><Relationship Id="rId22" Type="http://schemas.openxmlformats.org/officeDocument/2006/relationships/hyperlink" Target="https://archive.md/hjNI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34</Pages>
  <Words>18720</Words>
  <Characters>106709</Characters>
  <Application>Microsoft Office Word</Application>
  <DocSecurity>0</DocSecurity>
  <Lines>889</Lines>
  <Paragraphs>250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125179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5</cp:revision>
  <dcterms:created xsi:type="dcterms:W3CDTF">2021-12-04T00:25:00Z</dcterms:created>
  <dcterms:modified xsi:type="dcterms:W3CDTF">2021-12-04T14:17:00Z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