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F500B" w14:textId="557C3618" w:rsidR="005B67AE" w:rsidRDefault="005B67AE" w:rsidP="005B67AE"/>
    <w:p w14:paraId="4DE1198A" w14:textId="77777777" w:rsidR="005B67AE" w:rsidRPr="005B67AE" w:rsidRDefault="005B67AE" w:rsidP="005B67AE"/>
    <w:p w14:paraId="04BB0D33" w14:textId="5D458F20" w:rsidR="00E23E3B" w:rsidRDefault="00E23E3B" w:rsidP="00E23E3B">
      <w:pPr>
        <w:pStyle w:val="Heading1"/>
      </w:pPr>
      <w:r>
        <w:lastRenderedPageBreak/>
        <w:t>1AC</w:t>
      </w:r>
    </w:p>
    <w:p w14:paraId="16F61700"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79DD1AB0" w14:textId="77777777" w:rsidR="00E23E3B" w:rsidRPr="00726204" w:rsidRDefault="00E23E3B" w:rsidP="00E23E3B">
      <w:pPr>
        <w:rPr>
          <w:rFonts w:asciiTheme="majorHAnsi" w:hAnsiTheme="majorHAnsi" w:cstheme="majorHAnsi"/>
        </w:rPr>
      </w:pP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3255BAE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w:t>
      </w:r>
      <w:proofErr w:type="gramStart"/>
      <w:r w:rsidRPr="00726204">
        <w:rPr>
          <w:rFonts w:asciiTheme="majorHAnsi" w:hAnsiTheme="majorHAnsi" w:cstheme="majorHAnsi"/>
        </w:rPr>
        <w:t>in an attempt to</w:t>
      </w:r>
      <w:proofErr w:type="gramEnd"/>
      <w:r w:rsidRPr="00726204">
        <w:rPr>
          <w:rFonts w:asciiTheme="majorHAnsi" w:hAnsiTheme="majorHAnsi" w:cstheme="majorHAnsi"/>
        </w:rPr>
        <w:t xml:space="preserve"> scale back the negative effects of TRIPS-plus and data exclusivity.</w:t>
      </w:r>
    </w:p>
    <w:p w14:paraId="1DF068EB"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AF5C4E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318FC156"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w:t>
      </w:r>
      <w:proofErr w:type="spellStart"/>
      <w:r w:rsidRPr="00726204">
        <w:rPr>
          <w:rStyle w:val="StyleUnderline"/>
          <w:rFonts w:asciiTheme="majorHAnsi" w:hAnsiTheme="majorHAnsi" w:cstheme="majorHAnsi"/>
        </w:rPr>
        <w:t>xcessive</w:t>
      </w:r>
      <w:proofErr w:type="spellEnd"/>
      <w:r w:rsidRPr="00726204">
        <w:rPr>
          <w:rStyle w:val="StyleUnderline"/>
          <w:rFonts w:asciiTheme="majorHAnsi" w:hAnsiTheme="majorHAnsi" w:cstheme="majorHAnsi"/>
        </w:rPr>
        <w:t xml:space="preser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72F8DDE6"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w:t>
      </w:r>
      <w:proofErr w:type="gramStart"/>
      <w:r w:rsidRPr="00726204">
        <w:rPr>
          <w:rStyle w:val="StyleUnderline"/>
          <w:rFonts w:asciiTheme="majorHAnsi" w:hAnsiTheme="majorHAnsi" w:cstheme="majorHAnsi"/>
        </w:rPr>
        <w:t>as a consequence of</w:t>
      </w:r>
      <w:proofErr w:type="gramEnd"/>
      <w:r w:rsidRPr="00726204">
        <w:rPr>
          <w:rStyle w:val="StyleUnderline"/>
          <w:rFonts w:asciiTheme="majorHAnsi" w:hAnsiTheme="majorHAnsi" w:cstheme="majorHAnsi"/>
        </w:rPr>
        <w:t xml:space="preserve">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5065C2B4" w14:textId="77777777" w:rsidR="00E23E3B" w:rsidRPr="00726204" w:rsidRDefault="00E23E3B" w:rsidP="00E23E3B">
      <w:pPr>
        <w:rPr>
          <w:rFonts w:asciiTheme="majorHAnsi" w:hAnsiTheme="majorHAnsi" w:cstheme="majorHAnsi"/>
        </w:rPr>
      </w:pPr>
    </w:p>
    <w:p w14:paraId="6AEB60DC"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62EFC038"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Malpani</w:t>
      </w:r>
      <w:proofErr w:type="spellEnd"/>
      <w:r w:rsidRPr="00726204">
        <w:rPr>
          <w:rStyle w:val="Style13ptBold"/>
          <w:rFonts w:asciiTheme="majorHAnsi" w:hAnsiTheme="majorHAnsi" w:cstheme="majorHAnsi"/>
        </w:rPr>
        <w:t xml:space="preserve"> 09 </w:t>
      </w:r>
      <w:r w:rsidRPr="00726204">
        <w:rPr>
          <w:rFonts w:asciiTheme="majorHAnsi" w:hAnsiTheme="majorHAnsi" w:cstheme="majorHAnsi"/>
        </w:rPr>
        <w:t xml:space="preserve">“All costs, no </w:t>
      </w:r>
      <w:proofErr w:type="spellStart"/>
      <w:r w:rsidRPr="00726204">
        <w:rPr>
          <w:rFonts w:asciiTheme="majorHAnsi" w:hAnsiTheme="majorHAnsi" w:cstheme="majorHAnsi"/>
        </w:rPr>
        <w:t>benefi</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ts</w:t>
      </w:r>
      <w:proofErr w:type="spellEnd"/>
      <w:r w:rsidRPr="00726204">
        <w:rPr>
          <w:rFonts w:asciiTheme="majorHAnsi" w:hAnsiTheme="majorHAnsi" w:cstheme="majorHAnsi"/>
        </w:rPr>
        <w:t xml:space="preserve">: How the US – Jordan free trade agreement affects access to medicines” Rohit </w:t>
      </w:r>
      <w:proofErr w:type="spellStart"/>
      <w:r w:rsidRPr="00726204">
        <w:rPr>
          <w:rFonts w:asciiTheme="majorHAnsi" w:hAnsiTheme="majorHAnsi" w:cstheme="majorHAnsi"/>
        </w:rPr>
        <w:t>Malpani</w:t>
      </w:r>
      <w:proofErr w:type="spellEnd"/>
      <w:r w:rsidRPr="00726204">
        <w:rPr>
          <w:rFonts w:asciiTheme="majorHAnsi" w:hAnsiTheme="majorHAnsi" w:cstheme="majorHAnsi"/>
        </w:rPr>
        <w:t xml:space="preserve">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22AE1E8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0CD6EAE1"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w:t>
      </w:r>
      <w:proofErr w:type="gramStart"/>
      <w:r w:rsidRPr="00726204">
        <w:rPr>
          <w:rFonts w:asciiTheme="majorHAnsi" w:hAnsiTheme="majorHAnsi" w:cstheme="majorHAnsi"/>
        </w:rPr>
        <w:t>,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w:t>
      </w:r>
      <w:proofErr w:type="gramEnd"/>
      <w:r w:rsidRPr="00726204">
        <w:rPr>
          <w:rStyle w:val="StyleUnderline"/>
          <w:rFonts w:asciiTheme="majorHAnsi" w:hAnsiTheme="majorHAnsi" w:cstheme="majorHAnsi"/>
          <w:highlight w:val="green"/>
        </w:rPr>
        <w:t xml:space="preserve"> exclusivity, to prevent generic competition</w:t>
      </w:r>
      <w:r w:rsidRPr="00726204">
        <w:rPr>
          <w:rStyle w:val="StyleUnderline"/>
          <w:rFonts w:asciiTheme="majorHAnsi" w:hAnsiTheme="majorHAnsi" w:cstheme="majorHAnsi"/>
        </w:rPr>
        <w:t xml:space="preserve"> for many medicines. </w:t>
      </w:r>
    </w:p>
    <w:p w14:paraId="2BFD83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37AC421D"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w:t>
      </w:r>
      <w:proofErr w:type="spellStart"/>
      <w:r w:rsidRPr="00726204">
        <w:rPr>
          <w:rFonts w:asciiTheme="majorHAnsi" w:hAnsiTheme="majorHAnsi" w:cstheme="majorHAnsi"/>
        </w:rPr>
        <w:t>analysed</w:t>
      </w:r>
      <w:proofErr w:type="spellEnd"/>
      <w:r w:rsidRPr="00726204">
        <w:rPr>
          <w:rFonts w:asciiTheme="majorHAnsi" w:hAnsiTheme="majorHAnsi" w:cstheme="maj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66712B7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1E9DB21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w:t>
      </w: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approve the marketing of a generic medicine</w:t>
      </w:r>
      <w:r w:rsidRPr="00726204">
        <w:rPr>
          <w:rStyle w:val="StyleUnderline"/>
          <w:rFonts w:asciiTheme="majorHAnsi" w:hAnsiTheme="majorHAnsi" w:cstheme="majorHAnsi"/>
        </w:rPr>
        <w:t xml:space="preserve"> that has already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w:t>
      </w:r>
      <w:proofErr w:type="gramStart"/>
      <w:r w:rsidRPr="00726204">
        <w:rPr>
          <w:rFonts w:asciiTheme="majorHAnsi" w:hAnsiTheme="majorHAnsi" w:cstheme="majorHAnsi"/>
        </w:rPr>
        <w:t>‘ unfair</w:t>
      </w:r>
      <w:proofErr w:type="gramEnd"/>
      <w:r w:rsidRPr="00726204">
        <w:rPr>
          <w:rFonts w:asciiTheme="majorHAnsi" w:hAnsiTheme="majorHAnsi" w:cstheme="majorHAnsi"/>
        </w:rPr>
        <w:t xml:space="preserve">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22C64D90"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w:t>
      </w:r>
      <w:proofErr w:type="gramStart"/>
      <w:r w:rsidRPr="00726204">
        <w:rPr>
          <w:rStyle w:val="StyleUnderline"/>
          <w:rFonts w:asciiTheme="majorHAnsi" w:hAnsiTheme="majorHAnsi" w:cstheme="majorHAnsi"/>
        </w:rPr>
        <w:t>period of time</w:t>
      </w:r>
      <w:proofErr w:type="gramEnd"/>
      <w:r w:rsidRPr="00726204">
        <w:rPr>
          <w:rStyle w:val="StyleUnderline"/>
          <w:rFonts w:asciiTheme="majorHAnsi" w:hAnsiTheme="majorHAnsi" w:cstheme="majorHAnsi"/>
        </w:rPr>
        <w:t xml:space="preserv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2C9A570B"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380A10A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Multinational pharmaceutical companies have prevented generic competition for many medicines by solely enforcing data exclusivity provisions in </w:t>
      </w:r>
      <w:proofErr w:type="gramStart"/>
      <w:r w:rsidRPr="00726204">
        <w:rPr>
          <w:rStyle w:val="StyleUnderline"/>
          <w:rFonts w:asciiTheme="majorHAnsi" w:hAnsiTheme="majorHAnsi" w:cstheme="majorHAnsi"/>
        </w:rPr>
        <w:t>Jordan ’</w:t>
      </w:r>
      <w:proofErr w:type="gramEnd"/>
      <w:r w:rsidRPr="00726204">
        <w:rPr>
          <w:rStyle w:val="StyleUnderline"/>
          <w:rFonts w:asciiTheme="majorHAnsi" w:hAnsiTheme="majorHAnsi" w:cstheme="majorHAnsi"/>
        </w:rPr>
        <w:t xml:space="preserve"> s IP law. This is because companies can rely upon data exclusivity more easily than patent protection to deny generic competition.</w:t>
      </w:r>
      <w:r w:rsidRPr="00726204">
        <w:rPr>
          <w:rFonts w:asciiTheme="majorHAnsi" w:hAnsiTheme="majorHAnsi" w:cstheme="majorHAnsi"/>
        </w:rPr>
        <w:t xml:space="preserve"> Patent </w:t>
      </w:r>
      <w:proofErr w:type="spellStart"/>
      <w:r w:rsidRPr="00726204">
        <w:rPr>
          <w:rFonts w:asciiTheme="majorHAnsi" w:hAnsiTheme="majorHAnsi" w:cstheme="majorHAnsi"/>
        </w:rPr>
        <w:t>offices</w:t>
      </w:r>
      <w:proofErr w:type="spellEnd"/>
      <w:r w:rsidRPr="00726204">
        <w:rPr>
          <w:rFonts w:asciiTheme="majorHAnsi" w:hAnsiTheme="majorHAnsi" w:cstheme="majorHAnsi"/>
        </w:rPr>
        <w:t xml:space="preserve"> apply rigorous standards and impose safeguards to ensure that only innovative medicines are granted a monopoly. On the contrary, a pharmaceutical company merely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submit clinical trial data to obtain a 5-year market monopoly.</w:t>
      </w:r>
    </w:p>
    <w:p w14:paraId="752D670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According to </w:t>
      </w:r>
      <w:proofErr w:type="gramStart"/>
      <w:r w:rsidRPr="00726204">
        <w:rPr>
          <w:rFonts w:asciiTheme="majorHAnsi" w:hAnsiTheme="majorHAnsi" w:cstheme="majorHAnsi"/>
        </w:rPr>
        <w:t>Oxfam ’</w:t>
      </w:r>
      <w:proofErr w:type="gramEnd"/>
      <w:r w:rsidRPr="00726204">
        <w:rPr>
          <w:rFonts w:asciiTheme="majorHAnsi" w:hAnsiTheme="majorHAnsi" w:cstheme="majorHAnsi"/>
        </w:rPr>
        <w:t xml:space="preserve">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69D55BC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Although data exclusivity was imposed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92E5647"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41B0C71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35D2D3BD"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7411C25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85964C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26204">
        <w:rPr>
          <w:rFonts w:asciiTheme="majorHAnsi" w:hAnsiTheme="majorHAnsi" w:cstheme="majorHAnsi"/>
        </w:rPr>
        <w:t>1 )</w:t>
      </w:r>
      <w:proofErr w:type="gramEnd"/>
      <w:r w:rsidRPr="00726204">
        <w:rPr>
          <w:rFonts w:asciiTheme="majorHAnsi" w:hAnsiTheme="majorHAnsi" w:cstheme="majorHAnsi"/>
        </w:rPr>
        <w:t>.</w:t>
      </w:r>
    </w:p>
    <w:p w14:paraId="487C637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7017E8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3F603C9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Article 4 of the US – Jordan FTA requires </w:t>
      </w:r>
      <w:proofErr w:type="gramStart"/>
      <w:r w:rsidRPr="00726204">
        <w:rPr>
          <w:rFonts w:asciiTheme="majorHAnsi" w:hAnsiTheme="majorHAnsi" w:cstheme="majorHAnsi"/>
        </w:rPr>
        <w:t>Jordan ’</w:t>
      </w:r>
      <w:proofErr w:type="gramEnd"/>
      <w:r w:rsidRPr="00726204">
        <w:rPr>
          <w:rFonts w:asciiTheme="majorHAnsi" w:hAnsiTheme="majorHAnsi" w:cstheme="majorHAnsi"/>
        </w:rPr>
        <w:t xml:space="preserve">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w:t>
      </w:r>
      <w:proofErr w:type="gramStart"/>
      <w:r w:rsidRPr="00726204">
        <w:rPr>
          <w:rFonts w:asciiTheme="majorHAnsi" w:hAnsiTheme="majorHAnsi" w:cstheme="majorHAnsi"/>
        </w:rPr>
        <w:t>Representative ’</w:t>
      </w:r>
      <w:proofErr w:type="gramEnd"/>
      <w:r w:rsidRPr="00726204">
        <w:rPr>
          <w:rFonts w:asciiTheme="majorHAnsi" w:hAnsiTheme="majorHAnsi" w:cstheme="majorHAnsi"/>
        </w:rPr>
        <w:t xml:space="preserve">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 xml:space="preserve">On the contrary, the government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’only extends, at a maximum, to new indications for old medicines. Despite this narrow definition, at least 25 medicines have received an additional 3 years of monopoly protection for new indications. 4</w:t>
      </w:r>
    </w:p>
    <w:p w14:paraId="6A01392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BF9A3BE"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30B9A6C" w14:textId="77777777" w:rsidR="00E23E3B" w:rsidRPr="00726204" w:rsidRDefault="00E23E3B" w:rsidP="00E23E3B">
      <w:pPr>
        <w:rPr>
          <w:rFonts w:asciiTheme="majorHAnsi" w:hAnsiTheme="majorHAnsi" w:cstheme="majorHAnsi"/>
        </w:rPr>
      </w:pP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2F2FF8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5E585E3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 xml:space="preserve">Data exclusivity’s effect on the prices is </w:t>
      </w:r>
      <w:proofErr w:type="gramStart"/>
      <w:r w:rsidRPr="00726204">
        <w:rPr>
          <w:rStyle w:val="StyleUnderline"/>
          <w:rFonts w:asciiTheme="majorHAnsi" w:hAnsiTheme="majorHAnsi" w:cstheme="majorHAnsi"/>
        </w:rPr>
        <w:t>very obvious</w:t>
      </w:r>
      <w:proofErr w:type="gramEnd"/>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7F23D1B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1B3A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39C6A4E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14B1F0F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0975F7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0DA651BC" w14:textId="77777777" w:rsidR="00E23E3B" w:rsidRPr="00726204" w:rsidRDefault="00E23E3B" w:rsidP="00E23E3B">
      <w:pPr>
        <w:rPr>
          <w:rFonts w:asciiTheme="majorHAnsi" w:hAnsiTheme="majorHAnsi" w:cstheme="majorHAnsi"/>
        </w:rPr>
      </w:pPr>
    </w:p>
    <w:p w14:paraId="409A62A7"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7DC773D6"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7B3CA68"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7768E6B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w:t>
      </w:r>
      <w:r w:rsidRPr="00726204">
        <w:rPr>
          <w:rFonts w:asciiTheme="majorHAnsi" w:hAnsiTheme="majorHAnsi" w:cstheme="majorHAnsi"/>
        </w:rPr>
        <w:lastRenderedPageBreak/>
        <w:t xml:space="preserve">Jordan, who insisted that hospitals, </w:t>
      </w:r>
      <w:proofErr w:type="gramStart"/>
      <w:r w:rsidRPr="00726204">
        <w:rPr>
          <w:rFonts w:asciiTheme="majorHAnsi" w:hAnsiTheme="majorHAnsi" w:cstheme="majorHAnsi"/>
        </w:rPr>
        <w:t>doctors</w:t>
      </w:r>
      <w:proofErr w:type="gramEnd"/>
      <w:r w:rsidRPr="00726204">
        <w:rPr>
          <w:rFonts w:asciiTheme="majorHAnsi" w:hAnsiTheme="majorHAnsi" w:cstheme="majorHAnsi"/>
        </w:rPr>
        <w:t xml:space="preserve"> and pharmacies have benefited from health tourism due to drug availability.263</w:t>
      </w:r>
    </w:p>
    <w:p w14:paraId="0E692DF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74152AE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3. Promotion of Pharmaceutical Local Industry</w:t>
      </w:r>
    </w:p>
    <w:p w14:paraId="6B1AE4E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01CBA8B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w:t>
      </w:r>
      <w:proofErr w:type="gramStart"/>
      <w:r w:rsidRPr="00726204">
        <w:rPr>
          <w:rStyle w:val="StyleUnderline"/>
          <w:rFonts w:asciiTheme="majorHAnsi" w:hAnsiTheme="majorHAnsi" w:cstheme="majorHAnsi"/>
        </w:rPr>
        <w:t xml:space="preserve">high </w:t>
      </w:r>
      <w:r w:rsidRPr="00726204">
        <w:rPr>
          <w:rStyle w:val="StyleUnderline"/>
          <w:rFonts w:asciiTheme="majorHAnsi" w:hAnsiTheme="majorHAnsi" w:cstheme="majorHAnsi"/>
          <w:highlight w:val="green"/>
        </w:rPr>
        <w:t>quality</w:t>
      </w:r>
      <w:proofErr w:type="gramEnd"/>
      <w:r w:rsidRPr="00726204">
        <w:rPr>
          <w:rStyle w:val="StyleUnderline"/>
          <w:rFonts w:asciiTheme="majorHAnsi" w:hAnsiTheme="majorHAnsi" w:cstheme="majorHAnsi"/>
          <w:highlight w:val="green"/>
        </w:rPr>
        <w:t xml:space="preserve">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7D143CA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C670FFD"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 xml:space="preserve">industry </w:t>
      </w:r>
      <w:proofErr w:type="gramStart"/>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to be</w:t>
      </w:r>
      <w:proofErr w:type="gramEnd"/>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726204">
        <w:rPr>
          <w:rFonts w:asciiTheme="majorHAnsi" w:hAnsiTheme="majorHAnsi" w:cstheme="majorHAnsi"/>
        </w:rPr>
        <w:t>on the basis of</w:t>
      </w:r>
      <w:proofErr w:type="gramEnd"/>
      <w:r w:rsidRPr="00726204">
        <w:rPr>
          <w:rFonts w:asciiTheme="majorHAnsi" w:hAnsiTheme="majorHAnsi" w:cstheme="maj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8DD0E2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03743B8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D1C18E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59F37F73" w14:textId="77777777" w:rsidR="00E23E3B" w:rsidRPr="00726204" w:rsidRDefault="00E23E3B" w:rsidP="00E23E3B">
      <w:pPr>
        <w:rPr>
          <w:rFonts w:asciiTheme="majorHAnsi" w:hAnsiTheme="majorHAnsi" w:cstheme="majorHAnsi"/>
        </w:rPr>
      </w:pPr>
    </w:p>
    <w:p w14:paraId="6D6D4773"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145AFD77"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726204">
        <w:rPr>
          <w:rFonts w:asciiTheme="majorHAnsi" w:hAnsiTheme="majorHAnsi" w:cstheme="majorHAnsi"/>
        </w:rPr>
        <w:t>Africa</w:t>
      </w:r>
      <w:proofErr w:type="gramEnd"/>
      <w:r w:rsidRPr="00726204">
        <w:rPr>
          <w:rFonts w:asciiTheme="majorHAnsi" w:hAnsiTheme="majorHAnsi" w:cstheme="maj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01BA8D49"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CCACED5"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w:t>
      </w:r>
      <w:proofErr w:type="gramStart"/>
      <w:r w:rsidRPr="00726204">
        <w:rPr>
          <w:rStyle w:val="StyleUnderline"/>
          <w:rFonts w:asciiTheme="majorHAnsi" w:hAnsiTheme="majorHAnsi" w:cstheme="majorHAnsi"/>
        </w:rPr>
        <w:t>country</w:t>
      </w:r>
      <w:proofErr w:type="gramEnd"/>
      <w:r w:rsidRPr="00726204">
        <w:rPr>
          <w:rStyle w:val="StyleUnderline"/>
          <w:rFonts w:asciiTheme="majorHAnsi" w:hAnsiTheme="majorHAnsi" w:cstheme="majorHAnsi"/>
        </w:rPr>
        <w:t xml:space="preserve">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3B6DACC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79893DC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2113068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726204">
        <w:rPr>
          <w:rFonts w:asciiTheme="majorHAnsi" w:hAnsiTheme="majorHAnsi" w:cstheme="majorHAnsi"/>
        </w:rPr>
        <w:t>East</w:t>
      </w:r>
      <w:proofErr w:type="gramEnd"/>
      <w:r w:rsidRPr="00726204">
        <w:rPr>
          <w:rFonts w:asciiTheme="majorHAnsi" w:hAnsiTheme="majorHAnsi" w:cstheme="majorHAnsi"/>
        </w:rPr>
        <w:t xml:space="preserve">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71EF4FB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04D259C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14CA0A2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Jordanian healthcare sector is heavily supported by the government, 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25F4F14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726204">
        <w:rPr>
          <w:rFonts w:asciiTheme="majorHAnsi" w:hAnsiTheme="majorHAnsi" w:cstheme="majorHAnsi"/>
        </w:rPr>
        <w:t>privatisation</w:t>
      </w:r>
      <w:proofErr w:type="spellEnd"/>
      <w:r w:rsidRPr="00726204">
        <w:rPr>
          <w:rFonts w:asciiTheme="majorHAnsi" w:hAnsiTheme="majorHAnsi" w:cstheme="majorHAnsi"/>
        </w:rPr>
        <w:t xml:space="preserve"> of healthcare, and wants to boost medical tourism,’ said Al-Ansari.</w:t>
      </w:r>
    </w:p>
    <w:p w14:paraId="40D932F2"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w:t>
      </w:r>
      <w:proofErr w:type="gramStart"/>
      <w:r w:rsidRPr="00726204">
        <w:rPr>
          <w:rFonts w:asciiTheme="majorHAnsi" w:hAnsiTheme="majorHAnsi" w:cstheme="majorHAnsi"/>
        </w:rPr>
        <w:t>antibiotics</w:t>
      </w:r>
      <w:proofErr w:type="gramEnd"/>
      <w:r w:rsidRPr="00726204">
        <w:rPr>
          <w:rFonts w:asciiTheme="majorHAnsi" w:hAnsiTheme="majorHAnsi" w:cstheme="majorHAnsi"/>
        </w:rPr>
        <w:t xml:space="preserve">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 xml:space="preserve">More than 70% of Jordanian pharma production is for export, to more than 65 countries, primarily in the Middle East, </w:t>
      </w:r>
      <w:proofErr w:type="gramStart"/>
      <w:r w:rsidRPr="00726204">
        <w:rPr>
          <w:rStyle w:val="StyleUnderline"/>
          <w:rFonts w:asciiTheme="majorHAnsi" w:hAnsiTheme="majorHAnsi" w:cstheme="majorHAnsi"/>
        </w:rPr>
        <w:t>Africa</w:t>
      </w:r>
      <w:proofErr w:type="gramEnd"/>
      <w:r w:rsidRPr="00726204">
        <w:rPr>
          <w:rStyle w:val="StyleUnderline"/>
          <w:rFonts w:asciiTheme="majorHAnsi" w:hAnsiTheme="majorHAnsi" w:cstheme="majorHAnsi"/>
        </w:rPr>
        <w:t xml:space="preserve"> and Asia.</w:t>
      </w:r>
    </w:p>
    <w:p w14:paraId="678434F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55F0093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749F8DD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811C77A"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on</w:t>
      </w:r>
      <w:proofErr w:type="gramEnd"/>
      <w:r w:rsidRPr="00726204">
        <w:rPr>
          <w:rStyle w:val="StyleUnderline"/>
          <w:rFonts w:asciiTheme="majorHAnsi" w:hAnsiTheme="majorHAnsi" w:cstheme="majorHAnsi"/>
        </w:rPr>
        <w:t xml:space="preserve">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w:t>
      </w:r>
      <w:proofErr w:type="gramStart"/>
      <w:r w:rsidRPr="00726204">
        <w:rPr>
          <w:rFonts w:asciiTheme="majorHAnsi" w:hAnsiTheme="majorHAnsi" w:cstheme="majorHAnsi"/>
        </w:rPr>
        <w:t>the whole region is</w:t>
      </w:r>
      <w:proofErr w:type="gramEnd"/>
      <w:r w:rsidRPr="00726204">
        <w:rPr>
          <w:rFonts w:asciiTheme="majorHAnsi" w:hAnsiTheme="majorHAnsi" w:cstheme="majorHAnsi"/>
        </w:rPr>
        <w:t xml:space="preserve">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4D1E60B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2171650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163DDD3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E5C63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196B44E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Heightened competition</w:t>
      </w:r>
    </w:p>
    <w:p w14:paraId="433FBD7E"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w:t>
      </w:r>
      <w:r w:rsidRPr="00726204">
        <w:rPr>
          <w:rFonts w:asciiTheme="majorHAnsi" w:hAnsiTheme="majorHAnsi" w:cstheme="majorHAnsi"/>
        </w:rPr>
        <w:lastRenderedPageBreak/>
        <w:t>bolster business, JOSWE has started producing generics not in the market, but few others have followed the same route.</w:t>
      </w:r>
    </w:p>
    <w:p w14:paraId="7F55679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0A74A78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384C00EC"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56CC228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7055186A"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0B967B05" w14:textId="77777777" w:rsidR="00E23E3B" w:rsidRPr="00726204" w:rsidRDefault="00E23E3B" w:rsidP="00E23E3B">
      <w:pPr>
        <w:rPr>
          <w:rFonts w:asciiTheme="majorHAnsi" w:hAnsiTheme="majorHAnsi" w:cstheme="majorHAnsi"/>
        </w:rPr>
      </w:pPr>
    </w:p>
    <w:p w14:paraId="26FA207F"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64BD6C05"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w:t>
      </w:r>
      <w:proofErr w:type="gramStart"/>
      <w:r w:rsidRPr="00726204">
        <w:rPr>
          <w:rFonts w:asciiTheme="majorHAnsi" w:hAnsiTheme="majorHAnsi" w:cstheme="majorHAnsi"/>
        </w:rPr>
        <w:t>2021</w:t>
      </w:r>
      <w:proofErr w:type="gramEnd"/>
      <w:r w:rsidRPr="00726204">
        <w:rPr>
          <w:rFonts w:asciiTheme="majorHAnsi" w:hAnsiTheme="majorHAnsi" w:cstheme="majorHAnsi"/>
        </w:rPr>
        <w:t xml:space="preserve">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51E5EB62"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7C83FA3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6E224A1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48082C2"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lastRenderedPageBreak/>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41252DC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A5B362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2839CC8A"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This plot supposedly came from within the royal court, giving a tabloid quality to a security threat, especially after the prince made his house arrest </w:t>
      </w:r>
      <w:proofErr w:type="gramStart"/>
      <w:r w:rsidRPr="00726204">
        <w:rPr>
          <w:rFonts w:asciiTheme="majorHAnsi" w:hAnsiTheme="majorHAnsi" w:cstheme="majorHAnsi"/>
        </w:rPr>
        <w:t>all the more</w:t>
      </w:r>
      <w:proofErr w:type="gramEnd"/>
      <w:r w:rsidRPr="00726204">
        <w:rPr>
          <w:rFonts w:asciiTheme="majorHAnsi" w:hAnsiTheme="majorHAnsi" w:cstheme="majorHAnsi"/>
        </w:rPr>
        <w:t xml:space="preserv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4C689775"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63874EB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58E40CA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3FC5A59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C6EDD5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642EF92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26204">
        <w:rPr>
          <w:rStyle w:val="StyleUnderline"/>
          <w:rFonts w:asciiTheme="majorHAnsi" w:hAnsiTheme="majorHAnsi" w:cstheme="majorHAnsi"/>
        </w:rPr>
        <w:t>in order to</w:t>
      </w:r>
      <w:proofErr w:type="gramEnd"/>
      <w:r w:rsidRPr="00726204">
        <w:rPr>
          <w:rStyle w:val="StyleUnderline"/>
          <w:rFonts w:asciiTheme="majorHAnsi" w:hAnsiTheme="majorHAnsi" w:cstheme="majorHAnsi"/>
        </w:rPr>
        <w:t xml:space="preserve">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791901C4"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4F65A9A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0A2B13D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displace the Hashemites as the guardians of Al-Aqsa Mosque and take over custodianship of Jerusalem’s holy places.</w:t>
      </w:r>
    </w:p>
    <w:p w14:paraId="31A5B9B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3DD340D5" w14:textId="77777777" w:rsidR="00E23E3B" w:rsidRPr="00726204" w:rsidRDefault="00E23E3B" w:rsidP="00E23E3B">
      <w:pPr>
        <w:rPr>
          <w:rFonts w:asciiTheme="majorHAnsi" w:hAnsiTheme="majorHAnsi" w:cstheme="majorHAnsi"/>
        </w:rPr>
      </w:pPr>
    </w:p>
    <w:p w14:paraId="6C6AF58E"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5E5B420B"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6E018AC4"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C357B3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3AC3AF3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lastRenderedPageBreak/>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0249A9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decrease its $700m budget deficit. </w:t>
      </w:r>
    </w:p>
    <w:p w14:paraId="174C01C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59EDF8F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xml:space="preserve">, after Jordan’s Gulf Cooperation Council (GCC) allies – Saudi Arabia, UAE, and Kuwait – did not renew a five-year financial assistance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with Amman worth $3.6bn that ended in 2017.</w:t>
      </w:r>
    </w:p>
    <w:p w14:paraId="19757F6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4BA60DC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3C6C5AD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23E512F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“As part of this bilateral understanding, Jordan has committed to </w:t>
      </w:r>
      <w:proofErr w:type="spellStart"/>
      <w:r w:rsidRPr="00726204">
        <w:rPr>
          <w:rFonts w:asciiTheme="majorHAnsi" w:hAnsiTheme="majorHAnsi" w:cstheme="majorHAnsi"/>
        </w:rPr>
        <w:t>prioritise</w:t>
      </w:r>
      <w:proofErr w:type="spellEnd"/>
      <w:r w:rsidRPr="00726204">
        <w:rPr>
          <w:rFonts w:asciiTheme="majorHAnsi" w:hAnsiTheme="majorHAnsi" w:cstheme="majorHAnsi"/>
        </w:rPr>
        <w:t xml:space="preserve"> economic and security sector reforms that aim to support Jordanian self-reliance,” it said.</w:t>
      </w:r>
    </w:p>
    <w:p w14:paraId="26155E0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1CC60E2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However, even with the increased flow of US aid that has funded budgets and projects since the 1950s, it remains to be seen if Jordan’s economy will </w:t>
      </w:r>
      <w:proofErr w:type="spellStart"/>
      <w:r w:rsidRPr="00726204">
        <w:rPr>
          <w:rStyle w:val="StyleUnderline"/>
          <w:rFonts w:asciiTheme="majorHAnsi" w:hAnsiTheme="majorHAnsi" w:cstheme="majorHAnsi"/>
        </w:rPr>
        <w:t>stabilise</w:t>
      </w:r>
      <w:proofErr w:type="spellEnd"/>
      <w:r w:rsidRPr="00726204">
        <w:rPr>
          <w:rFonts w:asciiTheme="majorHAnsi" w:hAnsiTheme="majorHAnsi" w:cstheme="majorHAnsi"/>
        </w:rPr>
        <w:t>, according to analysts.</w:t>
      </w:r>
    </w:p>
    <w:p w14:paraId="7519206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Hussam </w:t>
      </w:r>
      <w:proofErr w:type="spellStart"/>
      <w:r w:rsidRPr="00726204">
        <w:rPr>
          <w:rFonts w:asciiTheme="majorHAnsi" w:hAnsiTheme="majorHAnsi" w:cstheme="majorHAnsi"/>
        </w:rPr>
        <w:t>Abdallat</w:t>
      </w:r>
      <w:proofErr w:type="spellEnd"/>
      <w:r w:rsidRPr="00726204">
        <w:rPr>
          <w:rFonts w:asciiTheme="majorHAnsi" w:hAnsiTheme="majorHAnsi" w:cstheme="majorHAnsi"/>
        </w:rPr>
        <w:t>, a political activist and former government official, told Al Jazeera the American assistance won’t benefit ordinary Jordanians.</w:t>
      </w:r>
    </w:p>
    <w:p w14:paraId="5FFC87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said.</w:t>
      </w:r>
    </w:p>
    <w:p w14:paraId="75EEC31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63BFBDE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Regional stability</w:t>
      </w:r>
    </w:p>
    <w:p w14:paraId="4DE5DBC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Journalist Salameh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editor of </w:t>
      </w:r>
      <w:proofErr w:type="spellStart"/>
      <w:r w:rsidRPr="00726204">
        <w:rPr>
          <w:rFonts w:asciiTheme="majorHAnsi" w:hAnsiTheme="majorHAnsi" w:cstheme="majorHAnsi"/>
        </w:rPr>
        <w:t>Maqar</w:t>
      </w:r>
      <w:proofErr w:type="spellEnd"/>
      <w:r w:rsidRPr="00726204">
        <w:rPr>
          <w:rFonts w:asciiTheme="majorHAnsi" w:hAnsiTheme="majorHAnsi" w:cstheme="majorHAnsi"/>
        </w:rPr>
        <w:t xml:space="preserve">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062D415B"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who writes on the Jordanian economy, said devastating wars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 and Iraq – the country’s biggest trading partners – have curtailed economic growth.</w:t>
      </w:r>
    </w:p>
    <w:p w14:paraId="1130EE4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D32697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“Prices and tax hikes are only hurting the poor and the middle class, especially in the absence of wage increases or social safety nets,”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said. “These measures will only provide temporary quick fixes, not a long-term, strategic solution.”</w:t>
      </w:r>
    </w:p>
    <w:p w14:paraId="3205F41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2972171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xml:space="preserve">, especially towards those who pay more taxes but get fewer services and privileges,” said </w:t>
      </w:r>
      <w:proofErr w:type="spellStart"/>
      <w:r w:rsidRPr="00726204">
        <w:rPr>
          <w:rFonts w:asciiTheme="majorHAnsi" w:hAnsiTheme="majorHAnsi" w:cstheme="majorHAnsi"/>
        </w:rPr>
        <w:t>Aldarawi</w:t>
      </w:r>
      <w:proofErr w:type="spellEnd"/>
      <w:r w:rsidRPr="00726204">
        <w:rPr>
          <w:rFonts w:asciiTheme="majorHAnsi" w:hAnsiTheme="majorHAnsi" w:cstheme="majorHAnsi"/>
        </w:rPr>
        <w:t>.</w:t>
      </w:r>
    </w:p>
    <w:p w14:paraId="18EC5CB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‘Economic disaster’</w:t>
      </w:r>
    </w:p>
    <w:p w14:paraId="3EADBB63" w14:textId="77777777" w:rsidR="00E23E3B" w:rsidRPr="00726204" w:rsidRDefault="00E23E3B" w:rsidP="00E23E3B">
      <w:pPr>
        <w:rPr>
          <w:rStyle w:val="StyleUnderline"/>
          <w:rFonts w:asciiTheme="majorHAnsi" w:hAnsiTheme="majorHAnsi" w:cstheme="majorHAnsi"/>
        </w:rPr>
      </w:pPr>
      <w:proofErr w:type="spellStart"/>
      <w:r w:rsidRPr="00726204">
        <w:rPr>
          <w:rStyle w:val="StyleUnderline"/>
          <w:rFonts w:asciiTheme="majorHAnsi" w:hAnsiTheme="majorHAnsi" w:cstheme="majorHAnsi"/>
        </w:rPr>
        <w:t>Abdallat</w:t>
      </w:r>
      <w:proofErr w:type="spellEnd"/>
      <w:r w:rsidRPr="00726204">
        <w:rPr>
          <w:rStyle w:val="StyleUnderline"/>
          <w:rFonts w:asciiTheme="majorHAnsi" w:hAnsiTheme="majorHAnsi" w:cstheme="majorHAnsi"/>
        </w:rPr>
        <w:t>, who leads several activist groups demanding political and economic reform, said Jordan’s political elite must be held accountable for their actions that have driven the country to the edge of financial ruin.</w:t>
      </w:r>
    </w:p>
    <w:p w14:paraId="29FA95D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0D522608"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2389AF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7427AD4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xml:space="preserve">,” said </w:t>
      </w:r>
      <w:proofErr w:type="spellStart"/>
      <w:r w:rsidRPr="00726204">
        <w:rPr>
          <w:rFonts w:asciiTheme="majorHAnsi" w:hAnsiTheme="majorHAnsi" w:cstheme="majorHAnsi"/>
        </w:rPr>
        <w:t>Abdallat</w:t>
      </w:r>
      <w:proofErr w:type="spellEnd"/>
      <w:r w:rsidRPr="00726204">
        <w:rPr>
          <w:rFonts w:asciiTheme="majorHAnsi" w:hAnsiTheme="majorHAnsi" w:cstheme="majorHAnsi"/>
        </w:rPr>
        <w:t>.</w:t>
      </w:r>
    </w:p>
    <w:p w14:paraId="312FE29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Hussein </w:t>
      </w: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a professor of social development at </w:t>
      </w:r>
      <w:proofErr w:type="spellStart"/>
      <w:r w:rsidRPr="00726204">
        <w:rPr>
          <w:rFonts w:asciiTheme="majorHAnsi" w:hAnsiTheme="majorHAnsi" w:cstheme="majorHAnsi"/>
        </w:rPr>
        <w:t>Mutah</w:t>
      </w:r>
      <w:proofErr w:type="spellEnd"/>
      <w:r w:rsidRPr="00726204">
        <w:rPr>
          <w:rFonts w:asciiTheme="majorHAnsi" w:hAnsiTheme="majorHAnsi" w:cstheme="majorHAnsi"/>
        </w:rPr>
        <w:t xml:space="preserve"> University in </w:t>
      </w:r>
      <w:proofErr w:type="spellStart"/>
      <w:r w:rsidRPr="00726204">
        <w:rPr>
          <w:rFonts w:asciiTheme="majorHAnsi" w:hAnsiTheme="majorHAnsi" w:cstheme="majorHAnsi"/>
        </w:rPr>
        <w:t>Kerak</w:t>
      </w:r>
      <w:proofErr w:type="spellEnd"/>
      <w:r w:rsidRPr="00726204">
        <w:rPr>
          <w:rFonts w:asciiTheme="majorHAnsi" w:hAnsiTheme="majorHAnsi" w:cstheme="majorHAnsi"/>
        </w:rPr>
        <w:t>, south of Amman, said Jordan has a foreign aid dependency problem because of its political and social structure.</w:t>
      </w:r>
    </w:p>
    <w:p w14:paraId="1514E505"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said Jordan is still transitioning from its tribal society roots into a semi-modern state.</w:t>
      </w:r>
    </w:p>
    <w:p w14:paraId="5DA2B7B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466E216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0A050C7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‘Violent revolt’?</w:t>
      </w:r>
    </w:p>
    <w:p w14:paraId="7EBB2D94"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6DD0817F"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xml:space="preserve">, according to </w:t>
      </w:r>
      <w:proofErr w:type="spellStart"/>
      <w:r w:rsidRPr="00726204">
        <w:rPr>
          <w:rStyle w:val="StyleUnderline"/>
          <w:rFonts w:asciiTheme="majorHAnsi" w:hAnsiTheme="majorHAnsi" w:cstheme="majorHAnsi"/>
        </w:rPr>
        <w:t>Mahadeen</w:t>
      </w:r>
      <w:proofErr w:type="spellEnd"/>
      <w:r w:rsidRPr="00726204">
        <w:rPr>
          <w:rStyle w:val="StyleUnderline"/>
          <w:rFonts w:asciiTheme="majorHAnsi" w:hAnsiTheme="majorHAnsi" w:cstheme="majorHAnsi"/>
        </w:rPr>
        <w:t>.</w:t>
      </w:r>
    </w:p>
    <w:p w14:paraId="7304D35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spellStart"/>
      <w:proofErr w:type="gramStart"/>
      <w:r w:rsidRPr="00726204">
        <w:rPr>
          <w:rFonts w:asciiTheme="majorHAnsi" w:hAnsiTheme="majorHAnsi" w:cstheme="majorHAnsi"/>
        </w:rPr>
        <w:t>roots,that</w:t>
      </w:r>
      <w:proofErr w:type="spellEnd"/>
      <w:proofErr w:type="gram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1B2D2B65" w14:textId="77777777" w:rsidR="00E23E3B" w:rsidRPr="00726204" w:rsidRDefault="00E23E3B" w:rsidP="00E23E3B">
      <w:pPr>
        <w:rPr>
          <w:rFonts w:asciiTheme="majorHAnsi" w:hAnsiTheme="majorHAnsi" w:cstheme="majorHAnsi"/>
          <w:b/>
          <w:u w:val="single"/>
        </w:rPr>
      </w:pP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2EE6735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59E4C765" w14:textId="77777777" w:rsidR="00E23E3B" w:rsidRPr="00726204" w:rsidRDefault="00E23E3B" w:rsidP="00E23E3B">
      <w:pPr>
        <w:rPr>
          <w:rStyle w:val="StyleUnderline"/>
          <w:rFonts w:asciiTheme="majorHAnsi" w:hAnsiTheme="majorHAnsi" w:cstheme="majorHAnsi"/>
          <w:b w:val="0"/>
          <w:sz w:val="16"/>
        </w:rPr>
      </w:pPr>
    </w:p>
    <w:p w14:paraId="38C25D43"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13809894"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Al-</w:t>
      </w:r>
      <w:proofErr w:type="spellStart"/>
      <w:r w:rsidRPr="00726204">
        <w:rPr>
          <w:rStyle w:val="Style13ptBold"/>
          <w:rFonts w:asciiTheme="majorHAnsi" w:hAnsiTheme="majorHAnsi" w:cstheme="majorHAnsi"/>
        </w:rPr>
        <w:t>Shami</w:t>
      </w:r>
      <w:proofErr w:type="spellEnd"/>
      <w:r w:rsidRPr="00726204">
        <w:rPr>
          <w:rStyle w:val="Style13ptBold"/>
          <w:rFonts w:asciiTheme="majorHAnsi" w:hAnsiTheme="majorHAnsi" w:cstheme="majorHAnsi"/>
        </w:rPr>
        <w:t xml:space="preserve"> et al 4/13 </w:t>
      </w:r>
      <w:r w:rsidRPr="00726204">
        <w:rPr>
          <w:rFonts w:asciiTheme="majorHAnsi" w:hAnsiTheme="majorHAnsi" w:cstheme="majorHAnsi"/>
        </w:rPr>
        <w:t>“Jordan’s Thorny Spring Spells Trouble for the Middle East” 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xml:space="preserve">, Research Fellow, Arab Reform Initiative (ARI), </w:t>
      </w: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xml:space="preserve">, Deputy Director, Rafik Hariri Center for the Middle East - Atlantic Council, 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476A12F2"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w:t>
      </w:r>
      <w:proofErr w:type="spellStart"/>
      <w:r w:rsidRPr="00726204">
        <w:rPr>
          <w:rStyle w:val="StyleUnderline"/>
          <w:rFonts w:asciiTheme="majorHAnsi" w:hAnsiTheme="majorHAnsi" w:cstheme="majorHAnsi"/>
        </w:rPr>
        <w:t>neighbourhood</w:t>
      </w:r>
      <w:proofErr w:type="spellEnd"/>
      <w:r w:rsidRPr="00726204">
        <w:rPr>
          <w:rStyle w:val="StyleUnderline"/>
          <w:rFonts w:asciiTheme="majorHAnsi" w:hAnsiTheme="majorHAnsi" w:cstheme="majorHAnsi"/>
        </w:rPr>
        <w:t xml:space="preserve">.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65BC0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Jordan’s uneasy geopolitical position</w:t>
      </w:r>
    </w:p>
    <w:p w14:paraId="18EC65B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w:t>
      </w:r>
      <w:proofErr w:type="gramStart"/>
      <w:r w:rsidRPr="00726204">
        <w:rPr>
          <w:rFonts w:asciiTheme="majorHAnsi" w:hAnsiTheme="majorHAnsi" w:cstheme="majorHAnsi"/>
        </w:rPr>
        <w:t>at the moment</w:t>
      </w:r>
      <w:proofErr w:type="gramEnd"/>
      <w:r w:rsidRPr="00726204">
        <w:rPr>
          <w:rFonts w:asciiTheme="majorHAnsi" w:hAnsiTheme="majorHAnsi" w:cstheme="majorHAnsi"/>
        </w:rPr>
        <w:t>, the ruling family is trying to avoid having these geopolitical challenges spill into the local political scene and cause a serious threat to its rule via a combination of chaos and uprisings.”</w:t>
      </w:r>
    </w:p>
    <w:p w14:paraId="4007D8C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Research Fellow, Arab Reform Initiative (ARI)</w:t>
      </w:r>
    </w:p>
    <w:p w14:paraId="08143153"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09B4E74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C18D25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Katarzyna </w:t>
      </w:r>
      <w:proofErr w:type="spellStart"/>
      <w:r w:rsidRPr="00726204">
        <w:rPr>
          <w:rFonts w:asciiTheme="majorHAnsi" w:hAnsiTheme="majorHAnsi" w:cstheme="majorHAnsi"/>
        </w:rPr>
        <w:t>Sidło</w:t>
      </w:r>
      <w:proofErr w:type="spellEnd"/>
      <w:r w:rsidRPr="00726204">
        <w:rPr>
          <w:rFonts w:asciiTheme="majorHAnsi" w:hAnsiTheme="majorHAnsi" w:cstheme="majorHAnsi"/>
        </w:rPr>
        <w:t>, Director of the Middle East and North Africa Department, Center for Social and Economic Research (CASE)</w:t>
      </w:r>
    </w:p>
    <w:p w14:paraId="5F49A3F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27238D6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9F46004"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Deputy Director, Rafik Hariri Center for the Middle East - Atlantic Council</w:t>
      </w:r>
    </w:p>
    <w:p w14:paraId="4F144AC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588484A9"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w:t>
      </w:r>
      <w:r w:rsidRPr="00726204">
        <w:rPr>
          <w:rFonts w:asciiTheme="majorHAnsi" w:hAnsiTheme="majorHAnsi" w:cstheme="majorHAnsi"/>
        </w:rPr>
        <w:lastRenderedPageBreak/>
        <w:t xml:space="preserve">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6EE22A3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Associate Researcher, Italian Institute for International Political Studies (ISPI) and Lecturer in History of Islamic Asia, Catholic University of Milan</w:t>
      </w:r>
    </w:p>
    <w:p w14:paraId="757ABCF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00AF940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w:t>
      </w:r>
      <w:proofErr w:type="spellStart"/>
      <w:r w:rsidRPr="00726204">
        <w:rPr>
          <w:rFonts w:asciiTheme="majorHAnsi" w:hAnsiTheme="majorHAnsi" w:cstheme="majorHAnsi"/>
        </w:rPr>
        <w:t>behaviour</w:t>
      </w:r>
      <w:proofErr w:type="spellEnd"/>
      <w:r w:rsidRPr="00726204">
        <w:rPr>
          <w:rFonts w:asciiTheme="majorHAnsi" w:hAnsiTheme="majorHAnsi" w:cstheme="majorHAnsi"/>
        </w:rPr>
        <w:t xml:space="preserve">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6ACE19EB" w14:textId="77777777" w:rsidR="00E23E3B" w:rsidRPr="00726204" w:rsidRDefault="00E23E3B" w:rsidP="00E23E3B">
      <w:pPr>
        <w:rPr>
          <w:rFonts w:asciiTheme="majorHAnsi" w:hAnsiTheme="majorHAnsi" w:cstheme="majorHAnsi"/>
        </w:rPr>
      </w:pPr>
    </w:p>
    <w:p w14:paraId="7FC53C9C"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4CB33C29"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317C4BE"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11E36A51"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5C726F3B"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2D22010D"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U.S.</w:t>
      </w:r>
      <w:proofErr w:type="gramEnd"/>
      <w:r w:rsidRPr="00726204">
        <w:rPr>
          <w:rStyle w:val="StyleUnderline"/>
          <w:rFonts w:asciiTheme="majorHAnsi" w:hAnsiTheme="majorHAnsi" w:cstheme="majorHAnsi"/>
        </w:rPr>
        <w:t xml:space="preserve">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0C8F28A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6B17CC8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B0E884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78DC90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2566F4B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79C6765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4DB665A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6966C2A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2646A51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7F371E3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08F2828"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0F0449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329394F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xml:space="preserve">, providing a base from which U.S. forces can potentially act in Syria, </w:t>
      </w:r>
      <w:proofErr w:type="gramStart"/>
      <w:r w:rsidRPr="00726204">
        <w:rPr>
          <w:rStyle w:val="StyleUnderline"/>
          <w:rFonts w:asciiTheme="majorHAnsi" w:hAnsiTheme="majorHAnsi" w:cstheme="majorHAnsi"/>
        </w:rPr>
        <w:t>Iraq</w:t>
      </w:r>
      <w:proofErr w:type="gramEnd"/>
      <w:r w:rsidRPr="00726204">
        <w:rPr>
          <w:rStyle w:val="StyleUnderline"/>
          <w:rFonts w:asciiTheme="majorHAnsi" w:hAnsiTheme="majorHAnsi" w:cstheme="majorHAnsi"/>
        </w:rPr>
        <w:t xml:space="preserve"> and Iran.</w:t>
      </w:r>
    </w:p>
    <w:p w14:paraId="62C74EC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The defense pact’s timing—coming soon before the government crackdown—shows how dependent Jordan is on outside support.</w:t>
      </w:r>
    </w:p>
    <w:p w14:paraId="132594C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Weak national identity leads to instability</w:t>
      </w:r>
    </w:p>
    <w:p w14:paraId="23C950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7D2B303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7CE561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06D5B77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4FEBC8A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One question that gets to the root of the matter is how “Jordanian” its citizens </w:t>
      </w:r>
      <w:proofErr w:type="gramStart"/>
      <w:r w:rsidRPr="00726204">
        <w:rPr>
          <w:rFonts w:asciiTheme="majorHAnsi" w:hAnsiTheme="majorHAnsi" w:cstheme="majorHAnsi"/>
        </w:rPr>
        <w:t>actually feel</w:t>
      </w:r>
      <w:proofErr w:type="gramEnd"/>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237DEE5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312D252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2BF6D65B"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378A39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4CD45D4C" w14:textId="77777777" w:rsidR="00E23E3B" w:rsidRPr="00726204" w:rsidRDefault="00E23E3B" w:rsidP="00E23E3B">
      <w:pPr>
        <w:rPr>
          <w:rFonts w:asciiTheme="majorHAnsi" w:hAnsiTheme="majorHAnsi" w:cstheme="majorHAnsi"/>
        </w:rPr>
      </w:pPr>
    </w:p>
    <w:p w14:paraId="0A0BFB36"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08B10EDA"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Lazaroff</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“Will annexation destroy Israeli-Jordanian peace, set kingdom aflame?” Tovah </w:t>
      </w:r>
      <w:proofErr w:type="spellStart"/>
      <w:r w:rsidRPr="00726204">
        <w:rPr>
          <w:rFonts w:asciiTheme="majorHAnsi" w:hAnsiTheme="majorHAnsi" w:cstheme="majorHAnsi"/>
        </w:rPr>
        <w:t>Lazaroff</w:t>
      </w:r>
      <w:proofErr w:type="spellEnd"/>
      <w:r w:rsidRPr="00726204">
        <w:rPr>
          <w:rFonts w:asciiTheme="majorHAnsi" w:hAnsiTheme="majorHAnsi" w:cstheme="majorHAnsi"/>
        </w:rPr>
        <w:t xml:space="preserve">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0B93789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385356F"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lastRenderedPageBreak/>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185FA63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28792D81" w14:textId="77777777" w:rsidR="00E23E3B" w:rsidRPr="00726204" w:rsidRDefault="00E23E3B" w:rsidP="00E23E3B">
      <w:pPr>
        <w:rPr>
          <w:rStyle w:val="StyleUnderline"/>
          <w:rFonts w:asciiTheme="majorHAnsi" w:hAnsiTheme="majorHAnsi" w:cstheme="majorHAnsi"/>
        </w:rPr>
      </w:pPr>
      <w:proofErr w:type="gramStart"/>
      <w:r w:rsidRPr="00726204">
        <w:rPr>
          <w:rFonts w:asciiTheme="majorHAnsi" w:hAnsiTheme="majorHAnsi" w:cstheme="majorHAnsi"/>
        </w:rPr>
        <w:t>So</w:t>
      </w:r>
      <w:proofErr w:type="gramEnd"/>
      <w:r w:rsidRPr="00726204">
        <w:rPr>
          <w:rFonts w:asciiTheme="majorHAnsi" w:hAnsiTheme="majorHAnsi" w:cstheme="majorHAnsi"/>
        </w:rPr>
        <w:t xml:space="preserve">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4BD3824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0C3ADF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4998351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6F38F38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and former Mossad director Tamir Pardo, published an article in US-based Foreign Policy magazine, warning about the implications to Jordan and Egypt.  </w:t>
      </w:r>
    </w:p>
    <w:p w14:paraId="76E2F21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B6DF57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46E5DA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590B82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99BF52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5F1886C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4AF831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 is home to </w:t>
      </w:r>
      <w:proofErr w:type="gramStart"/>
      <w:r w:rsidRPr="00726204">
        <w:rPr>
          <w:rFonts w:asciiTheme="majorHAnsi" w:hAnsiTheme="majorHAnsi" w:cstheme="majorHAnsi"/>
        </w:rPr>
        <w:t>a large number of</w:t>
      </w:r>
      <w:proofErr w:type="gramEnd"/>
      <w:r w:rsidRPr="00726204">
        <w:rPr>
          <w:rFonts w:asciiTheme="majorHAnsi" w:hAnsiTheme="majorHAnsi" w:cstheme="majorHAnsi"/>
        </w:rPr>
        <w:t xml:space="preserve"> Palestinians, and there are also many young people who are radicalized,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2E9787F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0647730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Throughout the years, Israeli actions in the West Bank, Jerusalem and Gaza have had a destabilizing influence, Ayalon said. </w:t>
      </w:r>
    </w:p>
    <w:p w14:paraId="7E13E59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5C5CF30E"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Shamni</w:t>
      </w:r>
      <w:proofErr w:type="spellEnd"/>
      <w:r w:rsidRPr="00726204">
        <w:rPr>
          <w:rFonts w:asciiTheme="majorHAnsi" w:hAnsiTheme="majorHAnsi" w:cstheme="majorHAnsi"/>
        </w:rPr>
        <w:t>, who was also Israel’s former military secretary to the US and a military adviser to former prime minister Ariel Sharon, said the plan creates unnecessary turmoil and security problems.</w:t>
      </w:r>
    </w:p>
    <w:p w14:paraId="74E5484F"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1B13F1F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w:t>
      </w:r>
    </w:p>
    <w:p w14:paraId="67356C1C"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7816BE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0B154ED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Middle East turmoil goes nuclear.</w:t>
      </w:r>
    </w:p>
    <w:p w14:paraId="4B7D6FDB"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w:t>
      </w:r>
      <w:proofErr w:type="spellStart"/>
      <w:r w:rsidRPr="00726204">
        <w:rPr>
          <w:rFonts w:asciiTheme="majorHAnsi" w:hAnsiTheme="majorHAnsi" w:cstheme="majorHAnsi"/>
        </w:rPr>
        <w:t>Tikun</w:t>
      </w:r>
      <w:proofErr w:type="spellEnd"/>
      <w:r w:rsidRPr="00726204">
        <w:rPr>
          <w:rFonts w:asciiTheme="majorHAnsi" w:hAnsiTheme="majorHAnsi" w:cstheme="majorHAnsi"/>
        </w:rPr>
        <w:t xml:space="preserve">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26390CC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26204">
        <w:rPr>
          <w:rFonts w:asciiTheme="majorHAnsi" w:hAnsiTheme="majorHAnsi" w:cstheme="majorHAnsi"/>
        </w:rPr>
        <w:t>kilometres</w:t>
      </w:r>
      <w:proofErr w:type="spellEnd"/>
      <w:r w:rsidRPr="00726204">
        <w:rPr>
          <w:rFonts w:asciiTheme="majorHAnsi" w:hAnsiTheme="majorHAnsi" w:cstheme="majorHAnsi"/>
        </w:rPr>
        <w:t xml:space="preserve"> from Israel’s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nuclear reactor. Israel said recently that it was bolstering its </w:t>
      </w:r>
      <w:proofErr w:type="spellStart"/>
      <w:r w:rsidRPr="00726204">
        <w:rPr>
          <w:rFonts w:asciiTheme="majorHAnsi" w:hAnsiTheme="majorHAnsi" w:cstheme="majorHAnsi"/>
        </w:rPr>
        <w:t>defences</w:t>
      </w:r>
      <w:proofErr w:type="spellEnd"/>
      <w:r w:rsidRPr="00726204">
        <w:rPr>
          <w:rFonts w:asciiTheme="majorHAnsi" w:hAnsiTheme="majorHAnsi" w:cstheme="majorHAnsi"/>
        </w:rPr>
        <w:t xml:space="preserve"> around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for just such an eventuality.</w:t>
      </w:r>
    </w:p>
    <w:p w14:paraId="75AC47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 xml:space="preserve">if Iran wanted to attack </w:t>
      </w:r>
      <w:proofErr w:type="spellStart"/>
      <w:r w:rsidRPr="00726204">
        <w:rPr>
          <w:rStyle w:val="StyleUnderline"/>
          <w:rFonts w:asciiTheme="majorHAnsi" w:hAnsiTheme="majorHAnsi" w:cstheme="majorHAnsi"/>
          <w:highlight w:val="green"/>
        </w:rPr>
        <w:t>Dimona</w:t>
      </w:r>
      <w:proofErr w:type="spellEnd"/>
      <w:r w:rsidRPr="00726204">
        <w:rPr>
          <w:rStyle w:val="StyleUnderline"/>
          <w:rFonts w:asciiTheme="majorHAnsi" w:hAnsiTheme="majorHAnsi" w:cstheme="majorHAnsi"/>
          <w:highlight w:val="green"/>
        </w:rPr>
        <w:t>, it has the capacity.</w:t>
      </w:r>
      <w:r w:rsidRPr="00726204">
        <w:rPr>
          <w:rStyle w:val="StyleUnderline"/>
          <w:rFonts w:asciiTheme="majorHAnsi" w:hAnsiTheme="majorHAnsi" w:cstheme="majorHAnsi"/>
        </w:rPr>
        <w:t xml:space="preserve"> And despite Israel’s best efforts, an Iranian missile could hit its target.</w:t>
      </w:r>
    </w:p>
    <w:p w14:paraId="6D4F03F7"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xml:space="preserve">, including a Chernobyl-type radioactive leak that could endanger not only all of Israel, but also many of its </w:t>
      </w:r>
      <w:proofErr w:type="spellStart"/>
      <w:r w:rsidRPr="00726204">
        <w:rPr>
          <w:rStyle w:val="StyleUnderline"/>
          <w:rFonts w:asciiTheme="majorHAnsi" w:hAnsiTheme="majorHAnsi" w:cstheme="majorHAnsi"/>
        </w:rPr>
        <w:t>neighbours</w:t>
      </w:r>
      <w:proofErr w:type="spellEnd"/>
      <w:r w:rsidRPr="00726204">
        <w:rPr>
          <w:rStyle w:val="StyleUnderline"/>
          <w:rFonts w:asciiTheme="majorHAnsi" w:hAnsiTheme="majorHAnsi" w:cstheme="majorHAnsi"/>
        </w:rPr>
        <w:t>.</w:t>
      </w:r>
    </w:p>
    <w:p w14:paraId="0B580A9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4B9B70C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Campaign of terror</w:t>
      </w:r>
    </w:p>
    <w:p w14:paraId="2541D93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 xml:space="preserve">An Israeli attack would probably cause less catastrophic damage, but only because Iran’s nuclear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is not nearly as developed as Israel’s. An Iranian direct hit on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would cause incalculable damage due to the plutonium reactor at the facility.</w:t>
      </w:r>
    </w:p>
    <w:p w14:paraId="6A3797F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71CD5E9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6EB24607"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8357A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Eliminating Israeli leverage</w:t>
      </w:r>
    </w:p>
    <w:p w14:paraId="46B882E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2F81A37E"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1B69E3A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 xml:space="preserve">Israel is mounting a </w:t>
      </w:r>
      <w:proofErr w:type="gramStart"/>
      <w:r w:rsidRPr="00726204">
        <w:rPr>
          <w:rStyle w:val="StyleUnderline"/>
          <w:rFonts w:asciiTheme="majorHAnsi" w:hAnsiTheme="majorHAnsi" w:cstheme="majorHAnsi"/>
          <w:highlight w:val="green"/>
        </w:rPr>
        <w:t>full-court</w:t>
      </w:r>
      <w:proofErr w:type="gramEnd"/>
      <w:r w:rsidRPr="00726204">
        <w:rPr>
          <w:rStyle w:val="StyleUnderline"/>
          <w:rFonts w:asciiTheme="majorHAnsi" w:hAnsiTheme="majorHAnsi" w:cstheme="majorHAnsi"/>
          <w:highlight w:val="green"/>
        </w:rPr>
        <w:t xml:space="preserve">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26204">
        <w:rPr>
          <w:rFonts w:asciiTheme="majorHAnsi" w:hAnsiTheme="majorHAnsi" w:cstheme="majorHAnsi"/>
        </w:rPr>
        <w:t>Kochavi</w:t>
      </w:r>
      <w:proofErr w:type="spellEnd"/>
      <w:r w:rsidRPr="00726204">
        <w:rPr>
          <w:rFonts w:asciiTheme="majorHAnsi" w:hAnsiTheme="majorHAnsi" w:cstheme="majorHAnsi"/>
        </w:rPr>
        <w:t xml:space="preserve"> “will also raise other issues, including Iran’s military expansion in Syria and the instability of Lebanon. Israel is concerned about the possibility that Hezbollah will try to … [foment] conflict with Israel.”</w:t>
      </w:r>
    </w:p>
    <w:p w14:paraId="484E5C9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0142390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There is next to no chance that any of this will </w:t>
      </w:r>
      <w:proofErr w:type="gramStart"/>
      <w:r w:rsidRPr="00726204">
        <w:rPr>
          <w:rFonts w:asciiTheme="majorHAnsi" w:hAnsiTheme="majorHAnsi" w:cstheme="majorHAnsi"/>
        </w:rPr>
        <w:t>enter into</w:t>
      </w:r>
      <w:proofErr w:type="gramEnd"/>
      <w:r w:rsidRPr="00726204">
        <w:rPr>
          <w:rFonts w:asciiTheme="majorHAnsi" w:hAnsiTheme="majorHAnsi" w:cstheme="majorHAnsi"/>
        </w:rPr>
        <w:t xml:space="preserve"> the considerations of negotiators in Vienna. Unlike Israel, they are interested in doing a nuclear deal, not engaging in wishful thinking.</w:t>
      </w:r>
    </w:p>
    <w:p w14:paraId="6491F81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lastRenderedPageBreak/>
        <w:t>Combustible Middle East mix</w:t>
      </w:r>
    </w:p>
    <w:p w14:paraId="4EE84A1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w:t>
      </w:r>
      <w:proofErr w:type="spellStart"/>
      <w:r w:rsidRPr="00726204">
        <w:rPr>
          <w:rFonts w:asciiTheme="majorHAnsi" w:hAnsiTheme="majorHAnsi" w:cstheme="majorHAnsi"/>
        </w:rPr>
        <w:t>honour</w:t>
      </w:r>
      <w:proofErr w:type="spellEnd"/>
      <w:r w:rsidRPr="00726204">
        <w:rPr>
          <w:rFonts w:asciiTheme="majorHAnsi" w:hAnsiTheme="majorHAnsi" w:cstheme="majorHAnsi"/>
        </w:rPr>
        <w:t xml:space="preserve">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406EA28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w:t>
      </w:r>
      <w:proofErr w:type="gramStart"/>
      <w:r w:rsidRPr="00726204">
        <w:rPr>
          <w:rStyle w:val="StyleUnderline"/>
          <w:rFonts w:asciiTheme="majorHAnsi" w:hAnsiTheme="majorHAnsi" w:cstheme="majorHAnsi"/>
        </w:rPr>
        <w:t>bayonets</w:t>
      </w:r>
      <w:proofErr w:type="gramEnd"/>
      <w:r w:rsidRPr="00726204">
        <w:rPr>
          <w:rStyle w:val="StyleUnderline"/>
          <w:rFonts w:asciiTheme="majorHAnsi" w:hAnsiTheme="majorHAnsi" w:cstheme="majorHAnsi"/>
        </w:rPr>
        <w:t xml:space="preserve">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6F5DF6E6" w14:textId="77777777" w:rsidR="00E23E3B" w:rsidRPr="00726204" w:rsidRDefault="00E23E3B" w:rsidP="00E23E3B">
      <w:pPr>
        <w:rPr>
          <w:rFonts w:asciiTheme="majorHAnsi" w:hAnsiTheme="majorHAnsi" w:cstheme="majorHAnsi"/>
        </w:rPr>
      </w:pPr>
    </w:p>
    <w:p w14:paraId="02D5B7F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5BFE38B2"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42D1DB9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w:t>
      </w:r>
      <w:proofErr w:type="gramStart"/>
      <w:r w:rsidRPr="00726204">
        <w:rPr>
          <w:rStyle w:val="StyleUnderline"/>
          <w:rFonts w:asciiTheme="majorHAnsi" w:hAnsiTheme="majorHAnsi" w:cstheme="majorHAnsi"/>
          <w:highlight w:val="green"/>
        </w:rPr>
        <w:t xml:space="preserve">Hezbollah, </w:t>
      </w:r>
      <w:r w:rsidRPr="00726204">
        <w:rPr>
          <w:rStyle w:val="StyleUnderline"/>
          <w:rFonts w:asciiTheme="majorHAnsi" w:hAnsiTheme="majorHAnsi" w:cstheme="majorHAnsi"/>
        </w:rPr>
        <w:t>and</w:t>
      </w:r>
      <w:proofErr w:type="gramEnd"/>
      <w:r w:rsidRPr="00726204">
        <w:rPr>
          <w:rStyle w:val="StyleUnderline"/>
          <w:rFonts w:asciiTheme="majorHAnsi" w:hAnsiTheme="majorHAnsi" w:cstheme="majorHAnsi"/>
        </w:rPr>
        <w:t xml:space="preserve">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w:t>
      </w:r>
      <w:proofErr w:type="gramStart"/>
      <w:r w:rsidRPr="00726204">
        <w:rPr>
          <w:rFonts w:asciiTheme="majorHAnsi" w:hAnsiTheme="majorHAnsi" w:cstheme="majorHAnsi"/>
        </w:rPr>
        <w:t>interwoven</w:t>
      </w:r>
      <w:proofErr w:type="gramEnd"/>
      <w:r w:rsidRPr="00726204">
        <w:rPr>
          <w:rFonts w:asciiTheme="majorHAnsi" w:hAnsiTheme="majorHAnsi" w:cstheme="majorHAnsi"/>
        </w:rPr>
        <w:t xml:space="preserve">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proofErr w:type="gramStart"/>
      <w:r w:rsidRPr="00726204">
        <w:rPr>
          <w:rStyle w:val="StyleUnderline"/>
          <w:rFonts w:asciiTheme="majorHAnsi" w:hAnsiTheme="majorHAnsi" w:cstheme="majorHAnsi"/>
          <w:highlight w:val="green"/>
        </w:rPr>
        <w:t>as a result of</w:t>
      </w:r>
      <w:proofErr w:type="gramEnd"/>
      <w:r w:rsidRPr="00726204">
        <w:rPr>
          <w:rStyle w:val="StyleUnderline"/>
          <w:rFonts w:asciiTheme="majorHAnsi" w:hAnsiTheme="majorHAnsi" w:cstheme="majorHAnsi"/>
          <w:highlight w:val="green"/>
        </w:rPr>
        <w:t xml:space="preserve">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U.S. and/or Israeli strike on Iran’s nuclear program. It might even come about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t>
      </w:r>
      <w:r w:rsidRPr="00726204">
        <w:rPr>
          <w:rFonts w:asciiTheme="majorHAnsi" w:hAnsiTheme="majorHAnsi" w:cstheme="majorHAnsi"/>
        </w:rPr>
        <w:lastRenderedPageBreak/>
        <w:t xml:space="preserve">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 xml:space="preserve">or Syria might </w:t>
      </w:r>
      <w:proofErr w:type="gramStart"/>
      <w:r w:rsidRPr="00726204">
        <w:rPr>
          <w:rStyle w:val="StyleUnderline"/>
          <w:rFonts w:asciiTheme="majorHAnsi" w:hAnsiTheme="majorHAnsi" w:cstheme="majorHAnsi"/>
          <w:highlight w:val="green"/>
        </w:rPr>
        <w:t>prompt:</w:t>
      </w:r>
      <w:proofErr w:type="gramEnd"/>
      <w:r w:rsidRPr="00726204">
        <w:rPr>
          <w:rStyle w:val="StyleUnderline"/>
          <w:rFonts w:asciiTheme="majorHAnsi" w:hAnsiTheme="majorHAnsi" w:cstheme="majorHAnsi"/>
          <w:highlight w:val="green"/>
        </w:rPr>
        <w:t xml:space="preserve">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07E1C896" w14:textId="77777777" w:rsidR="00E23E3B" w:rsidRPr="00726204" w:rsidRDefault="00E23E3B" w:rsidP="00E23E3B">
      <w:pPr>
        <w:rPr>
          <w:rFonts w:asciiTheme="majorHAnsi" w:hAnsiTheme="majorHAnsi" w:cstheme="majorHAnsi"/>
        </w:rPr>
      </w:pPr>
    </w:p>
    <w:p w14:paraId="7BD8D3B7"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83F20A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w:t>
      </w:r>
      <w:proofErr w:type="spellStart"/>
      <w:r w:rsidRPr="00726204">
        <w:rPr>
          <w:rFonts w:asciiTheme="majorHAnsi" w:hAnsiTheme="majorHAnsi" w:cstheme="majorHAnsi"/>
        </w:rPr>
        <w:t>Spogli</w:t>
      </w:r>
      <w:proofErr w:type="spellEnd"/>
      <w:r w:rsidRPr="00726204">
        <w:rPr>
          <w:rFonts w:asciiTheme="majorHAnsi" w:hAnsiTheme="majorHAnsi" w:cstheme="majorHAnsi"/>
        </w:rPr>
        <w:t xml:space="preserve"> Institute for International Studies. Being interviewed by </w:t>
      </w:r>
      <w:proofErr w:type="spellStart"/>
      <w:r w:rsidRPr="00726204">
        <w:rPr>
          <w:rFonts w:asciiTheme="majorHAnsi" w:hAnsiTheme="majorHAnsi" w:cstheme="majorHAnsi"/>
        </w:rPr>
        <w:t>EarthSky</w:t>
      </w:r>
      <w:proofErr w:type="spellEnd"/>
      <w:r w:rsidRPr="00726204">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8D43BE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4109C35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w:t>
      </w:r>
      <w:proofErr w:type="spellStart"/>
      <w:r w:rsidRPr="00726204">
        <w:rPr>
          <w:rFonts w:asciiTheme="majorHAnsi" w:hAnsiTheme="majorHAnsi" w:cstheme="majorHAnsi"/>
          <w:szCs w:val="26"/>
        </w:rPr>
        <w:t>Robock</w:t>
      </w:r>
      <w:proofErr w:type="spellEnd"/>
      <w:r w:rsidRPr="00726204">
        <w:rPr>
          <w:rFonts w:asciiTheme="majorHAnsi" w:hAnsiTheme="majorHAnsi" w:cstheme="majorHAnsi"/>
          <w:szCs w:val="26"/>
        </w:rPr>
        <w:t xml:space="preserve">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proofErr w:type="gramStart"/>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proofErr w:type="gramEnd"/>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26204">
        <w:rPr>
          <w:rFonts w:asciiTheme="majorHAnsi" w:hAnsiTheme="majorHAnsi" w:cstheme="majorHAnsi"/>
          <w:szCs w:val="26"/>
        </w:rPr>
        <w:t>soot</w:t>
      </w:r>
      <w:proofErr w:type="gramEnd"/>
      <w:r w:rsidRPr="00726204">
        <w:rPr>
          <w:rFonts w:asciiTheme="majorHAnsi" w:hAnsiTheme="majorHAnsi" w:cstheme="majorHAnsi"/>
          <w:szCs w:val="26"/>
        </w:rPr>
        <w:t xml:space="preserve"> and dust high </w:t>
      </w:r>
      <w:r w:rsidRPr="00726204">
        <w:rPr>
          <w:rFonts w:asciiTheme="majorHAnsi" w:hAnsiTheme="majorHAnsi" w:cstheme="majorHAnsi"/>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w:t>
      </w:r>
      <w:proofErr w:type="gramStart"/>
      <w:r w:rsidRPr="00726204">
        <w:rPr>
          <w:rFonts w:asciiTheme="majorHAnsi" w:hAnsiTheme="majorHAnsi" w:cstheme="majorHAnsi"/>
          <w:szCs w:val="26"/>
        </w:rPr>
        <w:t>really significant</w:t>
      </w:r>
      <w:proofErr w:type="gramEnd"/>
      <w:r w:rsidRPr="00726204">
        <w:rPr>
          <w:rFonts w:asciiTheme="majorHAnsi" w:hAnsiTheme="majorHAnsi" w:cstheme="majorHAnsi"/>
          <w:szCs w:val="26"/>
        </w:rPr>
        <w:t xml:space="preserve"> food shortages. </w:t>
      </w:r>
      <w:proofErr w:type="gramStart"/>
      <w:r w:rsidRPr="00726204">
        <w:rPr>
          <w:rFonts w:asciiTheme="majorHAnsi" w:hAnsiTheme="majorHAnsi" w:cstheme="majorHAnsi"/>
          <w:szCs w:val="26"/>
        </w:rPr>
        <w:t>So</w:t>
      </w:r>
      <w:proofErr w:type="gramEnd"/>
      <w:r w:rsidRPr="00726204">
        <w:rPr>
          <w:rFonts w:asciiTheme="majorHAnsi" w:hAnsiTheme="majorHAnsi" w:cstheme="majorHAnsi"/>
          <w:szCs w:val="26"/>
        </w:rPr>
        <w:t xml:space="preserve">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proofErr w:type="gramStart"/>
      <w:r w:rsidRPr="00726204">
        <w:rPr>
          <w:rStyle w:val="StyleUnderline"/>
          <w:rFonts w:asciiTheme="majorHAnsi" w:hAnsiTheme="majorHAnsi" w:cstheme="majorHAnsi"/>
          <w:highlight w:val="green"/>
        </w:rPr>
        <w:t>famine</w:t>
      </w:r>
      <w:proofErr w:type="gramEnd"/>
      <w:r w:rsidRPr="00726204">
        <w:rPr>
          <w:rStyle w:val="StyleUnderline"/>
          <w:rFonts w:asciiTheme="majorHAnsi" w:hAnsiTheme="majorHAnsi" w:cstheme="majorHAnsi"/>
          <w:highlight w:val="green"/>
        </w:rPr>
        <w:t xml:space="preserv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 xml:space="preserve">effect would be </w:t>
      </w:r>
      <w:proofErr w:type="gramStart"/>
      <w:r w:rsidRPr="00726204">
        <w:rPr>
          <w:rStyle w:val="StyleUnderline"/>
          <w:rFonts w:asciiTheme="majorHAnsi" w:hAnsiTheme="majorHAnsi" w:cstheme="majorHAnsi"/>
          <w:highlight w:val="green"/>
        </w:rPr>
        <w:t>similar to</w:t>
      </w:r>
      <w:proofErr w:type="gramEnd"/>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26204">
        <w:rPr>
          <w:rFonts w:asciiTheme="majorHAnsi" w:hAnsiTheme="majorHAnsi" w:cstheme="majorHAnsi"/>
        </w:rPr>
        <w:t>have to</w:t>
      </w:r>
      <w:proofErr w:type="gramEnd"/>
      <w:r w:rsidRPr="00726204">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726204">
        <w:rPr>
          <w:rFonts w:asciiTheme="majorHAnsi" w:hAnsiTheme="majorHAnsi" w:cstheme="majorHAnsi"/>
          <w:szCs w:val="26"/>
        </w:rPr>
        <w:t>Pacific island</w:t>
      </w:r>
      <w:proofErr w:type="gramEnd"/>
      <w:r w:rsidRPr="00726204">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2E988919" w14:textId="77777777" w:rsidR="00E23E3B" w:rsidRPr="00726204" w:rsidRDefault="00E23E3B" w:rsidP="00E23E3B">
      <w:pPr>
        <w:rPr>
          <w:rFonts w:asciiTheme="majorHAnsi" w:hAnsiTheme="majorHAnsi" w:cstheme="majorHAnsi"/>
        </w:rPr>
      </w:pPr>
    </w:p>
    <w:p w14:paraId="2CD05468"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4F42E8D4"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eastAsiaTheme="majorEastAsia" w:hAnsiTheme="majorHAnsi" w:cstheme="majorHAnsi"/>
        </w:rPr>
        <w:t>Barqawi</w:t>
      </w:r>
      <w:proofErr w:type="spellEnd"/>
      <w:r w:rsidRPr="00726204">
        <w:rPr>
          <w:rStyle w:val="Style13ptBold"/>
          <w:rFonts w:asciiTheme="majorHAnsi" w:eastAsiaTheme="majorEastAsia"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54EAFF0E"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5647A77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15F0188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lastRenderedPageBreak/>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36E9075F"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4CCA0AE"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593CEC8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114AF58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03B9E089"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0CE7ACDB"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2EDF132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3EEF28A5"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77F71B7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5DE619D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F7A5D7E"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7461856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5C48EB48"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While ‘clinical reports may not be used to support a MAA [marketing </w:t>
      </w:r>
      <w:proofErr w:type="spellStart"/>
      <w:r w:rsidRPr="00726204">
        <w:rPr>
          <w:rFonts w:asciiTheme="majorHAnsi" w:hAnsiTheme="majorHAnsi" w:cstheme="majorHAnsi"/>
        </w:rPr>
        <w:t>authorisation</w:t>
      </w:r>
      <w:proofErr w:type="spellEnd"/>
      <w:r w:rsidRPr="00726204">
        <w:rPr>
          <w:rFonts w:asciiTheme="majorHAnsi" w:hAnsiTheme="majorHAnsi" w:cstheme="maj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7477220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1960CCC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319C68D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 xml:space="preserve">The most relevant to this recommendation states that ‘protection does not apply </w:t>
      </w:r>
      <w:proofErr w:type="gramStart"/>
      <w:r w:rsidRPr="00726204">
        <w:rPr>
          <w:rStyle w:val="StyleUnderline"/>
          <w:rFonts w:asciiTheme="majorHAnsi" w:hAnsiTheme="majorHAnsi" w:cstheme="majorHAnsi"/>
        </w:rPr>
        <w:t>to:</w:t>
      </w:r>
      <w:proofErr w:type="gramEnd"/>
      <w:r w:rsidRPr="00726204">
        <w:rPr>
          <w:rStyle w:val="StyleUnderline"/>
          <w:rFonts w:asciiTheme="majorHAnsi" w:hAnsiTheme="majorHAnsi" w:cstheme="majorHAnsi"/>
        </w:rPr>
        <w:t xml:space="preserve"> 1. Test data that are already in the public domain or have not involved considerable effort from the patent applicant to produce’.39</w:t>
      </w:r>
    </w:p>
    <w:p w14:paraId="586E368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72EA4A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736F325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 xml:space="preserve">.42 Almost 32 per cent of the Jordanian population </w:t>
      </w:r>
      <w:r w:rsidRPr="00726204">
        <w:rPr>
          <w:rFonts w:asciiTheme="majorHAnsi" w:hAnsiTheme="majorHAnsi" w:cstheme="majorHAnsi"/>
        </w:rPr>
        <w:lastRenderedPageBreak/>
        <w:t>is not insured and will have to finance its own needs.43 A further issue highlighted in the study is that ‘the government is purchasing originator brands where lower-priced generics are available, which points to a lack of efficiency’.44</w:t>
      </w:r>
    </w:p>
    <w:p w14:paraId="0BEB431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5B79C390"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9504EF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48F249E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209D32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1DF717E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 xml:space="preserve">inequality, </w:t>
      </w:r>
      <w:proofErr w:type="gramStart"/>
      <w:r w:rsidRPr="00726204">
        <w:rPr>
          <w:rStyle w:val="StyleUnderline"/>
          <w:rFonts w:asciiTheme="majorHAnsi" w:hAnsiTheme="majorHAnsi" w:cstheme="majorHAnsi"/>
          <w:highlight w:val="green"/>
        </w:rPr>
        <w:t>misrepresentation</w:t>
      </w:r>
      <w:proofErr w:type="gramEnd"/>
      <w:r w:rsidRPr="00726204">
        <w:rPr>
          <w:rStyle w:val="StyleUnderline"/>
          <w:rFonts w:asciiTheme="majorHAnsi" w:hAnsiTheme="majorHAnsi" w:cstheme="majorHAnsi"/>
          <w:highlight w:val="green"/>
        </w:rPr>
        <w:t xml:space="preserve">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2B5DA9E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26204">
        <w:rPr>
          <w:rFonts w:asciiTheme="majorHAnsi" w:hAnsiTheme="majorHAnsi" w:cstheme="majorHAnsi"/>
        </w:rPr>
        <w:t>cases’</w:t>
      </w:r>
      <w:proofErr w:type="gramEnd"/>
      <w:r w:rsidRPr="00726204">
        <w:rPr>
          <w:rFonts w:asciiTheme="majorHAnsi" w:hAnsiTheme="majorHAnsi" w:cstheme="majorHAnsi"/>
        </w:rPr>
        <w:t>. 51</w:t>
      </w:r>
    </w:p>
    <w:p w14:paraId="434ADAD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9BACD4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7E625F8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1EF7C17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21C5E32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3FA7F861"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29F0775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91EC66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7CAE450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449B98DA"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043C5B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630544F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protection of this Paragraph shall not apply when:</w:t>
      </w:r>
    </w:p>
    <w:p w14:paraId="5C32994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p>
    <w:p w14:paraId="1C2E4C4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 xml:space="preserve">For reasons of public health, national security, non-commercial public use, national </w:t>
      </w:r>
      <w:proofErr w:type="gramStart"/>
      <w:r w:rsidRPr="00726204">
        <w:rPr>
          <w:rStyle w:val="StyleUnderline"/>
          <w:rFonts w:asciiTheme="majorHAnsi" w:hAnsiTheme="majorHAnsi" w:cstheme="majorHAnsi"/>
        </w:rPr>
        <w:t>emergency</w:t>
      </w:r>
      <w:proofErr w:type="gramEnd"/>
      <w:r w:rsidRPr="00726204">
        <w:rPr>
          <w:rStyle w:val="StyleUnderline"/>
          <w:rFonts w:asciiTheme="majorHAnsi" w:hAnsiTheme="majorHAnsi" w:cstheme="majorHAnsi"/>
        </w:rPr>
        <w:t xml:space="preserve"> or other circumstances of extreme urgency declared by the competent authority, ending the protection referred to in Article 89 shall be justified.</w:t>
      </w:r>
    </w:p>
    <w:p w14:paraId="3731D8DA" w14:textId="77777777" w:rsidR="00E23E3B" w:rsidRPr="00726204" w:rsidRDefault="00E23E3B" w:rsidP="00E23E3B">
      <w:pPr>
        <w:rPr>
          <w:rFonts w:asciiTheme="majorHAnsi" w:hAnsiTheme="majorHAnsi" w:cstheme="majorHAnsi"/>
        </w:rPr>
      </w:pPr>
    </w:p>
    <w:p w14:paraId="0E58E37D"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031BE00C"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Alawi and </w:t>
      </w:r>
      <w:proofErr w:type="spellStart"/>
      <w:r w:rsidRPr="00726204">
        <w:rPr>
          <w:rStyle w:val="Style13ptBold"/>
          <w:rFonts w:asciiTheme="majorHAnsi" w:hAnsiTheme="majorHAnsi" w:cstheme="majorHAnsi"/>
        </w:rPr>
        <w:t>Alabbadi</w:t>
      </w:r>
      <w:proofErr w:type="spellEnd"/>
      <w:r w:rsidRPr="00726204">
        <w:rPr>
          <w:rStyle w:val="Style13ptBold"/>
          <w:rFonts w:asciiTheme="majorHAnsi" w:hAnsiTheme="majorHAnsi" w:cstheme="majorHAnsi"/>
        </w:rPr>
        <w:t xml:space="preserve">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w:t>
      </w:r>
      <w:proofErr w:type="spellStart"/>
      <w:r w:rsidRPr="00726204">
        <w:rPr>
          <w:rFonts w:asciiTheme="majorHAnsi" w:hAnsiTheme="majorHAnsi" w:cstheme="majorHAnsi"/>
        </w:rPr>
        <w:t>Alabbadi</w:t>
      </w:r>
      <w:proofErr w:type="spellEnd"/>
      <w:r w:rsidRPr="00726204">
        <w:rPr>
          <w:rFonts w:asciiTheme="majorHAnsi" w:hAnsiTheme="majorHAnsi" w:cstheme="majorHAnsi"/>
        </w:rPr>
        <w:t xml:space="preserve"> [ Associate Professor, MBA, PhD, Biopharmaceutics and Clinical Pharmacy Department, Faculty of Pharmacy, The University of Jordan </w:t>
      </w:r>
      <w:proofErr w:type="spellStart"/>
      <w:r w:rsidRPr="00726204">
        <w:rPr>
          <w:rFonts w:asciiTheme="majorHAnsi" w:hAnsiTheme="majorHAnsi" w:cstheme="majorHAnsi"/>
        </w:rPr>
        <w:t>Jordan</w:t>
      </w:r>
      <w:proofErr w:type="spellEnd"/>
      <w:r w:rsidRPr="00726204">
        <w:rPr>
          <w:rFonts w:asciiTheme="majorHAnsi" w:hAnsiTheme="majorHAnsi" w:cstheme="majorHAnsi"/>
        </w:rPr>
        <w:t xml:space="preserve">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F6ED13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w:t>
      </w:r>
      <w:proofErr w:type="gramStart"/>
      <w:r w:rsidRPr="00726204">
        <w:rPr>
          <w:rStyle w:val="StyleUnderline"/>
          <w:rFonts w:asciiTheme="majorHAnsi" w:hAnsiTheme="majorHAnsi" w:cstheme="majorHAnsi"/>
        </w:rPr>
        <w:t>Jordan</w:t>
      </w:r>
      <w:r w:rsidRPr="00726204">
        <w:rPr>
          <w:rFonts w:asciiTheme="majorHAnsi" w:hAnsiTheme="majorHAnsi" w:cstheme="majorHAnsi"/>
        </w:rPr>
        <w:t>(</w:t>
      </w:r>
      <w:proofErr w:type="gramEnd"/>
      <w:r w:rsidRPr="00726204">
        <w:rPr>
          <w:rFonts w:asciiTheme="majorHAnsi" w:hAnsiTheme="majorHAnsi" w:cstheme="majorHAnsi"/>
        </w:rPr>
        <w:t>14).</w:t>
      </w:r>
    </w:p>
    <w:p w14:paraId="395D5FA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26204">
        <w:rPr>
          <w:rFonts w:asciiTheme="majorHAnsi" w:hAnsiTheme="majorHAnsi" w:cstheme="majorHAnsi"/>
        </w:rPr>
        <w:t>trials(</w:t>
      </w:r>
      <w:proofErr w:type="gramEnd"/>
      <w:r w:rsidRPr="00726204">
        <w:rPr>
          <w:rFonts w:asciiTheme="majorHAnsi" w:hAnsiTheme="majorHAnsi" w:cstheme="majorHAnsi"/>
        </w:rPr>
        <w:t xml:space="preserve">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w:t>
      </w:r>
      <w:proofErr w:type="gramStart"/>
      <w:r w:rsidRPr="00726204">
        <w:rPr>
          <w:rStyle w:val="StyleUnderline"/>
          <w:rFonts w:asciiTheme="majorHAnsi" w:hAnsiTheme="majorHAnsi" w:cstheme="majorHAnsi"/>
        </w:rPr>
        <w:t>prices</w:t>
      </w:r>
      <w:r w:rsidRPr="00726204">
        <w:rPr>
          <w:rFonts w:asciiTheme="majorHAnsi" w:hAnsiTheme="majorHAnsi" w:cstheme="majorHAnsi"/>
        </w:rPr>
        <w:t>(</w:t>
      </w:r>
      <w:proofErr w:type="gramEnd"/>
      <w:r w:rsidRPr="00726204">
        <w:rPr>
          <w:rFonts w:asciiTheme="majorHAnsi" w:hAnsiTheme="majorHAnsi" w:cstheme="majorHAnsi"/>
        </w:rPr>
        <w:t>16).</w:t>
      </w:r>
    </w:p>
    <w:p w14:paraId="4E2AB83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726204">
        <w:rPr>
          <w:rFonts w:asciiTheme="majorHAnsi" w:hAnsiTheme="majorHAnsi" w:cstheme="majorHAnsi"/>
        </w:rPr>
        <w:t>TRIPSplus</w:t>
      </w:r>
      <w:proofErr w:type="spellEnd"/>
      <w:r w:rsidRPr="00726204">
        <w:rPr>
          <w:rFonts w:asciiTheme="majorHAnsi" w:hAnsiTheme="majorHAnsi" w:cstheme="majorHAnsi"/>
        </w:rPr>
        <w:t xml:space="preserve"> FTAs have been much criticized for their possible conflict with TRIPS norms and their potential negative impact on access to medicines. </w:t>
      </w:r>
    </w:p>
    <w:p w14:paraId="57EA2B8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4D9515E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One of the perceived gains of data exclusivity is an increase in foreign direct investment in the pharmaceutical sector and the arrival of newer medicines for Jordanian patients, but in </w:t>
      </w:r>
      <w:proofErr w:type="gramStart"/>
      <w:r w:rsidRPr="00726204">
        <w:rPr>
          <w:rStyle w:val="StyleUnderline"/>
          <w:rFonts w:asciiTheme="majorHAnsi" w:hAnsiTheme="majorHAnsi" w:cstheme="majorHAnsi"/>
        </w:rPr>
        <w:t>reality</w:t>
      </w:r>
      <w:proofErr w:type="gramEnd"/>
      <w:r w:rsidRPr="00726204">
        <w:rPr>
          <w:rStyle w:val="StyleUnderline"/>
          <w:rFonts w:asciiTheme="majorHAnsi" w:hAnsiTheme="majorHAnsi" w:cstheme="majorHAnsi"/>
        </w:rPr>
        <w:t xml:space="preserve">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6B758D9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Conclusion</w:t>
      </w:r>
    </w:p>
    <w:p w14:paraId="17C6AC4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3BCD184F" w14:textId="6F53CAAD" w:rsidR="00E23E3B" w:rsidRDefault="00E23E3B" w:rsidP="00E23E3B"/>
    <w:sectPr w:rsidR="00E23E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E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DC8"/>
    <w:rsid w:val="00072718"/>
    <w:rsid w:val="0007381E"/>
    <w:rsid w:val="00076094"/>
    <w:rsid w:val="000840C9"/>
    <w:rsid w:val="0008785F"/>
    <w:rsid w:val="00090CBE"/>
    <w:rsid w:val="00094DEC"/>
    <w:rsid w:val="000A2D8A"/>
    <w:rsid w:val="000D26A6"/>
    <w:rsid w:val="000D2B90"/>
    <w:rsid w:val="000D6ED8"/>
    <w:rsid w:val="000D717B"/>
    <w:rsid w:val="000F2F9F"/>
    <w:rsid w:val="00100B28"/>
    <w:rsid w:val="00117316"/>
    <w:rsid w:val="001209B4"/>
    <w:rsid w:val="001537E3"/>
    <w:rsid w:val="00166C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AFE"/>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27E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62F40"/>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7A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E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C596C"/>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372"/>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E3B"/>
    <w:rsid w:val="00E353A2"/>
    <w:rsid w:val="00E36881"/>
    <w:rsid w:val="00E41BC5"/>
    <w:rsid w:val="00E42E4C"/>
    <w:rsid w:val="00E47013"/>
    <w:rsid w:val="00E541F9"/>
    <w:rsid w:val="00E57B79"/>
    <w:rsid w:val="00E63419"/>
    <w:rsid w:val="00E64496"/>
    <w:rsid w:val="00E72115"/>
    <w:rsid w:val="00E8322E"/>
    <w:rsid w:val="00E903E0"/>
    <w:rsid w:val="00EA023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3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92D"/>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FD82DA"/>
  <w14:defaultImageDpi w14:val="300"/>
  <w15:docId w15:val="{1DF681A6-ECEC-BA43-B6D5-76FCFA426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96C"/>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AC5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C59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C59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AC596C"/>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E23E3B"/>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E23E3B"/>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E23E3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23E3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23E3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AC5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96C"/>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AC596C"/>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C596C"/>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C596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C596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AC596C"/>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C596C"/>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C596C"/>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AC596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C596C"/>
    <w:rPr>
      <w:color w:val="auto"/>
      <w:u w:val="none"/>
    </w:rPr>
  </w:style>
  <w:style w:type="paragraph" w:styleId="DocumentMap">
    <w:name w:val="Document Map"/>
    <w:basedOn w:val="Normal"/>
    <w:link w:val="DocumentMapChar"/>
    <w:uiPriority w:val="99"/>
    <w:unhideWhenUsed/>
    <w:rsid w:val="00AC59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596C"/>
    <w:rPr>
      <w:rFonts w:ascii="Lucida Grande" w:hAnsi="Lucida Grande" w:cs="Lucida Grande"/>
    </w:rPr>
  </w:style>
  <w:style w:type="character" w:customStyle="1" w:styleId="Heading5Char">
    <w:name w:val="Heading 5 Char"/>
    <w:aliases w:val="Blocks Char"/>
    <w:basedOn w:val="DefaultParagraphFont"/>
    <w:link w:val="Heading5"/>
    <w:uiPriority w:val="9"/>
    <w:rsid w:val="00E23E3B"/>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E23E3B"/>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23E3B"/>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E23E3B"/>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E23E3B"/>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E23E3B"/>
    <w:rPr>
      <w:color w:val="605E5C"/>
      <w:shd w:val="clear" w:color="auto" w:fill="E1DFDD"/>
    </w:rPr>
  </w:style>
  <w:style w:type="paragraph" w:customStyle="1" w:styleId="textbold">
    <w:name w:val="text bold"/>
    <w:basedOn w:val="Normal"/>
    <w:link w:val="Emphasis"/>
    <w:uiPriority w:val="20"/>
    <w:qFormat/>
    <w:rsid w:val="00E23E3B"/>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23E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23E3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23E3B"/>
    <w:pPr>
      <w:spacing w:after="0" w:line="240" w:lineRule="auto"/>
    </w:pPr>
    <w:rPr>
      <w:i/>
      <w:iCs/>
    </w:rPr>
  </w:style>
  <w:style w:type="character" w:customStyle="1" w:styleId="HTMLAddressChar">
    <w:name w:val="HTML Address Char"/>
    <w:basedOn w:val="DefaultParagraphFont"/>
    <w:link w:val="HTMLAddress"/>
    <w:uiPriority w:val="99"/>
    <w:rsid w:val="00E23E3B"/>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23E3B"/>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E23E3B"/>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E23E3B"/>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E23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23E3B"/>
    <w:rPr>
      <w:rFonts w:ascii="Arial Unicode MS" w:eastAsia="Times New Roman" w:hAnsi="Arial Unicode MS" w:cs="Courier New"/>
      <w:sz w:val="22"/>
      <w:szCs w:val="20"/>
    </w:rPr>
  </w:style>
  <w:style w:type="character" w:styleId="HTMLTypewriter">
    <w:name w:val="HTML Typewriter"/>
    <w:basedOn w:val="DefaultParagraphFont"/>
    <w:unhideWhenUsed/>
    <w:rsid w:val="00E23E3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23E3B"/>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23E3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E23E3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23E3B"/>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E23E3B"/>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23E3B"/>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23E3B"/>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23E3B"/>
    <w:rPr>
      <w:rFonts w:ascii="Arial" w:hAnsi="Arial" w:cs="Arial"/>
      <w:sz w:val="22"/>
    </w:rPr>
  </w:style>
  <w:style w:type="character" w:customStyle="1" w:styleId="FooterChar">
    <w:name w:val="Footer Char"/>
    <w:basedOn w:val="DefaultParagraphFont"/>
    <w:link w:val="Footer"/>
    <w:uiPriority w:val="99"/>
    <w:locked/>
    <w:rsid w:val="00E23E3B"/>
    <w:rPr>
      <w:rFonts w:ascii="Calibri" w:eastAsiaTheme="minorHAnsi" w:hAnsi="Calibri" w:cs="Calibri"/>
      <w:sz w:val="16"/>
      <w:szCs w:val="22"/>
    </w:rPr>
  </w:style>
  <w:style w:type="paragraph" w:styleId="Index1">
    <w:name w:val="index 1"/>
    <w:basedOn w:val="Normal"/>
    <w:next w:val="Normal"/>
    <w:autoRedefine/>
    <w:unhideWhenUsed/>
    <w:rsid w:val="00E23E3B"/>
    <w:pPr>
      <w:spacing w:after="0" w:line="240" w:lineRule="auto"/>
      <w:ind w:left="220" w:hanging="220"/>
    </w:pPr>
  </w:style>
  <w:style w:type="paragraph" w:styleId="Caption">
    <w:name w:val="caption"/>
    <w:aliases w:val="caption"/>
    <w:basedOn w:val="Normal"/>
    <w:unhideWhenUsed/>
    <w:qFormat/>
    <w:rsid w:val="00E23E3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23E3B"/>
    <w:rPr>
      <w:rFonts w:ascii="Calibri" w:eastAsiaTheme="minorHAnsi" w:hAnsi="Calibri" w:cs="Calibri"/>
      <w:sz w:val="16"/>
      <w:szCs w:val="20"/>
    </w:rPr>
  </w:style>
  <w:style w:type="character" w:customStyle="1" w:styleId="MacroTextChar">
    <w:name w:val="Macro Text Char"/>
    <w:basedOn w:val="DefaultParagraphFont"/>
    <w:link w:val="MacroText"/>
    <w:locked/>
    <w:rsid w:val="00E23E3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23E3B"/>
    <w:pPr>
      <w:spacing w:after="120" w:line="256" w:lineRule="auto"/>
    </w:pPr>
  </w:style>
  <w:style w:type="character" w:customStyle="1" w:styleId="BodyTextChar">
    <w:name w:val="Body Text Char"/>
    <w:aliases w:val="BT Char"/>
    <w:basedOn w:val="DefaultParagraphFont"/>
    <w:link w:val="BodyText"/>
    <w:uiPriority w:val="99"/>
    <w:rsid w:val="00E23E3B"/>
    <w:rPr>
      <w:rFonts w:ascii="Arial" w:hAnsi="Arial" w:cs="Arial"/>
      <w:sz w:val="22"/>
    </w:rPr>
  </w:style>
  <w:style w:type="character" w:customStyle="1" w:styleId="ListBulletChar">
    <w:name w:val="List Bullet Char"/>
    <w:link w:val="ListBullet"/>
    <w:locked/>
    <w:rsid w:val="00E23E3B"/>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23E3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23E3B"/>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23E3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23E3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23E3B"/>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E23E3B"/>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E23E3B"/>
    <w:rPr>
      <w:color w:val="5A5A5A" w:themeColor="text1" w:themeTint="A5"/>
      <w:spacing w:val="15"/>
      <w:sz w:val="22"/>
      <w:szCs w:val="22"/>
    </w:rPr>
  </w:style>
  <w:style w:type="character" w:customStyle="1" w:styleId="DateChar">
    <w:name w:val="Date Char"/>
    <w:aliases w:val="date Char"/>
    <w:basedOn w:val="DefaultParagraphFont"/>
    <w:link w:val="Date"/>
    <w:locked/>
    <w:rsid w:val="00E23E3B"/>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E23E3B"/>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E23E3B"/>
    <w:rPr>
      <w:rFonts w:ascii="Arial" w:hAnsi="Arial" w:cs="Arial"/>
      <w:sz w:val="22"/>
    </w:rPr>
  </w:style>
  <w:style w:type="character" w:customStyle="1" w:styleId="BodyTextFirstIndentChar1">
    <w:name w:val="Body Text First Indent Char1"/>
    <w:basedOn w:val="BodyTextChar"/>
    <w:link w:val="BodyTextFirstIndent"/>
    <w:locked/>
    <w:rsid w:val="00E23E3B"/>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E23E3B"/>
    <w:rPr>
      <w:rFonts w:ascii="Calibri" w:eastAsia="Times New Roman" w:hAnsi="Calibri" w:cs="Calibri"/>
      <w:b/>
      <w:sz w:val="16"/>
      <w:szCs w:val="20"/>
    </w:rPr>
  </w:style>
  <w:style w:type="character" w:customStyle="1" w:styleId="BodyText3Char">
    <w:name w:val="Body Text 3 Char"/>
    <w:basedOn w:val="DefaultParagraphFont"/>
    <w:link w:val="BodyText3"/>
    <w:locked/>
    <w:rsid w:val="00E23E3B"/>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E23E3B"/>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E23E3B"/>
    <w:rPr>
      <w:rFonts w:ascii="Calibri" w:eastAsiaTheme="minorHAnsi" w:hAnsi="Calibri" w:cs="Calibri"/>
      <w:sz w:val="16"/>
      <w:szCs w:val="16"/>
    </w:rPr>
  </w:style>
  <w:style w:type="character" w:customStyle="1" w:styleId="PlainTextChar">
    <w:name w:val="Plain Text Char"/>
    <w:basedOn w:val="DefaultParagraphFont"/>
    <w:link w:val="PlainText"/>
    <w:locked/>
    <w:rsid w:val="00E23E3B"/>
    <w:rPr>
      <w:rFonts w:ascii="Courier New" w:eastAsia="Calibri" w:hAnsi="Courier New" w:cs="Calibri"/>
      <w:sz w:val="16"/>
      <w:szCs w:val="20"/>
    </w:rPr>
  </w:style>
  <w:style w:type="paragraph" w:styleId="CommentText">
    <w:name w:val="annotation text"/>
    <w:basedOn w:val="Normal"/>
    <w:link w:val="CommentTextChar"/>
    <w:uiPriority w:val="99"/>
    <w:unhideWhenUsed/>
    <w:rsid w:val="00E23E3B"/>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E23E3B"/>
    <w:rPr>
      <w:rFonts w:ascii="Arial" w:hAnsi="Arial" w:cs="Arial"/>
      <w:sz w:val="20"/>
      <w:szCs w:val="20"/>
    </w:rPr>
  </w:style>
  <w:style w:type="character" w:customStyle="1" w:styleId="CommentSubjectChar">
    <w:name w:val="Comment Subject Char"/>
    <w:basedOn w:val="CommentTextChar"/>
    <w:link w:val="CommentSubject"/>
    <w:uiPriority w:val="99"/>
    <w:locked/>
    <w:rsid w:val="00E23E3B"/>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E23E3B"/>
    <w:rPr>
      <w:rFonts w:ascii="Segoe UI" w:eastAsiaTheme="minorHAnsi" w:hAnsi="Segoe UI" w:cs="Segoe UI"/>
      <w:sz w:val="18"/>
      <w:szCs w:val="18"/>
    </w:rPr>
  </w:style>
  <w:style w:type="paragraph" w:styleId="ListParagraph">
    <w:name w:val="List Paragraph"/>
    <w:aliases w:val="6 font"/>
    <w:basedOn w:val="Normal"/>
    <w:uiPriority w:val="99"/>
    <w:qFormat/>
    <w:rsid w:val="00E23E3B"/>
    <w:pPr>
      <w:spacing w:line="256" w:lineRule="auto"/>
      <w:ind w:left="720"/>
      <w:contextualSpacing/>
    </w:pPr>
  </w:style>
  <w:style w:type="paragraph" w:customStyle="1" w:styleId="msolistparagraphcxspfirst">
    <w:name w:val="msolistparagraphcxspfirst"/>
    <w:basedOn w:val="Normal"/>
    <w:uiPriority w:val="99"/>
    <w:qFormat/>
    <w:rsid w:val="00E23E3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23E3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23E3B"/>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E23E3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23E3B"/>
    <w:pPr>
      <w:spacing w:before="100" w:beforeAutospacing="1" w:after="100" w:afterAutospacing="1" w:line="256" w:lineRule="auto"/>
    </w:pPr>
  </w:style>
  <w:style w:type="paragraph" w:customStyle="1" w:styleId="selectionshareable">
    <w:name w:val="selectionshareable"/>
    <w:basedOn w:val="Normal"/>
    <w:uiPriority w:val="99"/>
    <w:qFormat/>
    <w:rsid w:val="00E23E3B"/>
    <w:pPr>
      <w:spacing w:before="100" w:beforeAutospacing="1" w:after="100" w:afterAutospacing="1" w:line="256" w:lineRule="auto"/>
    </w:pPr>
  </w:style>
  <w:style w:type="paragraph" w:customStyle="1" w:styleId="endmarkenabled">
    <w:name w:val="endmarkenabled"/>
    <w:basedOn w:val="Normal"/>
    <w:qFormat/>
    <w:rsid w:val="00E23E3B"/>
    <w:pPr>
      <w:spacing w:before="100" w:beforeAutospacing="1" w:after="100" w:afterAutospacing="1" w:line="256" w:lineRule="auto"/>
    </w:pPr>
  </w:style>
  <w:style w:type="paragraph" w:customStyle="1" w:styleId="css-qckjh9">
    <w:name w:val="css-qckjh9"/>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23E3B"/>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E23E3B"/>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23E3B"/>
    <w:rPr>
      <w:rFonts w:eastAsiaTheme="minorHAnsi"/>
      <w:b/>
      <w:sz w:val="22"/>
      <w:szCs w:val="22"/>
      <w:u w:val="single"/>
    </w:rPr>
  </w:style>
  <w:style w:type="paragraph" w:customStyle="1" w:styleId="Emphasize">
    <w:name w:val="Emphasize"/>
    <w:basedOn w:val="Normal"/>
    <w:uiPriority w:val="7"/>
    <w:qFormat/>
    <w:rsid w:val="00E23E3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23E3B"/>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E23E3B"/>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23E3B"/>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E23E3B"/>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E23E3B"/>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E23E3B"/>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E23E3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23E3B"/>
    <w:pPr>
      <w:spacing w:line="254" w:lineRule="auto"/>
    </w:pPr>
    <w:rPr>
      <w:b/>
      <w:sz w:val="24"/>
    </w:rPr>
  </w:style>
  <w:style w:type="paragraph" w:customStyle="1" w:styleId="megaarticlebodyfirst-p2htdt">
    <w:name w:val="megaarticlebody_first-p_2htdt"/>
    <w:basedOn w:val="Normal"/>
    <w:uiPriority w:val="99"/>
    <w:semiHidden/>
    <w:qFormat/>
    <w:rsid w:val="00E23E3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23E3B"/>
    <w:pPr>
      <w:spacing w:line="254" w:lineRule="auto"/>
    </w:pPr>
    <w:rPr>
      <w:szCs w:val="20"/>
    </w:rPr>
  </w:style>
  <w:style w:type="character" w:customStyle="1" w:styleId="underlinedChar">
    <w:name w:val="underlined Char"/>
    <w:link w:val="underlined"/>
    <w:locked/>
    <w:rsid w:val="00E23E3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23E3B"/>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23E3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23E3B"/>
    <w:pPr>
      <w:spacing w:line="254" w:lineRule="auto"/>
    </w:pPr>
    <w:rPr>
      <w:rFonts w:ascii="Times New Roman" w:hAnsi="Times New Roman"/>
      <w:sz w:val="24"/>
    </w:rPr>
  </w:style>
  <w:style w:type="paragraph" w:customStyle="1" w:styleId="CiteSpacing">
    <w:name w:val="Cite Spacing"/>
    <w:basedOn w:val="Normal"/>
    <w:uiPriority w:val="4"/>
    <w:qFormat/>
    <w:rsid w:val="00E23E3B"/>
    <w:pPr>
      <w:spacing w:before="60" w:after="60" w:line="256" w:lineRule="auto"/>
    </w:pPr>
  </w:style>
  <w:style w:type="character" w:customStyle="1" w:styleId="CardsChar">
    <w:name w:val="Cards Char"/>
    <w:link w:val="Cards"/>
    <w:locked/>
    <w:rsid w:val="00E23E3B"/>
    <w:rPr>
      <w:rFonts w:ascii="Times New Roman" w:eastAsia="Times New Roman" w:hAnsi="Times New Roman" w:cs="Times New Roman"/>
      <w:sz w:val="20"/>
    </w:rPr>
  </w:style>
  <w:style w:type="paragraph" w:customStyle="1" w:styleId="Cards">
    <w:name w:val="Cards"/>
    <w:next w:val="Normal"/>
    <w:link w:val="CardsChar"/>
    <w:qFormat/>
    <w:rsid w:val="00E23E3B"/>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E23E3B"/>
    <w:rPr>
      <w:rFonts w:ascii="Times New Roman" w:eastAsia="Times New Roman" w:hAnsi="Times New Roman" w:cs="Times New Roman"/>
      <w:sz w:val="20"/>
    </w:rPr>
  </w:style>
  <w:style w:type="paragraph" w:customStyle="1" w:styleId="Nothing">
    <w:name w:val="Nothing"/>
    <w:link w:val="NothingChar"/>
    <w:qFormat/>
    <w:rsid w:val="00E23E3B"/>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23E3B"/>
    <w:rPr>
      <w:rFonts w:ascii="Book Antiqua" w:eastAsiaTheme="minorHAnsi" w:hAnsi="Book Antiqua" w:cs="Lucida Grande"/>
      <w:sz w:val="16"/>
      <w:szCs w:val="22"/>
    </w:rPr>
  </w:style>
  <w:style w:type="paragraph" w:customStyle="1" w:styleId="cardtext">
    <w:name w:val="card text"/>
    <w:basedOn w:val="Normal"/>
    <w:link w:val="cardtextChar"/>
    <w:qFormat/>
    <w:rsid w:val="00E23E3B"/>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E23E3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23E3B"/>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E23E3B"/>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E23E3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23E3B"/>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E23E3B"/>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E23E3B"/>
    <w:pPr>
      <w:spacing w:line="256" w:lineRule="auto"/>
    </w:pPr>
    <w:rPr>
      <w:rFonts w:eastAsia="Times New Roman" w:cs="Garamond"/>
      <w:bCs/>
      <w:u w:val="single"/>
    </w:rPr>
  </w:style>
  <w:style w:type="character" w:customStyle="1" w:styleId="tinyChar">
    <w:name w:val="tiny Char"/>
    <w:basedOn w:val="DefaultParagraphFont"/>
    <w:link w:val="tiny"/>
    <w:locked/>
    <w:rsid w:val="00E23E3B"/>
    <w:rPr>
      <w:rFonts w:ascii="Times New Roman" w:eastAsia="Malgun Gothic" w:hAnsi="Times New Roman" w:cs="Times New Roman"/>
      <w:sz w:val="12"/>
    </w:rPr>
  </w:style>
  <w:style w:type="paragraph" w:customStyle="1" w:styleId="tiny">
    <w:name w:val="tiny"/>
    <w:next w:val="Normal"/>
    <w:link w:val="tinyChar"/>
    <w:autoRedefine/>
    <w:qFormat/>
    <w:rsid w:val="00E23E3B"/>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23E3B"/>
    <w:rPr>
      <w:rFonts w:ascii="Times New Roman" w:eastAsia="Times New Roman" w:hAnsi="Times New Roman" w:cs="Times New Roman"/>
      <w:sz w:val="20"/>
    </w:rPr>
  </w:style>
  <w:style w:type="paragraph" w:customStyle="1" w:styleId="Cites">
    <w:name w:val="Cites"/>
    <w:next w:val="Cards"/>
    <w:link w:val="CitesChar"/>
    <w:uiPriority w:val="99"/>
    <w:qFormat/>
    <w:rsid w:val="00E23E3B"/>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23E3B"/>
    <w:pPr>
      <w:spacing w:before="100" w:beforeAutospacing="1" w:after="100" w:afterAutospacing="1" w:line="256" w:lineRule="auto"/>
    </w:pPr>
    <w:rPr>
      <w:sz w:val="24"/>
    </w:rPr>
  </w:style>
  <w:style w:type="paragraph" w:customStyle="1" w:styleId="franklin-light1">
    <w:name w:val="franklin-light1"/>
    <w:basedOn w:val="Normal"/>
    <w:uiPriority w:val="99"/>
    <w:qFormat/>
    <w:rsid w:val="00E23E3B"/>
    <w:pPr>
      <w:spacing w:before="100" w:beforeAutospacing="1" w:after="100" w:afterAutospacing="1" w:line="256" w:lineRule="auto"/>
    </w:pPr>
    <w:rPr>
      <w:sz w:val="24"/>
    </w:rPr>
  </w:style>
  <w:style w:type="paragraph" w:customStyle="1" w:styleId="noindent">
    <w:name w:val="noindent"/>
    <w:basedOn w:val="Normal"/>
    <w:qFormat/>
    <w:rsid w:val="00E23E3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23E3B"/>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E23E3B"/>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E23E3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23E3B"/>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E23E3B"/>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E23E3B"/>
    <w:pPr>
      <w:spacing w:beforeLines="1" w:afterLines="1" w:after="0" w:line="256" w:lineRule="auto"/>
    </w:pPr>
    <w:rPr>
      <w:rFonts w:ascii="Times" w:hAnsi="Times"/>
      <w:szCs w:val="20"/>
    </w:rPr>
  </w:style>
  <w:style w:type="paragraph" w:customStyle="1" w:styleId="flashline">
    <w:name w:val="flashline"/>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23E3B"/>
    <w:rPr>
      <w:rFonts w:ascii="SimSun" w:eastAsia="SimSun" w:hAnsi="SimSun"/>
      <w:b/>
      <w:lang w:eastAsia="zh-CN"/>
    </w:rPr>
  </w:style>
  <w:style w:type="paragraph" w:customStyle="1" w:styleId="cites0">
    <w:name w:val="cites"/>
    <w:next w:val="Normal"/>
    <w:link w:val="citesChar0"/>
    <w:autoRedefine/>
    <w:qFormat/>
    <w:rsid w:val="00E23E3B"/>
    <w:pPr>
      <w:contextualSpacing/>
    </w:pPr>
    <w:rPr>
      <w:rFonts w:ascii="SimSun" w:eastAsia="SimSun" w:hAnsi="SimSun"/>
      <w:b/>
      <w:lang w:eastAsia="zh-CN"/>
    </w:rPr>
  </w:style>
  <w:style w:type="paragraph" w:customStyle="1" w:styleId="generic-articlebody">
    <w:name w:val="generic-article__body"/>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23E3B"/>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E23E3B"/>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23E3B"/>
    <w:pPr>
      <w:spacing w:line="256" w:lineRule="auto"/>
      <w:jc w:val="both"/>
    </w:pPr>
    <w:rPr>
      <w:rFonts w:eastAsia="Calibri"/>
    </w:rPr>
  </w:style>
  <w:style w:type="character" w:customStyle="1" w:styleId="Footnote">
    <w:name w:val="Footnote_"/>
    <w:basedOn w:val="DefaultParagraphFont"/>
    <w:link w:val="Footnote0"/>
    <w:locked/>
    <w:rsid w:val="00E23E3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23E3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23E3B"/>
    <w:rPr>
      <w:rFonts w:ascii="Arial Narrow" w:hAnsi="Arial Narrow"/>
      <w:b/>
      <w:color w:val="000000"/>
      <w:sz w:val="26"/>
    </w:rPr>
  </w:style>
  <w:style w:type="paragraph" w:customStyle="1" w:styleId="CardTagandCite">
    <w:name w:val="Card Tag and Cite"/>
    <w:basedOn w:val="Normal"/>
    <w:next w:val="Normal"/>
    <w:link w:val="CardTagandCiteChar"/>
    <w:qFormat/>
    <w:rsid w:val="00E23E3B"/>
    <w:pPr>
      <w:spacing w:after="0" w:line="240" w:lineRule="auto"/>
    </w:pPr>
    <w:rPr>
      <w:rFonts w:ascii="Arial Narrow" w:hAnsi="Arial Narrow" w:cstheme="minorBidi"/>
      <w:b/>
      <w:color w:val="000000"/>
      <w:sz w:val="26"/>
    </w:rPr>
  </w:style>
  <w:style w:type="paragraph" w:customStyle="1" w:styleId="Cite2">
    <w:name w:val="Cite 2"/>
    <w:basedOn w:val="Normal"/>
    <w:qFormat/>
    <w:rsid w:val="00E23E3B"/>
    <w:pPr>
      <w:spacing w:after="0" w:line="240" w:lineRule="auto"/>
    </w:pPr>
    <w:rPr>
      <w:rFonts w:eastAsia="Calibri"/>
      <w:b/>
      <w:sz w:val="24"/>
      <w:u w:val="single"/>
    </w:rPr>
  </w:style>
  <w:style w:type="paragraph" w:customStyle="1" w:styleId="StyleJustified">
    <w:name w:val="Style Justified"/>
    <w:basedOn w:val="Normal"/>
    <w:qFormat/>
    <w:rsid w:val="00E23E3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23E3B"/>
    <w:rPr>
      <w:rFonts w:ascii="Times New Roman" w:eastAsia="Calibri" w:hAnsi="Times New Roman" w:cs="Times New Roman"/>
      <w:b/>
      <w:szCs w:val="20"/>
      <w:u w:val="single"/>
    </w:rPr>
  </w:style>
  <w:style w:type="paragraph" w:customStyle="1" w:styleId="AuthorDate">
    <w:name w:val="AuthorDate"/>
    <w:next w:val="Normal"/>
    <w:link w:val="AuthorDateChar"/>
    <w:qFormat/>
    <w:rsid w:val="00E23E3B"/>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23E3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23E3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23E3B"/>
    <w:rPr>
      <w:rFonts w:ascii="Arial Narrow" w:hAnsi="Arial Narrow"/>
      <w:u w:val="single"/>
    </w:rPr>
  </w:style>
  <w:style w:type="paragraph" w:customStyle="1" w:styleId="Cardtext0">
    <w:name w:val="Card text"/>
    <w:link w:val="CardtextChar0"/>
    <w:uiPriority w:val="99"/>
    <w:qFormat/>
    <w:rsid w:val="00E23E3B"/>
    <w:pPr>
      <w:widowControl w:val="0"/>
      <w:autoSpaceDE w:val="0"/>
      <w:autoSpaceDN w:val="0"/>
      <w:adjustRightInd w:val="0"/>
    </w:pPr>
    <w:rPr>
      <w:rFonts w:ascii="Arial Narrow" w:hAnsi="Arial Narrow"/>
      <w:u w:val="single"/>
    </w:rPr>
  </w:style>
  <w:style w:type="paragraph" w:customStyle="1" w:styleId="Default">
    <w:name w:val="Default"/>
    <w:qFormat/>
    <w:rsid w:val="00E23E3B"/>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E23E3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23E3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23E3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23E3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E23E3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23E3B"/>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E23E3B"/>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E23E3B"/>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E23E3B"/>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E23E3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23E3B"/>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E23E3B"/>
    <w:rPr>
      <w:rFonts w:ascii="Calibri" w:eastAsia="Calibri" w:hAnsi="Calibri" w:cs="Calibri"/>
      <w:color w:val="000000"/>
      <w:sz w:val="16"/>
      <w:szCs w:val="22"/>
    </w:rPr>
  </w:style>
  <w:style w:type="paragraph" w:customStyle="1" w:styleId="HotRoute">
    <w:name w:val="Hot Route!"/>
    <w:basedOn w:val="Normal"/>
    <w:link w:val="HotRouteChar"/>
    <w:qFormat/>
    <w:rsid w:val="00E23E3B"/>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E23E3B"/>
    <w:rPr>
      <w:rFonts w:ascii="Calibri" w:eastAsiaTheme="minorHAnsi" w:hAnsi="Calibri" w:cs="Calibri"/>
      <w:sz w:val="16"/>
      <w:szCs w:val="22"/>
    </w:rPr>
  </w:style>
  <w:style w:type="paragraph" w:customStyle="1" w:styleId="CardIndented">
    <w:name w:val="Card (Indented)"/>
    <w:basedOn w:val="Normal"/>
    <w:link w:val="CardIndentedChar"/>
    <w:qFormat/>
    <w:rsid w:val="00E23E3B"/>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E23E3B"/>
    <w:pPr>
      <w:spacing w:after="0" w:line="240" w:lineRule="auto"/>
    </w:pPr>
    <w:rPr>
      <w:b/>
    </w:rPr>
  </w:style>
  <w:style w:type="character" w:customStyle="1" w:styleId="NormalTextChar">
    <w:name w:val="Normal Text Char"/>
    <w:link w:val="NormalText"/>
    <w:locked/>
    <w:rsid w:val="00E23E3B"/>
    <w:rPr>
      <w:rFonts w:ascii="Calibri" w:eastAsia="Calibri" w:hAnsi="Calibri" w:cs="Calibri"/>
      <w:sz w:val="16"/>
      <w:szCs w:val="26"/>
    </w:rPr>
  </w:style>
  <w:style w:type="paragraph" w:customStyle="1" w:styleId="NormalText">
    <w:name w:val="Normal Text"/>
    <w:basedOn w:val="Normal"/>
    <w:link w:val="NormalTextChar"/>
    <w:autoRedefine/>
    <w:qFormat/>
    <w:rsid w:val="00E23E3B"/>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E23E3B"/>
    <w:rPr>
      <w:rFonts w:ascii="Calibri" w:eastAsia="Times New Roman" w:hAnsi="Calibri" w:cs="Calibri"/>
      <w:sz w:val="16"/>
      <w:szCs w:val="20"/>
    </w:rPr>
  </w:style>
  <w:style w:type="paragraph" w:customStyle="1" w:styleId="ReallySmall">
    <w:name w:val="Really Small"/>
    <w:basedOn w:val="Normal"/>
    <w:link w:val="ReallySmallChar"/>
    <w:qFormat/>
    <w:rsid w:val="00E23E3B"/>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E23E3B"/>
    <w:pPr>
      <w:tabs>
        <w:tab w:val="right" w:pos="10800"/>
      </w:tabs>
      <w:spacing w:after="0" w:line="240" w:lineRule="auto"/>
    </w:pPr>
    <w:rPr>
      <w:b/>
    </w:rPr>
  </w:style>
  <w:style w:type="character" w:customStyle="1" w:styleId="PageHeaderLine2Char">
    <w:name w:val="PageHeaderLine2 Char"/>
    <w:link w:val="PageHeaderLine2"/>
    <w:locked/>
    <w:rsid w:val="00E23E3B"/>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E23E3B"/>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E23E3B"/>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E23E3B"/>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E23E3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E23E3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23E3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23E3B"/>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E23E3B"/>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E23E3B"/>
    <w:pPr>
      <w:spacing w:after="0" w:line="240" w:lineRule="auto"/>
    </w:pPr>
    <w:rPr>
      <w:rFonts w:eastAsia="Calibri"/>
      <w:color w:val="000000"/>
    </w:rPr>
  </w:style>
  <w:style w:type="character" w:customStyle="1" w:styleId="Heading4CiteChar">
    <w:name w:val="Heading 4 Cite Char"/>
    <w:link w:val="Heading4Cite"/>
    <w:locked/>
    <w:rsid w:val="00E23E3B"/>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E23E3B"/>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E23E3B"/>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E23E3B"/>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E23E3B"/>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E23E3B"/>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E23E3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23E3B"/>
    <w:rPr>
      <w:rFonts w:ascii="Arial Narrow" w:eastAsiaTheme="minorHAnsi" w:hAnsi="Arial Narrow"/>
      <w:sz w:val="16"/>
      <w:szCs w:val="22"/>
      <w:u w:val="single"/>
    </w:rPr>
  </w:style>
  <w:style w:type="paragraph" w:customStyle="1" w:styleId="Style4">
    <w:name w:val="Style4"/>
    <w:basedOn w:val="Normal"/>
    <w:link w:val="Style4Char"/>
    <w:qFormat/>
    <w:rsid w:val="00E23E3B"/>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E23E3B"/>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E23E3B"/>
  </w:style>
  <w:style w:type="character" w:customStyle="1" w:styleId="StyleStyle49ptBoldChar">
    <w:name w:val="Style Style4 + 9 pt Bold Char"/>
    <w:link w:val="StyleStyle49ptBold"/>
    <w:locked/>
    <w:rsid w:val="00E23E3B"/>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E23E3B"/>
    <w:rPr>
      <w:b/>
      <w:bCs/>
    </w:rPr>
  </w:style>
  <w:style w:type="character" w:customStyle="1" w:styleId="Style3Char">
    <w:name w:val="Style3 Char"/>
    <w:link w:val="Style3"/>
    <w:locked/>
    <w:rsid w:val="00E23E3B"/>
    <w:rPr>
      <w:rFonts w:ascii="Arial Narrow" w:hAnsi="Arial Narrow"/>
      <w:b/>
    </w:rPr>
  </w:style>
  <w:style w:type="paragraph" w:customStyle="1" w:styleId="Style3">
    <w:name w:val="Style3"/>
    <w:basedOn w:val="Normal"/>
    <w:link w:val="Style3Char"/>
    <w:qFormat/>
    <w:rsid w:val="00E23E3B"/>
    <w:pPr>
      <w:spacing w:after="0" w:line="240" w:lineRule="auto"/>
    </w:pPr>
    <w:rPr>
      <w:rFonts w:ascii="Arial Narrow" w:hAnsi="Arial Narrow" w:cstheme="minorBidi"/>
      <w:b/>
      <w:sz w:val="24"/>
    </w:rPr>
  </w:style>
  <w:style w:type="paragraph" w:customStyle="1" w:styleId="Style1">
    <w:name w:val="Style 1"/>
    <w:qFormat/>
    <w:rsid w:val="00E23E3B"/>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23E3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23E3B"/>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E23E3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23E3B"/>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E23E3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23E3B"/>
    <w:pPr>
      <w:spacing w:after="0" w:line="240" w:lineRule="auto"/>
      <w:ind w:left="400"/>
    </w:pPr>
    <w:rPr>
      <w:rFonts w:eastAsia="Calibri"/>
      <w:color w:val="000000"/>
    </w:rPr>
  </w:style>
  <w:style w:type="character" w:customStyle="1" w:styleId="HotRouteChar0">
    <w:name w:val="Hot Route Char"/>
    <w:link w:val="HotRoute0"/>
    <w:locked/>
    <w:rsid w:val="00E23E3B"/>
    <w:rPr>
      <w:rFonts w:ascii="Calibri" w:eastAsia="Calibri" w:hAnsi="Calibri" w:cs="Calibri"/>
      <w:color w:val="000000"/>
      <w:sz w:val="16"/>
      <w:szCs w:val="22"/>
    </w:rPr>
  </w:style>
  <w:style w:type="paragraph" w:customStyle="1" w:styleId="HotRoute0">
    <w:name w:val="Hot Route"/>
    <w:basedOn w:val="Normal"/>
    <w:link w:val="HotRouteChar0"/>
    <w:qFormat/>
    <w:rsid w:val="00E23E3B"/>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E23E3B"/>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E23E3B"/>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E23E3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23E3B"/>
    <w:rPr>
      <w:rFonts w:ascii="Calibri" w:eastAsia="Times New Roman" w:hAnsi="Calibri" w:cs="Calibri"/>
      <w:b/>
      <w:color w:val="000000"/>
      <w:sz w:val="16"/>
      <w:szCs w:val="20"/>
    </w:rPr>
  </w:style>
  <w:style w:type="paragraph" w:customStyle="1" w:styleId="Normaltag">
    <w:name w:val="Normal tag"/>
    <w:basedOn w:val="Normal"/>
    <w:link w:val="NormaltagChar"/>
    <w:qFormat/>
    <w:rsid w:val="00E23E3B"/>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E23E3B"/>
    <w:rPr>
      <w:rFonts w:ascii="Arial" w:hAnsi="Arial" w:cs="Arial"/>
      <w:sz w:val="12"/>
    </w:rPr>
  </w:style>
  <w:style w:type="paragraph" w:customStyle="1" w:styleId="Micro">
    <w:name w:val="Micro"/>
    <w:basedOn w:val="Normal"/>
    <w:next w:val="Normal"/>
    <w:link w:val="MicroChar"/>
    <w:qFormat/>
    <w:rsid w:val="00E23E3B"/>
    <w:pPr>
      <w:spacing w:after="0" w:line="240" w:lineRule="auto"/>
    </w:pPr>
    <w:rPr>
      <w:sz w:val="12"/>
    </w:rPr>
  </w:style>
  <w:style w:type="character" w:customStyle="1" w:styleId="StyleStyle49ptBold3Char">
    <w:name w:val="Style Style4 + 9 pt Bold3 Char"/>
    <w:link w:val="StyleStyle49ptBold3"/>
    <w:locked/>
    <w:rsid w:val="00E23E3B"/>
    <w:rPr>
      <w:b/>
      <w:bCs/>
      <w:u w:val="single"/>
    </w:rPr>
  </w:style>
  <w:style w:type="paragraph" w:customStyle="1" w:styleId="StyleStyle49ptBold3">
    <w:name w:val="Style Style4 + 9 pt Bold3"/>
    <w:basedOn w:val="Normal"/>
    <w:link w:val="StyleStyle49ptBold3Char"/>
    <w:qFormat/>
    <w:rsid w:val="00E23E3B"/>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E23E3B"/>
    <w:pPr>
      <w:spacing w:before="100" w:beforeAutospacing="1" w:after="100" w:afterAutospacing="1" w:line="240" w:lineRule="auto"/>
    </w:pPr>
    <w:rPr>
      <w:rFonts w:eastAsia="Times New Roman"/>
    </w:rPr>
  </w:style>
  <w:style w:type="paragraph" w:customStyle="1" w:styleId="TagCite">
    <w:name w:val="TagCite"/>
    <w:basedOn w:val="Normal"/>
    <w:qFormat/>
    <w:rsid w:val="00E23E3B"/>
    <w:pPr>
      <w:spacing w:after="0" w:line="240" w:lineRule="auto"/>
    </w:pPr>
    <w:rPr>
      <w:rFonts w:eastAsia="Times New Roman"/>
      <w:b/>
    </w:rPr>
  </w:style>
  <w:style w:type="paragraph" w:customStyle="1" w:styleId="SmallNormal">
    <w:name w:val="Small Normal"/>
    <w:basedOn w:val="Normal"/>
    <w:qFormat/>
    <w:rsid w:val="00E23E3B"/>
    <w:pPr>
      <w:suppressAutoHyphens/>
      <w:spacing w:after="0" w:line="240" w:lineRule="auto"/>
      <w:contextualSpacing/>
    </w:pPr>
    <w:rPr>
      <w:rFonts w:eastAsia="Times New Roman"/>
      <w:sz w:val="18"/>
      <w:szCs w:val="18"/>
    </w:rPr>
  </w:style>
  <w:style w:type="paragraph" w:customStyle="1" w:styleId="Shrink">
    <w:name w:val="Shrink"/>
    <w:qFormat/>
    <w:rsid w:val="00E23E3B"/>
    <w:pPr>
      <w:ind w:left="288" w:right="288"/>
    </w:pPr>
    <w:rPr>
      <w:rFonts w:ascii="Garamond" w:eastAsia="Times New Roman" w:hAnsi="Garamond" w:cs="Times New Roman"/>
      <w:sz w:val="12"/>
      <w:szCs w:val="20"/>
    </w:rPr>
  </w:style>
  <w:style w:type="paragraph" w:customStyle="1" w:styleId="tag1">
    <w:name w:val="tag1"/>
    <w:basedOn w:val="Normal"/>
    <w:qFormat/>
    <w:rsid w:val="00E23E3B"/>
    <w:pPr>
      <w:spacing w:after="0" w:line="240" w:lineRule="auto"/>
    </w:pPr>
    <w:rPr>
      <w:rFonts w:eastAsia="Times New Roman"/>
      <w:b/>
      <w:szCs w:val="20"/>
    </w:rPr>
  </w:style>
  <w:style w:type="paragraph" w:customStyle="1" w:styleId="tagcite0">
    <w:name w:val="tagcite"/>
    <w:basedOn w:val="Normal"/>
    <w:qFormat/>
    <w:rsid w:val="00E23E3B"/>
    <w:pPr>
      <w:spacing w:after="0" w:line="240" w:lineRule="auto"/>
    </w:pPr>
    <w:rPr>
      <w:rFonts w:eastAsia="Times New Roman"/>
      <w:b/>
    </w:rPr>
  </w:style>
  <w:style w:type="paragraph" w:customStyle="1" w:styleId="SmallFont">
    <w:name w:val="Small Font"/>
    <w:basedOn w:val="Normal"/>
    <w:qFormat/>
    <w:rsid w:val="00E23E3B"/>
    <w:pPr>
      <w:spacing w:after="200" w:line="240" w:lineRule="auto"/>
      <w:contextualSpacing/>
    </w:pPr>
    <w:rPr>
      <w:rFonts w:eastAsia="Calibri"/>
      <w:sz w:val="12"/>
    </w:rPr>
  </w:style>
  <w:style w:type="paragraph" w:customStyle="1" w:styleId="SmallFontCharCharChar">
    <w:name w:val="Small Font Char Char Char"/>
    <w:basedOn w:val="Normal"/>
    <w:qFormat/>
    <w:rsid w:val="00E23E3B"/>
    <w:pPr>
      <w:spacing w:after="0" w:line="240" w:lineRule="auto"/>
    </w:pPr>
    <w:rPr>
      <w:rFonts w:eastAsia="Times New Roman"/>
      <w:sz w:val="12"/>
    </w:rPr>
  </w:style>
  <w:style w:type="character" w:customStyle="1" w:styleId="CardNotUnderlinedChar1">
    <w:name w:val="Card Not Underlined Char1"/>
    <w:link w:val="CardNotUnderlined"/>
    <w:locked/>
    <w:rsid w:val="00E23E3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23E3B"/>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E23E3B"/>
    <w:rPr>
      <w:rFonts w:ascii="Calibri" w:eastAsia="Times New Roman" w:hAnsi="Calibri" w:cs="Calibri"/>
      <w:sz w:val="16"/>
      <w:szCs w:val="22"/>
    </w:rPr>
  </w:style>
  <w:style w:type="paragraph" w:customStyle="1" w:styleId="CardStyle">
    <w:name w:val="Card Style"/>
    <w:basedOn w:val="Normal"/>
    <w:link w:val="CardStyleChar"/>
    <w:qFormat/>
    <w:rsid w:val="00E23E3B"/>
    <w:pPr>
      <w:spacing w:after="0" w:line="240" w:lineRule="auto"/>
    </w:pPr>
    <w:rPr>
      <w:rFonts w:ascii="Calibri" w:eastAsia="Times New Roman" w:hAnsi="Calibri" w:cs="Calibri"/>
      <w:sz w:val="16"/>
      <w:szCs w:val="22"/>
    </w:rPr>
  </w:style>
  <w:style w:type="paragraph" w:customStyle="1" w:styleId="loose">
    <w:name w:val="loose"/>
    <w:basedOn w:val="Normal"/>
    <w:qFormat/>
    <w:rsid w:val="00E23E3B"/>
    <w:pPr>
      <w:spacing w:beforeLines="1" w:after="0" w:line="240" w:lineRule="auto"/>
    </w:pPr>
    <w:rPr>
      <w:rFonts w:ascii="Times" w:eastAsia="Times New Roman" w:hAnsi="Times"/>
      <w:szCs w:val="20"/>
    </w:rPr>
  </w:style>
  <w:style w:type="paragraph" w:customStyle="1" w:styleId="Regular">
    <w:name w:val="Regular"/>
    <w:qFormat/>
    <w:rsid w:val="00E23E3B"/>
    <w:rPr>
      <w:rFonts w:ascii="Garamond" w:eastAsia="Times New Roman" w:hAnsi="Garamond" w:cs="Arial"/>
      <w:bCs/>
      <w:kern w:val="20"/>
      <w:sz w:val="20"/>
      <w:szCs w:val="32"/>
    </w:rPr>
  </w:style>
  <w:style w:type="character" w:customStyle="1" w:styleId="Style2Char">
    <w:name w:val="Style2 Char"/>
    <w:link w:val="Style2"/>
    <w:locked/>
    <w:rsid w:val="00E23E3B"/>
    <w:rPr>
      <w:rFonts w:ascii="Times New Roman" w:hAnsi="Times New Roman" w:cs="Times New Roman"/>
      <w:sz w:val="16"/>
      <w:szCs w:val="16"/>
    </w:rPr>
  </w:style>
  <w:style w:type="paragraph" w:customStyle="1" w:styleId="Style2">
    <w:name w:val="Style2"/>
    <w:basedOn w:val="Normal"/>
    <w:link w:val="Style2Char"/>
    <w:qFormat/>
    <w:rsid w:val="00E23E3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23E3B"/>
    <w:rPr>
      <w:u w:val="single"/>
    </w:rPr>
  </w:style>
  <w:style w:type="paragraph" w:customStyle="1" w:styleId="Boldunderline">
    <w:name w:val="Bold underline"/>
    <w:basedOn w:val="TextUnderline"/>
    <w:qFormat/>
    <w:rsid w:val="00E23E3B"/>
    <w:rPr>
      <w:b/>
    </w:rPr>
  </w:style>
  <w:style w:type="paragraph" w:customStyle="1" w:styleId="FullText">
    <w:name w:val="Full Text"/>
    <w:basedOn w:val="Normal"/>
    <w:qFormat/>
    <w:rsid w:val="00E23E3B"/>
    <w:pPr>
      <w:spacing w:after="0" w:line="240" w:lineRule="auto"/>
    </w:pPr>
    <w:rPr>
      <w:rFonts w:ascii="Arial Narrow" w:eastAsia="Times New Roman" w:hAnsi="Arial Narrow"/>
    </w:rPr>
  </w:style>
  <w:style w:type="paragraph" w:customStyle="1" w:styleId="TagLine">
    <w:name w:val="Tag Line"/>
    <w:basedOn w:val="Normal"/>
    <w:next w:val="FullText"/>
    <w:qFormat/>
    <w:rsid w:val="00E23E3B"/>
    <w:pPr>
      <w:spacing w:after="0" w:line="240" w:lineRule="auto"/>
    </w:pPr>
    <w:rPr>
      <w:rFonts w:ascii="Arial Narrow" w:eastAsia="Times New Roman" w:hAnsi="Arial Narrow"/>
      <w:b/>
      <w:sz w:val="28"/>
    </w:rPr>
  </w:style>
  <w:style w:type="paragraph" w:customStyle="1" w:styleId="FreeForm">
    <w:name w:val="Free Form"/>
    <w:qFormat/>
    <w:rsid w:val="00E23E3B"/>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E23E3B"/>
    <w:rPr>
      <w:rFonts w:ascii="Calibri" w:hAnsi="Calibri" w:cs="Calibri"/>
      <w:b/>
      <w:u w:val="single"/>
    </w:rPr>
  </w:style>
  <w:style w:type="paragraph" w:customStyle="1" w:styleId="AuthorDate0">
    <w:name w:val="Author/Date"/>
    <w:basedOn w:val="Normal"/>
    <w:link w:val="AuthorDateChar0"/>
    <w:qFormat/>
    <w:rsid w:val="00E23E3B"/>
    <w:pPr>
      <w:spacing w:after="0" w:line="240" w:lineRule="auto"/>
    </w:pPr>
    <w:rPr>
      <w:rFonts w:ascii="Calibri" w:hAnsi="Calibri" w:cs="Calibri"/>
      <w:b/>
      <w:sz w:val="24"/>
      <w:u w:val="single"/>
    </w:rPr>
  </w:style>
  <w:style w:type="character" w:customStyle="1" w:styleId="TagCiteChar">
    <w:name w:val="Tag &amp; Cite Char"/>
    <w:link w:val="TagCite1"/>
    <w:locked/>
    <w:rsid w:val="00E23E3B"/>
    <w:rPr>
      <w:rFonts w:ascii="Arial Narrow" w:eastAsia="Times New Roman" w:hAnsi="Arial Narrow" w:cs="Calibri"/>
      <w:b/>
      <w:sz w:val="16"/>
      <w:szCs w:val="22"/>
    </w:rPr>
  </w:style>
  <w:style w:type="paragraph" w:customStyle="1" w:styleId="TagCite1">
    <w:name w:val="Tag &amp; Cite"/>
    <w:basedOn w:val="Normal"/>
    <w:link w:val="TagCiteChar"/>
    <w:qFormat/>
    <w:rsid w:val="00E23E3B"/>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E23E3B"/>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E23E3B"/>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E23E3B"/>
    <w:pPr>
      <w:spacing w:after="0" w:line="240" w:lineRule="auto"/>
    </w:pPr>
    <w:rPr>
      <w:rFonts w:eastAsia="Times New Roman"/>
      <w:b/>
    </w:rPr>
  </w:style>
  <w:style w:type="paragraph" w:customStyle="1" w:styleId="Hat2">
    <w:name w:val="Hat2"/>
    <w:basedOn w:val="Heading2"/>
    <w:next w:val="Heading2"/>
    <w:autoRedefine/>
    <w:uiPriority w:val="99"/>
    <w:qFormat/>
    <w:rsid w:val="00E23E3B"/>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E23E3B"/>
    <w:rPr>
      <w:rFonts w:ascii="Arial Narrow" w:hAnsi="Arial Narrow"/>
      <w:sz w:val="12"/>
    </w:rPr>
  </w:style>
  <w:style w:type="paragraph" w:customStyle="1" w:styleId="MicroText0">
    <w:name w:val="MicroText"/>
    <w:basedOn w:val="Normal"/>
    <w:next w:val="Normal"/>
    <w:link w:val="MicroTextChar0"/>
    <w:qFormat/>
    <w:rsid w:val="00E23E3B"/>
    <w:pPr>
      <w:spacing w:after="0" w:line="240" w:lineRule="auto"/>
    </w:pPr>
    <w:rPr>
      <w:rFonts w:ascii="Arial Narrow" w:hAnsi="Arial Narrow" w:cstheme="minorBidi"/>
      <w:sz w:val="12"/>
    </w:rPr>
  </w:style>
  <w:style w:type="character" w:customStyle="1" w:styleId="UnreadTextChar">
    <w:name w:val="Unread Text Char"/>
    <w:link w:val="UnreadText"/>
    <w:locked/>
    <w:rsid w:val="00E23E3B"/>
    <w:rPr>
      <w:rFonts w:ascii="Calibri" w:eastAsia="Calibri" w:hAnsi="Calibri" w:cs="Calibri"/>
      <w:sz w:val="15"/>
    </w:rPr>
  </w:style>
  <w:style w:type="paragraph" w:customStyle="1" w:styleId="UnreadText">
    <w:name w:val="Unread Text"/>
    <w:basedOn w:val="Normal"/>
    <w:link w:val="UnreadTextChar"/>
    <w:autoRedefine/>
    <w:qFormat/>
    <w:rsid w:val="00E23E3B"/>
    <w:pPr>
      <w:spacing w:after="0" w:line="254" w:lineRule="auto"/>
    </w:pPr>
    <w:rPr>
      <w:rFonts w:ascii="Calibri" w:eastAsia="Calibri" w:hAnsi="Calibri" w:cs="Calibri"/>
      <w:sz w:val="15"/>
    </w:rPr>
  </w:style>
  <w:style w:type="character" w:customStyle="1" w:styleId="CircledChar">
    <w:name w:val="Circled Char"/>
    <w:link w:val="Circled"/>
    <w:locked/>
    <w:rsid w:val="00E23E3B"/>
    <w:rPr>
      <w:rFonts w:ascii="Calibri" w:eastAsia="Calibri" w:hAnsi="Calibri" w:cs="Calibri"/>
      <w:b/>
      <w:szCs w:val="20"/>
      <w:u w:val="thick"/>
    </w:rPr>
  </w:style>
  <w:style w:type="paragraph" w:customStyle="1" w:styleId="Circled">
    <w:name w:val="Circled"/>
    <w:basedOn w:val="Normal"/>
    <w:link w:val="CircledChar"/>
    <w:qFormat/>
    <w:rsid w:val="00E23E3B"/>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E23E3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23E3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23E3B"/>
    <w:rPr>
      <w:rFonts w:ascii="Calibri" w:eastAsiaTheme="minorHAnsi" w:hAnsi="Calibri" w:cs="Calibri"/>
      <w:b/>
      <w:sz w:val="16"/>
      <w:szCs w:val="22"/>
    </w:rPr>
  </w:style>
  <w:style w:type="paragraph" w:customStyle="1" w:styleId="Tagtemplate">
    <w:name w:val="Tagtemplate"/>
    <w:basedOn w:val="Normal"/>
    <w:link w:val="TagtemplateChar"/>
    <w:autoRedefine/>
    <w:qFormat/>
    <w:rsid w:val="00E23E3B"/>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E23E3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23E3B"/>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E23E3B"/>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E23E3B"/>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E23E3B"/>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E23E3B"/>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23E3B"/>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E23E3B"/>
    <w:pPr>
      <w:spacing w:after="0" w:line="240" w:lineRule="auto"/>
    </w:pPr>
    <w:rPr>
      <w:rFonts w:eastAsia="SimSun"/>
      <w:lang w:eastAsia="zh-CN"/>
    </w:rPr>
  </w:style>
  <w:style w:type="character" w:customStyle="1" w:styleId="BlockHeadingsChar">
    <w:name w:val="Block Headings Char"/>
    <w:link w:val="BlockHeadings"/>
    <w:locked/>
    <w:rsid w:val="00E23E3B"/>
    <w:rPr>
      <w:rFonts w:ascii="Calibri" w:eastAsia="Times New Roman" w:hAnsi="Calibri" w:cs="Calibri"/>
      <w:b/>
      <w:sz w:val="16"/>
      <w:szCs w:val="20"/>
    </w:rPr>
  </w:style>
  <w:style w:type="paragraph" w:customStyle="1" w:styleId="BlockHeadings">
    <w:name w:val="Block Headings"/>
    <w:basedOn w:val="Normal"/>
    <w:link w:val="BlockHeadingsChar"/>
    <w:qFormat/>
    <w:rsid w:val="00E23E3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E23E3B"/>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E23E3B"/>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E23E3B"/>
    <w:pPr>
      <w:spacing w:after="0" w:line="240" w:lineRule="auto"/>
    </w:pPr>
    <w:rPr>
      <w:rFonts w:eastAsia="Calibri"/>
    </w:rPr>
  </w:style>
  <w:style w:type="character" w:customStyle="1" w:styleId="Irrelevant6fontChar">
    <w:name w:val="Irrelevant (6 font) Char"/>
    <w:basedOn w:val="DefaultParagraphFont"/>
    <w:link w:val="Irrelevant6font"/>
    <w:locked/>
    <w:rsid w:val="00E23E3B"/>
    <w:rPr>
      <w:rFonts w:ascii="Calibri" w:eastAsia="Calibri" w:hAnsi="Calibri" w:cs="Calibri"/>
      <w:sz w:val="12"/>
      <w:szCs w:val="12"/>
    </w:rPr>
  </w:style>
  <w:style w:type="paragraph" w:customStyle="1" w:styleId="Irrelevant6font">
    <w:name w:val="Irrelevant (6 font)"/>
    <w:basedOn w:val="Normal"/>
    <w:link w:val="Irrelevant6fontChar"/>
    <w:qFormat/>
    <w:rsid w:val="00E23E3B"/>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E23E3B"/>
    <w:rPr>
      <w:rFonts w:ascii="Georgia" w:eastAsia="Times New Roman" w:hAnsi="Georgia"/>
      <w:sz w:val="12"/>
    </w:rPr>
  </w:style>
  <w:style w:type="paragraph" w:customStyle="1" w:styleId="CardsFont6pt">
    <w:name w:val="Cards + Font: 6 pt"/>
    <w:basedOn w:val="Cards"/>
    <w:link w:val="CardsFont6ptChar1"/>
    <w:autoRedefine/>
    <w:qFormat/>
    <w:rsid w:val="00E23E3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23E3B"/>
    <w:pPr>
      <w:spacing w:after="0" w:line="240" w:lineRule="auto"/>
    </w:pPr>
    <w:rPr>
      <w:rFonts w:eastAsia="Calibri"/>
      <w:szCs w:val="20"/>
    </w:rPr>
  </w:style>
  <w:style w:type="paragraph" w:customStyle="1" w:styleId="rdheadline">
    <w:name w:val="rdheadline"/>
    <w:basedOn w:val="Normal"/>
    <w:uiPriority w:val="99"/>
    <w:qFormat/>
    <w:rsid w:val="00E23E3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23E3B"/>
    <w:pPr>
      <w:spacing w:after="100" w:afterAutospacing="1" w:line="240" w:lineRule="auto"/>
    </w:pPr>
    <w:rPr>
      <w:rFonts w:ascii="Verdana" w:eastAsia="Calibri" w:hAnsi="Verdana"/>
      <w:szCs w:val="20"/>
    </w:rPr>
  </w:style>
  <w:style w:type="character" w:customStyle="1" w:styleId="Heading2Char0">
    <w:name w:val="Heading2 Char"/>
    <w:link w:val="Heading20"/>
    <w:locked/>
    <w:rsid w:val="00E23E3B"/>
    <w:rPr>
      <w:rFonts w:ascii="Calibri" w:eastAsia="Times New Roman" w:hAnsi="Calibri" w:cs="Calibri"/>
      <w:b/>
      <w:caps/>
      <w:sz w:val="16"/>
      <w:szCs w:val="22"/>
    </w:rPr>
  </w:style>
  <w:style w:type="paragraph" w:customStyle="1" w:styleId="Heading20">
    <w:name w:val="Heading2"/>
    <w:basedOn w:val="Normal"/>
    <w:link w:val="Heading2Char0"/>
    <w:qFormat/>
    <w:rsid w:val="00E23E3B"/>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E23E3B"/>
    <w:rPr>
      <w:rFonts w:ascii="Calibri" w:eastAsia="Times New Roman" w:hAnsi="Calibri" w:cs="Calibri"/>
      <w:b/>
      <w:caps/>
      <w:sz w:val="16"/>
      <w:szCs w:val="22"/>
    </w:rPr>
  </w:style>
  <w:style w:type="paragraph" w:customStyle="1" w:styleId="Header2">
    <w:name w:val="Header2"/>
    <w:basedOn w:val="Heading20"/>
    <w:link w:val="Header2Char"/>
    <w:qFormat/>
    <w:rsid w:val="00E23E3B"/>
  </w:style>
  <w:style w:type="character" w:customStyle="1" w:styleId="UnderlinedcardChar">
    <w:name w:val="Underlined card Char"/>
    <w:link w:val="Underlinedcard"/>
    <w:locked/>
    <w:rsid w:val="00E23E3B"/>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E23E3B"/>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E23E3B"/>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E23E3B"/>
    <w:rPr>
      <w:bCs/>
    </w:rPr>
  </w:style>
  <w:style w:type="character" w:customStyle="1" w:styleId="Heading212ptChar">
    <w:name w:val="Heading2 + 12 pt Char"/>
    <w:link w:val="Heading212pt"/>
    <w:locked/>
    <w:rsid w:val="00E23E3B"/>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E23E3B"/>
  </w:style>
  <w:style w:type="paragraph" w:customStyle="1" w:styleId="StyleHeading110pt">
    <w:name w:val="Style Heading 1 + 10 pt"/>
    <w:basedOn w:val="Heading1"/>
    <w:qFormat/>
    <w:rsid w:val="00E23E3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E23E3B"/>
  </w:style>
  <w:style w:type="paragraph" w:customStyle="1" w:styleId="StyleUnderliningTimesNewRomanBoldNounderlineKernat16">
    <w:name w:val="Style Underlining + Times New Roman Bold No underline Kern at 16..."/>
    <w:basedOn w:val="Normal"/>
    <w:qFormat/>
    <w:rsid w:val="00E23E3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23E3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23E3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23E3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23E3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23E3B"/>
    <w:pPr>
      <w:spacing w:after="0" w:line="240" w:lineRule="auto"/>
      <w:ind w:left="1728" w:right="1728"/>
    </w:pPr>
    <w:rPr>
      <w:rFonts w:eastAsia="Calibri"/>
      <w:sz w:val="18"/>
      <w:u w:val="single"/>
    </w:rPr>
  </w:style>
  <w:style w:type="paragraph" w:customStyle="1" w:styleId="medium-normal">
    <w:name w:val="medium-normal"/>
    <w:basedOn w:val="Normal"/>
    <w:qFormat/>
    <w:rsid w:val="00E23E3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23E3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23E3B"/>
    <w:rPr>
      <w:rFonts w:ascii="Calibri" w:eastAsia="Times New Roman" w:hAnsi="Calibri" w:cs="Calibri"/>
      <w:sz w:val="12"/>
    </w:rPr>
  </w:style>
  <w:style w:type="paragraph" w:customStyle="1" w:styleId="CardsFont6ptChar">
    <w:name w:val="Cards + Font: 6 pt Char"/>
    <w:basedOn w:val="CardsChar2"/>
    <w:link w:val="CardsFont6ptCharChar"/>
    <w:qFormat/>
    <w:rsid w:val="00E23E3B"/>
    <w:rPr>
      <w:rFonts w:ascii="Calibri" w:eastAsia="Times New Roman" w:hAnsi="Calibri" w:cs="Calibri"/>
      <w:sz w:val="12"/>
      <w:szCs w:val="24"/>
    </w:rPr>
  </w:style>
  <w:style w:type="character" w:customStyle="1" w:styleId="CitesCharCharChar">
    <w:name w:val="Cites Char Char Char"/>
    <w:link w:val="CitesCharChar"/>
    <w:locked/>
    <w:rsid w:val="00E23E3B"/>
    <w:rPr>
      <w:rFonts w:ascii="Calibri" w:eastAsia="Times New Roman" w:hAnsi="Calibri" w:cs="Calibri"/>
      <w:b/>
      <w:bCs/>
      <w:sz w:val="16"/>
      <w:szCs w:val="22"/>
    </w:rPr>
  </w:style>
  <w:style w:type="paragraph" w:customStyle="1" w:styleId="CitesCharChar">
    <w:name w:val="Cites Char Char"/>
    <w:basedOn w:val="Normal"/>
    <w:link w:val="CitesCharCharChar"/>
    <w:qFormat/>
    <w:rsid w:val="00E23E3B"/>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E23E3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23E3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23E3B"/>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E23E3B"/>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E23E3B"/>
    <w:pPr>
      <w:spacing w:after="0" w:line="240" w:lineRule="auto"/>
      <w:ind w:left="1728" w:right="1728"/>
    </w:pPr>
    <w:rPr>
      <w:rFonts w:eastAsia="Calibri"/>
      <w:sz w:val="18"/>
    </w:rPr>
  </w:style>
  <w:style w:type="paragraph" w:customStyle="1" w:styleId="boldciteChar">
    <w:name w:val="bold cite Char"/>
    <w:basedOn w:val="Heading1"/>
    <w:uiPriority w:val="99"/>
    <w:qFormat/>
    <w:rsid w:val="00E23E3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E23E3B"/>
    <w:pPr>
      <w:spacing w:after="0" w:line="240" w:lineRule="auto"/>
    </w:pPr>
    <w:rPr>
      <w:rFonts w:eastAsia="Calibri"/>
      <w:szCs w:val="20"/>
    </w:rPr>
  </w:style>
  <w:style w:type="paragraph" w:customStyle="1" w:styleId="CardCites">
    <w:name w:val="Card Cites"/>
    <w:basedOn w:val="Normal"/>
    <w:next w:val="Normal"/>
    <w:qFormat/>
    <w:rsid w:val="00E23E3B"/>
    <w:pPr>
      <w:spacing w:after="0" w:line="240" w:lineRule="auto"/>
    </w:pPr>
    <w:rPr>
      <w:rFonts w:eastAsia="Calibri"/>
      <w:b/>
    </w:rPr>
  </w:style>
  <w:style w:type="paragraph" w:customStyle="1" w:styleId="textmargin">
    <w:name w:val="textmargin"/>
    <w:basedOn w:val="Normal"/>
    <w:uiPriority w:val="99"/>
    <w:qFormat/>
    <w:rsid w:val="00E23E3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23E3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23E3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23E3B"/>
    <w:pPr>
      <w:spacing w:after="0" w:line="240" w:lineRule="auto"/>
    </w:pPr>
    <w:rPr>
      <w:rFonts w:ascii="Verdana" w:eastAsia="Calibri" w:hAnsi="Verdana"/>
      <w:szCs w:val="20"/>
    </w:rPr>
  </w:style>
  <w:style w:type="paragraph" w:customStyle="1" w:styleId="correctindex">
    <w:name w:val="correct index"/>
    <w:basedOn w:val="Normal"/>
    <w:uiPriority w:val="99"/>
    <w:qFormat/>
    <w:rsid w:val="00E23E3B"/>
    <w:pPr>
      <w:spacing w:after="0" w:line="240" w:lineRule="auto"/>
    </w:pPr>
    <w:rPr>
      <w:rFonts w:ascii="Arial Narrow" w:eastAsia="Calibri" w:hAnsi="Arial Narrow"/>
      <w:color w:val="000000"/>
    </w:rPr>
  </w:style>
  <w:style w:type="paragraph" w:customStyle="1" w:styleId="bc2">
    <w:name w:val="bc_2"/>
    <w:basedOn w:val="Normal"/>
    <w:uiPriority w:val="99"/>
    <w:qFormat/>
    <w:rsid w:val="00E23E3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23E3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23E3B"/>
    <w:pPr>
      <w:spacing w:after="0" w:line="240" w:lineRule="auto"/>
    </w:pPr>
    <w:rPr>
      <w:rFonts w:ascii="Verdana" w:eastAsia="Calibri" w:hAnsi="Verdana"/>
      <w:szCs w:val="20"/>
    </w:rPr>
  </w:style>
  <w:style w:type="paragraph" w:customStyle="1" w:styleId="quote2">
    <w:name w:val="quote2"/>
    <w:basedOn w:val="Normal"/>
    <w:uiPriority w:val="99"/>
    <w:qFormat/>
    <w:rsid w:val="00E23E3B"/>
    <w:pPr>
      <w:spacing w:after="0" w:line="240" w:lineRule="auto"/>
    </w:pPr>
    <w:rPr>
      <w:rFonts w:ascii="Verdana" w:eastAsia="Calibri" w:hAnsi="Verdana"/>
      <w:szCs w:val="20"/>
    </w:rPr>
  </w:style>
  <w:style w:type="paragraph" w:customStyle="1" w:styleId="BlockTitle1">
    <w:name w:val="Block Title #1"/>
    <w:basedOn w:val="Heading1"/>
    <w:qFormat/>
    <w:rsid w:val="00E23E3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23E3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23E3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E23E3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23E3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23E3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23E3B"/>
    <w:pPr>
      <w:spacing w:after="0" w:line="240" w:lineRule="auto"/>
    </w:pPr>
    <w:rPr>
      <w:rFonts w:ascii="Arial Narrow" w:eastAsia="Times New Roman" w:hAnsi="Arial Narrow"/>
      <w:sz w:val="18"/>
    </w:rPr>
  </w:style>
  <w:style w:type="character" w:customStyle="1" w:styleId="TagCiteChar0">
    <w:name w:val="Tag/Cite Char"/>
    <w:link w:val="TagCite2"/>
    <w:locked/>
    <w:rsid w:val="00E23E3B"/>
    <w:rPr>
      <w:rFonts w:ascii="Arial Narrow" w:eastAsia="Times New Roman" w:hAnsi="Arial Narrow" w:cs="Calibri"/>
      <w:b/>
      <w:sz w:val="16"/>
      <w:szCs w:val="22"/>
    </w:rPr>
  </w:style>
  <w:style w:type="paragraph" w:customStyle="1" w:styleId="TagCite2">
    <w:name w:val="Tag/Cite"/>
    <w:basedOn w:val="Normal"/>
    <w:next w:val="Normal"/>
    <w:link w:val="TagCiteChar0"/>
    <w:qFormat/>
    <w:rsid w:val="00E23E3B"/>
    <w:pPr>
      <w:spacing w:after="0" w:line="240" w:lineRule="auto"/>
    </w:pPr>
    <w:rPr>
      <w:rFonts w:ascii="Arial Narrow" w:eastAsia="Times New Roman" w:hAnsi="Arial Narrow" w:cs="Calibri"/>
      <w:b/>
      <w:sz w:val="16"/>
      <w:szCs w:val="22"/>
    </w:rPr>
  </w:style>
  <w:style w:type="character" w:customStyle="1" w:styleId="F4Char">
    <w:name w:val="F4 Char"/>
    <w:link w:val="F4"/>
    <w:locked/>
    <w:rsid w:val="00E23E3B"/>
    <w:rPr>
      <w:rFonts w:ascii="Arial Narrow" w:eastAsia="Times New Roman" w:hAnsi="Arial Narrow" w:cs="Calibri"/>
      <w:sz w:val="16"/>
      <w:szCs w:val="20"/>
      <w:u w:val="single"/>
    </w:rPr>
  </w:style>
  <w:style w:type="paragraph" w:customStyle="1" w:styleId="F4">
    <w:name w:val="F4"/>
    <w:basedOn w:val="Normal"/>
    <w:link w:val="F4Char"/>
    <w:qFormat/>
    <w:rsid w:val="00E23E3B"/>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E23E3B"/>
    <w:rPr>
      <w:rFonts w:ascii="Arial Narrow" w:eastAsia="Times New Roman" w:hAnsi="Arial Narrow" w:cs="Calibri"/>
      <w:sz w:val="16"/>
      <w:szCs w:val="20"/>
    </w:rPr>
  </w:style>
  <w:style w:type="paragraph" w:customStyle="1" w:styleId="StyleCARD">
    <w:name w:val="Style CARD +"/>
    <w:basedOn w:val="Normal"/>
    <w:link w:val="StyleCARDChar"/>
    <w:qFormat/>
    <w:rsid w:val="00E23E3B"/>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E23E3B"/>
    <w:pPr>
      <w:spacing w:after="0" w:line="240" w:lineRule="auto"/>
    </w:pPr>
    <w:rPr>
      <w:b/>
    </w:rPr>
  </w:style>
  <w:style w:type="character" w:customStyle="1" w:styleId="tagCharCharChar">
    <w:name w:val="tag Char Char Char"/>
    <w:link w:val="tagCharChar"/>
    <w:locked/>
    <w:rsid w:val="00E23E3B"/>
    <w:rPr>
      <w:rFonts w:ascii="Calibri" w:eastAsia="Times New Roman" w:hAnsi="Calibri" w:cs="Calibri"/>
      <w:b/>
      <w:sz w:val="16"/>
      <w:szCs w:val="20"/>
    </w:rPr>
  </w:style>
  <w:style w:type="paragraph" w:customStyle="1" w:styleId="tagCharChar">
    <w:name w:val="tag Char Char"/>
    <w:basedOn w:val="Normal"/>
    <w:link w:val="tagCharCharChar"/>
    <w:qFormat/>
    <w:rsid w:val="00E23E3B"/>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E23E3B"/>
    <w:pPr>
      <w:spacing w:before="100" w:beforeAutospacing="1" w:after="100" w:afterAutospacing="1" w:line="240" w:lineRule="auto"/>
    </w:pPr>
    <w:rPr>
      <w:rFonts w:eastAsia="Times New Roman"/>
    </w:rPr>
  </w:style>
  <w:style w:type="paragraph" w:customStyle="1" w:styleId="TxBrp2">
    <w:name w:val="TxBr_p2"/>
    <w:basedOn w:val="Normal"/>
    <w:qFormat/>
    <w:rsid w:val="00E23E3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23E3B"/>
    <w:pPr>
      <w:spacing w:after="0" w:line="240" w:lineRule="auto"/>
    </w:pPr>
    <w:rPr>
      <w:rFonts w:eastAsia="Times New Roman"/>
      <w:color w:val="000000"/>
      <w:szCs w:val="20"/>
    </w:rPr>
  </w:style>
  <w:style w:type="paragraph" w:customStyle="1" w:styleId="bodycopyindent">
    <w:name w:val="bodycopyindent"/>
    <w:basedOn w:val="Normal"/>
    <w:uiPriority w:val="99"/>
    <w:qFormat/>
    <w:rsid w:val="00E23E3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23E3B"/>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E23E3B"/>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E23E3B"/>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E23E3B"/>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E23E3B"/>
    <w:rPr>
      <w:rFonts w:ascii="Arial Narrow" w:eastAsia="Times New Roman" w:hAnsi="Arial Narrow"/>
      <w:sz w:val="22"/>
      <w:u w:val="single"/>
    </w:rPr>
  </w:style>
  <w:style w:type="paragraph" w:customStyle="1" w:styleId="StyleUnderlineChar11pt">
    <w:name w:val="Style Underline Char + 11 pt"/>
    <w:link w:val="StyleUnderlineChar11ptChar"/>
    <w:qFormat/>
    <w:rsid w:val="00E23E3B"/>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E23E3B"/>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E23E3B"/>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E23E3B"/>
    <w:pPr>
      <w:spacing w:before="100" w:beforeAutospacing="1" w:after="100" w:afterAutospacing="1" w:line="240" w:lineRule="auto"/>
    </w:pPr>
    <w:rPr>
      <w:rFonts w:eastAsia="Times New Roman"/>
    </w:rPr>
  </w:style>
  <w:style w:type="paragraph" w:customStyle="1" w:styleId="text1">
    <w:name w:val="text1"/>
    <w:basedOn w:val="Normal"/>
    <w:autoRedefine/>
    <w:qFormat/>
    <w:rsid w:val="00E23E3B"/>
    <w:pPr>
      <w:spacing w:after="0" w:line="240" w:lineRule="auto"/>
    </w:pPr>
    <w:rPr>
      <w:rFonts w:eastAsia="Times New Roman"/>
      <w:szCs w:val="20"/>
    </w:rPr>
  </w:style>
  <w:style w:type="character" w:customStyle="1" w:styleId="Style6Char">
    <w:name w:val="Style6 Char"/>
    <w:basedOn w:val="DefaultParagraphFont"/>
    <w:link w:val="Style6"/>
    <w:locked/>
    <w:rsid w:val="00E23E3B"/>
    <w:rPr>
      <w:rFonts w:ascii="Calibri" w:eastAsiaTheme="minorHAnsi" w:hAnsi="Calibri" w:cs="Calibri"/>
      <w:b/>
      <w:sz w:val="16"/>
      <w:szCs w:val="22"/>
    </w:rPr>
  </w:style>
  <w:style w:type="paragraph" w:customStyle="1" w:styleId="Style6">
    <w:name w:val="Style6"/>
    <w:basedOn w:val="Normal"/>
    <w:link w:val="Style6Char"/>
    <w:autoRedefine/>
    <w:qFormat/>
    <w:rsid w:val="00E23E3B"/>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E23E3B"/>
    <w:rPr>
      <w:rFonts w:ascii="Calibri" w:eastAsia="Times New Roman" w:hAnsi="Calibri" w:cs="Calibri"/>
      <w:b/>
      <w:sz w:val="16"/>
      <w:szCs w:val="20"/>
      <w:u w:val="thick"/>
    </w:rPr>
  </w:style>
  <w:style w:type="paragraph" w:customStyle="1" w:styleId="Style11">
    <w:name w:val="Style11"/>
    <w:basedOn w:val="Normal"/>
    <w:link w:val="Style11Char"/>
    <w:qFormat/>
    <w:rsid w:val="00E23E3B"/>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E23E3B"/>
    <w:rPr>
      <w:rFonts w:ascii="Calibri" w:eastAsia="Times New Roman" w:hAnsi="Calibri" w:cs="Calibri"/>
      <w:b/>
      <w:sz w:val="16"/>
      <w:szCs w:val="22"/>
      <w:u w:val="thick"/>
    </w:rPr>
  </w:style>
  <w:style w:type="paragraph" w:customStyle="1" w:styleId="Style12">
    <w:name w:val="Style12"/>
    <w:basedOn w:val="Normal"/>
    <w:link w:val="Style12Char"/>
    <w:qFormat/>
    <w:rsid w:val="00E23E3B"/>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23E3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23E3B"/>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23E3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23E3B"/>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E23E3B"/>
    <w:pPr>
      <w:spacing w:after="0" w:line="240" w:lineRule="auto"/>
      <w:ind w:left="288" w:right="288"/>
    </w:pPr>
  </w:style>
  <w:style w:type="character" w:customStyle="1" w:styleId="MinimizedTextChar">
    <w:name w:val="Minimized Text Char"/>
    <w:link w:val="MinimizedText"/>
    <w:locked/>
    <w:rsid w:val="00E23E3B"/>
    <w:rPr>
      <w:rFonts w:ascii="Cambria" w:eastAsiaTheme="minorHAnsi" w:hAnsi="Cambria"/>
      <w:sz w:val="16"/>
      <w:szCs w:val="22"/>
    </w:rPr>
  </w:style>
  <w:style w:type="paragraph" w:customStyle="1" w:styleId="MinimizedText">
    <w:name w:val="Minimized Text"/>
    <w:link w:val="MinimizedTextChar"/>
    <w:qFormat/>
    <w:rsid w:val="00E23E3B"/>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E23E3B"/>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E23E3B"/>
    <w:rPr>
      <w:sz w:val="20"/>
    </w:rPr>
  </w:style>
  <w:style w:type="character" w:customStyle="1" w:styleId="Debate-EmphasizedText-F5Char">
    <w:name w:val="Debate- Emphasized Text- F5 Char"/>
    <w:link w:val="Debate-EmphasizedText-F5"/>
    <w:locked/>
    <w:rsid w:val="00E23E3B"/>
    <w:rPr>
      <w:rFonts w:ascii="Georgia" w:hAnsi="Georgia" w:cs="Verdana"/>
      <w:u w:val="single"/>
    </w:rPr>
  </w:style>
  <w:style w:type="paragraph" w:customStyle="1" w:styleId="Debate-EmphasizedText-F5">
    <w:name w:val="Debate- Emphasized Text- F5"/>
    <w:basedOn w:val="Normal"/>
    <w:link w:val="Debate-EmphasizedText-F5Char"/>
    <w:qFormat/>
    <w:rsid w:val="00E23E3B"/>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E23E3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23E3B"/>
    <w:pPr>
      <w:spacing w:after="200" w:line="240" w:lineRule="auto"/>
      <w:contextualSpacing/>
    </w:pPr>
    <w:rPr>
      <w:rFonts w:ascii="Georgia" w:hAnsi="Georgia" w:cs="Verdana"/>
      <w:sz w:val="24"/>
      <w:u w:val="single"/>
    </w:rPr>
  </w:style>
  <w:style w:type="character" w:customStyle="1" w:styleId="CardT1Char">
    <w:name w:val="CardT1 Char"/>
    <w:link w:val="CardT1"/>
    <w:locked/>
    <w:rsid w:val="00E23E3B"/>
    <w:rPr>
      <w:rFonts w:ascii="Calibri" w:eastAsia="Calibri" w:hAnsi="Calibri" w:cs="Calibri"/>
      <w:kern w:val="2"/>
      <w:sz w:val="14"/>
      <w:szCs w:val="14"/>
      <w:lang w:eastAsia="zh-TW"/>
    </w:rPr>
  </w:style>
  <w:style w:type="paragraph" w:customStyle="1" w:styleId="CardT1">
    <w:name w:val="CardT1"/>
    <w:basedOn w:val="Normal"/>
    <w:link w:val="CardT1Char"/>
    <w:qFormat/>
    <w:rsid w:val="00E23E3B"/>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E23E3B"/>
    <w:rPr>
      <w:rFonts w:ascii="Calibri" w:eastAsia="Times New Roman" w:hAnsi="Calibri" w:cs="Calibri"/>
      <w:sz w:val="16"/>
      <w:szCs w:val="20"/>
    </w:rPr>
  </w:style>
  <w:style w:type="paragraph" w:customStyle="1" w:styleId="CardText3">
    <w:name w:val="CardText"/>
    <w:basedOn w:val="Normal"/>
    <w:next w:val="Normal"/>
    <w:link w:val="CardTextChar1"/>
    <w:qFormat/>
    <w:rsid w:val="00E23E3B"/>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E23E3B"/>
    <w:rPr>
      <w:rFonts w:ascii="Calibri" w:eastAsiaTheme="minorHAnsi" w:hAnsi="Calibri" w:cs="Calibri"/>
      <w:b/>
      <w:sz w:val="26"/>
      <w:szCs w:val="22"/>
    </w:rPr>
  </w:style>
  <w:style w:type="paragraph" w:customStyle="1" w:styleId="Tagline0">
    <w:name w:val="Tagline"/>
    <w:basedOn w:val="Normal"/>
    <w:link w:val="TaglineChar"/>
    <w:qFormat/>
    <w:rsid w:val="00E23E3B"/>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E23E3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23E3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23E3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23E3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23E3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23E3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23E3B"/>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E23E3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23E3B"/>
  </w:style>
  <w:style w:type="paragraph" w:customStyle="1" w:styleId="SchoolWorksCited">
    <w:name w:val="School Works Cited"/>
    <w:basedOn w:val="SchoolPaper"/>
    <w:qFormat/>
    <w:rsid w:val="00E23E3B"/>
  </w:style>
  <w:style w:type="paragraph" w:customStyle="1" w:styleId="BlockQuote">
    <w:name w:val="Block Quote"/>
    <w:basedOn w:val="Normal"/>
    <w:qFormat/>
    <w:rsid w:val="00E23E3B"/>
    <w:pPr>
      <w:spacing w:after="0" w:line="240" w:lineRule="auto"/>
      <w:ind w:left="720" w:right="720"/>
    </w:pPr>
    <w:rPr>
      <w:rFonts w:eastAsia="Times New Roman"/>
      <w:kern w:val="32"/>
      <w:szCs w:val="20"/>
    </w:rPr>
  </w:style>
  <w:style w:type="paragraph" w:customStyle="1" w:styleId="PaperBody">
    <w:name w:val="Paper Body"/>
    <w:basedOn w:val="Normal"/>
    <w:qFormat/>
    <w:rsid w:val="00E23E3B"/>
    <w:pPr>
      <w:spacing w:after="0" w:line="480" w:lineRule="auto"/>
      <w:ind w:firstLine="720"/>
    </w:pPr>
    <w:rPr>
      <w:rFonts w:eastAsia="Times New Roman"/>
      <w:kern w:val="32"/>
    </w:rPr>
  </w:style>
  <w:style w:type="paragraph" w:customStyle="1" w:styleId="PaperCitation">
    <w:name w:val="Paper Citation"/>
    <w:basedOn w:val="Normal"/>
    <w:qFormat/>
    <w:rsid w:val="00E23E3B"/>
    <w:pPr>
      <w:spacing w:after="0" w:line="480" w:lineRule="auto"/>
      <w:ind w:left="720" w:hanging="720"/>
    </w:pPr>
    <w:rPr>
      <w:rFonts w:eastAsia="Times New Roman"/>
      <w:kern w:val="32"/>
      <w:szCs w:val="20"/>
    </w:rPr>
  </w:style>
  <w:style w:type="paragraph" w:customStyle="1" w:styleId="WW-Default">
    <w:name w:val="WW-Default"/>
    <w:qFormat/>
    <w:rsid w:val="00E23E3B"/>
    <w:pPr>
      <w:suppressAutoHyphens/>
    </w:pPr>
    <w:rPr>
      <w:rFonts w:ascii="Georgia" w:eastAsia="Calibri" w:hAnsi="Georgia" w:cs="Calibri"/>
      <w:sz w:val="22"/>
      <w:szCs w:val="22"/>
      <w:lang w:eastAsia="ar-SA"/>
    </w:rPr>
  </w:style>
  <w:style w:type="paragraph" w:customStyle="1" w:styleId="Standard">
    <w:name w:val="Standard"/>
    <w:qFormat/>
    <w:rsid w:val="00E23E3B"/>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E23E3B"/>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E23E3B"/>
    <w:rPr>
      <w:rFonts w:ascii="Calibri" w:eastAsia="Times New Roman" w:hAnsi="Calibri" w:cs="Calibri"/>
      <w:sz w:val="16"/>
      <w:szCs w:val="22"/>
    </w:rPr>
  </w:style>
  <w:style w:type="paragraph" w:customStyle="1" w:styleId="10ptfont">
    <w:name w:val="10pt font"/>
    <w:basedOn w:val="Normal"/>
    <w:link w:val="10ptfontChar"/>
    <w:autoRedefine/>
    <w:qFormat/>
    <w:rsid w:val="00E23E3B"/>
    <w:pPr>
      <w:spacing w:after="0" w:line="240" w:lineRule="auto"/>
    </w:pPr>
    <w:rPr>
      <w:rFonts w:ascii="Calibri" w:eastAsia="Times New Roman" w:hAnsi="Calibri" w:cs="Calibri"/>
      <w:sz w:val="16"/>
      <w:szCs w:val="22"/>
    </w:rPr>
  </w:style>
  <w:style w:type="paragraph" w:customStyle="1" w:styleId="Shrink8">
    <w:name w:val="Shrink8"/>
    <w:basedOn w:val="Normal"/>
    <w:qFormat/>
    <w:rsid w:val="00E23E3B"/>
    <w:pPr>
      <w:spacing w:after="0" w:line="240" w:lineRule="auto"/>
    </w:pPr>
    <w:rPr>
      <w:rFonts w:eastAsia="Cambria"/>
    </w:rPr>
  </w:style>
  <w:style w:type="paragraph" w:customStyle="1" w:styleId="western">
    <w:name w:val="western"/>
    <w:basedOn w:val="Normal"/>
    <w:qFormat/>
    <w:rsid w:val="00E23E3B"/>
    <w:pPr>
      <w:suppressAutoHyphens/>
      <w:spacing w:before="280" w:after="280" w:line="240" w:lineRule="auto"/>
    </w:pPr>
    <w:rPr>
      <w:color w:val="000000"/>
    </w:rPr>
  </w:style>
  <w:style w:type="paragraph" w:customStyle="1" w:styleId="first">
    <w:name w:val="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23E3B"/>
    <w:pPr>
      <w:spacing w:after="0" w:line="240" w:lineRule="auto"/>
    </w:pPr>
  </w:style>
  <w:style w:type="paragraph" w:customStyle="1" w:styleId="TagsChar1Char">
    <w:name w:val="Tags Char1 Char"/>
    <w:basedOn w:val="Normal"/>
    <w:qFormat/>
    <w:rsid w:val="00E23E3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23E3B"/>
    <w:pPr>
      <w:spacing w:after="0" w:line="240" w:lineRule="auto"/>
    </w:pPr>
  </w:style>
  <w:style w:type="paragraph" w:customStyle="1" w:styleId="Cards1">
    <w:name w:val="Cards1"/>
    <w:basedOn w:val="Normal"/>
    <w:qFormat/>
    <w:rsid w:val="00E23E3B"/>
    <w:pPr>
      <w:spacing w:after="0" w:line="240" w:lineRule="auto"/>
    </w:pPr>
  </w:style>
  <w:style w:type="paragraph" w:customStyle="1" w:styleId="CardsUnderline">
    <w:name w:val="Cards + Underline"/>
    <w:basedOn w:val="Normal"/>
    <w:next w:val="Style3"/>
    <w:qFormat/>
    <w:rsid w:val="00E23E3B"/>
    <w:pPr>
      <w:spacing w:after="0" w:line="240" w:lineRule="auto"/>
    </w:pPr>
  </w:style>
  <w:style w:type="paragraph" w:customStyle="1" w:styleId="StyleNormalWebNormalWebChar1CharNormalWebCharCharC">
    <w:name w:val="Style Normal (Web)Normal (Web) Char1 CharNormal (Web) Char Char C..."/>
    <w:basedOn w:val="Title"/>
    <w:qFormat/>
    <w:rsid w:val="00E23E3B"/>
    <w:pPr>
      <w:pBdr>
        <w:bottom w:val="none" w:sz="0" w:space="0" w:color="auto"/>
      </w:pBdr>
      <w:spacing w:after="0"/>
      <w:contextualSpacing w:val="0"/>
    </w:pPr>
    <w:rPr>
      <w:rFonts w:ascii="Georgia" w:hAnsi="Georgia"/>
      <w:bCs w:val="0"/>
      <w:u w:val="none"/>
    </w:rPr>
  </w:style>
  <w:style w:type="paragraph" w:customStyle="1" w:styleId="Reference">
    <w:name w:val="Reference"/>
    <w:qFormat/>
    <w:rsid w:val="00E23E3B"/>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E23E3B"/>
    <w:pPr>
      <w:spacing w:after="0" w:line="240" w:lineRule="auto"/>
    </w:pPr>
  </w:style>
  <w:style w:type="paragraph" w:customStyle="1" w:styleId="StyleHeading2Heading2Char2CharHeading2Char1CharCharHead">
    <w:name w:val="Style Heading 2Heading 2 Char2 CharHeading 2 Char1 Char CharHead..."/>
    <w:basedOn w:val="Heading2"/>
    <w:qFormat/>
    <w:rsid w:val="00E23E3B"/>
    <w:pPr>
      <w:spacing w:before="480" w:line="240" w:lineRule="auto"/>
    </w:pPr>
  </w:style>
  <w:style w:type="paragraph" w:customStyle="1" w:styleId="Blocktitle0">
    <w:name w:val="Block title"/>
    <w:basedOn w:val="Heading1"/>
    <w:next w:val="Debate-EmphasizedText-F5"/>
    <w:autoRedefine/>
    <w:qFormat/>
    <w:rsid w:val="00E23E3B"/>
    <w:pPr>
      <w:spacing w:before="480" w:line="240" w:lineRule="auto"/>
    </w:pPr>
  </w:style>
  <w:style w:type="paragraph" w:customStyle="1" w:styleId="BlockHeading1">
    <w:name w:val="Block Heading 1"/>
    <w:basedOn w:val="Normal"/>
    <w:qFormat/>
    <w:rsid w:val="00E23E3B"/>
    <w:pPr>
      <w:spacing w:after="0" w:line="240" w:lineRule="auto"/>
    </w:pPr>
  </w:style>
  <w:style w:type="paragraph" w:customStyle="1" w:styleId="RepeatBlockHeading">
    <w:name w:val="Repeat Block Heading"/>
    <w:basedOn w:val="Normal"/>
    <w:next w:val="Underlining"/>
    <w:qFormat/>
    <w:rsid w:val="00E23E3B"/>
    <w:pPr>
      <w:spacing w:after="0" w:line="240" w:lineRule="auto"/>
    </w:pPr>
  </w:style>
  <w:style w:type="paragraph" w:customStyle="1" w:styleId="CardTag">
    <w:name w:val="Card Tag"/>
    <w:next w:val="CardNotUnderlined"/>
    <w:qFormat/>
    <w:rsid w:val="00E23E3B"/>
    <w:pPr>
      <w:spacing w:after="200" w:line="276" w:lineRule="auto"/>
    </w:pPr>
    <w:rPr>
      <w:rFonts w:eastAsiaTheme="minorHAnsi"/>
      <w:sz w:val="22"/>
      <w:szCs w:val="22"/>
    </w:rPr>
  </w:style>
  <w:style w:type="paragraph" w:customStyle="1" w:styleId="textsmall">
    <w:name w:val="textsmall"/>
    <w:basedOn w:val="Normal"/>
    <w:next w:val="MicroText0"/>
    <w:qFormat/>
    <w:rsid w:val="00E23E3B"/>
    <w:pPr>
      <w:spacing w:after="0" w:line="240" w:lineRule="auto"/>
    </w:pPr>
  </w:style>
  <w:style w:type="paragraph" w:customStyle="1" w:styleId="SmallCite">
    <w:name w:val="Small Cite"/>
    <w:basedOn w:val="Normal"/>
    <w:next w:val="BlockHeading1"/>
    <w:qFormat/>
    <w:rsid w:val="00E23E3B"/>
    <w:pPr>
      <w:spacing w:after="0" w:line="240" w:lineRule="auto"/>
    </w:pPr>
  </w:style>
  <w:style w:type="paragraph" w:customStyle="1" w:styleId="links1">
    <w:name w:val="links1"/>
    <w:basedOn w:val="Normal"/>
    <w:qFormat/>
    <w:rsid w:val="00E23E3B"/>
    <w:pPr>
      <w:spacing w:after="0" w:line="240" w:lineRule="auto"/>
    </w:pPr>
  </w:style>
  <w:style w:type="paragraph" w:customStyle="1" w:styleId="endtext">
    <w:name w:val="endtext"/>
    <w:basedOn w:val="Normal"/>
    <w:next w:val="CardTag"/>
    <w:qFormat/>
    <w:rsid w:val="00E23E3B"/>
    <w:pPr>
      <w:spacing w:after="0" w:line="240" w:lineRule="auto"/>
    </w:pPr>
  </w:style>
  <w:style w:type="paragraph" w:customStyle="1" w:styleId="g">
    <w:name w:val="g"/>
    <w:basedOn w:val="Normal"/>
    <w:next w:val="Paste"/>
    <w:qFormat/>
    <w:rsid w:val="00E23E3B"/>
    <w:pPr>
      <w:spacing w:after="0" w:line="240" w:lineRule="auto"/>
    </w:pPr>
  </w:style>
  <w:style w:type="paragraph" w:customStyle="1" w:styleId="Repeatheader">
    <w:name w:val="Repeat header"/>
    <w:basedOn w:val="Normal"/>
    <w:next w:val="noindent"/>
    <w:autoRedefine/>
    <w:qFormat/>
    <w:rsid w:val="00E23E3B"/>
    <w:pPr>
      <w:spacing w:after="0" w:line="240" w:lineRule="auto"/>
    </w:pPr>
  </w:style>
  <w:style w:type="paragraph" w:customStyle="1" w:styleId="StyleCardNotUnderlined8pt">
    <w:name w:val="Style Card Not Underlined + 8 pt"/>
    <w:basedOn w:val="Debate-CardTextUnderlined-F3"/>
    <w:next w:val="endtext"/>
    <w:qFormat/>
    <w:rsid w:val="00E23E3B"/>
    <w:pPr>
      <w:spacing w:after="0"/>
      <w:contextualSpacing w:val="0"/>
    </w:pPr>
    <w:rPr>
      <w:rFonts w:cstheme="minorBidi"/>
      <w:u w:val="none"/>
    </w:rPr>
  </w:style>
  <w:style w:type="paragraph" w:customStyle="1" w:styleId="CardNotUnderlined3">
    <w:name w:val="Card Not Underlined 3"/>
    <w:basedOn w:val="Debate-CardTextUnderlined-F3"/>
    <w:qFormat/>
    <w:rsid w:val="00E23E3B"/>
    <w:pPr>
      <w:spacing w:after="0"/>
      <w:contextualSpacing w:val="0"/>
    </w:pPr>
    <w:rPr>
      <w:rFonts w:cstheme="minorBidi"/>
      <w:u w:val="none"/>
    </w:rPr>
  </w:style>
  <w:style w:type="paragraph" w:customStyle="1" w:styleId="CardNotUnderlinedFinal">
    <w:name w:val="Card Not Underlined Final"/>
    <w:next w:val="g"/>
    <w:qFormat/>
    <w:rsid w:val="00E23E3B"/>
    <w:pPr>
      <w:spacing w:after="160" w:line="256" w:lineRule="auto"/>
    </w:pPr>
    <w:rPr>
      <w:rFonts w:eastAsiaTheme="minorHAnsi"/>
      <w:sz w:val="22"/>
      <w:szCs w:val="22"/>
    </w:rPr>
  </w:style>
  <w:style w:type="paragraph" w:customStyle="1" w:styleId="Numbering">
    <w:name w:val="Numbering"/>
    <w:basedOn w:val="Normal"/>
    <w:next w:val="Normal"/>
    <w:qFormat/>
    <w:rsid w:val="00E23E3B"/>
    <w:pPr>
      <w:spacing w:after="0" w:line="240" w:lineRule="auto"/>
    </w:pPr>
  </w:style>
  <w:style w:type="paragraph" w:customStyle="1" w:styleId="Un-IndexedHeading">
    <w:name w:val="Un-Indexed Heading"/>
    <w:basedOn w:val="Heading1"/>
    <w:next w:val="Normal"/>
    <w:qFormat/>
    <w:rsid w:val="00E23E3B"/>
    <w:pPr>
      <w:spacing w:before="480" w:line="240" w:lineRule="auto"/>
    </w:pPr>
  </w:style>
  <w:style w:type="paragraph" w:customStyle="1" w:styleId="Circle">
    <w:name w:val="Circle"/>
    <w:basedOn w:val="Normal"/>
    <w:next w:val="Normal"/>
    <w:qFormat/>
    <w:rsid w:val="00E23E3B"/>
    <w:pPr>
      <w:spacing w:after="0" w:line="240" w:lineRule="auto"/>
    </w:pPr>
  </w:style>
  <w:style w:type="character" w:customStyle="1" w:styleId="PageHeaderChar">
    <w:name w:val="Page Header Char"/>
    <w:link w:val="PageHeader"/>
    <w:locked/>
    <w:rsid w:val="00E23E3B"/>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E23E3B"/>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E23E3B"/>
    <w:pPr>
      <w:spacing w:after="160" w:line="256" w:lineRule="auto"/>
    </w:pPr>
    <w:rPr>
      <w:rFonts w:eastAsiaTheme="minorHAnsi"/>
      <w:sz w:val="22"/>
      <w:szCs w:val="22"/>
    </w:rPr>
  </w:style>
  <w:style w:type="paragraph" w:customStyle="1" w:styleId="Lettering">
    <w:name w:val="Lettering"/>
    <w:next w:val="Normal"/>
    <w:qFormat/>
    <w:rsid w:val="00E23E3B"/>
    <w:pPr>
      <w:spacing w:after="160" w:line="256" w:lineRule="auto"/>
    </w:pPr>
    <w:rPr>
      <w:rFonts w:eastAsiaTheme="minorHAnsi"/>
      <w:sz w:val="22"/>
      <w:szCs w:val="22"/>
    </w:rPr>
  </w:style>
  <w:style w:type="paragraph" w:customStyle="1" w:styleId="FileName">
    <w:name w:val="File Name"/>
    <w:basedOn w:val="Normal"/>
    <w:next w:val="Normal"/>
    <w:qFormat/>
    <w:rsid w:val="00E23E3B"/>
    <w:pPr>
      <w:spacing w:after="0" w:line="240" w:lineRule="auto"/>
    </w:pPr>
  </w:style>
  <w:style w:type="paragraph" w:customStyle="1" w:styleId="Pagination">
    <w:name w:val="Pagination"/>
    <w:basedOn w:val="Normal"/>
    <w:next w:val="Normal"/>
    <w:qFormat/>
    <w:rsid w:val="00E23E3B"/>
    <w:pPr>
      <w:spacing w:after="0" w:line="240" w:lineRule="auto"/>
    </w:pPr>
  </w:style>
  <w:style w:type="paragraph" w:customStyle="1" w:styleId="IndentedNumbering">
    <w:name w:val="Indented Numbering"/>
    <w:basedOn w:val="CardNotUnderlinedFinal"/>
    <w:next w:val="Normal"/>
    <w:qFormat/>
    <w:rsid w:val="00E23E3B"/>
  </w:style>
  <w:style w:type="paragraph" w:customStyle="1" w:styleId="CardContinued1">
    <w:name w:val="Card Continued 1"/>
    <w:basedOn w:val="Normal"/>
    <w:next w:val="Normal"/>
    <w:qFormat/>
    <w:rsid w:val="00E23E3B"/>
    <w:pPr>
      <w:spacing w:after="0" w:line="240" w:lineRule="auto"/>
    </w:pPr>
  </w:style>
  <w:style w:type="paragraph" w:customStyle="1" w:styleId="CardContinued2">
    <w:name w:val="Card Continued 2"/>
    <w:basedOn w:val="Circle"/>
    <w:next w:val="Normal"/>
    <w:qFormat/>
    <w:rsid w:val="00E23E3B"/>
  </w:style>
  <w:style w:type="paragraph" w:customStyle="1" w:styleId="Clearformatting">
    <w:name w:val="Clear formatting"/>
    <w:basedOn w:val="Normal"/>
    <w:next w:val="IndentedLettering"/>
    <w:qFormat/>
    <w:rsid w:val="00E23E3B"/>
    <w:pPr>
      <w:spacing w:after="0" w:line="240" w:lineRule="auto"/>
    </w:pPr>
  </w:style>
  <w:style w:type="paragraph" w:customStyle="1" w:styleId="SmallCardText">
    <w:name w:val="Small Card Text"/>
    <w:basedOn w:val="Lettering"/>
    <w:next w:val="FileName"/>
    <w:qFormat/>
    <w:rsid w:val="00E23E3B"/>
  </w:style>
  <w:style w:type="paragraph" w:customStyle="1" w:styleId="TAGFONT">
    <w:name w:val="TAG FONT"/>
    <w:basedOn w:val="Normal"/>
    <w:next w:val="Pagination"/>
    <w:autoRedefine/>
    <w:qFormat/>
    <w:rsid w:val="00E23E3B"/>
    <w:pPr>
      <w:spacing w:after="0" w:line="240" w:lineRule="auto"/>
    </w:pPr>
  </w:style>
  <w:style w:type="paragraph" w:customStyle="1" w:styleId="LanguageStrike">
    <w:name w:val="Language Strike"/>
    <w:basedOn w:val="Normal"/>
    <w:next w:val="Normal"/>
    <w:qFormat/>
    <w:rsid w:val="00E23E3B"/>
    <w:pPr>
      <w:spacing w:after="0" w:line="240" w:lineRule="auto"/>
    </w:pPr>
  </w:style>
  <w:style w:type="paragraph" w:customStyle="1" w:styleId="8point">
    <w:name w:val="8 point"/>
    <w:basedOn w:val="Normal"/>
    <w:next w:val="fullstory"/>
    <w:qFormat/>
    <w:rsid w:val="00E23E3B"/>
    <w:pPr>
      <w:spacing w:after="0" w:line="240" w:lineRule="auto"/>
    </w:pPr>
  </w:style>
  <w:style w:type="paragraph" w:customStyle="1" w:styleId="citationunderline">
    <w:name w:val="citation/underline"/>
    <w:autoRedefine/>
    <w:qFormat/>
    <w:rsid w:val="00E23E3B"/>
    <w:pPr>
      <w:spacing w:after="200" w:line="276" w:lineRule="auto"/>
    </w:pPr>
    <w:rPr>
      <w:rFonts w:eastAsiaTheme="minorHAnsi"/>
      <w:sz w:val="22"/>
      <w:szCs w:val="22"/>
    </w:rPr>
  </w:style>
  <w:style w:type="paragraph" w:customStyle="1" w:styleId="Style60">
    <w:name w:val="Style 6"/>
    <w:next w:val="8point"/>
    <w:qFormat/>
    <w:rsid w:val="00E23E3B"/>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E23E3B"/>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E23E3B"/>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E23E3B"/>
    <w:pPr>
      <w:spacing w:after="0" w:line="240" w:lineRule="auto"/>
    </w:pPr>
  </w:style>
  <w:style w:type="paragraph" w:customStyle="1" w:styleId="DateCitesAuthorChar">
    <w:name w:val="DateCitesAuthor Char"/>
    <w:basedOn w:val="Normal"/>
    <w:qFormat/>
    <w:rsid w:val="00E23E3B"/>
    <w:pPr>
      <w:spacing w:after="0" w:line="240" w:lineRule="auto"/>
    </w:pPr>
  </w:style>
  <w:style w:type="paragraph" w:customStyle="1" w:styleId="articlebodynormaltext">
    <w:name w:val="articlebody_normaltext"/>
    <w:basedOn w:val="Normal"/>
    <w:next w:val="Citation-Complete"/>
    <w:qFormat/>
    <w:rsid w:val="00E23E3B"/>
    <w:pPr>
      <w:spacing w:after="0" w:line="240" w:lineRule="auto"/>
    </w:pPr>
  </w:style>
  <w:style w:type="paragraph" w:customStyle="1" w:styleId="2909F619802848F09E01365C32F34654">
    <w:name w:val="2909F619802848F09E01365C32F34654"/>
    <w:next w:val="Citation-FirstLine"/>
    <w:qFormat/>
    <w:rsid w:val="00E23E3B"/>
    <w:pPr>
      <w:spacing w:after="200" w:line="276" w:lineRule="auto"/>
    </w:pPr>
    <w:rPr>
      <w:rFonts w:eastAsiaTheme="minorHAnsi"/>
      <w:sz w:val="22"/>
      <w:szCs w:val="22"/>
    </w:rPr>
  </w:style>
  <w:style w:type="paragraph" w:customStyle="1" w:styleId="D345FF3D873148C5AE3FBF3267827368">
    <w:name w:val="D345FF3D873148C5AE3FBF3267827368"/>
    <w:qFormat/>
    <w:rsid w:val="00E23E3B"/>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E23E3B"/>
    <w:pPr>
      <w:spacing w:after="0" w:line="240" w:lineRule="auto"/>
    </w:pPr>
  </w:style>
  <w:style w:type="paragraph" w:customStyle="1" w:styleId="Tag12">
    <w:name w:val="Tag12"/>
    <w:basedOn w:val="Normal"/>
    <w:next w:val="Smalltext"/>
    <w:qFormat/>
    <w:rsid w:val="00E23E3B"/>
    <w:pPr>
      <w:spacing w:after="0" w:line="240" w:lineRule="auto"/>
    </w:pPr>
  </w:style>
  <w:style w:type="paragraph" w:customStyle="1" w:styleId="StyleStyle411pt1">
    <w:name w:val="Style Style4 + 11 pt1"/>
    <w:basedOn w:val="Normal"/>
    <w:next w:val="cards0"/>
    <w:qFormat/>
    <w:rsid w:val="00E23E3B"/>
    <w:pPr>
      <w:spacing w:after="0" w:line="240" w:lineRule="auto"/>
    </w:pPr>
  </w:style>
  <w:style w:type="paragraph" w:customStyle="1" w:styleId="CM5">
    <w:name w:val="CM5"/>
    <w:basedOn w:val="Normal"/>
    <w:uiPriority w:val="99"/>
    <w:qFormat/>
    <w:rsid w:val="00E23E3B"/>
    <w:pPr>
      <w:spacing w:after="0" w:line="240" w:lineRule="auto"/>
    </w:pPr>
  </w:style>
  <w:style w:type="paragraph" w:customStyle="1" w:styleId="CM9">
    <w:name w:val="CM9"/>
    <w:basedOn w:val="Normal"/>
    <w:uiPriority w:val="99"/>
    <w:qFormat/>
    <w:rsid w:val="00E23E3B"/>
    <w:pPr>
      <w:spacing w:after="0" w:line="240" w:lineRule="auto"/>
    </w:pPr>
  </w:style>
  <w:style w:type="paragraph" w:customStyle="1" w:styleId="CM6">
    <w:name w:val="CM6"/>
    <w:basedOn w:val="Normal"/>
    <w:uiPriority w:val="99"/>
    <w:qFormat/>
    <w:rsid w:val="00E23E3B"/>
    <w:pPr>
      <w:spacing w:after="0" w:line="240" w:lineRule="auto"/>
    </w:pPr>
  </w:style>
  <w:style w:type="paragraph" w:customStyle="1" w:styleId="boldness">
    <w:name w:val="boldness"/>
    <w:basedOn w:val="Normal"/>
    <w:next w:val="TagCite"/>
    <w:qFormat/>
    <w:rsid w:val="00E23E3B"/>
    <w:pPr>
      <w:spacing w:after="0" w:line="240" w:lineRule="auto"/>
    </w:pPr>
  </w:style>
  <w:style w:type="paragraph" w:customStyle="1" w:styleId="CM21">
    <w:name w:val="CM21"/>
    <w:basedOn w:val="Normal"/>
    <w:uiPriority w:val="99"/>
    <w:qFormat/>
    <w:rsid w:val="00E23E3B"/>
    <w:pPr>
      <w:spacing w:after="0" w:line="240" w:lineRule="auto"/>
    </w:pPr>
  </w:style>
  <w:style w:type="paragraph" w:customStyle="1" w:styleId="CM22">
    <w:name w:val="CM22"/>
    <w:basedOn w:val="Normal"/>
    <w:uiPriority w:val="99"/>
    <w:qFormat/>
    <w:rsid w:val="00E23E3B"/>
    <w:pPr>
      <w:spacing w:after="0" w:line="240" w:lineRule="auto"/>
    </w:pPr>
  </w:style>
  <w:style w:type="paragraph" w:customStyle="1" w:styleId="CM4">
    <w:name w:val="CM4"/>
    <w:basedOn w:val="Normal"/>
    <w:uiPriority w:val="99"/>
    <w:qFormat/>
    <w:rsid w:val="00E23E3B"/>
    <w:pPr>
      <w:spacing w:after="0" w:line="240" w:lineRule="auto"/>
    </w:pPr>
  </w:style>
  <w:style w:type="paragraph" w:customStyle="1" w:styleId="Pa10">
    <w:name w:val="Pa10"/>
    <w:basedOn w:val="Normal"/>
    <w:uiPriority w:val="99"/>
    <w:qFormat/>
    <w:rsid w:val="00E23E3B"/>
    <w:pPr>
      <w:spacing w:after="0" w:line="240" w:lineRule="auto"/>
    </w:pPr>
  </w:style>
  <w:style w:type="paragraph" w:customStyle="1" w:styleId="Pa31">
    <w:name w:val="Pa3+1"/>
    <w:basedOn w:val="Normal"/>
    <w:uiPriority w:val="99"/>
    <w:qFormat/>
    <w:rsid w:val="00E23E3B"/>
    <w:pPr>
      <w:spacing w:after="0" w:line="240" w:lineRule="auto"/>
    </w:pPr>
  </w:style>
  <w:style w:type="paragraph" w:customStyle="1" w:styleId="Pa1">
    <w:name w:val="Pa1"/>
    <w:basedOn w:val="Normal"/>
    <w:qFormat/>
    <w:rsid w:val="00E23E3B"/>
    <w:pPr>
      <w:spacing w:after="0" w:line="240" w:lineRule="auto"/>
    </w:pPr>
  </w:style>
  <w:style w:type="paragraph" w:customStyle="1" w:styleId="Pa2">
    <w:name w:val="Pa2"/>
    <w:basedOn w:val="Normal"/>
    <w:qFormat/>
    <w:rsid w:val="00E23E3B"/>
    <w:pPr>
      <w:spacing w:after="0" w:line="240" w:lineRule="auto"/>
    </w:pPr>
  </w:style>
  <w:style w:type="paragraph" w:customStyle="1" w:styleId="FreeFormA">
    <w:name w:val="Free Form A"/>
    <w:next w:val="Pa10"/>
    <w:qFormat/>
    <w:rsid w:val="00E23E3B"/>
    <w:pPr>
      <w:spacing w:after="200" w:line="276" w:lineRule="auto"/>
    </w:pPr>
    <w:rPr>
      <w:rFonts w:eastAsiaTheme="minorHAnsi"/>
      <w:sz w:val="22"/>
      <w:szCs w:val="22"/>
    </w:rPr>
  </w:style>
  <w:style w:type="paragraph" w:customStyle="1" w:styleId="H4Tag">
    <w:name w:val="H4 (Tag)"/>
    <w:basedOn w:val="Normal"/>
    <w:next w:val="Pa31"/>
    <w:qFormat/>
    <w:rsid w:val="00E23E3B"/>
    <w:pPr>
      <w:spacing w:after="0" w:line="240" w:lineRule="auto"/>
    </w:pPr>
  </w:style>
  <w:style w:type="paragraph" w:customStyle="1" w:styleId="CardUpSize-Light">
    <w:name w:val="CardUpSize - Light"/>
    <w:basedOn w:val="Normal"/>
    <w:next w:val="Pa2"/>
    <w:qFormat/>
    <w:rsid w:val="00E23E3B"/>
    <w:pPr>
      <w:spacing w:after="0" w:line="240" w:lineRule="auto"/>
    </w:pPr>
  </w:style>
  <w:style w:type="paragraph" w:customStyle="1" w:styleId="CiteCardUpSize-Heavy">
    <w:name w:val="Cite // CardUpSize - Heavy"/>
    <w:basedOn w:val="Normal"/>
    <w:next w:val="H4Tag"/>
    <w:qFormat/>
    <w:rsid w:val="00E23E3B"/>
    <w:pPr>
      <w:spacing w:after="0" w:line="240" w:lineRule="auto"/>
    </w:pPr>
  </w:style>
  <w:style w:type="paragraph" w:customStyle="1" w:styleId="HotRouteCharCharCharCharChar">
    <w:name w:val="Hot Route! Char Char Char Char Char"/>
    <w:basedOn w:val="Normal"/>
    <w:next w:val="CardUpSize-Light"/>
    <w:qFormat/>
    <w:rsid w:val="00E23E3B"/>
    <w:pPr>
      <w:spacing w:after="0" w:line="240" w:lineRule="auto"/>
    </w:pPr>
  </w:style>
  <w:style w:type="paragraph" w:customStyle="1" w:styleId="SmallTextCharCharChar">
    <w:name w:val="Small Text Char Char Char"/>
    <w:basedOn w:val="Normal"/>
    <w:next w:val="CiteCardUpSize-Heavy"/>
    <w:qFormat/>
    <w:rsid w:val="00E23E3B"/>
    <w:pPr>
      <w:spacing w:after="0" w:line="240" w:lineRule="auto"/>
    </w:pPr>
  </w:style>
  <w:style w:type="paragraph" w:customStyle="1" w:styleId="UnderlineCharCharCharCharCharCharChar">
    <w:name w:val="Underline Char Char Char Char Char Char Char"/>
    <w:basedOn w:val="Normal"/>
    <w:qFormat/>
    <w:rsid w:val="00E23E3B"/>
    <w:pPr>
      <w:spacing w:after="0" w:line="240" w:lineRule="auto"/>
    </w:pPr>
  </w:style>
  <w:style w:type="paragraph" w:customStyle="1" w:styleId="Analytics0">
    <w:name w:val="Analytics"/>
    <w:basedOn w:val="Analytic2"/>
    <w:link w:val="AnalyticsChar0"/>
    <w:uiPriority w:val="4"/>
    <w:qFormat/>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E23E3B"/>
    <w:pPr>
      <w:spacing w:after="0" w:line="240" w:lineRule="auto"/>
    </w:pPr>
  </w:style>
  <w:style w:type="paragraph" w:customStyle="1" w:styleId="Tagandcite">
    <w:name w:val="Tag and cite"/>
    <w:basedOn w:val="Normal"/>
    <w:qFormat/>
    <w:rsid w:val="00E23E3B"/>
    <w:pPr>
      <w:spacing w:after="0" w:line="240" w:lineRule="auto"/>
    </w:pPr>
  </w:style>
  <w:style w:type="paragraph" w:customStyle="1" w:styleId="Textbody">
    <w:name w:val="Text body"/>
    <w:basedOn w:val="SmalltextCharCharChar0"/>
    <w:next w:val="WW-Default"/>
    <w:qFormat/>
    <w:rsid w:val="00E23E3B"/>
  </w:style>
  <w:style w:type="paragraph" w:customStyle="1" w:styleId="comments">
    <w:name w:val="comments"/>
    <w:basedOn w:val="Normal"/>
    <w:next w:val="Standard"/>
    <w:qFormat/>
    <w:rsid w:val="00E23E3B"/>
    <w:pPr>
      <w:spacing w:after="0" w:line="240" w:lineRule="auto"/>
    </w:pPr>
  </w:style>
  <w:style w:type="paragraph" w:customStyle="1" w:styleId="Default1">
    <w:name w:val="Default1"/>
    <w:basedOn w:val="Normal"/>
    <w:uiPriority w:val="99"/>
    <w:qFormat/>
    <w:rsid w:val="00E23E3B"/>
    <w:pPr>
      <w:spacing w:after="0" w:line="240" w:lineRule="auto"/>
    </w:pPr>
  </w:style>
  <w:style w:type="paragraph" w:customStyle="1" w:styleId="NFAPWPheader">
    <w:name w:val="NFAP WP header"/>
    <w:basedOn w:val="Normal"/>
    <w:uiPriority w:val="99"/>
    <w:qFormat/>
    <w:rsid w:val="00E23E3B"/>
    <w:pPr>
      <w:spacing w:after="0" w:line="240" w:lineRule="auto"/>
    </w:pPr>
  </w:style>
  <w:style w:type="paragraph" w:customStyle="1" w:styleId="UnderlinedCardText">
    <w:name w:val="Underlined Card Text"/>
    <w:basedOn w:val="Normal"/>
    <w:next w:val="Circled"/>
    <w:qFormat/>
    <w:rsid w:val="00E23E3B"/>
    <w:pPr>
      <w:spacing w:after="0" w:line="240" w:lineRule="auto"/>
    </w:pPr>
  </w:style>
  <w:style w:type="paragraph" w:customStyle="1" w:styleId="cardtextemphasis">
    <w:name w:val="card text emphasis"/>
    <w:basedOn w:val="Circled"/>
    <w:next w:val="MinimizedText"/>
    <w:qFormat/>
    <w:rsid w:val="00E23E3B"/>
    <w:pPr>
      <w:spacing w:line="240" w:lineRule="auto"/>
    </w:pPr>
    <w:rPr>
      <w:rFonts w:eastAsiaTheme="minorHAnsi"/>
      <w:b w:val="0"/>
      <w:szCs w:val="22"/>
      <w:u w:val="none"/>
    </w:rPr>
  </w:style>
  <w:style w:type="paragraph" w:customStyle="1" w:styleId="CiteCharChar">
    <w:name w:val="Cite Char Char"/>
    <w:basedOn w:val="Normal"/>
    <w:next w:val="Normal"/>
    <w:qFormat/>
    <w:rsid w:val="00E23E3B"/>
    <w:pPr>
      <w:spacing w:after="0" w:line="240" w:lineRule="auto"/>
    </w:pPr>
  </w:style>
  <w:style w:type="paragraph" w:customStyle="1" w:styleId="CiteCard">
    <w:name w:val="Cite_Card"/>
    <w:next w:val="CiteCharChar"/>
    <w:qFormat/>
    <w:rsid w:val="00E23E3B"/>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E23E3B"/>
    <w:pPr>
      <w:spacing w:after="0" w:line="240" w:lineRule="auto"/>
    </w:pPr>
  </w:style>
  <w:style w:type="paragraph" w:customStyle="1" w:styleId="CiteCardCharChar">
    <w:name w:val="Cite_Card Char Char"/>
    <w:autoRedefine/>
    <w:qFormat/>
    <w:rsid w:val="00E23E3B"/>
    <w:pPr>
      <w:spacing w:after="200" w:line="276" w:lineRule="auto"/>
    </w:pPr>
    <w:rPr>
      <w:rFonts w:eastAsiaTheme="minorHAnsi"/>
      <w:sz w:val="22"/>
      <w:szCs w:val="22"/>
    </w:rPr>
  </w:style>
  <w:style w:type="paragraph" w:customStyle="1" w:styleId="CiteCardCharCharChar">
    <w:name w:val="Cite_Card Char Char Char"/>
    <w:qFormat/>
    <w:rsid w:val="00E23E3B"/>
    <w:pPr>
      <w:spacing w:after="200" w:line="276" w:lineRule="auto"/>
    </w:pPr>
    <w:rPr>
      <w:rFonts w:eastAsiaTheme="minorHAnsi"/>
      <w:sz w:val="22"/>
      <w:szCs w:val="22"/>
    </w:rPr>
  </w:style>
  <w:style w:type="paragraph" w:customStyle="1" w:styleId="heading0">
    <w:name w:val="heading"/>
    <w:basedOn w:val="Normal"/>
    <w:next w:val="BoldandUnderlineChar"/>
    <w:qFormat/>
    <w:rsid w:val="00E23E3B"/>
    <w:pPr>
      <w:spacing w:after="0" w:line="240" w:lineRule="auto"/>
    </w:pPr>
  </w:style>
  <w:style w:type="paragraph" w:customStyle="1" w:styleId="Little">
    <w:name w:val="Little"/>
    <w:basedOn w:val="Normal"/>
    <w:qFormat/>
    <w:rsid w:val="00E23E3B"/>
    <w:pPr>
      <w:spacing w:after="0" w:line="240" w:lineRule="auto"/>
    </w:pPr>
  </w:style>
  <w:style w:type="paragraph" w:customStyle="1" w:styleId="DebateHeader">
    <w:name w:val="Debate Header"/>
    <w:basedOn w:val="Normal"/>
    <w:next w:val="Normal"/>
    <w:autoRedefine/>
    <w:qFormat/>
    <w:rsid w:val="00E23E3B"/>
    <w:pPr>
      <w:spacing w:after="0" w:line="240" w:lineRule="auto"/>
    </w:pPr>
  </w:style>
  <w:style w:type="paragraph" w:customStyle="1" w:styleId="articletitle">
    <w:name w:val="article_title"/>
    <w:basedOn w:val="Normal"/>
    <w:qFormat/>
    <w:rsid w:val="00E23E3B"/>
    <w:pPr>
      <w:spacing w:after="0" w:line="240" w:lineRule="auto"/>
    </w:pPr>
  </w:style>
  <w:style w:type="paragraph" w:customStyle="1" w:styleId="Unhighlighted">
    <w:name w:val="Unhighlighted"/>
    <w:basedOn w:val="Normal"/>
    <w:next w:val="TagCite1"/>
    <w:autoRedefine/>
    <w:qFormat/>
    <w:rsid w:val="00E23E3B"/>
    <w:pPr>
      <w:spacing w:after="0" w:line="240" w:lineRule="auto"/>
    </w:pPr>
  </w:style>
  <w:style w:type="paragraph" w:customStyle="1" w:styleId="Caption1">
    <w:name w:val="Caption1"/>
    <w:basedOn w:val="Normal"/>
    <w:qFormat/>
    <w:rsid w:val="00E23E3B"/>
    <w:pPr>
      <w:spacing w:after="0" w:line="240" w:lineRule="auto"/>
    </w:pPr>
  </w:style>
  <w:style w:type="paragraph" w:customStyle="1" w:styleId="StylecardUnderline">
    <w:name w:val="Style card + Underline"/>
    <w:basedOn w:val="CiteSpacing"/>
    <w:next w:val="Unhighlighted"/>
    <w:qFormat/>
    <w:rsid w:val="00E23E3B"/>
    <w:pPr>
      <w:spacing w:line="240" w:lineRule="auto"/>
    </w:pPr>
  </w:style>
  <w:style w:type="paragraph" w:customStyle="1" w:styleId="TagF3">
    <w:name w:val="Tag (F3)"/>
    <w:next w:val="Caption1"/>
    <w:qFormat/>
    <w:rsid w:val="00E23E3B"/>
    <w:pPr>
      <w:spacing w:after="200" w:line="276" w:lineRule="auto"/>
    </w:pPr>
    <w:rPr>
      <w:rFonts w:eastAsiaTheme="minorHAnsi"/>
      <w:sz w:val="22"/>
      <w:szCs w:val="22"/>
    </w:rPr>
  </w:style>
  <w:style w:type="paragraph" w:customStyle="1" w:styleId="i1">
    <w:name w:val="i1"/>
    <w:basedOn w:val="Normal"/>
    <w:qFormat/>
    <w:rsid w:val="00E23E3B"/>
    <w:pPr>
      <w:spacing w:after="0" w:line="240" w:lineRule="auto"/>
    </w:pPr>
  </w:style>
  <w:style w:type="paragraph" w:customStyle="1" w:styleId="style14">
    <w:name w:val="style14"/>
    <w:basedOn w:val="Normal"/>
    <w:next w:val="Heading1"/>
    <w:qFormat/>
    <w:rsid w:val="00E23E3B"/>
    <w:pPr>
      <w:spacing w:after="0" w:line="240" w:lineRule="auto"/>
    </w:pPr>
  </w:style>
  <w:style w:type="paragraph" w:customStyle="1" w:styleId="CardTagCite1Char">
    <w:name w:val="Card Tag + Cite #1 Char"/>
    <w:basedOn w:val="Normal"/>
    <w:qFormat/>
    <w:rsid w:val="00E23E3B"/>
    <w:pPr>
      <w:spacing w:after="0" w:line="240" w:lineRule="auto"/>
    </w:pPr>
  </w:style>
  <w:style w:type="paragraph" w:customStyle="1" w:styleId="articlebody">
    <w:name w:val="articlebody"/>
    <w:basedOn w:val="Normal"/>
    <w:next w:val="i1"/>
    <w:qFormat/>
    <w:rsid w:val="00E23E3B"/>
    <w:pPr>
      <w:spacing w:after="0" w:line="240" w:lineRule="auto"/>
    </w:pPr>
  </w:style>
  <w:style w:type="paragraph" w:customStyle="1" w:styleId="CiteCardCharCharCharCharCharCharChar">
    <w:name w:val="Cite_Card Char Char Char Char Char Char Char"/>
    <w:next w:val="CardTagCite1Char"/>
    <w:autoRedefine/>
    <w:qFormat/>
    <w:rsid w:val="00E23E3B"/>
    <w:pPr>
      <w:spacing w:after="200" w:line="276" w:lineRule="auto"/>
    </w:pPr>
    <w:rPr>
      <w:rFonts w:eastAsiaTheme="minorHAnsi"/>
      <w:sz w:val="22"/>
      <w:szCs w:val="22"/>
    </w:rPr>
  </w:style>
  <w:style w:type="paragraph" w:customStyle="1" w:styleId="foldie">
    <w:name w:val="foldie"/>
    <w:basedOn w:val="BoldandUnderlineChar"/>
    <w:next w:val="HotRoute0"/>
    <w:qFormat/>
    <w:rsid w:val="00E23E3B"/>
  </w:style>
  <w:style w:type="paragraph" w:customStyle="1" w:styleId="billtextsection">
    <w:name w:val="bill_text_section"/>
    <w:basedOn w:val="Normal"/>
    <w:next w:val="articlebody"/>
    <w:qFormat/>
    <w:rsid w:val="00E23E3B"/>
    <w:pPr>
      <w:spacing w:after="0" w:line="240" w:lineRule="auto"/>
    </w:pPr>
  </w:style>
  <w:style w:type="paragraph" w:customStyle="1" w:styleId="Pa3">
    <w:name w:val="Pa3"/>
    <w:basedOn w:val="Normal"/>
    <w:qFormat/>
    <w:rsid w:val="00E23E3B"/>
    <w:pPr>
      <w:spacing w:after="0" w:line="240" w:lineRule="auto"/>
    </w:pPr>
  </w:style>
  <w:style w:type="paragraph" w:customStyle="1" w:styleId="Normaltext0">
    <w:name w:val="Normal text"/>
    <w:basedOn w:val="Normal"/>
    <w:autoRedefine/>
    <w:qFormat/>
    <w:rsid w:val="00E23E3B"/>
    <w:pPr>
      <w:spacing w:after="0" w:line="240" w:lineRule="auto"/>
    </w:pPr>
  </w:style>
  <w:style w:type="paragraph" w:customStyle="1" w:styleId="underlinedcard0">
    <w:name w:val="underlined card"/>
    <w:basedOn w:val="Normal"/>
    <w:next w:val="Pa3"/>
    <w:autoRedefine/>
    <w:qFormat/>
    <w:rsid w:val="00E23E3B"/>
    <w:pPr>
      <w:spacing w:after="0" w:line="240" w:lineRule="auto"/>
    </w:pPr>
  </w:style>
  <w:style w:type="paragraph" w:customStyle="1" w:styleId="Debate-CardTagandCite-F6">
    <w:name w:val="Debate- Card Tag and Cite- F6"/>
    <w:basedOn w:val="Normal"/>
    <w:next w:val="Normaltext0"/>
    <w:qFormat/>
    <w:rsid w:val="00E23E3B"/>
    <w:pPr>
      <w:spacing w:after="0" w:line="240" w:lineRule="auto"/>
    </w:pPr>
  </w:style>
  <w:style w:type="paragraph" w:customStyle="1" w:styleId="BLOCKTITLE3">
    <w:name w:val="BLOCK TITLE"/>
    <w:basedOn w:val="Normal"/>
    <w:qFormat/>
    <w:rsid w:val="00E23E3B"/>
    <w:pPr>
      <w:spacing w:after="0" w:line="240" w:lineRule="auto"/>
    </w:pPr>
  </w:style>
  <w:style w:type="paragraph" w:customStyle="1" w:styleId="StyleNormalWeb10pt">
    <w:name w:val="Style Normal (Web) + 10 pt"/>
    <w:basedOn w:val="Title"/>
    <w:next w:val="Boldunderline"/>
    <w:qFormat/>
    <w:rsid w:val="00E23E3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23E3B"/>
    <w:pPr>
      <w:spacing w:after="0" w:line="240" w:lineRule="auto"/>
    </w:pPr>
  </w:style>
  <w:style w:type="paragraph" w:customStyle="1" w:styleId="UnunderlinedText">
    <w:name w:val="Ununderlined Text"/>
    <w:basedOn w:val="Normal"/>
    <w:next w:val="card0"/>
    <w:autoRedefine/>
    <w:qFormat/>
    <w:rsid w:val="00E23E3B"/>
    <w:pPr>
      <w:spacing w:after="0" w:line="240" w:lineRule="auto"/>
    </w:pPr>
  </w:style>
  <w:style w:type="paragraph" w:customStyle="1" w:styleId="ReallyfuckingsmallCharCharChar">
    <w:name w:val="Really fucking small Char Char Char"/>
    <w:basedOn w:val="Normal"/>
    <w:next w:val="NoSpacing"/>
    <w:qFormat/>
    <w:rsid w:val="00E23E3B"/>
    <w:pPr>
      <w:spacing w:after="0" w:line="240" w:lineRule="auto"/>
    </w:pPr>
  </w:style>
  <w:style w:type="paragraph" w:customStyle="1" w:styleId="CardDownx1">
    <w:name w:val="CardDown x1"/>
    <w:basedOn w:val="Normal"/>
    <w:next w:val="Regular"/>
    <w:qFormat/>
    <w:rsid w:val="00E23E3B"/>
    <w:pPr>
      <w:spacing w:after="0" w:line="240" w:lineRule="auto"/>
    </w:pPr>
  </w:style>
  <w:style w:type="paragraph" w:customStyle="1" w:styleId="CardDownx15">
    <w:name w:val="CardDown x1.5"/>
    <w:basedOn w:val="Normal"/>
    <w:qFormat/>
    <w:rsid w:val="00E23E3B"/>
    <w:pPr>
      <w:spacing w:after="0" w:line="240" w:lineRule="auto"/>
    </w:pPr>
  </w:style>
  <w:style w:type="paragraph" w:customStyle="1" w:styleId="Reallyfuckingsmall">
    <w:name w:val="Really fucking small"/>
    <w:basedOn w:val="Normal"/>
    <w:qFormat/>
    <w:rsid w:val="00E23E3B"/>
    <w:pPr>
      <w:spacing w:after="0" w:line="240" w:lineRule="auto"/>
    </w:pPr>
  </w:style>
  <w:style w:type="paragraph" w:customStyle="1" w:styleId="FullCite">
    <w:name w:val="Full Cite"/>
    <w:basedOn w:val="Normal"/>
    <w:next w:val="Normal"/>
    <w:qFormat/>
    <w:rsid w:val="00E23E3B"/>
    <w:pPr>
      <w:spacing w:after="0" w:line="240" w:lineRule="auto"/>
    </w:pPr>
  </w:style>
  <w:style w:type="paragraph" w:customStyle="1" w:styleId="CiteTag">
    <w:name w:val="Cite/Tag"/>
    <w:basedOn w:val="Normal"/>
    <w:qFormat/>
    <w:rsid w:val="00E23E3B"/>
    <w:pPr>
      <w:spacing w:after="0" w:line="240" w:lineRule="auto"/>
    </w:pPr>
  </w:style>
  <w:style w:type="paragraph" w:customStyle="1" w:styleId="cardtext4">
    <w:name w:val="cardtext"/>
    <w:basedOn w:val="Normal"/>
    <w:next w:val="Reallyfuckingsmall"/>
    <w:qFormat/>
    <w:rsid w:val="00E23E3B"/>
    <w:pPr>
      <w:spacing w:after="0" w:line="240" w:lineRule="auto"/>
    </w:pPr>
  </w:style>
  <w:style w:type="paragraph" w:customStyle="1" w:styleId="Heading5SizeDown">
    <w:name w:val="Heading 5 Size Down"/>
    <w:basedOn w:val="Normal"/>
    <w:autoRedefine/>
    <w:qFormat/>
    <w:rsid w:val="00E23E3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23E3B"/>
    <w:pPr>
      <w:spacing w:after="0" w:line="240" w:lineRule="auto"/>
    </w:pPr>
  </w:style>
  <w:style w:type="paragraph" w:customStyle="1" w:styleId="StyleStyleCardTextLeft-075Right0">
    <w:name w:val="Style Style Card Text + Left:  -0.75&quot; + Right:  0&quot;"/>
    <w:basedOn w:val="Normal"/>
    <w:next w:val="evidencetext"/>
    <w:autoRedefine/>
    <w:qFormat/>
    <w:rsid w:val="00E23E3B"/>
    <w:pPr>
      <w:spacing w:after="0" w:line="240" w:lineRule="auto"/>
    </w:pPr>
  </w:style>
  <w:style w:type="paragraph" w:customStyle="1" w:styleId="ecxmsonormal">
    <w:name w:val="ecxmsonormal"/>
    <w:basedOn w:val="Normal"/>
    <w:qFormat/>
    <w:rsid w:val="00E23E3B"/>
    <w:pPr>
      <w:spacing w:after="0" w:line="240" w:lineRule="auto"/>
    </w:pPr>
  </w:style>
  <w:style w:type="paragraph" w:customStyle="1" w:styleId="DebateUnderlineBold">
    <w:name w:val="Debate Underline Bold"/>
    <w:basedOn w:val="Cardtext0"/>
    <w:qFormat/>
    <w:rsid w:val="00E23E3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23E3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23E3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23E3B"/>
  </w:style>
  <w:style w:type="paragraph" w:customStyle="1" w:styleId="Highlighting">
    <w:name w:val="Highlighting"/>
    <w:basedOn w:val="Normal"/>
    <w:next w:val="StyleStyleevidencetextBorderSinglesolidlineAuto05"/>
    <w:autoRedefine/>
    <w:qFormat/>
    <w:rsid w:val="00E23E3B"/>
    <w:pPr>
      <w:spacing w:after="0" w:line="240" w:lineRule="auto"/>
    </w:pPr>
  </w:style>
  <w:style w:type="paragraph" w:customStyle="1" w:styleId="CiteCharCharCharChar">
    <w:name w:val="Cite Char Char Char Char"/>
    <w:basedOn w:val="Normal"/>
    <w:next w:val="Normal"/>
    <w:qFormat/>
    <w:rsid w:val="00E23E3B"/>
    <w:pPr>
      <w:spacing w:after="0" w:line="240" w:lineRule="auto"/>
    </w:pPr>
  </w:style>
  <w:style w:type="paragraph" w:customStyle="1" w:styleId="UnderliningCharChar1CharChar">
    <w:name w:val="Underlining Char Char1 Char Char"/>
    <w:basedOn w:val="Normal"/>
    <w:next w:val="Normal"/>
    <w:qFormat/>
    <w:rsid w:val="00E23E3B"/>
    <w:pPr>
      <w:spacing w:after="0" w:line="240" w:lineRule="auto"/>
    </w:pPr>
  </w:style>
  <w:style w:type="paragraph" w:customStyle="1" w:styleId="CiteCharCharCharCharChar">
    <w:name w:val="Cite Char Char Char Char Char"/>
    <w:basedOn w:val="Normal"/>
    <w:next w:val="Normal"/>
    <w:qFormat/>
    <w:rsid w:val="00E23E3B"/>
    <w:pPr>
      <w:spacing w:after="0" w:line="240" w:lineRule="auto"/>
    </w:pPr>
  </w:style>
  <w:style w:type="paragraph" w:customStyle="1" w:styleId="UnderliningCharChar">
    <w:name w:val="Underlining Char Char"/>
    <w:basedOn w:val="Normal"/>
    <w:next w:val="Normal"/>
    <w:qFormat/>
    <w:rsid w:val="00E23E3B"/>
    <w:pPr>
      <w:spacing w:after="0" w:line="240" w:lineRule="auto"/>
    </w:pPr>
  </w:style>
  <w:style w:type="paragraph" w:customStyle="1" w:styleId="Style120">
    <w:name w:val="Style 12"/>
    <w:qFormat/>
    <w:rsid w:val="00E23E3B"/>
    <w:pPr>
      <w:spacing w:after="200" w:line="276" w:lineRule="auto"/>
    </w:pPr>
    <w:rPr>
      <w:rFonts w:eastAsiaTheme="minorHAnsi"/>
      <w:sz w:val="22"/>
      <w:szCs w:val="22"/>
    </w:rPr>
  </w:style>
  <w:style w:type="paragraph" w:customStyle="1" w:styleId="Style7">
    <w:name w:val="Style 7"/>
    <w:next w:val="CiteCharCharCharCharChar"/>
    <w:qFormat/>
    <w:rsid w:val="00E23E3B"/>
    <w:pPr>
      <w:spacing w:after="200" w:line="276" w:lineRule="auto"/>
    </w:pPr>
    <w:rPr>
      <w:rFonts w:eastAsiaTheme="minorHAnsi"/>
      <w:sz w:val="22"/>
      <w:szCs w:val="22"/>
    </w:rPr>
  </w:style>
  <w:style w:type="paragraph" w:customStyle="1" w:styleId="Style9">
    <w:name w:val="Style 9"/>
    <w:qFormat/>
    <w:rsid w:val="00E23E3B"/>
    <w:pPr>
      <w:spacing w:after="200" w:line="276" w:lineRule="auto"/>
    </w:pPr>
    <w:rPr>
      <w:rFonts w:eastAsiaTheme="minorHAnsi"/>
      <w:sz w:val="22"/>
      <w:szCs w:val="22"/>
    </w:rPr>
  </w:style>
  <w:style w:type="paragraph" w:customStyle="1" w:styleId="Emphasis3">
    <w:name w:val="Emphasis3"/>
    <w:next w:val="UnderliningCharChar"/>
    <w:qFormat/>
    <w:rsid w:val="00E23E3B"/>
    <w:pPr>
      <w:spacing w:after="200" w:line="276" w:lineRule="auto"/>
    </w:pPr>
    <w:rPr>
      <w:rFonts w:eastAsiaTheme="minorHAnsi"/>
      <w:sz w:val="22"/>
      <w:szCs w:val="22"/>
    </w:rPr>
  </w:style>
  <w:style w:type="paragraph" w:customStyle="1" w:styleId="SmallCard">
    <w:name w:val="Small Card"/>
    <w:basedOn w:val="Normal"/>
    <w:next w:val="Style7"/>
    <w:qFormat/>
    <w:rsid w:val="00E23E3B"/>
    <w:pPr>
      <w:spacing w:after="0" w:line="240" w:lineRule="auto"/>
    </w:pPr>
  </w:style>
  <w:style w:type="paragraph" w:customStyle="1" w:styleId="BreifTitle">
    <w:name w:val="Breif Title"/>
    <w:basedOn w:val="Normal"/>
    <w:next w:val="Style9"/>
    <w:autoRedefine/>
    <w:qFormat/>
    <w:rsid w:val="00E23E3B"/>
    <w:pPr>
      <w:spacing w:after="0" w:line="240" w:lineRule="auto"/>
    </w:pPr>
  </w:style>
  <w:style w:type="paragraph" w:customStyle="1" w:styleId="Normal10pt">
    <w:name w:val="Normal + 10 pt"/>
    <w:basedOn w:val="Normal"/>
    <w:next w:val="Emphasis3"/>
    <w:qFormat/>
    <w:rsid w:val="00E23E3B"/>
    <w:pPr>
      <w:spacing w:after="0" w:line="240" w:lineRule="auto"/>
    </w:pPr>
  </w:style>
  <w:style w:type="paragraph" w:customStyle="1" w:styleId="formfldssel">
    <w:name w:val="formfldssel"/>
    <w:basedOn w:val="Normal"/>
    <w:qFormat/>
    <w:rsid w:val="00E23E3B"/>
    <w:pPr>
      <w:spacing w:after="0" w:line="240" w:lineRule="auto"/>
    </w:pPr>
  </w:style>
  <w:style w:type="paragraph" w:customStyle="1" w:styleId="hpleftlk">
    <w:name w:val="hpleftlk"/>
    <w:basedOn w:val="Normal"/>
    <w:next w:val="SmallCard"/>
    <w:qFormat/>
    <w:rsid w:val="00E23E3B"/>
    <w:pPr>
      <w:spacing w:after="0" w:line="240" w:lineRule="auto"/>
    </w:pPr>
  </w:style>
  <w:style w:type="paragraph" w:customStyle="1" w:styleId="lblu">
    <w:name w:val="lblu"/>
    <w:basedOn w:val="Normal"/>
    <w:next w:val="BreifTitle"/>
    <w:qFormat/>
    <w:rsid w:val="00E23E3B"/>
    <w:pPr>
      <w:spacing w:after="0" w:line="240" w:lineRule="auto"/>
    </w:pPr>
  </w:style>
  <w:style w:type="paragraph" w:customStyle="1" w:styleId="Underlinestyle">
    <w:name w:val="Underlinestyle"/>
    <w:basedOn w:val="Normal"/>
    <w:next w:val="Normal10pt"/>
    <w:qFormat/>
    <w:rsid w:val="00E23E3B"/>
    <w:pPr>
      <w:spacing w:after="0" w:line="240" w:lineRule="auto"/>
    </w:pPr>
  </w:style>
  <w:style w:type="paragraph" w:customStyle="1" w:styleId="DebateCiteCharChar">
    <w:name w:val="Debate Cite Char Char"/>
    <w:basedOn w:val="Normal"/>
    <w:next w:val="formfldssel"/>
    <w:autoRedefine/>
    <w:qFormat/>
    <w:rsid w:val="00E23E3B"/>
    <w:pPr>
      <w:spacing w:after="0" w:line="240" w:lineRule="auto"/>
    </w:pPr>
  </w:style>
  <w:style w:type="paragraph" w:customStyle="1" w:styleId="StyleTagandCiteFranklinGothicDemi">
    <w:name w:val="Style Tag and Cite + Franklin Gothic Demi"/>
    <w:basedOn w:val="HotRoute"/>
    <w:next w:val="lblu"/>
    <w:autoRedefine/>
    <w:qFormat/>
    <w:rsid w:val="00E23E3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23E3B"/>
  </w:style>
  <w:style w:type="paragraph" w:customStyle="1" w:styleId="CiteCard0">
    <w:name w:val="Cite/Card"/>
    <w:basedOn w:val="Normal"/>
    <w:next w:val="StyleTagandCiteFranklinGothicDemi"/>
    <w:qFormat/>
    <w:rsid w:val="00E23E3B"/>
    <w:pPr>
      <w:spacing w:after="0" w:line="240" w:lineRule="auto"/>
    </w:pPr>
  </w:style>
  <w:style w:type="paragraph" w:customStyle="1" w:styleId="tagCharCharCharCharCharCharChar">
    <w:name w:val="tag Char Char Char Char Char Char Char"/>
    <w:basedOn w:val="Normal"/>
    <w:next w:val="StyleStyleTagandCiteFranklinGothicDemi11pt"/>
    <w:qFormat/>
    <w:rsid w:val="00E23E3B"/>
    <w:pPr>
      <w:spacing w:after="0" w:line="240" w:lineRule="auto"/>
    </w:pPr>
  </w:style>
  <w:style w:type="paragraph" w:customStyle="1" w:styleId="title-bold-medium">
    <w:name w:val="title-bold-medium"/>
    <w:basedOn w:val="Normal"/>
    <w:next w:val="TagCite2"/>
    <w:qFormat/>
    <w:rsid w:val="00E23E3B"/>
    <w:pPr>
      <w:spacing w:after="0" w:line="240" w:lineRule="auto"/>
    </w:pPr>
  </w:style>
  <w:style w:type="paragraph" w:customStyle="1" w:styleId="lact">
    <w:name w:val="lact"/>
    <w:basedOn w:val="Normal"/>
    <w:next w:val="CiteCard0"/>
    <w:qFormat/>
    <w:rsid w:val="00E23E3B"/>
    <w:pPr>
      <w:spacing w:after="0" w:line="240" w:lineRule="auto"/>
    </w:pPr>
  </w:style>
  <w:style w:type="paragraph" w:customStyle="1" w:styleId="shellscontentions">
    <w:name w:val="shells/contentions"/>
    <w:basedOn w:val="DebateCiteCharChar"/>
    <w:next w:val="tagCharCharCharCharCharCharChar"/>
    <w:qFormat/>
    <w:rsid w:val="00E23E3B"/>
  </w:style>
  <w:style w:type="paragraph" w:customStyle="1" w:styleId="BriefTitle1">
    <w:name w:val="Brief Title 1"/>
    <w:basedOn w:val="Normal"/>
    <w:next w:val="title-bold-medium"/>
    <w:qFormat/>
    <w:rsid w:val="00E23E3B"/>
    <w:pPr>
      <w:spacing w:after="0" w:line="240" w:lineRule="auto"/>
    </w:pPr>
  </w:style>
  <w:style w:type="paragraph" w:customStyle="1" w:styleId="ShellTitles">
    <w:name w:val="ShellTitles"/>
    <w:basedOn w:val="Normal"/>
    <w:next w:val="shellscontentions"/>
    <w:qFormat/>
    <w:rsid w:val="00E23E3B"/>
    <w:pPr>
      <w:spacing w:after="0" w:line="240" w:lineRule="auto"/>
    </w:pPr>
  </w:style>
  <w:style w:type="paragraph" w:customStyle="1" w:styleId="ToRead">
    <w:name w:val="To Read"/>
    <w:basedOn w:val="Normal"/>
    <w:qFormat/>
    <w:rsid w:val="00E23E3B"/>
    <w:pPr>
      <w:spacing w:after="0" w:line="240" w:lineRule="auto"/>
    </w:pPr>
  </w:style>
  <w:style w:type="paragraph" w:customStyle="1" w:styleId="Style21">
    <w:name w:val="Style 2"/>
    <w:basedOn w:val="Normal"/>
    <w:next w:val="ShellTitles"/>
    <w:qFormat/>
    <w:rsid w:val="00E23E3B"/>
    <w:pPr>
      <w:spacing w:after="0" w:line="240" w:lineRule="auto"/>
    </w:pPr>
  </w:style>
  <w:style w:type="paragraph" w:customStyle="1" w:styleId="Style40">
    <w:name w:val="Style 4"/>
    <w:basedOn w:val="Normal"/>
    <w:qFormat/>
    <w:rsid w:val="00E23E3B"/>
    <w:pPr>
      <w:spacing w:after="0" w:line="240" w:lineRule="auto"/>
    </w:pPr>
  </w:style>
  <w:style w:type="paragraph" w:customStyle="1" w:styleId="CM10">
    <w:name w:val="CM10"/>
    <w:basedOn w:val="Normal"/>
    <w:qFormat/>
    <w:rsid w:val="00E23E3B"/>
    <w:pPr>
      <w:spacing w:after="0" w:line="240" w:lineRule="auto"/>
    </w:pPr>
  </w:style>
  <w:style w:type="paragraph" w:customStyle="1" w:styleId="OffensiveLanguage">
    <w:name w:val="Offensive Language"/>
    <w:basedOn w:val="Normal"/>
    <w:next w:val="Normal"/>
    <w:qFormat/>
    <w:rsid w:val="00E23E3B"/>
    <w:pPr>
      <w:spacing w:after="0" w:line="240" w:lineRule="auto"/>
    </w:pPr>
  </w:style>
  <w:style w:type="paragraph" w:customStyle="1" w:styleId="clearformatting0">
    <w:name w:val="clear formatting"/>
    <w:basedOn w:val="Normal"/>
    <w:next w:val="Style40"/>
    <w:qFormat/>
    <w:rsid w:val="00E23E3B"/>
    <w:pPr>
      <w:spacing w:after="0" w:line="240" w:lineRule="auto"/>
    </w:pPr>
  </w:style>
  <w:style w:type="paragraph" w:customStyle="1" w:styleId="Style18">
    <w:name w:val="Style 18"/>
    <w:next w:val="CM10"/>
    <w:uiPriority w:val="99"/>
    <w:qFormat/>
    <w:rsid w:val="00E23E3B"/>
    <w:pPr>
      <w:spacing w:after="200" w:line="276" w:lineRule="auto"/>
    </w:pPr>
    <w:rPr>
      <w:rFonts w:eastAsiaTheme="minorHAnsi"/>
      <w:sz w:val="22"/>
      <w:szCs w:val="22"/>
    </w:rPr>
  </w:style>
  <w:style w:type="paragraph" w:customStyle="1" w:styleId="formfld">
    <w:name w:val="formfld"/>
    <w:basedOn w:val="Normal"/>
    <w:next w:val="OffensiveLanguage"/>
    <w:qFormat/>
    <w:rsid w:val="00E23E3B"/>
    <w:pPr>
      <w:spacing w:after="0" w:line="240" w:lineRule="auto"/>
    </w:pPr>
  </w:style>
  <w:style w:type="paragraph" w:customStyle="1" w:styleId="Caption3">
    <w:name w:val="Caption3"/>
    <w:basedOn w:val="Normal"/>
    <w:next w:val="clearformatting0"/>
    <w:qFormat/>
    <w:rsid w:val="00E23E3B"/>
    <w:pPr>
      <w:spacing w:after="0" w:line="240" w:lineRule="auto"/>
    </w:pPr>
  </w:style>
  <w:style w:type="paragraph" w:customStyle="1" w:styleId="teaserpermalink">
    <w:name w:val="teaser_permalink"/>
    <w:basedOn w:val="Normal"/>
    <w:next w:val="Style18"/>
    <w:qFormat/>
    <w:rsid w:val="00E23E3B"/>
    <w:pPr>
      <w:spacing w:after="0" w:line="240" w:lineRule="auto"/>
    </w:pPr>
  </w:style>
  <w:style w:type="paragraph" w:customStyle="1" w:styleId="Style1CharChar">
    <w:name w:val="Style1 Char Char"/>
    <w:basedOn w:val="Normal"/>
    <w:qFormat/>
    <w:rsid w:val="00E23E3B"/>
    <w:pPr>
      <w:spacing w:after="0" w:line="240" w:lineRule="auto"/>
    </w:pPr>
  </w:style>
  <w:style w:type="paragraph" w:customStyle="1" w:styleId="Sourcename">
    <w:name w:val="Source name"/>
    <w:basedOn w:val="Normal"/>
    <w:qFormat/>
    <w:rsid w:val="00E23E3B"/>
    <w:pPr>
      <w:spacing w:after="0" w:line="240" w:lineRule="auto"/>
    </w:pPr>
  </w:style>
  <w:style w:type="paragraph" w:customStyle="1" w:styleId="description">
    <w:name w:val="description"/>
    <w:basedOn w:val="Normal"/>
    <w:qFormat/>
    <w:rsid w:val="00E23E3B"/>
    <w:pPr>
      <w:spacing w:after="0" w:line="240" w:lineRule="auto"/>
    </w:pPr>
  </w:style>
  <w:style w:type="paragraph" w:customStyle="1" w:styleId="BodyText5">
    <w:name w:val="Body Text5"/>
    <w:basedOn w:val="Normal"/>
    <w:next w:val="wallacepara"/>
    <w:qFormat/>
    <w:rsid w:val="00E23E3B"/>
    <w:pPr>
      <w:spacing w:after="0" w:line="240" w:lineRule="auto"/>
    </w:pPr>
  </w:style>
  <w:style w:type="paragraph" w:customStyle="1" w:styleId="credit">
    <w:name w:val="credit"/>
    <w:basedOn w:val="Normal"/>
    <w:next w:val="BodyText5"/>
    <w:qFormat/>
    <w:rsid w:val="00E23E3B"/>
    <w:pPr>
      <w:spacing w:after="0" w:line="240" w:lineRule="auto"/>
    </w:pPr>
  </w:style>
  <w:style w:type="paragraph" w:customStyle="1" w:styleId="about">
    <w:name w:val="about"/>
    <w:basedOn w:val="Normal"/>
    <w:next w:val="audiolink"/>
    <w:qFormat/>
    <w:rsid w:val="00E23E3B"/>
    <w:pPr>
      <w:spacing w:after="0" w:line="240" w:lineRule="auto"/>
    </w:pPr>
  </w:style>
  <w:style w:type="paragraph" w:customStyle="1" w:styleId="DebateUnderlined">
    <w:name w:val="Debate Underlined"/>
    <w:basedOn w:val="Normal"/>
    <w:next w:val="about"/>
    <w:qFormat/>
    <w:rsid w:val="00E23E3B"/>
    <w:pPr>
      <w:spacing w:after="0" w:line="240" w:lineRule="auto"/>
    </w:pPr>
  </w:style>
  <w:style w:type="paragraph" w:customStyle="1" w:styleId="thumbnail">
    <w:name w:val="thumbnail"/>
    <w:basedOn w:val="Normal"/>
    <w:next w:val="nav2"/>
    <w:qFormat/>
    <w:rsid w:val="00E23E3B"/>
    <w:pPr>
      <w:spacing w:after="0" w:line="240" w:lineRule="auto"/>
    </w:pPr>
  </w:style>
  <w:style w:type="paragraph" w:customStyle="1" w:styleId="Card10f2">
    <w:name w:val="Card.10.f2"/>
    <w:basedOn w:val="Normal"/>
    <w:next w:val="thumbnail"/>
    <w:autoRedefine/>
    <w:qFormat/>
    <w:rsid w:val="00E23E3B"/>
    <w:pPr>
      <w:spacing w:after="0" w:line="240" w:lineRule="auto"/>
    </w:pPr>
  </w:style>
  <w:style w:type="paragraph" w:customStyle="1" w:styleId="wallacepara">
    <w:name w:val="wallacepara"/>
    <w:basedOn w:val="Normal"/>
    <w:next w:val="CM45"/>
    <w:qFormat/>
    <w:rsid w:val="00E23E3B"/>
    <w:pPr>
      <w:spacing w:after="0" w:line="240" w:lineRule="auto"/>
    </w:pPr>
  </w:style>
  <w:style w:type="paragraph" w:customStyle="1" w:styleId="morelink">
    <w:name w:val="morelink"/>
    <w:basedOn w:val="Normal"/>
    <w:next w:val="CM46"/>
    <w:qFormat/>
    <w:rsid w:val="00E23E3B"/>
    <w:pPr>
      <w:spacing w:after="0" w:line="240" w:lineRule="auto"/>
    </w:pPr>
  </w:style>
  <w:style w:type="paragraph" w:customStyle="1" w:styleId="user">
    <w:name w:val="user"/>
    <w:basedOn w:val="Normal"/>
    <w:next w:val="morelink"/>
    <w:qFormat/>
    <w:rsid w:val="00E23E3B"/>
    <w:pPr>
      <w:spacing w:after="0" w:line="240" w:lineRule="auto"/>
    </w:pPr>
  </w:style>
  <w:style w:type="paragraph" w:customStyle="1" w:styleId="audiolink">
    <w:name w:val="audiolink"/>
    <w:basedOn w:val="Normal"/>
    <w:next w:val="F4-NormalText"/>
    <w:qFormat/>
    <w:rsid w:val="00E23E3B"/>
    <w:pPr>
      <w:spacing w:after="0" w:line="240" w:lineRule="auto"/>
    </w:pPr>
  </w:style>
  <w:style w:type="paragraph" w:customStyle="1" w:styleId="nav1">
    <w:name w:val="nav1"/>
    <w:basedOn w:val="Normal"/>
    <w:next w:val="TagLine"/>
    <w:qFormat/>
    <w:rsid w:val="00E23E3B"/>
    <w:pPr>
      <w:spacing w:after="0" w:line="240" w:lineRule="auto"/>
    </w:pPr>
  </w:style>
  <w:style w:type="paragraph" w:customStyle="1" w:styleId="t6">
    <w:name w:val="t6"/>
    <w:basedOn w:val="Normal"/>
    <w:next w:val="nav1"/>
    <w:qFormat/>
    <w:rsid w:val="00E23E3B"/>
    <w:pPr>
      <w:spacing w:after="0" w:line="240" w:lineRule="auto"/>
    </w:pPr>
  </w:style>
  <w:style w:type="paragraph" w:customStyle="1" w:styleId="nav2">
    <w:name w:val="nav2"/>
    <w:basedOn w:val="Normal"/>
    <w:qFormat/>
    <w:rsid w:val="00E23E3B"/>
    <w:pPr>
      <w:spacing w:after="0" w:line="240" w:lineRule="auto"/>
    </w:pPr>
  </w:style>
  <w:style w:type="paragraph" w:customStyle="1" w:styleId="Pa0">
    <w:name w:val="Pa0"/>
    <w:basedOn w:val="Normal"/>
    <w:qFormat/>
    <w:rsid w:val="00E23E3B"/>
    <w:pPr>
      <w:spacing w:after="0" w:line="240" w:lineRule="auto"/>
    </w:pPr>
  </w:style>
  <w:style w:type="paragraph" w:customStyle="1" w:styleId="stand-first-alone">
    <w:name w:val="stand-first-alone"/>
    <w:basedOn w:val="Normal"/>
    <w:next w:val="Pa0"/>
    <w:qFormat/>
    <w:rsid w:val="00E23E3B"/>
    <w:pPr>
      <w:spacing w:after="0" w:line="240" w:lineRule="auto"/>
    </w:pPr>
  </w:style>
  <w:style w:type="paragraph" w:customStyle="1" w:styleId="CM45">
    <w:name w:val="CM45"/>
    <w:basedOn w:val="Normal"/>
    <w:uiPriority w:val="99"/>
    <w:qFormat/>
    <w:rsid w:val="00E23E3B"/>
    <w:pPr>
      <w:spacing w:after="0" w:line="240" w:lineRule="auto"/>
    </w:pPr>
  </w:style>
  <w:style w:type="paragraph" w:customStyle="1" w:styleId="CM46">
    <w:name w:val="CM46"/>
    <w:basedOn w:val="Normal"/>
    <w:uiPriority w:val="99"/>
    <w:qFormat/>
    <w:rsid w:val="00E23E3B"/>
    <w:pPr>
      <w:spacing w:after="0" w:line="240" w:lineRule="auto"/>
    </w:pPr>
  </w:style>
  <w:style w:type="paragraph" w:customStyle="1" w:styleId="F4-NormalText">
    <w:name w:val="F4 - Normal Text"/>
    <w:basedOn w:val="Normal"/>
    <w:qFormat/>
    <w:rsid w:val="00E23E3B"/>
    <w:pPr>
      <w:spacing w:after="0" w:line="240" w:lineRule="auto"/>
    </w:pPr>
  </w:style>
  <w:style w:type="paragraph" w:customStyle="1" w:styleId="titlestyle1">
    <w:name w:val="titlestyle1"/>
    <w:basedOn w:val="Normal"/>
    <w:next w:val="FullText"/>
    <w:qFormat/>
    <w:rsid w:val="00E23E3B"/>
    <w:pPr>
      <w:spacing w:after="0" w:line="240" w:lineRule="auto"/>
    </w:pPr>
  </w:style>
  <w:style w:type="paragraph" w:customStyle="1" w:styleId="Heading18">
    <w:name w:val="Heading #18"/>
    <w:basedOn w:val="Normal"/>
    <w:qFormat/>
    <w:rsid w:val="00E23E3B"/>
    <w:pPr>
      <w:spacing w:after="0" w:line="240" w:lineRule="auto"/>
    </w:pPr>
  </w:style>
  <w:style w:type="paragraph" w:customStyle="1" w:styleId="Picturecaption2">
    <w:name w:val="Picture caption (2)"/>
    <w:basedOn w:val="Normal"/>
    <w:qFormat/>
    <w:rsid w:val="00E23E3B"/>
    <w:pPr>
      <w:spacing w:after="0" w:line="240" w:lineRule="auto"/>
    </w:pPr>
  </w:style>
  <w:style w:type="paragraph" w:customStyle="1" w:styleId="Picturecaption">
    <w:name w:val="Picture caption"/>
    <w:basedOn w:val="Normal"/>
    <w:qFormat/>
    <w:rsid w:val="00E23E3B"/>
    <w:pPr>
      <w:spacing w:after="0" w:line="240" w:lineRule="auto"/>
    </w:pPr>
  </w:style>
  <w:style w:type="paragraph" w:customStyle="1" w:styleId="Bodytext31">
    <w:name w:val="Body text (31)"/>
    <w:basedOn w:val="Normal"/>
    <w:qFormat/>
    <w:rsid w:val="00E23E3B"/>
    <w:pPr>
      <w:spacing w:after="0" w:line="240" w:lineRule="auto"/>
    </w:pPr>
  </w:style>
  <w:style w:type="paragraph" w:customStyle="1" w:styleId="Heading22">
    <w:name w:val="Heading #22"/>
    <w:basedOn w:val="Normal"/>
    <w:qFormat/>
    <w:rsid w:val="00E23E3B"/>
    <w:pPr>
      <w:spacing w:after="0" w:line="240" w:lineRule="auto"/>
    </w:pPr>
  </w:style>
  <w:style w:type="paragraph" w:customStyle="1" w:styleId="Bodytext131">
    <w:name w:val="Body text (131)"/>
    <w:basedOn w:val="Normal"/>
    <w:qFormat/>
    <w:rsid w:val="00E23E3B"/>
    <w:pPr>
      <w:spacing w:after="0" w:line="240" w:lineRule="auto"/>
    </w:pPr>
  </w:style>
  <w:style w:type="paragraph" w:customStyle="1" w:styleId="Bodytext140">
    <w:name w:val="Body text (140)"/>
    <w:basedOn w:val="Normal"/>
    <w:qFormat/>
    <w:rsid w:val="00E23E3B"/>
    <w:pPr>
      <w:spacing w:after="0" w:line="240" w:lineRule="auto"/>
    </w:pPr>
  </w:style>
  <w:style w:type="paragraph" w:customStyle="1" w:styleId="Bodytext141">
    <w:name w:val="Body text (141)"/>
    <w:basedOn w:val="Normal"/>
    <w:qFormat/>
    <w:rsid w:val="00E23E3B"/>
    <w:pPr>
      <w:spacing w:after="0" w:line="240" w:lineRule="auto"/>
    </w:pPr>
  </w:style>
  <w:style w:type="paragraph" w:customStyle="1" w:styleId="Tableofcontents20">
    <w:name w:val="Table of contents (20)"/>
    <w:basedOn w:val="Normal"/>
    <w:qFormat/>
    <w:rsid w:val="00E23E3B"/>
    <w:pPr>
      <w:spacing w:after="0" w:line="240" w:lineRule="auto"/>
    </w:pPr>
  </w:style>
  <w:style w:type="paragraph" w:customStyle="1" w:styleId="Tableofcontents21">
    <w:name w:val="Table of contents (21)"/>
    <w:basedOn w:val="Normal"/>
    <w:qFormat/>
    <w:rsid w:val="00E23E3B"/>
    <w:pPr>
      <w:spacing w:after="0" w:line="240" w:lineRule="auto"/>
    </w:pPr>
  </w:style>
  <w:style w:type="paragraph" w:customStyle="1" w:styleId="Tableofcontents22">
    <w:name w:val="Table of contents (22)"/>
    <w:basedOn w:val="Normal"/>
    <w:qFormat/>
    <w:rsid w:val="00E23E3B"/>
    <w:pPr>
      <w:spacing w:after="0" w:line="240" w:lineRule="auto"/>
    </w:pPr>
  </w:style>
  <w:style w:type="paragraph" w:customStyle="1" w:styleId="Bodytext142">
    <w:name w:val="Body text (142)"/>
    <w:basedOn w:val="Normal"/>
    <w:qFormat/>
    <w:rsid w:val="00E23E3B"/>
    <w:pPr>
      <w:spacing w:after="0" w:line="240" w:lineRule="auto"/>
    </w:pPr>
  </w:style>
  <w:style w:type="paragraph" w:customStyle="1" w:styleId="Bodytext143">
    <w:name w:val="Body text (143)"/>
    <w:basedOn w:val="Normal"/>
    <w:qFormat/>
    <w:rsid w:val="00E23E3B"/>
    <w:pPr>
      <w:spacing w:after="0" w:line="240" w:lineRule="auto"/>
    </w:pPr>
  </w:style>
  <w:style w:type="paragraph" w:customStyle="1" w:styleId="Bodytext144">
    <w:name w:val="Body text (144)"/>
    <w:basedOn w:val="Normal"/>
    <w:qFormat/>
    <w:rsid w:val="00E23E3B"/>
    <w:pPr>
      <w:spacing w:after="0" w:line="240" w:lineRule="auto"/>
    </w:pPr>
  </w:style>
  <w:style w:type="paragraph" w:customStyle="1" w:styleId="Bodytext145">
    <w:name w:val="Body text (145)"/>
    <w:basedOn w:val="Normal"/>
    <w:qFormat/>
    <w:rsid w:val="00E23E3B"/>
    <w:pPr>
      <w:spacing w:after="0" w:line="240" w:lineRule="auto"/>
    </w:pPr>
  </w:style>
  <w:style w:type="paragraph" w:customStyle="1" w:styleId="Bodytext146">
    <w:name w:val="Body text (146)"/>
    <w:basedOn w:val="Normal"/>
    <w:qFormat/>
    <w:rsid w:val="00E23E3B"/>
    <w:pPr>
      <w:spacing w:after="0" w:line="240" w:lineRule="auto"/>
    </w:pPr>
  </w:style>
  <w:style w:type="paragraph" w:customStyle="1" w:styleId="Heading23">
    <w:name w:val="Heading #23"/>
    <w:basedOn w:val="Normal"/>
    <w:qFormat/>
    <w:rsid w:val="00E23E3B"/>
    <w:pPr>
      <w:spacing w:after="0" w:line="240" w:lineRule="auto"/>
    </w:pPr>
  </w:style>
  <w:style w:type="paragraph" w:customStyle="1" w:styleId="Picturecaption36">
    <w:name w:val="Picture caption (36)"/>
    <w:basedOn w:val="Normal"/>
    <w:qFormat/>
    <w:rsid w:val="00E23E3B"/>
    <w:pPr>
      <w:spacing w:after="0" w:line="240" w:lineRule="auto"/>
    </w:pPr>
  </w:style>
  <w:style w:type="paragraph" w:customStyle="1" w:styleId="Picturecaption42">
    <w:name w:val="Picture caption (42)"/>
    <w:basedOn w:val="Normal"/>
    <w:qFormat/>
    <w:rsid w:val="00E23E3B"/>
    <w:pPr>
      <w:spacing w:after="0" w:line="240" w:lineRule="auto"/>
    </w:pPr>
  </w:style>
  <w:style w:type="paragraph" w:customStyle="1" w:styleId="Bodytext154">
    <w:name w:val="Body text (154)"/>
    <w:basedOn w:val="Normal"/>
    <w:qFormat/>
    <w:rsid w:val="00E23E3B"/>
    <w:pPr>
      <w:spacing w:after="0" w:line="240" w:lineRule="auto"/>
    </w:pPr>
  </w:style>
  <w:style w:type="paragraph" w:customStyle="1" w:styleId="Bodytext155">
    <w:name w:val="Body text (155)"/>
    <w:basedOn w:val="Normal"/>
    <w:qFormat/>
    <w:rsid w:val="00E23E3B"/>
    <w:pPr>
      <w:spacing w:after="0" w:line="240" w:lineRule="auto"/>
    </w:pPr>
  </w:style>
  <w:style w:type="paragraph" w:customStyle="1" w:styleId="Bodytext156">
    <w:name w:val="Body text (156)"/>
    <w:basedOn w:val="Normal"/>
    <w:qFormat/>
    <w:rsid w:val="00E23E3B"/>
    <w:pPr>
      <w:spacing w:after="0" w:line="240" w:lineRule="auto"/>
    </w:pPr>
  </w:style>
  <w:style w:type="paragraph" w:customStyle="1" w:styleId="Bodytext60">
    <w:name w:val="Body text (60)"/>
    <w:basedOn w:val="Normal"/>
    <w:qFormat/>
    <w:rsid w:val="00E23E3B"/>
    <w:pPr>
      <w:spacing w:after="0" w:line="240" w:lineRule="auto"/>
    </w:pPr>
  </w:style>
  <w:style w:type="paragraph" w:customStyle="1" w:styleId="Bodytext158">
    <w:name w:val="Body text (158)"/>
    <w:basedOn w:val="Normal"/>
    <w:qFormat/>
    <w:rsid w:val="00E23E3B"/>
    <w:pPr>
      <w:spacing w:after="0" w:line="240" w:lineRule="auto"/>
    </w:pPr>
  </w:style>
  <w:style w:type="paragraph" w:customStyle="1" w:styleId="Bodytext159">
    <w:name w:val="Body text (159)"/>
    <w:basedOn w:val="Normal"/>
    <w:qFormat/>
    <w:rsid w:val="00E23E3B"/>
    <w:pPr>
      <w:spacing w:after="0" w:line="240" w:lineRule="auto"/>
    </w:pPr>
  </w:style>
  <w:style w:type="paragraph" w:customStyle="1" w:styleId="Bodytext160">
    <w:name w:val="Body text (160)"/>
    <w:basedOn w:val="Normal"/>
    <w:qFormat/>
    <w:rsid w:val="00E23E3B"/>
    <w:pPr>
      <w:spacing w:after="0" w:line="240" w:lineRule="auto"/>
    </w:pPr>
  </w:style>
  <w:style w:type="paragraph" w:customStyle="1" w:styleId="Picturecaption4">
    <w:name w:val="Picture caption (4)"/>
    <w:basedOn w:val="Normal"/>
    <w:qFormat/>
    <w:rsid w:val="00E23E3B"/>
    <w:pPr>
      <w:spacing w:after="0" w:line="240" w:lineRule="auto"/>
    </w:pPr>
  </w:style>
  <w:style w:type="paragraph" w:customStyle="1" w:styleId="Heading10">
    <w:name w:val="Heading #10"/>
    <w:basedOn w:val="Normal"/>
    <w:qFormat/>
    <w:rsid w:val="00E23E3B"/>
    <w:pPr>
      <w:spacing w:after="0" w:line="240" w:lineRule="auto"/>
    </w:pPr>
  </w:style>
  <w:style w:type="paragraph" w:customStyle="1" w:styleId="Picturecaption3">
    <w:name w:val="Picture caption (3)"/>
    <w:basedOn w:val="Normal"/>
    <w:qFormat/>
    <w:rsid w:val="00E23E3B"/>
    <w:pPr>
      <w:spacing w:after="0" w:line="240" w:lineRule="auto"/>
    </w:pPr>
  </w:style>
  <w:style w:type="paragraph" w:customStyle="1" w:styleId="Heading13">
    <w:name w:val="Heading #13"/>
    <w:basedOn w:val="Normal"/>
    <w:qFormat/>
    <w:rsid w:val="00E23E3B"/>
    <w:pPr>
      <w:spacing w:after="0" w:line="240" w:lineRule="auto"/>
    </w:pPr>
  </w:style>
  <w:style w:type="paragraph" w:customStyle="1" w:styleId="Heading92">
    <w:name w:val="Heading #9 (2)"/>
    <w:basedOn w:val="Normal"/>
    <w:qFormat/>
    <w:rsid w:val="00E23E3B"/>
    <w:pPr>
      <w:spacing w:after="0" w:line="240" w:lineRule="auto"/>
    </w:pPr>
  </w:style>
  <w:style w:type="paragraph" w:customStyle="1" w:styleId="Heading15">
    <w:name w:val="Heading #15"/>
    <w:basedOn w:val="Normal"/>
    <w:qFormat/>
    <w:rsid w:val="00E23E3B"/>
    <w:pPr>
      <w:spacing w:after="0" w:line="240" w:lineRule="auto"/>
    </w:pPr>
  </w:style>
  <w:style w:type="paragraph" w:customStyle="1" w:styleId="Bodytext38">
    <w:name w:val="Body text (38)"/>
    <w:basedOn w:val="Normal"/>
    <w:qFormat/>
    <w:rsid w:val="00E23E3B"/>
    <w:pPr>
      <w:spacing w:after="0" w:line="240" w:lineRule="auto"/>
    </w:pPr>
  </w:style>
  <w:style w:type="paragraph" w:customStyle="1" w:styleId="Heading17">
    <w:name w:val="Heading #17"/>
    <w:basedOn w:val="Normal"/>
    <w:qFormat/>
    <w:rsid w:val="00E23E3B"/>
    <w:pPr>
      <w:spacing w:after="0" w:line="240" w:lineRule="auto"/>
    </w:pPr>
  </w:style>
  <w:style w:type="paragraph" w:customStyle="1" w:styleId="Bodytext97">
    <w:name w:val="Body text (97)"/>
    <w:basedOn w:val="Normal"/>
    <w:qFormat/>
    <w:rsid w:val="00E23E3B"/>
    <w:pPr>
      <w:spacing w:after="0" w:line="240" w:lineRule="auto"/>
    </w:pPr>
  </w:style>
  <w:style w:type="paragraph" w:customStyle="1" w:styleId="Bodytext42">
    <w:name w:val="Body text (42)"/>
    <w:basedOn w:val="Normal"/>
    <w:qFormat/>
    <w:rsid w:val="00E23E3B"/>
    <w:pPr>
      <w:spacing w:after="0" w:line="240" w:lineRule="auto"/>
    </w:pPr>
  </w:style>
  <w:style w:type="paragraph" w:customStyle="1" w:styleId="Picturecaption9">
    <w:name w:val="Picture caption (9)"/>
    <w:basedOn w:val="Normal"/>
    <w:qFormat/>
    <w:rsid w:val="00E23E3B"/>
    <w:pPr>
      <w:spacing w:after="0" w:line="240" w:lineRule="auto"/>
    </w:pPr>
  </w:style>
  <w:style w:type="paragraph" w:customStyle="1" w:styleId="Bodytext96">
    <w:name w:val="Body text (96)"/>
    <w:basedOn w:val="Normal"/>
    <w:qFormat/>
    <w:rsid w:val="00E23E3B"/>
    <w:pPr>
      <w:spacing w:after="0" w:line="240" w:lineRule="auto"/>
    </w:pPr>
  </w:style>
  <w:style w:type="paragraph" w:customStyle="1" w:styleId="Heading142">
    <w:name w:val="Heading #14 (2)"/>
    <w:basedOn w:val="Normal"/>
    <w:qFormat/>
    <w:rsid w:val="00E23E3B"/>
    <w:pPr>
      <w:spacing w:after="0" w:line="240" w:lineRule="auto"/>
    </w:pPr>
  </w:style>
  <w:style w:type="paragraph" w:customStyle="1" w:styleId="Picturecaption31">
    <w:name w:val="Picture caption (31)"/>
    <w:basedOn w:val="Normal"/>
    <w:qFormat/>
    <w:rsid w:val="00E23E3B"/>
    <w:pPr>
      <w:spacing w:after="0" w:line="240" w:lineRule="auto"/>
    </w:pPr>
  </w:style>
  <w:style w:type="paragraph" w:customStyle="1" w:styleId="Picturecaption27">
    <w:name w:val="Picture caption (27)"/>
    <w:basedOn w:val="Normal"/>
    <w:qFormat/>
    <w:rsid w:val="00E23E3B"/>
    <w:pPr>
      <w:spacing w:after="0" w:line="240" w:lineRule="auto"/>
    </w:pPr>
  </w:style>
  <w:style w:type="paragraph" w:customStyle="1" w:styleId="Bodytext43">
    <w:name w:val="Body text (43)"/>
    <w:basedOn w:val="Normal"/>
    <w:qFormat/>
    <w:rsid w:val="00E23E3B"/>
    <w:pPr>
      <w:spacing w:after="0" w:line="240" w:lineRule="auto"/>
    </w:pPr>
  </w:style>
  <w:style w:type="paragraph" w:customStyle="1" w:styleId="Bodytext109">
    <w:name w:val="Body text (109)"/>
    <w:basedOn w:val="Normal"/>
    <w:qFormat/>
    <w:rsid w:val="00E23E3B"/>
    <w:pPr>
      <w:spacing w:after="0" w:line="240" w:lineRule="auto"/>
    </w:pPr>
  </w:style>
  <w:style w:type="paragraph" w:customStyle="1" w:styleId="Bodytext110">
    <w:name w:val="Body text (110)"/>
    <w:basedOn w:val="Normal"/>
    <w:qFormat/>
    <w:rsid w:val="00E23E3B"/>
    <w:pPr>
      <w:spacing w:after="0" w:line="240" w:lineRule="auto"/>
    </w:pPr>
  </w:style>
  <w:style w:type="paragraph" w:customStyle="1" w:styleId="Bodytext111">
    <w:name w:val="Body text (111)"/>
    <w:basedOn w:val="Normal"/>
    <w:qFormat/>
    <w:rsid w:val="00E23E3B"/>
    <w:pPr>
      <w:spacing w:after="0" w:line="240" w:lineRule="auto"/>
    </w:pPr>
  </w:style>
  <w:style w:type="paragraph" w:customStyle="1" w:styleId="Tablecaption7">
    <w:name w:val="Table caption (7)"/>
    <w:basedOn w:val="Normal"/>
    <w:qFormat/>
    <w:rsid w:val="00E23E3B"/>
    <w:pPr>
      <w:spacing w:after="0" w:line="240" w:lineRule="auto"/>
    </w:pPr>
  </w:style>
  <w:style w:type="paragraph" w:customStyle="1" w:styleId="Bodytext112">
    <w:name w:val="Body text (112)"/>
    <w:basedOn w:val="Normal"/>
    <w:qFormat/>
    <w:rsid w:val="00E23E3B"/>
    <w:pPr>
      <w:spacing w:after="0" w:line="240" w:lineRule="auto"/>
    </w:pPr>
  </w:style>
  <w:style w:type="paragraph" w:customStyle="1" w:styleId="Bodytext113">
    <w:name w:val="Body text (113)"/>
    <w:basedOn w:val="Normal"/>
    <w:qFormat/>
    <w:rsid w:val="00E23E3B"/>
    <w:pPr>
      <w:spacing w:after="0" w:line="240" w:lineRule="auto"/>
    </w:pPr>
  </w:style>
  <w:style w:type="paragraph" w:customStyle="1" w:styleId="Tableofcontents10">
    <w:name w:val="Table of contents (10)"/>
    <w:basedOn w:val="Normal"/>
    <w:qFormat/>
    <w:rsid w:val="00E23E3B"/>
    <w:pPr>
      <w:spacing w:after="0" w:line="240" w:lineRule="auto"/>
    </w:pPr>
  </w:style>
  <w:style w:type="paragraph" w:customStyle="1" w:styleId="Tableofcontents12">
    <w:name w:val="Table of contents (12)"/>
    <w:basedOn w:val="Normal"/>
    <w:qFormat/>
    <w:rsid w:val="00E23E3B"/>
    <w:pPr>
      <w:spacing w:after="0" w:line="240" w:lineRule="auto"/>
    </w:pPr>
  </w:style>
  <w:style w:type="paragraph" w:customStyle="1" w:styleId="Tableofcontents14">
    <w:name w:val="Table of contents (14)"/>
    <w:basedOn w:val="Normal"/>
    <w:qFormat/>
    <w:rsid w:val="00E23E3B"/>
    <w:pPr>
      <w:spacing w:after="0" w:line="240" w:lineRule="auto"/>
    </w:pPr>
  </w:style>
  <w:style w:type="paragraph" w:customStyle="1" w:styleId="Heading162">
    <w:name w:val="Heading #16 (2)"/>
    <w:basedOn w:val="Normal"/>
    <w:qFormat/>
    <w:rsid w:val="00E23E3B"/>
    <w:pPr>
      <w:spacing w:after="0" w:line="240" w:lineRule="auto"/>
    </w:pPr>
  </w:style>
  <w:style w:type="paragraph" w:customStyle="1" w:styleId="StyleStyle4LatinTimesNewRomanAsianSimSun">
    <w:name w:val="Style Style4 + (Latin) Times New Roman (Asian) SimSun"/>
    <w:basedOn w:val="medium-normal"/>
    <w:qFormat/>
    <w:rsid w:val="00E23E3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23E3B"/>
    <w:pPr>
      <w:spacing w:after="0" w:line="240" w:lineRule="auto"/>
    </w:pPr>
  </w:style>
  <w:style w:type="paragraph" w:customStyle="1" w:styleId="StyleUnderlineCharLatinTimesNewRomanAsianSimSunBold">
    <w:name w:val="Style Underline Char + (Latin) Times New Roman (Asian) SimSun Bold"/>
    <w:basedOn w:val="Normal"/>
    <w:qFormat/>
    <w:rsid w:val="00E23E3B"/>
    <w:pPr>
      <w:spacing w:after="0" w:line="240" w:lineRule="auto"/>
    </w:pPr>
  </w:style>
  <w:style w:type="paragraph" w:customStyle="1" w:styleId="StyleStyle1Bold">
    <w:name w:val="Style Style1 + Bold"/>
    <w:basedOn w:val="Cites"/>
    <w:qFormat/>
    <w:rsid w:val="00E23E3B"/>
    <w:pPr>
      <w:widowControl/>
    </w:pPr>
    <w:rPr>
      <w:noProof/>
      <w:szCs w:val="20"/>
    </w:rPr>
  </w:style>
  <w:style w:type="paragraph" w:customStyle="1" w:styleId="StyleBoldandUnderlineChar11pt">
    <w:name w:val="Style Bold and Underline Char + 11 pt"/>
    <w:basedOn w:val="UnreadText"/>
    <w:qFormat/>
    <w:rsid w:val="00E23E3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23E3B"/>
    <w:pPr>
      <w:spacing w:after="0" w:line="240" w:lineRule="auto"/>
    </w:pPr>
  </w:style>
  <w:style w:type="paragraph" w:customStyle="1" w:styleId="StyleStyle4Bold">
    <w:name w:val="Style Style4 + Bold"/>
    <w:basedOn w:val="medium-normal"/>
    <w:qFormat/>
    <w:rsid w:val="00E23E3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23E3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23E3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23E3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23E3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23E3B"/>
    <w:pPr>
      <w:spacing w:after="0" w:line="240" w:lineRule="auto"/>
    </w:pPr>
  </w:style>
  <w:style w:type="paragraph" w:customStyle="1" w:styleId="UnderlineCharCharCharCharChar">
    <w:name w:val="Underline Char Char Char Char Char"/>
    <w:basedOn w:val="Normal"/>
    <w:next w:val="BlockHeaderHidden"/>
    <w:qFormat/>
    <w:rsid w:val="00E23E3B"/>
    <w:pPr>
      <w:spacing w:after="0" w:line="240" w:lineRule="auto"/>
    </w:pPr>
  </w:style>
  <w:style w:type="paragraph" w:customStyle="1" w:styleId="Textsmall0">
    <w:name w:val="Textsmall"/>
    <w:basedOn w:val="Normal"/>
    <w:next w:val="Normal"/>
    <w:qFormat/>
    <w:rsid w:val="00E23E3B"/>
    <w:pPr>
      <w:spacing w:after="0" w:line="240" w:lineRule="auto"/>
    </w:pPr>
  </w:style>
  <w:style w:type="paragraph" w:customStyle="1" w:styleId="txgreen">
    <w:name w:val="txgreen"/>
    <w:basedOn w:val="Normal"/>
    <w:uiPriority w:val="99"/>
    <w:qFormat/>
    <w:rsid w:val="00E23E3B"/>
    <w:pPr>
      <w:spacing w:after="0" w:line="240" w:lineRule="auto"/>
    </w:pPr>
  </w:style>
  <w:style w:type="paragraph" w:customStyle="1" w:styleId="rtecenter">
    <w:name w:val="rtecenter"/>
    <w:basedOn w:val="Normal"/>
    <w:uiPriority w:val="99"/>
    <w:qFormat/>
    <w:rsid w:val="00E23E3B"/>
    <w:pPr>
      <w:spacing w:after="0" w:line="240" w:lineRule="auto"/>
    </w:pPr>
  </w:style>
  <w:style w:type="paragraph" w:customStyle="1" w:styleId="Stylecardtext5pt">
    <w:name w:val="Style card text + 5 pt"/>
    <w:basedOn w:val="Normal"/>
    <w:qFormat/>
    <w:rsid w:val="00E23E3B"/>
    <w:pPr>
      <w:spacing w:after="0" w:line="240" w:lineRule="auto"/>
    </w:pPr>
  </w:style>
  <w:style w:type="paragraph" w:customStyle="1" w:styleId="GAUnderline">
    <w:name w:val="GA Underline"/>
    <w:basedOn w:val="Normal"/>
    <w:next w:val="StyleHeading2TagHEADING2TagCite11pt"/>
    <w:qFormat/>
    <w:rsid w:val="00E23E3B"/>
    <w:pPr>
      <w:spacing w:after="0" w:line="240" w:lineRule="auto"/>
    </w:pPr>
  </w:style>
  <w:style w:type="paragraph" w:customStyle="1" w:styleId="cardunderline">
    <w:name w:val="card underline"/>
    <w:basedOn w:val="Normal"/>
    <w:next w:val="GAUnderline"/>
    <w:qFormat/>
    <w:rsid w:val="00E23E3B"/>
    <w:pPr>
      <w:spacing w:after="0" w:line="240" w:lineRule="auto"/>
    </w:pPr>
  </w:style>
  <w:style w:type="paragraph" w:customStyle="1" w:styleId="Heading2-NotBold">
    <w:name w:val="Heading 2 - Not Bold"/>
    <w:basedOn w:val="Heading2"/>
    <w:autoRedefine/>
    <w:qFormat/>
    <w:rsid w:val="00E23E3B"/>
    <w:pPr>
      <w:spacing w:before="480" w:line="240" w:lineRule="auto"/>
    </w:pPr>
  </w:style>
  <w:style w:type="paragraph" w:customStyle="1" w:styleId="Heading2-Bold">
    <w:name w:val="Heading 2 - Bold"/>
    <w:basedOn w:val="Normal"/>
    <w:next w:val="Micro"/>
    <w:autoRedefine/>
    <w:qFormat/>
    <w:rsid w:val="00E23E3B"/>
    <w:pPr>
      <w:spacing w:after="0" w:line="240" w:lineRule="auto"/>
    </w:pPr>
  </w:style>
  <w:style w:type="character" w:customStyle="1" w:styleId="tagChar">
    <w:name w:val="%tag Char"/>
    <w:link w:val="tag"/>
    <w:locked/>
    <w:rsid w:val="00E23E3B"/>
    <w:rPr>
      <w:rFonts w:ascii="Calibri" w:eastAsiaTheme="minorHAnsi" w:hAnsi="Calibri" w:cs="Calibri"/>
      <w:sz w:val="16"/>
      <w:szCs w:val="22"/>
    </w:rPr>
  </w:style>
  <w:style w:type="paragraph" w:customStyle="1" w:styleId="tag">
    <w:name w:val="%tag"/>
    <w:basedOn w:val="Normal"/>
    <w:next w:val="Normal"/>
    <w:link w:val="tagChar"/>
    <w:qFormat/>
    <w:rsid w:val="00E23E3B"/>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E23E3B"/>
    <w:pPr>
      <w:spacing w:before="480" w:line="240" w:lineRule="auto"/>
    </w:pPr>
  </w:style>
  <w:style w:type="paragraph" w:customStyle="1" w:styleId="Brief">
    <w:name w:val="Brief"/>
    <w:basedOn w:val="CM56"/>
    <w:next w:val="CM57"/>
    <w:qFormat/>
    <w:rsid w:val="00E23E3B"/>
  </w:style>
  <w:style w:type="paragraph" w:customStyle="1" w:styleId="h-lead">
    <w:name w:val="h-lead"/>
    <w:basedOn w:val="Normal"/>
    <w:next w:val="Brief"/>
    <w:qFormat/>
    <w:rsid w:val="00E23E3B"/>
    <w:pPr>
      <w:spacing w:after="0" w:line="240" w:lineRule="auto"/>
    </w:pPr>
  </w:style>
  <w:style w:type="paragraph" w:customStyle="1" w:styleId="CM2">
    <w:name w:val="CM2"/>
    <w:basedOn w:val="Normal"/>
    <w:next w:val="Normal"/>
    <w:qFormat/>
    <w:rsid w:val="00E23E3B"/>
    <w:pPr>
      <w:spacing w:after="0" w:line="240" w:lineRule="auto"/>
    </w:pPr>
  </w:style>
  <w:style w:type="paragraph" w:customStyle="1" w:styleId="intro">
    <w:name w:val="intro"/>
    <w:basedOn w:val="Normal"/>
    <w:next w:val="CM2"/>
    <w:qFormat/>
    <w:rsid w:val="00E23E3B"/>
    <w:pPr>
      <w:spacing w:after="0" w:line="240" w:lineRule="auto"/>
    </w:pPr>
  </w:style>
  <w:style w:type="paragraph" w:customStyle="1" w:styleId="CM16">
    <w:name w:val="CM16"/>
    <w:basedOn w:val="Normal"/>
    <w:next w:val="Normal"/>
    <w:qFormat/>
    <w:rsid w:val="00E23E3B"/>
    <w:pPr>
      <w:spacing w:after="0" w:line="240" w:lineRule="auto"/>
    </w:pPr>
  </w:style>
  <w:style w:type="paragraph" w:customStyle="1" w:styleId="CM19">
    <w:name w:val="CM19"/>
    <w:basedOn w:val="Normal"/>
    <w:qFormat/>
    <w:rsid w:val="00E23E3B"/>
    <w:pPr>
      <w:spacing w:after="0" w:line="240" w:lineRule="auto"/>
    </w:pPr>
  </w:style>
  <w:style w:type="paragraph" w:customStyle="1" w:styleId="F3-TagAuthor">
    <w:name w:val="F3 - Tag/Author"/>
    <w:basedOn w:val="Normal"/>
    <w:next w:val="CM19"/>
    <w:qFormat/>
    <w:rsid w:val="00E23E3B"/>
    <w:pPr>
      <w:spacing w:after="0" w:line="240" w:lineRule="auto"/>
    </w:pPr>
  </w:style>
  <w:style w:type="paragraph" w:customStyle="1" w:styleId="CM34">
    <w:name w:val="CM34"/>
    <w:basedOn w:val="Normal"/>
    <w:qFormat/>
    <w:rsid w:val="00E23E3B"/>
    <w:pPr>
      <w:spacing w:after="0" w:line="240" w:lineRule="auto"/>
    </w:pPr>
  </w:style>
  <w:style w:type="paragraph" w:customStyle="1" w:styleId="F5-UnderlineNormal">
    <w:name w:val="F5 - Underline Normal"/>
    <w:basedOn w:val="Normal"/>
    <w:next w:val="CM34"/>
    <w:qFormat/>
    <w:rsid w:val="00E23E3B"/>
    <w:pPr>
      <w:spacing w:after="0" w:line="240" w:lineRule="auto"/>
    </w:pPr>
  </w:style>
  <w:style w:type="paragraph" w:customStyle="1" w:styleId="CM56">
    <w:name w:val="CM56"/>
    <w:basedOn w:val="Normal"/>
    <w:qFormat/>
    <w:rsid w:val="00E23E3B"/>
    <w:pPr>
      <w:spacing w:after="0" w:line="240" w:lineRule="auto"/>
    </w:pPr>
  </w:style>
  <w:style w:type="paragraph" w:customStyle="1" w:styleId="Brief-PrimarySource">
    <w:name w:val="Brief - Primary Source"/>
    <w:basedOn w:val="Normal"/>
    <w:next w:val="CM56"/>
    <w:qFormat/>
    <w:rsid w:val="00E23E3B"/>
    <w:pPr>
      <w:spacing w:after="0" w:line="240" w:lineRule="auto"/>
    </w:pPr>
  </w:style>
  <w:style w:type="paragraph" w:customStyle="1" w:styleId="CM58">
    <w:name w:val="CM58"/>
    <w:basedOn w:val="Normal"/>
    <w:qFormat/>
    <w:rsid w:val="00E23E3B"/>
    <w:pPr>
      <w:spacing w:after="0" w:line="240" w:lineRule="auto"/>
    </w:pPr>
  </w:style>
  <w:style w:type="paragraph" w:customStyle="1" w:styleId="Brief-Underline">
    <w:name w:val="Brief - Underline"/>
    <w:basedOn w:val="Normal"/>
    <w:next w:val="CM58"/>
    <w:qFormat/>
    <w:rsid w:val="00E23E3B"/>
    <w:pPr>
      <w:spacing w:after="0" w:line="240" w:lineRule="auto"/>
    </w:pPr>
  </w:style>
  <w:style w:type="paragraph" w:customStyle="1" w:styleId="CM57">
    <w:name w:val="CM57"/>
    <w:basedOn w:val="Normal"/>
    <w:qFormat/>
    <w:rsid w:val="00E23E3B"/>
    <w:pPr>
      <w:spacing w:after="0" w:line="240" w:lineRule="auto"/>
    </w:pPr>
  </w:style>
  <w:style w:type="paragraph" w:customStyle="1" w:styleId="CM11">
    <w:name w:val="CM11"/>
    <w:basedOn w:val="Normal"/>
    <w:next w:val="Normal"/>
    <w:qFormat/>
    <w:rsid w:val="00E23E3B"/>
    <w:pPr>
      <w:spacing w:after="0" w:line="240" w:lineRule="auto"/>
    </w:pPr>
  </w:style>
  <w:style w:type="paragraph" w:customStyle="1" w:styleId="CM1">
    <w:name w:val="CM1"/>
    <w:basedOn w:val="Normal"/>
    <w:qFormat/>
    <w:rsid w:val="00E23E3B"/>
    <w:pPr>
      <w:spacing w:after="0" w:line="240" w:lineRule="auto"/>
    </w:pPr>
  </w:style>
  <w:style w:type="paragraph" w:customStyle="1" w:styleId="CM49">
    <w:name w:val="CM49"/>
    <w:basedOn w:val="Normal"/>
    <w:qFormat/>
    <w:rsid w:val="00E23E3B"/>
    <w:pPr>
      <w:spacing w:after="0" w:line="240" w:lineRule="auto"/>
    </w:pPr>
  </w:style>
  <w:style w:type="paragraph" w:customStyle="1" w:styleId="CM41">
    <w:name w:val="CM41"/>
    <w:basedOn w:val="Normal"/>
    <w:qFormat/>
    <w:rsid w:val="00E23E3B"/>
    <w:pPr>
      <w:spacing w:after="0" w:line="240" w:lineRule="auto"/>
    </w:pPr>
  </w:style>
  <w:style w:type="paragraph" w:customStyle="1" w:styleId="3rdOrderPara">
    <w:name w:val="3rd Order Para"/>
    <w:basedOn w:val="Normal"/>
    <w:qFormat/>
    <w:rsid w:val="00E23E3B"/>
    <w:pPr>
      <w:spacing w:after="0" w:line="240" w:lineRule="auto"/>
    </w:pPr>
  </w:style>
  <w:style w:type="paragraph" w:customStyle="1" w:styleId="2ndOrderPara">
    <w:name w:val="2nd Order Para"/>
    <w:basedOn w:val="Normal"/>
    <w:qFormat/>
    <w:rsid w:val="00E23E3B"/>
    <w:pPr>
      <w:spacing w:after="0" w:line="240" w:lineRule="auto"/>
    </w:pPr>
  </w:style>
  <w:style w:type="paragraph" w:customStyle="1" w:styleId="Normal-SIGN2">
    <w:name w:val="Normal-SIGN2"/>
    <w:basedOn w:val="Normal"/>
    <w:qFormat/>
    <w:rsid w:val="00E23E3B"/>
    <w:pPr>
      <w:spacing w:after="0" w:line="240" w:lineRule="auto"/>
    </w:pPr>
  </w:style>
  <w:style w:type="paragraph" w:customStyle="1" w:styleId="Normal-SIGN1">
    <w:name w:val="Normal-SIGN1"/>
    <w:basedOn w:val="Normal"/>
    <w:qFormat/>
    <w:rsid w:val="00E23E3B"/>
    <w:pPr>
      <w:spacing w:after="0" w:line="240" w:lineRule="auto"/>
    </w:pPr>
  </w:style>
  <w:style w:type="paragraph" w:customStyle="1" w:styleId="CM3">
    <w:name w:val="CM3"/>
    <w:basedOn w:val="Normal"/>
    <w:qFormat/>
    <w:rsid w:val="00E23E3B"/>
    <w:pPr>
      <w:spacing w:after="0" w:line="240" w:lineRule="auto"/>
    </w:pPr>
  </w:style>
  <w:style w:type="paragraph" w:customStyle="1" w:styleId="CM33">
    <w:name w:val="CM33"/>
    <w:basedOn w:val="Normal"/>
    <w:qFormat/>
    <w:rsid w:val="00E23E3B"/>
    <w:pPr>
      <w:spacing w:after="0" w:line="240" w:lineRule="auto"/>
    </w:pPr>
  </w:style>
  <w:style w:type="paragraph" w:customStyle="1" w:styleId="CM37">
    <w:name w:val="CM37"/>
    <w:basedOn w:val="Normal"/>
    <w:qFormat/>
    <w:rsid w:val="00E23E3B"/>
    <w:pPr>
      <w:spacing w:after="0" w:line="240" w:lineRule="auto"/>
    </w:pPr>
  </w:style>
  <w:style w:type="paragraph" w:customStyle="1" w:styleId="CM7">
    <w:name w:val="CM7"/>
    <w:basedOn w:val="Normal"/>
    <w:qFormat/>
    <w:rsid w:val="00E23E3B"/>
    <w:pPr>
      <w:spacing w:after="0" w:line="240" w:lineRule="auto"/>
    </w:pPr>
  </w:style>
  <w:style w:type="paragraph" w:customStyle="1" w:styleId="ReportDate">
    <w:name w:val="ReportDate"/>
    <w:basedOn w:val="Normal"/>
    <w:qFormat/>
    <w:rsid w:val="00E23E3B"/>
    <w:pPr>
      <w:spacing w:after="0" w:line="240" w:lineRule="auto"/>
    </w:pPr>
  </w:style>
  <w:style w:type="paragraph" w:customStyle="1" w:styleId="Brief-SecondarySource">
    <w:name w:val="Brief - Secondary Source"/>
    <w:basedOn w:val="Normal"/>
    <w:next w:val="ReportDate"/>
    <w:qFormat/>
    <w:rsid w:val="00E23E3B"/>
    <w:pPr>
      <w:spacing w:after="0" w:line="240" w:lineRule="auto"/>
    </w:pPr>
  </w:style>
  <w:style w:type="paragraph" w:customStyle="1" w:styleId="Pa11">
    <w:name w:val="Pa11"/>
    <w:basedOn w:val="Normal"/>
    <w:next w:val="Normal"/>
    <w:qFormat/>
    <w:rsid w:val="00E23E3B"/>
    <w:pPr>
      <w:spacing w:after="0" w:line="240" w:lineRule="auto"/>
    </w:pPr>
  </w:style>
  <w:style w:type="paragraph" w:customStyle="1" w:styleId="Brief-Card">
    <w:name w:val="Brief - Card"/>
    <w:basedOn w:val="Normal"/>
    <w:next w:val="Pa11"/>
    <w:qFormat/>
    <w:rsid w:val="00E23E3B"/>
    <w:pPr>
      <w:spacing w:after="0" w:line="240" w:lineRule="auto"/>
    </w:pPr>
  </w:style>
  <w:style w:type="paragraph" w:customStyle="1" w:styleId="Normal3">
    <w:name w:val="Normal+3"/>
    <w:basedOn w:val="Normal"/>
    <w:next w:val="Normal"/>
    <w:qFormat/>
    <w:rsid w:val="00E23E3B"/>
    <w:pPr>
      <w:spacing w:after="0" w:line="240" w:lineRule="auto"/>
    </w:pPr>
  </w:style>
  <w:style w:type="paragraph" w:customStyle="1" w:styleId="Normal11">
    <w:name w:val="Normal+1"/>
    <w:basedOn w:val="Normal"/>
    <w:next w:val="Normal"/>
    <w:qFormat/>
    <w:rsid w:val="00E23E3B"/>
    <w:pPr>
      <w:spacing w:after="0" w:line="240" w:lineRule="auto"/>
    </w:pPr>
  </w:style>
  <w:style w:type="paragraph" w:customStyle="1" w:styleId="Heading230">
    <w:name w:val="Heading 2+3"/>
    <w:basedOn w:val="Normal"/>
    <w:next w:val="Normal"/>
    <w:qFormat/>
    <w:rsid w:val="00E23E3B"/>
    <w:pPr>
      <w:spacing w:after="0" w:line="240" w:lineRule="auto"/>
    </w:pPr>
  </w:style>
  <w:style w:type="paragraph" w:customStyle="1" w:styleId="Normal5">
    <w:name w:val="Normal+5"/>
    <w:basedOn w:val="Normal"/>
    <w:qFormat/>
    <w:rsid w:val="00E23E3B"/>
    <w:pPr>
      <w:spacing w:after="0" w:line="240" w:lineRule="auto"/>
    </w:pPr>
  </w:style>
  <w:style w:type="paragraph" w:customStyle="1" w:styleId="Cover1">
    <w:name w:val="Cover 1"/>
    <w:basedOn w:val="Normal"/>
    <w:next w:val="Normal"/>
    <w:qFormat/>
    <w:rsid w:val="00E23E3B"/>
    <w:pPr>
      <w:spacing w:after="0" w:line="240" w:lineRule="auto"/>
    </w:pPr>
  </w:style>
  <w:style w:type="paragraph" w:customStyle="1" w:styleId="Cover2">
    <w:name w:val="Cover 2"/>
    <w:basedOn w:val="Normal"/>
    <w:next w:val="Normal"/>
    <w:qFormat/>
    <w:rsid w:val="00E23E3B"/>
    <w:pPr>
      <w:spacing w:after="0" w:line="240" w:lineRule="auto"/>
    </w:pPr>
  </w:style>
  <w:style w:type="paragraph" w:customStyle="1" w:styleId="CM30">
    <w:name w:val="CM30"/>
    <w:basedOn w:val="Normal"/>
    <w:qFormat/>
    <w:rsid w:val="00E23E3B"/>
    <w:pPr>
      <w:spacing w:after="0" w:line="240" w:lineRule="auto"/>
    </w:pPr>
  </w:style>
  <w:style w:type="paragraph" w:customStyle="1" w:styleId="CM28">
    <w:name w:val="CM28"/>
    <w:basedOn w:val="Normal"/>
    <w:qFormat/>
    <w:rsid w:val="00E23E3B"/>
    <w:pPr>
      <w:spacing w:after="0" w:line="240" w:lineRule="auto"/>
    </w:pPr>
  </w:style>
  <w:style w:type="paragraph" w:customStyle="1" w:styleId="CM8">
    <w:name w:val="CM8"/>
    <w:basedOn w:val="Normal"/>
    <w:qFormat/>
    <w:rsid w:val="00E23E3B"/>
    <w:pPr>
      <w:spacing w:after="0" w:line="240" w:lineRule="auto"/>
    </w:pPr>
  </w:style>
  <w:style w:type="paragraph" w:customStyle="1" w:styleId="DoubleUnderlined">
    <w:name w:val="Double Underlined"/>
    <w:basedOn w:val="Heading2"/>
    <w:next w:val="StyleUnderliningTimesNewRomanBoldNounderlineKernat161"/>
    <w:autoRedefine/>
    <w:qFormat/>
    <w:rsid w:val="00E23E3B"/>
    <w:pPr>
      <w:spacing w:before="480" w:line="240" w:lineRule="auto"/>
    </w:pPr>
  </w:style>
  <w:style w:type="paragraph" w:customStyle="1" w:styleId="IndexFixer">
    <w:name w:val="Index Fixer"/>
    <w:basedOn w:val="Heading1"/>
    <w:next w:val="StyleBoldUnderliningKernat16pt"/>
    <w:qFormat/>
    <w:rsid w:val="00E23E3B"/>
    <w:pPr>
      <w:spacing w:before="480" w:line="240" w:lineRule="auto"/>
    </w:pPr>
  </w:style>
  <w:style w:type="paragraph" w:customStyle="1" w:styleId="boldy">
    <w:name w:val="boldy"/>
    <w:basedOn w:val="Heading2"/>
    <w:next w:val="Card1"/>
    <w:qFormat/>
    <w:rsid w:val="00E23E3B"/>
    <w:pPr>
      <w:spacing w:before="480" w:line="240" w:lineRule="auto"/>
    </w:pPr>
  </w:style>
  <w:style w:type="paragraph" w:customStyle="1" w:styleId="StyleLeft025Right025TopSinglesolidlineAuto">
    <w:name w:val="Style Left:  0.25&quot; Right:  0.25&quot; Top: (Single solid line Auto  ..."/>
    <w:basedOn w:val="Normal"/>
    <w:next w:val="boldy"/>
    <w:qFormat/>
    <w:rsid w:val="00E23E3B"/>
    <w:pPr>
      <w:spacing w:after="0" w:line="240" w:lineRule="auto"/>
    </w:pPr>
  </w:style>
  <w:style w:type="paragraph" w:customStyle="1" w:styleId="TxBr6p1">
    <w:name w:val="TxBr_6p1"/>
    <w:basedOn w:val="Normal"/>
    <w:next w:val="Cite21"/>
    <w:qFormat/>
    <w:rsid w:val="00E23E3B"/>
    <w:pPr>
      <w:spacing w:after="0" w:line="240" w:lineRule="auto"/>
    </w:pPr>
  </w:style>
  <w:style w:type="paragraph" w:customStyle="1" w:styleId="PageHeader-Underline18pt">
    <w:name w:val="Page Header - Underline 18 pt"/>
    <w:next w:val="TxBr6p1"/>
    <w:qFormat/>
    <w:rsid w:val="00E23E3B"/>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23E3B"/>
    <w:pPr>
      <w:spacing w:after="0" w:line="240" w:lineRule="auto"/>
    </w:pPr>
  </w:style>
  <w:style w:type="paragraph" w:customStyle="1" w:styleId="ArgumentTags">
    <w:name w:val="Argument Tags"/>
    <w:basedOn w:val="Heading2"/>
    <w:next w:val="cardCharCharCharCharCharCharCharCharCharCharCharCharCharCharChar"/>
    <w:qFormat/>
    <w:rsid w:val="00E23E3B"/>
    <w:pPr>
      <w:spacing w:before="480" w:line="240" w:lineRule="auto"/>
    </w:pPr>
  </w:style>
  <w:style w:type="paragraph" w:customStyle="1" w:styleId="subhead">
    <w:name w:val="subhead"/>
    <w:basedOn w:val="Normal"/>
    <w:qFormat/>
    <w:rsid w:val="00E23E3B"/>
    <w:pPr>
      <w:spacing w:after="0" w:line="240" w:lineRule="auto"/>
    </w:pPr>
  </w:style>
  <w:style w:type="paragraph" w:customStyle="1" w:styleId="Card1">
    <w:name w:val="Card1"/>
    <w:next w:val="TimesNewRoman12"/>
    <w:qFormat/>
    <w:rsid w:val="00E23E3B"/>
    <w:pPr>
      <w:spacing w:after="200" w:line="276" w:lineRule="auto"/>
    </w:pPr>
    <w:rPr>
      <w:rFonts w:eastAsiaTheme="minorHAnsi"/>
      <w:sz w:val="22"/>
      <w:szCs w:val="22"/>
    </w:rPr>
  </w:style>
  <w:style w:type="paragraph" w:customStyle="1" w:styleId="Cite21">
    <w:name w:val="Cite2"/>
    <w:next w:val="htmlbody"/>
    <w:qFormat/>
    <w:rsid w:val="00E23E3B"/>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E23E3B"/>
    <w:pPr>
      <w:spacing w:after="0" w:line="240" w:lineRule="auto"/>
    </w:pPr>
  </w:style>
  <w:style w:type="paragraph" w:customStyle="1" w:styleId="articletext">
    <w:name w:val="articletext"/>
    <w:basedOn w:val="Normal"/>
    <w:next w:val="story-headline"/>
    <w:qFormat/>
    <w:rsid w:val="00E23E3B"/>
    <w:pPr>
      <w:spacing w:after="0" w:line="240" w:lineRule="auto"/>
    </w:pPr>
  </w:style>
  <w:style w:type="paragraph" w:customStyle="1" w:styleId="Normalization">
    <w:name w:val="Normalization"/>
    <w:basedOn w:val="Normal"/>
    <w:next w:val="articletext"/>
    <w:qFormat/>
    <w:rsid w:val="00E23E3B"/>
    <w:pPr>
      <w:spacing w:after="0" w:line="240" w:lineRule="auto"/>
    </w:pPr>
  </w:style>
  <w:style w:type="paragraph" w:customStyle="1" w:styleId="cardtextsmall">
    <w:name w:val="card text small"/>
    <w:basedOn w:val="Normal"/>
    <w:next w:val="story-body"/>
    <w:qFormat/>
    <w:rsid w:val="00E23E3B"/>
    <w:pPr>
      <w:spacing w:after="0" w:line="240" w:lineRule="auto"/>
    </w:pPr>
  </w:style>
  <w:style w:type="paragraph" w:customStyle="1" w:styleId="listlevel1">
    <w:name w:val="list level 1"/>
    <w:basedOn w:val="Normal"/>
    <w:next w:val="cardtextsmall"/>
    <w:qFormat/>
    <w:rsid w:val="00E23E3B"/>
    <w:pPr>
      <w:spacing w:after="0" w:line="240" w:lineRule="auto"/>
    </w:pPr>
  </w:style>
  <w:style w:type="paragraph" w:customStyle="1" w:styleId="CaseListNormal">
    <w:name w:val="Case List Normal"/>
    <w:basedOn w:val="Normal"/>
    <w:next w:val="story-dateline"/>
    <w:qFormat/>
    <w:rsid w:val="00E23E3B"/>
    <w:pPr>
      <w:spacing w:after="0" w:line="240" w:lineRule="auto"/>
    </w:pPr>
  </w:style>
  <w:style w:type="paragraph" w:customStyle="1" w:styleId="listlevel2">
    <w:name w:val="list level 2"/>
    <w:basedOn w:val="Normal"/>
    <w:next w:val="CaseListNormal"/>
    <w:qFormat/>
    <w:rsid w:val="00E23E3B"/>
    <w:pPr>
      <w:spacing w:after="0" w:line="240" w:lineRule="auto"/>
    </w:pPr>
  </w:style>
  <w:style w:type="paragraph" w:customStyle="1" w:styleId="listlevel3">
    <w:name w:val="list level 3"/>
    <w:basedOn w:val="CaseListNormal"/>
    <w:next w:val="Body"/>
    <w:qFormat/>
    <w:rsid w:val="00E23E3B"/>
  </w:style>
  <w:style w:type="paragraph" w:customStyle="1" w:styleId="PageNumber1">
    <w:name w:val="Page Number1"/>
    <w:basedOn w:val="Normal"/>
    <w:next w:val="Normal"/>
    <w:qFormat/>
    <w:rsid w:val="00E23E3B"/>
    <w:pPr>
      <w:spacing w:after="0" w:line="240" w:lineRule="auto"/>
    </w:pPr>
  </w:style>
  <w:style w:type="paragraph" w:customStyle="1" w:styleId="TimesNewRoman12">
    <w:name w:val="TimesNewRoman12"/>
    <w:next w:val="tagCharChar1Char"/>
    <w:qFormat/>
    <w:rsid w:val="00E23E3B"/>
    <w:pPr>
      <w:spacing w:after="200" w:line="276" w:lineRule="auto"/>
    </w:pPr>
    <w:rPr>
      <w:rFonts w:eastAsiaTheme="minorHAnsi"/>
      <w:sz w:val="22"/>
      <w:szCs w:val="22"/>
    </w:rPr>
  </w:style>
  <w:style w:type="paragraph" w:customStyle="1" w:styleId="htmlbody">
    <w:name w:val="htmlbody"/>
    <w:basedOn w:val="Normal"/>
    <w:next w:val="OmniPage1"/>
    <w:qFormat/>
    <w:rsid w:val="00E23E3B"/>
    <w:pPr>
      <w:spacing w:after="0" w:line="240" w:lineRule="auto"/>
    </w:pPr>
  </w:style>
  <w:style w:type="paragraph" w:customStyle="1" w:styleId="textChar">
    <w:name w:val="text Char"/>
    <w:basedOn w:val="Normal"/>
    <w:next w:val="TitlePageCenter"/>
    <w:autoRedefine/>
    <w:qFormat/>
    <w:rsid w:val="00E23E3B"/>
    <w:pPr>
      <w:spacing w:after="0" w:line="240" w:lineRule="auto"/>
    </w:pPr>
  </w:style>
  <w:style w:type="paragraph" w:customStyle="1" w:styleId="story-headline">
    <w:name w:val="story-headline"/>
    <w:basedOn w:val="Normal"/>
    <w:next w:val="ProjectTitleLine"/>
    <w:qFormat/>
    <w:rsid w:val="00E23E3B"/>
    <w:pPr>
      <w:spacing w:after="0" w:line="240" w:lineRule="auto"/>
    </w:pPr>
  </w:style>
  <w:style w:type="paragraph" w:customStyle="1" w:styleId="story-dateline">
    <w:name w:val="story-dateline"/>
    <w:basedOn w:val="Normal"/>
    <w:next w:val="cardChar1Char"/>
    <w:qFormat/>
    <w:rsid w:val="00E23E3B"/>
    <w:pPr>
      <w:spacing w:after="0" w:line="240" w:lineRule="auto"/>
    </w:pPr>
  </w:style>
  <w:style w:type="paragraph" w:customStyle="1" w:styleId="Corpotesto">
    <w:name w:val="Corpo testo"/>
    <w:basedOn w:val="Normal"/>
    <w:next w:val="CM44"/>
    <w:qFormat/>
    <w:rsid w:val="00E23E3B"/>
    <w:pPr>
      <w:spacing w:after="0" w:line="240" w:lineRule="auto"/>
    </w:pPr>
  </w:style>
  <w:style w:type="paragraph" w:customStyle="1" w:styleId="3text">
    <w:name w:val="3text"/>
    <w:basedOn w:val="Normal"/>
    <w:next w:val="Corpotesto"/>
    <w:qFormat/>
    <w:rsid w:val="00E23E3B"/>
    <w:pPr>
      <w:spacing w:after="0" w:line="240" w:lineRule="auto"/>
    </w:pPr>
  </w:style>
  <w:style w:type="paragraph" w:customStyle="1" w:styleId="tagCharChar1Char">
    <w:name w:val="tag Char Char1 Char"/>
    <w:qFormat/>
    <w:rsid w:val="00E23E3B"/>
    <w:pPr>
      <w:spacing w:after="200" w:line="276" w:lineRule="auto"/>
    </w:pPr>
    <w:rPr>
      <w:rFonts w:eastAsiaTheme="minorHAnsi"/>
      <w:sz w:val="22"/>
      <w:szCs w:val="22"/>
    </w:rPr>
  </w:style>
  <w:style w:type="paragraph" w:customStyle="1" w:styleId="OmniPage1">
    <w:name w:val="OmniPage #1"/>
    <w:basedOn w:val="Normal"/>
    <w:next w:val="StrikeThrough"/>
    <w:qFormat/>
    <w:rsid w:val="00E23E3B"/>
    <w:pPr>
      <w:spacing w:after="0" w:line="240" w:lineRule="auto"/>
    </w:pPr>
  </w:style>
  <w:style w:type="paragraph" w:customStyle="1" w:styleId="TitlePageCenter">
    <w:name w:val="Title Page Center"/>
    <w:basedOn w:val="Normal"/>
    <w:next w:val="textbodyblack"/>
    <w:autoRedefine/>
    <w:qFormat/>
    <w:rsid w:val="00E23E3B"/>
    <w:pPr>
      <w:spacing w:after="0" w:line="240" w:lineRule="auto"/>
    </w:pPr>
  </w:style>
  <w:style w:type="paragraph" w:customStyle="1" w:styleId="ProjectTitleLine">
    <w:name w:val="Project Title Line"/>
    <w:basedOn w:val="Normal"/>
    <w:next w:val="Normal"/>
    <w:autoRedefine/>
    <w:qFormat/>
    <w:rsid w:val="00E23E3B"/>
    <w:pPr>
      <w:spacing w:after="0" w:line="240" w:lineRule="auto"/>
    </w:pPr>
  </w:style>
  <w:style w:type="paragraph" w:customStyle="1" w:styleId="cardChar1Char">
    <w:name w:val="card Char1 Char"/>
    <w:basedOn w:val="Normal"/>
    <w:next w:val="StyleLeft02"/>
    <w:qFormat/>
    <w:rsid w:val="00E23E3B"/>
    <w:pPr>
      <w:spacing w:after="0" w:line="240" w:lineRule="auto"/>
    </w:pPr>
  </w:style>
  <w:style w:type="paragraph" w:customStyle="1" w:styleId="CM12">
    <w:name w:val="CM12"/>
    <w:basedOn w:val="Normal"/>
    <w:qFormat/>
    <w:rsid w:val="00E23E3B"/>
    <w:pPr>
      <w:spacing w:after="0" w:line="240" w:lineRule="auto"/>
    </w:pPr>
  </w:style>
  <w:style w:type="paragraph" w:customStyle="1" w:styleId="TextofCards">
    <w:name w:val="Text of Cards"/>
    <w:basedOn w:val="Normal"/>
    <w:next w:val="CM12"/>
    <w:qFormat/>
    <w:rsid w:val="00E23E3B"/>
    <w:pPr>
      <w:spacing w:after="0" w:line="240" w:lineRule="auto"/>
    </w:pPr>
  </w:style>
  <w:style w:type="paragraph" w:customStyle="1" w:styleId="CM44">
    <w:name w:val="CM44"/>
    <w:basedOn w:val="Normal"/>
    <w:qFormat/>
    <w:rsid w:val="00E23E3B"/>
    <w:pPr>
      <w:spacing w:after="0" w:line="240" w:lineRule="auto"/>
    </w:pPr>
  </w:style>
  <w:style w:type="paragraph" w:customStyle="1" w:styleId="StrikeThrough">
    <w:name w:val="Strike Through"/>
    <w:basedOn w:val="Normal"/>
    <w:next w:val="Normal"/>
    <w:qFormat/>
    <w:rsid w:val="00E23E3B"/>
    <w:pPr>
      <w:spacing w:after="0" w:line="240" w:lineRule="auto"/>
    </w:pPr>
  </w:style>
  <w:style w:type="paragraph" w:customStyle="1" w:styleId="textbodyblack">
    <w:name w:val="textbodyblack"/>
    <w:basedOn w:val="Normal"/>
    <w:next w:val="Pa5"/>
    <w:qFormat/>
    <w:rsid w:val="00E23E3B"/>
    <w:pPr>
      <w:spacing w:after="0" w:line="240" w:lineRule="auto"/>
    </w:pPr>
  </w:style>
  <w:style w:type="paragraph" w:customStyle="1" w:styleId="TitlePageBy">
    <w:name w:val="Title Page By"/>
    <w:basedOn w:val="textbodyblack"/>
    <w:next w:val="Normal"/>
    <w:autoRedefine/>
    <w:qFormat/>
    <w:rsid w:val="00E23E3B"/>
  </w:style>
  <w:style w:type="paragraph" w:customStyle="1" w:styleId="CiteCorrected">
    <w:name w:val="Cite Corrected"/>
    <w:basedOn w:val="Normal"/>
    <w:next w:val="tagline1"/>
    <w:qFormat/>
    <w:rsid w:val="00E23E3B"/>
    <w:pPr>
      <w:spacing w:after="0" w:line="240" w:lineRule="auto"/>
    </w:pPr>
  </w:style>
  <w:style w:type="paragraph" w:customStyle="1" w:styleId="NormalVerdana">
    <w:name w:val="Normal + Verdana"/>
    <w:aliases w:val="White,Normal + Arial,10 pt"/>
    <w:basedOn w:val="Normal"/>
    <w:next w:val="CiteCorrected"/>
    <w:qFormat/>
    <w:rsid w:val="00E23E3B"/>
    <w:pPr>
      <w:spacing w:after="0" w:line="240" w:lineRule="auto"/>
    </w:pPr>
  </w:style>
  <w:style w:type="paragraph" w:customStyle="1" w:styleId="StyleLeft02">
    <w:name w:val="Style Left:  0.2&quot;"/>
    <w:basedOn w:val="Normal"/>
    <w:next w:val="Block1"/>
    <w:qFormat/>
    <w:rsid w:val="00E23E3B"/>
    <w:pPr>
      <w:spacing w:after="0" w:line="240" w:lineRule="auto"/>
    </w:pPr>
  </w:style>
  <w:style w:type="paragraph" w:customStyle="1" w:styleId="Pa5">
    <w:name w:val="Pa5"/>
    <w:basedOn w:val="Normal"/>
    <w:uiPriority w:val="99"/>
    <w:qFormat/>
    <w:rsid w:val="00E23E3B"/>
    <w:pPr>
      <w:spacing w:after="0" w:line="240" w:lineRule="auto"/>
    </w:pPr>
  </w:style>
  <w:style w:type="paragraph" w:customStyle="1" w:styleId="tagline1">
    <w:name w:val="tagline"/>
    <w:basedOn w:val="Normal"/>
    <w:next w:val="cardCharCharCharCharChar"/>
    <w:qFormat/>
    <w:rsid w:val="00E23E3B"/>
    <w:pPr>
      <w:spacing w:after="0" w:line="240" w:lineRule="auto"/>
    </w:pPr>
  </w:style>
  <w:style w:type="paragraph" w:customStyle="1" w:styleId="Block1">
    <w:name w:val="Block1"/>
    <w:basedOn w:val="Normal"/>
    <w:next w:val="Normal"/>
    <w:uiPriority w:val="3"/>
    <w:qFormat/>
    <w:rsid w:val="00E23E3B"/>
    <w:pPr>
      <w:spacing w:after="0" w:line="240" w:lineRule="auto"/>
    </w:pPr>
  </w:style>
  <w:style w:type="paragraph" w:customStyle="1" w:styleId="Hat1">
    <w:name w:val="Hat1"/>
    <w:basedOn w:val="Normal"/>
    <w:next w:val="Normal"/>
    <w:uiPriority w:val="2"/>
    <w:qFormat/>
    <w:rsid w:val="00E23E3B"/>
    <w:pPr>
      <w:spacing w:after="0" w:line="240" w:lineRule="auto"/>
    </w:pPr>
  </w:style>
  <w:style w:type="paragraph" w:customStyle="1" w:styleId="post-subtitle">
    <w:name w:val="post-subtitle"/>
    <w:basedOn w:val="Normal"/>
    <w:qFormat/>
    <w:rsid w:val="00E23E3B"/>
    <w:pPr>
      <w:spacing w:after="0" w:line="240" w:lineRule="auto"/>
    </w:pPr>
  </w:style>
  <w:style w:type="paragraph" w:customStyle="1" w:styleId="Pa6">
    <w:name w:val="Pa6"/>
    <w:basedOn w:val="Normal"/>
    <w:qFormat/>
    <w:rsid w:val="00E23E3B"/>
    <w:pPr>
      <w:spacing w:after="0" w:line="240" w:lineRule="auto"/>
    </w:pPr>
  </w:style>
  <w:style w:type="paragraph" w:customStyle="1" w:styleId="NormalWeb3">
    <w:name w:val="Normal (Web)3"/>
    <w:basedOn w:val="Normal"/>
    <w:next w:val="CardTagCharChar"/>
    <w:qFormat/>
    <w:rsid w:val="00E23E3B"/>
    <w:pPr>
      <w:spacing w:after="0" w:line="240" w:lineRule="auto"/>
    </w:pPr>
  </w:style>
  <w:style w:type="paragraph" w:customStyle="1" w:styleId="noindent0">
    <w:name w:val="no_indent"/>
    <w:basedOn w:val="Normal"/>
    <w:next w:val="NormalWeb3"/>
    <w:qFormat/>
    <w:rsid w:val="00E23E3B"/>
    <w:pPr>
      <w:spacing w:after="0" w:line="240" w:lineRule="auto"/>
    </w:pPr>
  </w:style>
  <w:style w:type="paragraph" w:customStyle="1" w:styleId="cardCharCharCharCharChar">
    <w:name w:val="card Char Char Char Char Char"/>
    <w:basedOn w:val="Normal"/>
    <w:next w:val="fixed"/>
    <w:qFormat/>
    <w:rsid w:val="00E23E3B"/>
    <w:pPr>
      <w:spacing w:after="0" w:line="240" w:lineRule="auto"/>
    </w:pPr>
  </w:style>
  <w:style w:type="paragraph" w:customStyle="1" w:styleId="TOCHeading1">
    <w:name w:val="TOC Heading1"/>
    <w:basedOn w:val="Heading1"/>
    <w:next w:val="Normal"/>
    <w:uiPriority w:val="39"/>
    <w:qFormat/>
    <w:rsid w:val="00E23E3B"/>
    <w:pPr>
      <w:spacing w:before="480" w:line="240" w:lineRule="auto"/>
    </w:pPr>
  </w:style>
  <w:style w:type="paragraph" w:customStyle="1" w:styleId="HeaderFooter">
    <w:name w:val="Header &amp; Footer"/>
    <w:next w:val="ExecutiveSummarytext"/>
    <w:qFormat/>
    <w:rsid w:val="00E23E3B"/>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E23E3B"/>
    <w:pPr>
      <w:spacing w:after="0" w:line="240" w:lineRule="auto"/>
    </w:pPr>
  </w:style>
  <w:style w:type="paragraph" w:customStyle="1" w:styleId="CardTextUnderlined">
    <w:name w:val="Card Text Underlined"/>
    <w:basedOn w:val="Normal"/>
    <w:next w:val="NormalUnderline"/>
    <w:qFormat/>
    <w:rsid w:val="00E23E3B"/>
    <w:pPr>
      <w:spacing w:after="0" w:line="240" w:lineRule="auto"/>
    </w:pPr>
  </w:style>
  <w:style w:type="paragraph" w:customStyle="1" w:styleId="ReallySamllText">
    <w:name w:val="ReallySamllText"/>
    <w:basedOn w:val="Normal"/>
    <w:next w:val="CardTextUnderlined"/>
    <w:autoRedefine/>
    <w:qFormat/>
    <w:rsid w:val="00E23E3B"/>
    <w:pPr>
      <w:spacing w:after="0" w:line="240" w:lineRule="auto"/>
    </w:pPr>
  </w:style>
  <w:style w:type="paragraph" w:customStyle="1" w:styleId="HeaderDebate">
    <w:name w:val="Header Debate"/>
    <w:basedOn w:val="Normal"/>
    <w:next w:val="byline1"/>
    <w:qFormat/>
    <w:rsid w:val="00E23E3B"/>
    <w:pPr>
      <w:spacing w:after="0" w:line="240" w:lineRule="auto"/>
    </w:pPr>
  </w:style>
  <w:style w:type="paragraph" w:customStyle="1" w:styleId="Card6pt">
    <w:name w:val="Card 6pt"/>
    <w:basedOn w:val="Normal"/>
    <w:next w:val="HeaderDebate"/>
    <w:qFormat/>
    <w:rsid w:val="00E23E3B"/>
    <w:pPr>
      <w:spacing w:after="0" w:line="240" w:lineRule="auto"/>
    </w:pPr>
  </w:style>
  <w:style w:type="paragraph" w:customStyle="1" w:styleId="CardTagCharChar">
    <w:name w:val="Card Tag Char Char"/>
    <w:basedOn w:val="Normal"/>
    <w:next w:val="NoteLevel31"/>
    <w:qFormat/>
    <w:rsid w:val="00E23E3B"/>
    <w:pPr>
      <w:spacing w:after="0" w:line="240" w:lineRule="auto"/>
    </w:pPr>
  </w:style>
  <w:style w:type="paragraph" w:customStyle="1" w:styleId="fixed">
    <w:name w:val="fixed"/>
    <w:basedOn w:val="Normal"/>
    <w:next w:val="NoteLevel41"/>
    <w:qFormat/>
    <w:rsid w:val="00E23E3B"/>
    <w:pPr>
      <w:spacing w:after="0" w:line="240" w:lineRule="auto"/>
    </w:pPr>
  </w:style>
  <w:style w:type="paragraph" w:customStyle="1" w:styleId="textonormal">
    <w:name w:val="textonormal"/>
    <w:basedOn w:val="Normal"/>
    <w:next w:val="NoteLevel51"/>
    <w:qFormat/>
    <w:rsid w:val="00E23E3B"/>
    <w:pPr>
      <w:spacing w:after="0" w:line="240" w:lineRule="auto"/>
    </w:pPr>
  </w:style>
  <w:style w:type="paragraph" w:customStyle="1" w:styleId="TagCiteChar1">
    <w:name w:val="Tag / Cite Char"/>
    <w:basedOn w:val="Normal"/>
    <w:next w:val="textonormal"/>
    <w:qFormat/>
    <w:rsid w:val="00E23E3B"/>
    <w:pPr>
      <w:spacing w:after="0" w:line="240" w:lineRule="auto"/>
    </w:pPr>
  </w:style>
  <w:style w:type="paragraph" w:customStyle="1" w:styleId="PageNumber2">
    <w:name w:val="Page Number2"/>
    <w:basedOn w:val="Normal"/>
    <w:next w:val="Normal"/>
    <w:qFormat/>
    <w:rsid w:val="00E23E3B"/>
    <w:pPr>
      <w:spacing w:after="0" w:line="240" w:lineRule="auto"/>
    </w:pPr>
  </w:style>
  <w:style w:type="paragraph" w:customStyle="1" w:styleId="ExecutiveSummarytext">
    <w:name w:val="Executive Summary text"/>
    <w:basedOn w:val="Normal"/>
    <w:next w:val="Normal"/>
    <w:qFormat/>
    <w:rsid w:val="00E23E3B"/>
    <w:pPr>
      <w:spacing w:after="0" w:line="240" w:lineRule="auto"/>
    </w:pPr>
  </w:style>
  <w:style w:type="paragraph" w:customStyle="1" w:styleId="CardTextSmall0">
    <w:name w:val="Card Text Small"/>
    <w:basedOn w:val="Normal"/>
    <w:qFormat/>
    <w:rsid w:val="00E23E3B"/>
    <w:pPr>
      <w:spacing w:after="0" w:line="240" w:lineRule="auto"/>
    </w:pPr>
  </w:style>
  <w:style w:type="paragraph" w:customStyle="1" w:styleId="NormalUnderline">
    <w:name w:val="Normal Underline"/>
    <w:basedOn w:val="Normal"/>
    <w:next w:val="NoteLevel91"/>
    <w:qFormat/>
    <w:rsid w:val="00E23E3B"/>
    <w:pPr>
      <w:spacing w:after="0" w:line="240" w:lineRule="auto"/>
    </w:pPr>
  </w:style>
  <w:style w:type="paragraph" w:customStyle="1" w:styleId="byline1">
    <w:name w:val="byline1"/>
    <w:basedOn w:val="Normal"/>
    <w:qFormat/>
    <w:rsid w:val="00E23E3B"/>
    <w:pPr>
      <w:spacing w:after="0" w:line="240" w:lineRule="auto"/>
    </w:pPr>
  </w:style>
  <w:style w:type="paragraph" w:customStyle="1" w:styleId="PlaceholderText1">
    <w:name w:val="Placeholder Text1"/>
    <w:basedOn w:val="Normal"/>
    <w:next w:val="ImportantText"/>
    <w:qFormat/>
    <w:rsid w:val="00E23E3B"/>
    <w:pPr>
      <w:spacing w:after="0" w:line="240" w:lineRule="auto"/>
    </w:pPr>
  </w:style>
  <w:style w:type="paragraph" w:customStyle="1" w:styleId="NormalWeb1">
    <w:name w:val="Normal (Web)1"/>
    <w:basedOn w:val="Normal"/>
    <w:next w:val="PlaceholderText1"/>
    <w:qFormat/>
    <w:rsid w:val="00E23E3B"/>
    <w:pPr>
      <w:spacing w:after="0" w:line="240" w:lineRule="auto"/>
    </w:pPr>
  </w:style>
  <w:style w:type="paragraph" w:customStyle="1" w:styleId="NoteLevel31">
    <w:name w:val="Note Level 31"/>
    <w:basedOn w:val="Normal"/>
    <w:qFormat/>
    <w:rsid w:val="00E23E3B"/>
    <w:pPr>
      <w:spacing w:after="0" w:line="240" w:lineRule="auto"/>
    </w:pPr>
  </w:style>
  <w:style w:type="paragraph" w:customStyle="1" w:styleId="NoteLevel41">
    <w:name w:val="Note Level 41"/>
    <w:basedOn w:val="Normal"/>
    <w:next w:val="StyleBodyText11ptBlackUnderline"/>
    <w:qFormat/>
    <w:rsid w:val="00E23E3B"/>
    <w:pPr>
      <w:spacing w:after="0" w:line="240" w:lineRule="auto"/>
    </w:pPr>
  </w:style>
  <w:style w:type="paragraph" w:customStyle="1" w:styleId="NoteLevel51">
    <w:name w:val="Note Level 51"/>
    <w:basedOn w:val="Normal"/>
    <w:qFormat/>
    <w:rsid w:val="00E23E3B"/>
    <w:pPr>
      <w:spacing w:after="0" w:line="240" w:lineRule="auto"/>
    </w:pPr>
  </w:style>
  <w:style w:type="paragraph" w:customStyle="1" w:styleId="NoteLevel61">
    <w:name w:val="Note Level 61"/>
    <w:basedOn w:val="Normal"/>
    <w:next w:val="StyleBodyText11ptBoldBlack"/>
    <w:qFormat/>
    <w:rsid w:val="00E23E3B"/>
    <w:pPr>
      <w:spacing w:after="0" w:line="240" w:lineRule="auto"/>
    </w:pPr>
  </w:style>
  <w:style w:type="paragraph" w:customStyle="1" w:styleId="Subtitle1">
    <w:name w:val="Subtitle1"/>
    <w:basedOn w:val="Normal"/>
    <w:next w:val="NoteLevel61"/>
    <w:qFormat/>
    <w:rsid w:val="00E23E3B"/>
    <w:pPr>
      <w:spacing w:after="0" w:line="240" w:lineRule="auto"/>
    </w:pPr>
  </w:style>
  <w:style w:type="paragraph" w:customStyle="1" w:styleId="NoteLevel91">
    <w:name w:val="Note Level 91"/>
    <w:basedOn w:val="Normal"/>
    <w:qFormat/>
    <w:rsid w:val="00E23E3B"/>
    <w:pPr>
      <w:spacing w:after="0" w:line="240" w:lineRule="auto"/>
    </w:pPr>
  </w:style>
  <w:style w:type="paragraph" w:customStyle="1" w:styleId="ImportantText">
    <w:name w:val="Important Text"/>
    <w:basedOn w:val="Normal"/>
    <w:next w:val="Normal"/>
    <w:qFormat/>
    <w:rsid w:val="00E23E3B"/>
    <w:pPr>
      <w:spacing w:after="0" w:line="240" w:lineRule="auto"/>
    </w:pPr>
  </w:style>
  <w:style w:type="paragraph" w:customStyle="1" w:styleId="StyleBodyText11ptBlackUnderline">
    <w:name w:val="Style Body Text + 11 pt Black Underline"/>
    <w:basedOn w:val="Normal"/>
    <w:next w:val="ListContents"/>
    <w:qFormat/>
    <w:rsid w:val="00E23E3B"/>
    <w:pPr>
      <w:spacing w:after="0" w:line="240" w:lineRule="auto"/>
    </w:pPr>
  </w:style>
  <w:style w:type="paragraph" w:customStyle="1" w:styleId="StyleBodyText11ptBoldBlack">
    <w:name w:val="Style Body Text + 11 pt Bold Black"/>
    <w:basedOn w:val="Normal"/>
    <w:next w:val="StyleListContents11ptCustomColorRGB353132Underline"/>
    <w:qFormat/>
    <w:rsid w:val="00E23E3B"/>
    <w:pPr>
      <w:spacing w:after="0" w:line="240" w:lineRule="auto"/>
    </w:pPr>
  </w:style>
  <w:style w:type="paragraph" w:customStyle="1" w:styleId="NoteLevel71">
    <w:name w:val="Note Level 71"/>
    <w:basedOn w:val="Normal"/>
    <w:qFormat/>
    <w:rsid w:val="00E23E3B"/>
    <w:pPr>
      <w:spacing w:after="0" w:line="240" w:lineRule="auto"/>
    </w:pPr>
  </w:style>
  <w:style w:type="paragraph" w:customStyle="1" w:styleId="StyletinyBold">
    <w:name w:val="Style tiny + Bold"/>
    <w:basedOn w:val="TagF3"/>
    <w:qFormat/>
    <w:rsid w:val="00E23E3B"/>
  </w:style>
  <w:style w:type="paragraph" w:customStyle="1" w:styleId="NoteLevel81">
    <w:name w:val="Note Level 81"/>
    <w:basedOn w:val="Normal"/>
    <w:next w:val="StyletinyBold"/>
    <w:qFormat/>
    <w:rsid w:val="00E23E3B"/>
    <w:pPr>
      <w:spacing w:after="0" w:line="240" w:lineRule="auto"/>
    </w:pPr>
  </w:style>
  <w:style w:type="paragraph" w:customStyle="1" w:styleId="ListContents">
    <w:name w:val="List Contents"/>
    <w:basedOn w:val="Normal"/>
    <w:next w:val="Ununderlined"/>
    <w:qFormat/>
    <w:rsid w:val="00E23E3B"/>
    <w:pPr>
      <w:spacing w:after="0" w:line="240" w:lineRule="auto"/>
    </w:pPr>
  </w:style>
  <w:style w:type="paragraph" w:customStyle="1" w:styleId="StyleListContents11ptCustomColorRGB353132Underline">
    <w:name w:val="Style List Contents + 11 pt Custom Color(RGB(353132)) Underline"/>
    <w:basedOn w:val="Ununderlined"/>
    <w:qFormat/>
    <w:rsid w:val="00E23E3B"/>
  </w:style>
  <w:style w:type="paragraph" w:customStyle="1" w:styleId="Unimportant">
    <w:name w:val="Unimportant"/>
    <w:basedOn w:val="Normal"/>
    <w:next w:val="DebateCite"/>
    <w:qFormat/>
    <w:rsid w:val="00E23E3B"/>
    <w:pPr>
      <w:spacing w:after="0" w:line="240" w:lineRule="auto"/>
    </w:pPr>
  </w:style>
  <w:style w:type="paragraph" w:customStyle="1" w:styleId="Normal2Bold">
    <w:name w:val="Normal2 + Bold"/>
    <w:basedOn w:val="Normal"/>
    <w:next w:val="Unimportant"/>
    <w:qFormat/>
    <w:rsid w:val="00E23E3B"/>
    <w:pPr>
      <w:spacing w:after="0" w:line="240" w:lineRule="auto"/>
    </w:pPr>
  </w:style>
  <w:style w:type="paragraph" w:customStyle="1" w:styleId="Ununderlined">
    <w:name w:val="Ununderlined"/>
    <w:basedOn w:val="Normal"/>
    <w:next w:val="PreformattedText"/>
    <w:qFormat/>
    <w:rsid w:val="00E23E3B"/>
    <w:pPr>
      <w:spacing w:after="0" w:line="240" w:lineRule="auto"/>
    </w:pPr>
  </w:style>
  <w:style w:type="paragraph" w:customStyle="1" w:styleId="StyleCards12ptThickunderline">
    <w:name w:val="Style Cards + 12 pt Thick underline"/>
    <w:basedOn w:val="Normal"/>
    <w:qFormat/>
    <w:rsid w:val="00E23E3B"/>
    <w:pPr>
      <w:spacing w:after="0" w:line="240" w:lineRule="auto"/>
    </w:pPr>
  </w:style>
  <w:style w:type="paragraph" w:customStyle="1" w:styleId="DebateCite">
    <w:name w:val="Debate Cite"/>
    <w:basedOn w:val="Normal"/>
    <w:next w:val="Normaltag"/>
    <w:autoRedefine/>
    <w:qFormat/>
    <w:rsid w:val="00E23E3B"/>
    <w:pPr>
      <w:spacing w:after="0" w:line="240" w:lineRule="auto"/>
    </w:pPr>
  </w:style>
  <w:style w:type="paragraph" w:customStyle="1" w:styleId="PreformattedText">
    <w:name w:val="Preformatted Text"/>
    <w:basedOn w:val="Normal"/>
    <w:next w:val="Cardnon-underlined"/>
    <w:qFormat/>
    <w:rsid w:val="00E23E3B"/>
    <w:pPr>
      <w:spacing w:after="0" w:line="240" w:lineRule="auto"/>
    </w:pPr>
  </w:style>
  <w:style w:type="paragraph" w:customStyle="1" w:styleId="StyleHeading1Justified">
    <w:name w:val="Style Heading 1 + Justified"/>
    <w:basedOn w:val="Normal"/>
    <w:next w:val="Normal"/>
    <w:qFormat/>
    <w:rsid w:val="00E23E3B"/>
    <w:pPr>
      <w:spacing w:after="0" w:line="240" w:lineRule="auto"/>
    </w:pPr>
  </w:style>
  <w:style w:type="paragraph" w:customStyle="1" w:styleId="textunderline0">
    <w:name w:val="text underline"/>
    <w:basedOn w:val="Normal"/>
    <w:next w:val="Heading4Cite"/>
    <w:autoRedefine/>
    <w:qFormat/>
    <w:rsid w:val="00E23E3B"/>
    <w:pPr>
      <w:spacing w:after="0" w:line="240" w:lineRule="auto"/>
    </w:pPr>
  </w:style>
  <w:style w:type="paragraph" w:customStyle="1" w:styleId="DebateTag">
    <w:name w:val="Debate Tag"/>
    <w:basedOn w:val="Normal"/>
    <w:autoRedefine/>
    <w:qFormat/>
    <w:rsid w:val="00E23E3B"/>
    <w:pPr>
      <w:spacing w:after="0" w:line="240" w:lineRule="auto"/>
    </w:pPr>
  </w:style>
  <w:style w:type="paragraph" w:customStyle="1" w:styleId="BlockTitle4">
    <w:name w:val="%Block Title"/>
    <w:basedOn w:val="Heading1"/>
    <w:next w:val="PageNumber4"/>
    <w:qFormat/>
    <w:rsid w:val="00E23E3B"/>
    <w:pPr>
      <w:spacing w:before="480" w:line="240" w:lineRule="auto"/>
    </w:pPr>
  </w:style>
  <w:style w:type="paragraph" w:customStyle="1" w:styleId="MaggieTag">
    <w:name w:val="MaggieTag"/>
    <w:basedOn w:val="Heading2"/>
    <w:next w:val="BlockTitle4"/>
    <w:qFormat/>
    <w:rsid w:val="00E23E3B"/>
    <w:pPr>
      <w:spacing w:before="480" w:line="240" w:lineRule="auto"/>
    </w:pPr>
  </w:style>
  <w:style w:type="paragraph" w:customStyle="1" w:styleId="DottedUnderline">
    <w:name w:val="DottedUnderline"/>
    <w:basedOn w:val="Normal"/>
    <w:qFormat/>
    <w:rsid w:val="00E23E3B"/>
    <w:pPr>
      <w:spacing w:after="0" w:line="240" w:lineRule="auto"/>
    </w:pPr>
  </w:style>
  <w:style w:type="paragraph" w:customStyle="1" w:styleId="4">
    <w:name w:val="4"/>
    <w:basedOn w:val="Normal"/>
    <w:next w:val="DottedUnderline"/>
    <w:qFormat/>
    <w:rsid w:val="00E23E3B"/>
    <w:pPr>
      <w:spacing w:after="0" w:line="240" w:lineRule="auto"/>
    </w:pPr>
  </w:style>
  <w:style w:type="paragraph" w:customStyle="1" w:styleId="PageNumber4">
    <w:name w:val="Page Number4"/>
    <w:basedOn w:val="Normal"/>
    <w:next w:val="Normal"/>
    <w:qFormat/>
    <w:rsid w:val="00E23E3B"/>
    <w:pPr>
      <w:spacing w:after="0" w:line="240" w:lineRule="auto"/>
    </w:pPr>
  </w:style>
  <w:style w:type="character" w:customStyle="1" w:styleId="CARDChar">
    <w:name w:val="CARD Char"/>
    <w:link w:val="CARD2"/>
    <w:locked/>
    <w:rsid w:val="00E23E3B"/>
    <w:rPr>
      <w:rFonts w:ascii="Calibri" w:eastAsiaTheme="minorHAnsi" w:hAnsi="Calibri" w:cs="Calibri"/>
      <w:sz w:val="16"/>
      <w:szCs w:val="22"/>
    </w:rPr>
  </w:style>
  <w:style w:type="paragraph" w:customStyle="1" w:styleId="PageNumber5">
    <w:name w:val="Page Number5"/>
    <w:basedOn w:val="Normal"/>
    <w:next w:val="Normal"/>
    <w:qFormat/>
    <w:rsid w:val="00E23E3B"/>
    <w:pPr>
      <w:spacing w:after="0" w:line="240" w:lineRule="auto"/>
    </w:pPr>
  </w:style>
  <w:style w:type="paragraph" w:customStyle="1" w:styleId="CARD2">
    <w:name w:val="CARD"/>
    <w:basedOn w:val="Normal"/>
    <w:next w:val="PageNumber5"/>
    <w:link w:val="CARDChar"/>
    <w:qFormat/>
    <w:rsid w:val="00E23E3B"/>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E23E3B"/>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E23E3B"/>
    <w:pPr>
      <w:spacing w:after="0" w:line="240" w:lineRule="auto"/>
    </w:pPr>
    <w:rPr>
      <w:rFonts w:ascii="Calibri" w:eastAsiaTheme="minorHAnsi" w:hAnsi="Calibri" w:cs="Calibri"/>
      <w:sz w:val="16"/>
      <w:szCs w:val="22"/>
    </w:rPr>
  </w:style>
  <w:style w:type="paragraph" w:customStyle="1" w:styleId="ThickUnderline">
    <w:name w:val="ThickUnderline"/>
    <w:qFormat/>
    <w:rsid w:val="00E23E3B"/>
    <w:pPr>
      <w:spacing w:after="200" w:line="276" w:lineRule="auto"/>
    </w:pPr>
    <w:rPr>
      <w:rFonts w:eastAsiaTheme="minorHAnsi"/>
      <w:sz w:val="22"/>
      <w:szCs w:val="22"/>
    </w:rPr>
  </w:style>
  <w:style w:type="character" w:customStyle="1" w:styleId="AAAcardChar">
    <w:name w:val="AAAcard Char"/>
    <w:link w:val="AAAcard"/>
    <w:locked/>
    <w:rsid w:val="00E23E3B"/>
    <w:rPr>
      <w:rFonts w:ascii="Calibri" w:eastAsiaTheme="minorHAnsi" w:hAnsi="Calibri" w:cs="Calibri"/>
      <w:sz w:val="16"/>
      <w:szCs w:val="22"/>
    </w:rPr>
  </w:style>
  <w:style w:type="paragraph" w:customStyle="1" w:styleId="citeunread">
    <w:name w:val="cite unread"/>
    <w:basedOn w:val="Normal"/>
    <w:next w:val="StyleStyle16pt"/>
    <w:qFormat/>
    <w:rsid w:val="00E23E3B"/>
    <w:pPr>
      <w:spacing w:after="0" w:line="240" w:lineRule="auto"/>
    </w:pPr>
  </w:style>
  <w:style w:type="paragraph" w:customStyle="1" w:styleId="AAAcard">
    <w:name w:val="AAAcard"/>
    <w:basedOn w:val="Normal"/>
    <w:next w:val="citeunread"/>
    <w:link w:val="AAAcardChar"/>
    <w:qFormat/>
    <w:rsid w:val="00E23E3B"/>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E23E3B"/>
    <w:pPr>
      <w:spacing w:after="0" w:line="240" w:lineRule="auto"/>
    </w:pPr>
  </w:style>
  <w:style w:type="paragraph" w:customStyle="1" w:styleId="Card-Underline">
    <w:name w:val="Card-Underline"/>
    <w:basedOn w:val="Normal"/>
    <w:next w:val="read"/>
    <w:qFormat/>
    <w:rsid w:val="00E23E3B"/>
    <w:pPr>
      <w:spacing w:after="0" w:line="240" w:lineRule="auto"/>
    </w:pPr>
  </w:style>
  <w:style w:type="paragraph" w:customStyle="1" w:styleId="PageNumber3">
    <w:name w:val="Page Number3"/>
    <w:basedOn w:val="Normal"/>
    <w:next w:val="Normal"/>
    <w:qFormat/>
    <w:rsid w:val="00E23E3B"/>
    <w:pPr>
      <w:spacing w:after="0" w:line="240" w:lineRule="auto"/>
    </w:pPr>
  </w:style>
  <w:style w:type="paragraph" w:customStyle="1" w:styleId="smalltext1">
    <w:name w:val="small text1"/>
    <w:basedOn w:val="Normal"/>
    <w:next w:val="Normal"/>
    <w:uiPriority w:val="4"/>
    <w:qFormat/>
    <w:rsid w:val="00E23E3B"/>
    <w:pPr>
      <w:spacing w:after="0" w:line="240" w:lineRule="auto"/>
    </w:pPr>
  </w:style>
  <w:style w:type="paragraph" w:customStyle="1" w:styleId="StyleStyle16pt">
    <w:name w:val="Style Style1 + 6 pt"/>
    <w:basedOn w:val="Normal"/>
    <w:qFormat/>
    <w:rsid w:val="00E23E3B"/>
    <w:pPr>
      <w:spacing w:after="0" w:line="240" w:lineRule="auto"/>
    </w:pPr>
  </w:style>
  <w:style w:type="paragraph" w:customStyle="1" w:styleId="CiteReal">
    <w:name w:val="Cite Real"/>
    <w:basedOn w:val="Normal"/>
    <w:next w:val="Normal"/>
    <w:qFormat/>
    <w:rsid w:val="00E23E3B"/>
    <w:pPr>
      <w:spacing w:after="0" w:line="240" w:lineRule="auto"/>
    </w:pPr>
  </w:style>
  <w:style w:type="paragraph" w:customStyle="1" w:styleId="PageNumber6">
    <w:name w:val="Page Number6"/>
    <w:basedOn w:val="Normal"/>
    <w:next w:val="Normal"/>
    <w:qFormat/>
    <w:rsid w:val="00E23E3B"/>
    <w:pPr>
      <w:spacing w:after="0" w:line="240" w:lineRule="auto"/>
    </w:pPr>
  </w:style>
  <w:style w:type="paragraph" w:customStyle="1" w:styleId="Subtitle2">
    <w:name w:val="Subtitle2"/>
    <w:basedOn w:val="Normal"/>
    <w:qFormat/>
    <w:rsid w:val="00E23E3B"/>
    <w:pPr>
      <w:spacing w:after="0" w:line="240" w:lineRule="auto"/>
    </w:pPr>
  </w:style>
  <w:style w:type="paragraph" w:customStyle="1" w:styleId="lastupdated">
    <w:name w:val="lastupdated"/>
    <w:basedOn w:val="Normal"/>
    <w:next w:val="Subtitle2"/>
    <w:qFormat/>
    <w:rsid w:val="00E23E3B"/>
    <w:pPr>
      <w:spacing w:after="0" w:line="240" w:lineRule="auto"/>
    </w:pPr>
  </w:style>
  <w:style w:type="paragraph" w:customStyle="1" w:styleId="bodyintro">
    <w:name w:val="bodyintro"/>
    <w:basedOn w:val="Normal"/>
    <w:uiPriority w:val="99"/>
    <w:qFormat/>
    <w:rsid w:val="00E23E3B"/>
    <w:pPr>
      <w:spacing w:after="0" w:line="240" w:lineRule="auto"/>
    </w:pPr>
  </w:style>
  <w:style w:type="paragraph" w:customStyle="1" w:styleId="hn-byline">
    <w:name w:val="hn-byline"/>
    <w:basedOn w:val="Normal"/>
    <w:next w:val="bodyintro"/>
    <w:qFormat/>
    <w:rsid w:val="00E23E3B"/>
    <w:pPr>
      <w:spacing w:after="0" w:line="240" w:lineRule="auto"/>
    </w:pPr>
  </w:style>
  <w:style w:type="paragraph" w:customStyle="1" w:styleId="indent">
    <w:name w:val="indent"/>
    <w:basedOn w:val="Normal"/>
    <w:qFormat/>
    <w:rsid w:val="00E23E3B"/>
    <w:pPr>
      <w:spacing w:after="0" w:line="240" w:lineRule="auto"/>
    </w:pPr>
  </w:style>
  <w:style w:type="paragraph" w:customStyle="1" w:styleId="articleinfo">
    <w:name w:val="articleinfo"/>
    <w:basedOn w:val="Normal"/>
    <w:next w:val="indent"/>
    <w:qFormat/>
    <w:rsid w:val="00E23E3B"/>
    <w:pPr>
      <w:spacing w:after="0" w:line="240" w:lineRule="auto"/>
    </w:pPr>
  </w:style>
  <w:style w:type="paragraph" w:customStyle="1" w:styleId="PageNumber7">
    <w:name w:val="Page Number7"/>
    <w:basedOn w:val="Normal"/>
    <w:next w:val="Normal"/>
    <w:qFormat/>
    <w:rsid w:val="00E23E3B"/>
    <w:pPr>
      <w:spacing w:after="0" w:line="240" w:lineRule="auto"/>
    </w:pPr>
  </w:style>
  <w:style w:type="paragraph" w:customStyle="1" w:styleId="OmniPage4">
    <w:name w:val="OmniPage #4"/>
    <w:basedOn w:val="Normal"/>
    <w:qFormat/>
    <w:rsid w:val="00E23E3B"/>
    <w:pPr>
      <w:spacing w:after="0" w:line="240" w:lineRule="auto"/>
    </w:pPr>
  </w:style>
  <w:style w:type="paragraph" w:customStyle="1" w:styleId="OmniPage10">
    <w:name w:val="OmniPage #10"/>
    <w:basedOn w:val="Normal"/>
    <w:qFormat/>
    <w:rsid w:val="00E23E3B"/>
    <w:pPr>
      <w:spacing w:after="0" w:line="240" w:lineRule="auto"/>
    </w:pPr>
  </w:style>
  <w:style w:type="paragraph" w:customStyle="1" w:styleId="PageNumber8">
    <w:name w:val="Page Number8"/>
    <w:basedOn w:val="Normal"/>
    <w:next w:val="Normal"/>
    <w:uiPriority w:val="99"/>
    <w:qFormat/>
    <w:rsid w:val="00E23E3B"/>
    <w:pPr>
      <w:spacing w:after="0" w:line="240" w:lineRule="auto"/>
    </w:pPr>
  </w:style>
  <w:style w:type="paragraph" w:customStyle="1" w:styleId="center">
    <w:name w:val="center"/>
    <w:basedOn w:val="Normal"/>
    <w:qFormat/>
    <w:rsid w:val="00E23E3B"/>
    <w:pPr>
      <w:spacing w:after="0" w:line="240" w:lineRule="auto"/>
    </w:pPr>
  </w:style>
  <w:style w:type="character" w:customStyle="1" w:styleId="Style5Char">
    <w:name w:val="Style5 Char"/>
    <w:link w:val="Style5"/>
    <w:uiPriority w:val="4"/>
    <w:locked/>
    <w:rsid w:val="00E23E3B"/>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E23E3B"/>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E23E3B"/>
    <w:rPr>
      <w:rFonts w:ascii="Times New Roman" w:eastAsia="Times New Roman" w:hAnsi="Times New Roman" w:cs="Times New Roman"/>
      <w:b/>
      <w:szCs w:val="22"/>
    </w:rPr>
  </w:style>
  <w:style w:type="paragraph" w:customStyle="1" w:styleId="Style100">
    <w:name w:val="Style10"/>
    <w:basedOn w:val="Normal"/>
    <w:link w:val="Style10Char"/>
    <w:qFormat/>
    <w:rsid w:val="00E23E3B"/>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E23E3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23E3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23E3B"/>
    <w:rPr>
      <w:shd w:val="clear" w:color="auto" w:fill="FFFFFF"/>
    </w:rPr>
  </w:style>
  <w:style w:type="paragraph" w:customStyle="1" w:styleId="BodyText20">
    <w:name w:val="Body Text2"/>
    <w:basedOn w:val="Normal"/>
    <w:link w:val="Bodytext1"/>
    <w:qFormat/>
    <w:rsid w:val="00E23E3B"/>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E23E3B"/>
    <w:rPr>
      <w:rFonts w:eastAsia="Calibri"/>
      <w:color w:val="auto"/>
      <w:szCs w:val="22"/>
    </w:rPr>
  </w:style>
  <w:style w:type="paragraph" w:customStyle="1" w:styleId="StyleCardsGeorgia12ptBoldThickunderlineBorderSin">
    <w:name w:val="Style Cards + Georgia 12 pt Bold Thick underline Border: : (Sin..."/>
    <w:basedOn w:val="Normal"/>
    <w:qFormat/>
    <w:rsid w:val="00E23E3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23E3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23E3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E23E3B"/>
    <w:pPr>
      <w:spacing w:after="200" w:line="276" w:lineRule="auto"/>
      <w:contextualSpacing/>
    </w:pPr>
    <w:rPr>
      <w:rFonts w:eastAsia="Malgun Gothic"/>
      <w:szCs w:val="22"/>
      <w:u w:val="single"/>
    </w:rPr>
  </w:style>
  <w:style w:type="paragraph" w:customStyle="1" w:styleId="txttitle">
    <w:name w:val="txttitle"/>
    <w:basedOn w:val="Normal"/>
    <w:qFormat/>
    <w:rsid w:val="00E23E3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23E3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23E3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23E3B"/>
    <w:pPr>
      <w:spacing w:before="100" w:beforeAutospacing="1" w:after="100" w:afterAutospacing="1" w:line="240" w:lineRule="auto"/>
    </w:pPr>
    <w:rPr>
      <w:sz w:val="24"/>
    </w:rPr>
  </w:style>
  <w:style w:type="paragraph" w:customStyle="1" w:styleId="ecmsonormal">
    <w:name w:val="ec_msonormal"/>
    <w:basedOn w:val="Normal"/>
    <w:qFormat/>
    <w:rsid w:val="00E23E3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23E3B"/>
    <w:pPr>
      <w:spacing w:before="100" w:beforeAutospacing="1" w:after="100" w:afterAutospacing="1" w:line="240" w:lineRule="auto"/>
    </w:pPr>
    <w:rPr>
      <w:sz w:val="24"/>
    </w:rPr>
  </w:style>
  <w:style w:type="paragraph" w:customStyle="1" w:styleId="TagCiteShells">
    <w:name w:val="Tag/Cite/Shells"/>
    <w:basedOn w:val="Normal"/>
    <w:qFormat/>
    <w:rsid w:val="00E23E3B"/>
    <w:pPr>
      <w:spacing w:after="0" w:line="240" w:lineRule="auto"/>
    </w:pPr>
    <w:rPr>
      <w:b/>
    </w:rPr>
  </w:style>
  <w:style w:type="paragraph" w:customStyle="1" w:styleId="DefinitionTerm">
    <w:name w:val="Definition Term"/>
    <w:basedOn w:val="Normal"/>
    <w:next w:val="Normal"/>
    <w:qFormat/>
    <w:rsid w:val="00E23E3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23E3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23E3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23E3B"/>
    <w:pPr>
      <w:spacing w:after="0" w:line="240" w:lineRule="auto"/>
    </w:pPr>
    <w:rPr>
      <w:rFonts w:ascii="Arial Narrow" w:eastAsia="Calibri" w:hAnsi="Arial Narrow"/>
    </w:rPr>
  </w:style>
  <w:style w:type="character" w:customStyle="1" w:styleId="StyleStyle49pt9Char">
    <w:name w:val="Style Style4 + 9 pt9 Char"/>
    <w:link w:val="StyleStyle49pt9"/>
    <w:locked/>
    <w:rsid w:val="00E23E3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23E3B"/>
    <w:pPr>
      <w:numPr>
        <w:numId w:val="0"/>
      </w:numPr>
    </w:pPr>
    <w:rPr>
      <w:rFonts w:eastAsia="SimSun"/>
      <w:szCs w:val="24"/>
      <w:lang w:eastAsia="zh-CN"/>
    </w:rPr>
  </w:style>
  <w:style w:type="paragraph" w:customStyle="1" w:styleId="2ndLevel-TAG">
    <w:name w:val="2nd Level - TAG"/>
    <w:basedOn w:val="Normal"/>
    <w:next w:val="Normal"/>
    <w:qFormat/>
    <w:rsid w:val="00E23E3B"/>
    <w:pPr>
      <w:spacing w:after="0" w:line="240" w:lineRule="auto"/>
    </w:pPr>
  </w:style>
  <w:style w:type="paragraph" w:customStyle="1" w:styleId="CM14">
    <w:name w:val="CM14"/>
    <w:basedOn w:val="Normal"/>
    <w:qFormat/>
    <w:rsid w:val="00E23E3B"/>
    <w:pPr>
      <w:spacing w:after="0" w:line="240" w:lineRule="auto"/>
    </w:pPr>
  </w:style>
  <w:style w:type="paragraph" w:customStyle="1" w:styleId="DebateBlocking">
    <w:name w:val="DebateBlocking"/>
    <w:basedOn w:val="Normal"/>
    <w:next w:val="Nothing"/>
    <w:uiPriority w:val="99"/>
    <w:qFormat/>
    <w:rsid w:val="00E23E3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23E3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23E3B"/>
    <w:pPr>
      <w:spacing w:after="0" w:line="240" w:lineRule="auto"/>
    </w:pPr>
    <w:rPr>
      <w:rFonts w:eastAsia="Cambria" w:cs="Times New Roman"/>
      <w:szCs w:val="16"/>
    </w:rPr>
  </w:style>
  <w:style w:type="paragraph" w:customStyle="1" w:styleId="CiteLittle">
    <w:name w:val="Cite Little"/>
    <w:next w:val="Normal"/>
    <w:qFormat/>
    <w:rsid w:val="00E23E3B"/>
    <w:rPr>
      <w:rFonts w:ascii="Arial" w:eastAsia="Times New Roman" w:hAnsi="Arial" w:cs="Times New Roman"/>
      <w:bCs/>
      <w:kern w:val="32"/>
      <w:sz w:val="16"/>
      <w:szCs w:val="32"/>
    </w:rPr>
  </w:style>
  <w:style w:type="paragraph" w:customStyle="1" w:styleId="docheader">
    <w:name w:val="doc header"/>
    <w:autoRedefine/>
    <w:qFormat/>
    <w:rsid w:val="00E23E3B"/>
    <w:rPr>
      <w:rFonts w:ascii="Times New Roman" w:eastAsia="Malgun Gothic" w:hAnsi="Times New Roman" w:cs="Times New Roman"/>
      <w:b/>
      <w:sz w:val="20"/>
    </w:rPr>
  </w:style>
  <w:style w:type="paragraph" w:customStyle="1" w:styleId="docfooter">
    <w:name w:val="doc footer"/>
    <w:autoRedefine/>
    <w:qFormat/>
    <w:rsid w:val="00E23E3B"/>
    <w:pPr>
      <w:jc w:val="right"/>
    </w:pPr>
    <w:rPr>
      <w:rFonts w:ascii="Times New Roman" w:eastAsia="Malgun Gothic" w:hAnsi="Times New Roman" w:cs="Times New Roman"/>
      <w:b/>
      <w:sz w:val="22"/>
    </w:rPr>
  </w:style>
  <w:style w:type="character" w:customStyle="1" w:styleId="bloctitlesChar">
    <w:name w:val="bloc titles Char"/>
    <w:link w:val="bloctitles"/>
    <w:locked/>
    <w:rsid w:val="00E23E3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23E3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E23E3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23E3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23E3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23E3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23E3B"/>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E23E3B"/>
    <w:rPr>
      <w:rFonts w:ascii="Consolas" w:hAnsi="Consolas" w:cs="Consolas"/>
      <w:sz w:val="21"/>
      <w:szCs w:val="21"/>
    </w:rPr>
  </w:style>
  <w:style w:type="paragraph" w:customStyle="1" w:styleId="StylePlainTextTimesNewRomanBold">
    <w:name w:val="Style Plain Text + Times New Roman Bold"/>
    <w:basedOn w:val="PlainText"/>
    <w:qFormat/>
    <w:rsid w:val="00E23E3B"/>
    <w:rPr>
      <w:rFonts w:ascii="Courier" w:eastAsia="Cambria" w:hAnsi="Courier" w:cs="Times New Roman"/>
      <w:sz w:val="21"/>
      <w:szCs w:val="21"/>
    </w:rPr>
  </w:style>
  <w:style w:type="paragraph" w:customStyle="1" w:styleId="hotroute2">
    <w:name w:val="hotroute"/>
    <w:basedOn w:val="Normal"/>
    <w:qFormat/>
    <w:rsid w:val="00E23E3B"/>
    <w:pPr>
      <w:spacing w:after="0" w:line="240" w:lineRule="auto"/>
      <w:ind w:left="288"/>
    </w:pPr>
  </w:style>
  <w:style w:type="character" w:customStyle="1" w:styleId="ReallyFuckingSmallChar">
    <w:name w:val="Really Fucking Small Char"/>
    <w:link w:val="ReallyFuckingSmall0"/>
    <w:locked/>
    <w:rsid w:val="00E23E3B"/>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E23E3B"/>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E23E3B"/>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E23E3B"/>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E23E3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23E3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23E3B"/>
    <w:pPr>
      <w:spacing w:after="0" w:line="240" w:lineRule="auto"/>
    </w:pPr>
    <w:rPr>
      <w:rFonts w:ascii="Times" w:eastAsia="Times" w:hAnsi="Times"/>
      <w:szCs w:val="20"/>
    </w:rPr>
  </w:style>
  <w:style w:type="paragraph" w:customStyle="1" w:styleId="CardNU">
    <w:name w:val="CardNU"/>
    <w:basedOn w:val="Normal"/>
    <w:qFormat/>
    <w:rsid w:val="00E23E3B"/>
    <w:pPr>
      <w:spacing w:after="0" w:line="240" w:lineRule="auto"/>
    </w:pPr>
    <w:rPr>
      <w:rFonts w:ascii="Times" w:eastAsia="Times" w:hAnsi="Times"/>
      <w:sz w:val="14"/>
      <w:szCs w:val="20"/>
    </w:rPr>
  </w:style>
  <w:style w:type="paragraph" w:customStyle="1" w:styleId="Style30">
    <w:name w:val="Style 3"/>
    <w:basedOn w:val="Normal"/>
    <w:qFormat/>
    <w:rsid w:val="00E23E3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23E3B"/>
    <w:pPr>
      <w:spacing w:after="60" w:line="240" w:lineRule="auto"/>
    </w:pPr>
    <w:rPr>
      <w:rFonts w:ascii="Times New Roman" w:eastAsia="Times New Roman" w:hAnsi="Times New Roman"/>
      <w:sz w:val="18"/>
    </w:rPr>
  </w:style>
  <w:style w:type="paragraph" w:customStyle="1" w:styleId="OmniPage8">
    <w:name w:val="OmniPage #8"/>
    <w:basedOn w:val="Normal"/>
    <w:qFormat/>
    <w:rsid w:val="00E23E3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23E3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23E3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23E3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23E3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23E3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23E3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23E3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23E3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23E3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23E3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23E3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23E3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23E3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23E3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23E3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23E3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23E3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23E3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23E3B"/>
    <w:pPr>
      <w:spacing w:after="0" w:line="240" w:lineRule="auto"/>
    </w:pPr>
    <w:rPr>
      <w:rFonts w:ascii="Times New Roman" w:eastAsia="Times New Roman" w:hAnsi="Times New Roman"/>
    </w:rPr>
  </w:style>
  <w:style w:type="paragraph" w:customStyle="1" w:styleId="Style16">
    <w:name w:val="Style 16"/>
    <w:basedOn w:val="Normal"/>
    <w:qFormat/>
    <w:rsid w:val="00E23E3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23E3B"/>
    <w:rPr>
      <w:rFonts w:ascii="Times New Roman" w:eastAsia="Times New Roman" w:hAnsi="Times New Roman" w:cs="Calibri"/>
      <w:sz w:val="16"/>
      <w:szCs w:val="22"/>
    </w:rPr>
  </w:style>
  <w:style w:type="paragraph" w:customStyle="1" w:styleId="smalltext0">
    <w:name w:val="smalltext"/>
    <w:basedOn w:val="Normal"/>
    <w:link w:val="smalltextChar0"/>
    <w:qFormat/>
    <w:rsid w:val="00E23E3B"/>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E23E3B"/>
    <w:pPr>
      <w:spacing w:after="120"/>
    </w:pPr>
    <w:rPr>
      <w:rFonts w:eastAsia="Times New Roman"/>
      <w:color w:val="auto"/>
    </w:rPr>
  </w:style>
  <w:style w:type="paragraph" w:customStyle="1" w:styleId="headingChar">
    <w:name w:val="heading Char"/>
    <w:basedOn w:val="Normal"/>
    <w:qFormat/>
    <w:rsid w:val="00E23E3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23E3B"/>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23E3B"/>
    <w:rPr>
      <w:u w:val="single"/>
    </w:rPr>
  </w:style>
  <w:style w:type="paragraph" w:customStyle="1" w:styleId="UnderlineText">
    <w:name w:val="Underline Text"/>
    <w:basedOn w:val="Normal"/>
    <w:link w:val="UnderlineTextChar"/>
    <w:qFormat/>
    <w:rsid w:val="00E23E3B"/>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E23E3B"/>
    <w:rPr>
      <w:rFonts w:ascii="Times New Roman" w:eastAsia="Times New Roman" w:hAnsi="Times New Roman" w:cs="Times New Roman"/>
      <w:sz w:val="16"/>
      <w:szCs w:val="22"/>
    </w:rPr>
  </w:style>
  <w:style w:type="paragraph" w:customStyle="1" w:styleId="Size8">
    <w:name w:val="Size 8"/>
    <w:link w:val="Size8Char"/>
    <w:qFormat/>
    <w:rsid w:val="00E23E3B"/>
    <w:rPr>
      <w:rFonts w:ascii="Times New Roman" w:eastAsia="Times New Roman" w:hAnsi="Times New Roman" w:cs="Times New Roman"/>
      <w:sz w:val="16"/>
      <w:szCs w:val="22"/>
    </w:rPr>
  </w:style>
  <w:style w:type="paragraph" w:customStyle="1" w:styleId="RegularCite">
    <w:name w:val="Regular Cite"/>
    <w:qFormat/>
    <w:rsid w:val="00E23E3B"/>
    <w:rPr>
      <w:rFonts w:ascii="Times New Roman" w:eastAsia="Times New Roman" w:hAnsi="Times New Roman" w:cs="Times New Roman"/>
      <w:sz w:val="20"/>
      <w:szCs w:val="22"/>
    </w:rPr>
  </w:style>
  <w:style w:type="paragraph" w:customStyle="1" w:styleId="context">
    <w:name w:val="context"/>
    <w:basedOn w:val="Normal"/>
    <w:qFormat/>
    <w:rsid w:val="00E23E3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23E3B"/>
    <w:rPr>
      <w:rFonts w:ascii="Times New Roman" w:eastAsia="Times New Roman" w:hAnsi="Times New Roman" w:cs="Times New Roman"/>
      <w:sz w:val="16"/>
      <w:szCs w:val="22"/>
    </w:rPr>
  </w:style>
  <w:style w:type="paragraph" w:customStyle="1" w:styleId="Size6">
    <w:name w:val="Size 6"/>
    <w:link w:val="Size6Char"/>
    <w:qFormat/>
    <w:rsid w:val="00E23E3B"/>
    <w:rPr>
      <w:rFonts w:ascii="Times New Roman" w:eastAsia="Times New Roman" w:hAnsi="Times New Roman" w:cs="Times New Roman"/>
      <w:sz w:val="16"/>
      <w:szCs w:val="22"/>
    </w:rPr>
  </w:style>
  <w:style w:type="paragraph" w:customStyle="1" w:styleId="TxBrp11">
    <w:name w:val="TxBr_p11"/>
    <w:basedOn w:val="Normal"/>
    <w:qFormat/>
    <w:rsid w:val="00E23E3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23E3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23E3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23E3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23E3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23E3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23E3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23E3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23E3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23E3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23E3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23E3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23E3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23E3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23E3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23E3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23E3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23E3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23E3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23E3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23E3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23E3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23E3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23E3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23E3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23E3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23E3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23E3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23E3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23E3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23E3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23E3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23E3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23E3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23E3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23E3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23E3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23E3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23E3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23E3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23E3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23E3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23E3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23E3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23E3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23E3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23E3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23E3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23E3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23E3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23E3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23E3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23E3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23E3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23E3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23E3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23E3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23E3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23E3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23E3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23E3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23E3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23E3B"/>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E23E3B"/>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E23E3B"/>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E23E3B"/>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E23E3B"/>
    <w:rPr>
      <w:rFonts w:ascii="Arial Narrow" w:eastAsia="SimSun" w:hAnsi="Arial Narrow" w:cs="Calibri"/>
      <w:b/>
      <w:szCs w:val="22"/>
      <w:lang w:eastAsia="zh-CN"/>
    </w:rPr>
  </w:style>
  <w:style w:type="paragraph" w:customStyle="1" w:styleId="TagCite3">
    <w:name w:val="Tag Cite"/>
    <w:basedOn w:val="PageHeader"/>
    <w:link w:val="TagCiteChar2"/>
    <w:qFormat/>
    <w:rsid w:val="00E23E3B"/>
    <w:rPr>
      <w:rFonts w:ascii="Arial Narrow" w:eastAsia="SimSun" w:hAnsi="Arial Narrow"/>
      <w:b/>
      <w:sz w:val="24"/>
      <w:lang w:eastAsia="zh-CN"/>
    </w:rPr>
  </w:style>
  <w:style w:type="paragraph" w:customStyle="1" w:styleId="Tiny-WFU">
    <w:name w:val="Tiny-WFU"/>
    <w:basedOn w:val="Normal"/>
    <w:qFormat/>
    <w:rsid w:val="00E23E3B"/>
    <w:pPr>
      <w:spacing w:after="0" w:line="240" w:lineRule="auto"/>
    </w:pPr>
    <w:rPr>
      <w:rFonts w:ascii="Cambria" w:eastAsia="Malgun Gothic" w:hAnsi="Cambria"/>
      <w:sz w:val="12"/>
      <w:lang w:eastAsia="ko-KR"/>
    </w:rPr>
  </w:style>
  <w:style w:type="paragraph" w:customStyle="1" w:styleId="Indentation">
    <w:name w:val="Indentation"/>
    <w:basedOn w:val="Normal"/>
    <w:qFormat/>
    <w:rsid w:val="00E23E3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23E3B"/>
    <w:rPr>
      <w:strike/>
      <w:sz w:val="16"/>
      <w:szCs w:val="16"/>
    </w:rPr>
  </w:style>
  <w:style w:type="paragraph" w:customStyle="1" w:styleId="Language">
    <w:name w:val="Language"/>
    <w:next w:val="Normal"/>
    <w:link w:val="LanguageChar"/>
    <w:qFormat/>
    <w:rsid w:val="00E23E3B"/>
    <w:rPr>
      <w:strike/>
      <w:sz w:val="16"/>
      <w:szCs w:val="16"/>
    </w:rPr>
  </w:style>
  <w:style w:type="paragraph" w:customStyle="1" w:styleId="Pa4">
    <w:name w:val="Pa4"/>
    <w:basedOn w:val="Normal"/>
    <w:next w:val="Normal"/>
    <w:qFormat/>
    <w:rsid w:val="00E23E3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23E3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23E3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23E3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23E3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23E3B"/>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23E3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23E3B"/>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E23E3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23E3B"/>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E23E3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23E3B"/>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E23E3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23E3B"/>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E23E3B"/>
    <w:pPr>
      <w:numPr>
        <w:numId w:val="0"/>
      </w:numPr>
    </w:pPr>
    <w:rPr>
      <w:rFonts w:eastAsia="Times New Roman"/>
      <w:lang w:eastAsia="zh-CN"/>
    </w:rPr>
  </w:style>
  <w:style w:type="paragraph" w:customStyle="1" w:styleId="TxBr41p1">
    <w:name w:val="TxBr_41p1"/>
    <w:basedOn w:val="Normal"/>
    <w:qFormat/>
    <w:rsid w:val="00E23E3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23E3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23E3B"/>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E23E3B"/>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E23E3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23E3B"/>
    <w:rPr>
      <w:rFonts w:ascii="Times New Roman" w:eastAsia="SimSun" w:hAnsi="Times New Roman" w:cs="Times New Roman"/>
      <w:sz w:val="20"/>
      <w:szCs w:val="20"/>
      <w:u w:val="single"/>
    </w:rPr>
  </w:style>
  <w:style w:type="paragraph" w:customStyle="1" w:styleId="StyleUnderline9pt1">
    <w:name w:val="Style Underline + 9 pt1"/>
    <w:qFormat/>
    <w:rsid w:val="00E23E3B"/>
    <w:rPr>
      <w:rFonts w:ascii="Times New Roman" w:eastAsia="SimSun" w:hAnsi="Times New Roman" w:cs="Times New Roman"/>
      <w:sz w:val="20"/>
      <w:szCs w:val="20"/>
      <w:u w:val="single"/>
    </w:rPr>
  </w:style>
  <w:style w:type="character" w:customStyle="1" w:styleId="EmphasisTextChar">
    <w:name w:val="Emphasis Text Char"/>
    <w:link w:val="EmphasisText"/>
    <w:locked/>
    <w:rsid w:val="00E23E3B"/>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E23E3B"/>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E23E3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23E3B"/>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E23E3B"/>
    <w:rPr>
      <w:rFonts w:ascii="Calibri" w:eastAsia="Calibri" w:hAnsi="Calibri" w:cs="Calibri"/>
      <w:sz w:val="16"/>
      <w:szCs w:val="22"/>
    </w:rPr>
  </w:style>
  <w:style w:type="paragraph" w:customStyle="1" w:styleId="CardBody">
    <w:name w:val="Card Body"/>
    <w:basedOn w:val="Normal"/>
    <w:link w:val="CardBodyChar"/>
    <w:qFormat/>
    <w:rsid w:val="00E23E3B"/>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E23E3B"/>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E23E3B"/>
    <w:pPr>
      <w:numPr>
        <w:numId w:val="0"/>
      </w:numPr>
    </w:pPr>
    <w:rPr>
      <w:lang w:eastAsia="zh-CN"/>
    </w:rPr>
  </w:style>
  <w:style w:type="character" w:customStyle="1" w:styleId="StyleStyle49ptBold1Char">
    <w:name w:val="Style Style4 + 9 pt Bold1 Char"/>
    <w:link w:val="StyleStyle49ptBold1"/>
    <w:locked/>
    <w:rsid w:val="00E23E3B"/>
    <w:rPr>
      <w:rFonts w:ascii="Arial Narrow" w:hAnsi="Arial Narrow"/>
      <w:b/>
      <w:bCs/>
      <w:sz w:val="16"/>
      <w:u w:val="single"/>
    </w:rPr>
  </w:style>
  <w:style w:type="paragraph" w:customStyle="1" w:styleId="StyleStyle49ptBold1">
    <w:name w:val="Style Style4 + 9 pt Bold1"/>
    <w:basedOn w:val="Style4"/>
    <w:link w:val="StyleStyle49ptBold1Char"/>
    <w:qFormat/>
    <w:rsid w:val="00E23E3B"/>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E23E3B"/>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E23E3B"/>
    <w:pPr>
      <w:numPr>
        <w:numId w:val="0"/>
      </w:numPr>
    </w:pPr>
    <w:rPr>
      <w:lang w:eastAsia="zh-CN"/>
    </w:rPr>
  </w:style>
  <w:style w:type="character" w:customStyle="1" w:styleId="StyleStyle49ptBold2Char">
    <w:name w:val="Style Style4 + 9 pt Bold2 Char"/>
    <w:link w:val="StyleStyle49ptBold2"/>
    <w:locked/>
    <w:rsid w:val="00E23E3B"/>
    <w:rPr>
      <w:rFonts w:ascii="Arial Narrow" w:hAnsi="Arial Narrow"/>
      <w:b/>
      <w:bCs/>
      <w:sz w:val="16"/>
      <w:u w:val="single"/>
    </w:rPr>
  </w:style>
  <w:style w:type="paragraph" w:customStyle="1" w:styleId="StyleStyle49ptBold2">
    <w:name w:val="Style Style4 + 9 pt Bold2"/>
    <w:basedOn w:val="Style4"/>
    <w:link w:val="StyleStyle49ptBold2Char"/>
    <w:qFormat/>
    <w:rsid w:val="00E23E3B"/>
    <w:pPr>
      <w:numPr>
        <w:numId w:val="0"/>
      </w:numPr>
    </w:pPr>
    <w:rPr>
      <w:rFonts w:eastAsiaTheme="minorEastAsia"/>
      <w:b/>
      <w:bCs/>
      <w:szCs w:val="24"/>
    </w:rPr>
  </w:style>
  <w:style w:type="character" w:customStyle="1" w:styleId="CiteBodyChar">
    <w:name w:val="Cite Body Char"/>
    <w:link w:val="CiteBody"/>
    <w:locked/>
    <w:rsid w:val="00E23E3B"/>
    <w:rPr>
      <w:rFonts w:ascii="Calibri" w:eastAsia="Calibri" w:hAnsi="Calibri" w:cs="Calibri"/>
      <w:sz w:val="16"/>
      <w:szCs w:val="16"/>
    </w:rPr>
  </w:style>
  <w:style w:type="paragraph" w:customStyle="1" w:styleId="CiteBody">
    <w:name w:val="Cite Body"/>
    <w:basedOn w:val="Normal"/>
    <w:link w:val="CiteBodyChar"/>
    <w:qFormat/>
    <w:rsid w:val="00E23E3B"/>
    <w:pPr>
      <w:spacing w:after="0" w:line="240" w:lineRule="auto"/>
    </w:pPr>
    <w:rPr>
      <w:rFonts w:ascii="Calibri" w:eastAsia="Calibri" w:hAnsi="Calibri" w:cs="Calibri"/>
      <w:sz w:val="16"/>
      <w:szCs w:val="16"/>
    </w:rPr>
  </w:style>
  <w:style w:type="character" w:customStyle="1" w:styleId="CiteBoldChar">
    <w:name w:val="Cite Bold Char"/>
    <w:link w:val="CiteBold"/>
    <w:locked/>
    <w:rsid w:val="00E23E3B"/>
    <w:rPr>
      <w:rFonts w:ascii="Calibri" w:eastAsia="Calibri" w:hAnsi="Calibri" w:cs="Calibri"/>
      <w:b/>
      <w:sz w:val="16"/>
      <w:szCs w:val="16"/>
    </w:rPr>
  </w:style>
  <w:style w:type="paragraph" w:customStyle="1" w:styleId="CiteBold">
    <w:name w:val="Cite Bold"/>
    <w:basedOn w:val="CiteBody"/>
    <w:link w:val="CiteBoldChar"/>
    <w:qFormat/>
    <w:rsid w:val="00E23E3B"/>
    <w:rPr>
      <w:b/>
    </w:rPr>
  </w:style>
  <w:style w:type="character" w:customStyle="1" w:styleId="StyleCardBody11ptUnderlineChar">
    <w:name w:val="Style Card Body + 11 pt Underline Char"/>
    <w:link w:val="StyleCardBody11ptUnderline"/>
    <w:locked/>
    <w:rsid w:val="00E23E3B"/>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E23E3B"/>
    <w:rPr>
      <w:u w:val="single"/>
    </w:rPr>
  </w:style>
  <w:style w:type="character" w:customStyle="1" w:styleId="StyleStyle49pt4Char">
    <w:name w:val="Style Style4 + 9 pt4 Char"/>
    <w:basedOn w:val="Style4Char"/>
    <w:link w:val="StyleStyle49pt4"/>
    <w:locked/>
    <w:rsid w:val="00E23E3B"/>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E23E3B"/>
    <w:pPr>
      <w:numPr>
        <w:numId w:val="0"/>
      </w:numPr>
    </w:pPr>
    <w:rPr>
      <w:lang w:eastAsia="zh-CN"/>
    </w:rPr>
  </w:style>
  <w:style w:type="character" w:customStyle="1" w:styleId="StyleStyle49ptBold4Char">
    <w:name w:val="Style Style4 + 9 pt Bold4 Char"/>
    <w:link w:val="StyleStyle49ptBold4"/>
    <w:locked/>
    <w:rsid w:val="00E23E3B"/>
    <w:rPr>
      <w:rFonts w:ascii="Arial Narrow" w:hAnsi="Arial Narrow"/>
      <w:b/>
      <w:bCs/>
      <w:sz w:val="16"/>
      <w:u w:val="single"/>
    </w:rPr>
  </w:style>
  <w:style w:type="paragraph" w:customStyle="1" w:styleId="StyleStyle49ptBold4">
    <w:name w:val="Style Style4 + 9 pt Bold4"/>
    <w:basedOn w:val="Style4"/>
    <w:link w:val="StyleStyle49ptBold4Char"/>
    <w:qFormat/>
    <w:rsid w:val="00E23E3B"/>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E23E3B"/>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E23E3B"/>
    <w:pPr>
      <w:numPr>
        <w:numId w:val="0"/>
      </w:numPr>
    </w:pPr>
    <w:rPr>
      <w:lang w:eastAsia="zh-CN"/>
    </w:rPr>
  </w:style>
  <w:style w:type="character" w:customStyle="1" w:styleId="StyleStyle49pt6Char">
    <w:name w:val="Style Style4 + 9 pt6 Char"/>
    <w:basedOn w:val="Style4Char"/>
    <w:link w:val="StyleStyle49pt6"/>
    <w:locked/>
    <w:rsid w:val="00E23E3B"/>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E23E3B"/>
    <w:pPr>
      <w:numPr>
        <w:numId w:val="0"/>
      </w:numPr>
    </w:pPr>
    <w:rPr>
      <w:lang w:eastAsia="zh-CN"/>
    </w:rPr>
  </w:style>
  <w:style w:type="character" w:customStyle="1" w:styleId="StyleStyle49ptBold5Char">
    <w:name w:val="Style Style4 + 9 pt Bold5 Char"/>
    <w:link w:val="StyleStyle49ptBold5"/>
    <w:locked/>
    <w:rsid w:val="00E23E3B"/>
    <w:rPr>
      <w:rFonts w:ascii="Arial Narrow" w:hAnsi="Arial Narrow"/>
      <w:b/>
      <w:bCs/>
      <w:sz w:val="16"/>
      <w:u w:val="single"/>
    </w:rPr>
  </w:style>
  <w:style w:type="paragraph" w:customStyle="1" w:styleId="StyleStyle49ptBold5">
    <w:name w:val="Style Style4 + 9 pt Bold5"/>
    <w:basedOn w:val="Style4"/>
    <w:link w:val="StyleStyle49ptBold5Char"/>
    <w:qFormat/>
    <w:rsid w:val="00E23E3B"/>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E23E3B"/>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E23E3B"/>
    <w:pPr>
      <w:numPr>
        <w:numId w:val="0"/>
      </w:numPr>
    </w:pPr>
    <w:rPr>
      <w:lang w:eastAsia="zh-CN"/>
    </w:rPr>
  </w:style>
  <w:style w:type="paragraph" w:customStyle="1" w:styleId="FONT7">
    <w:name w:val="FONT 7"/>
    <w:qFormat/>
    <w:rsid w:val="00E23E3B"/>
    <w:rPr>
      <w:rFonts w:ascii="Times New Roman" w:eastAsia="SimSun" w:hAnsi="Times New Roman" w:cs="Arial"/>
      <w:bCs/>
      <w:iCs/>
      <w:sz w:val="14"/>
      <w:szCs w:val="28"/>
    </w:rPr>
  </w:style>
  <w:style w:type="paragraph" w:customStyle="1" w:styleId="StyleStyle49pt8">
    <w:name w:val="Style Style4 + 9 pt8"/>
    <w:basedOn w:val="Style4"/>
    <w:qFormat/>
    <w:rsid w:val="00E23E3B"/>
    <w:pPr>
      <w:numPr>
        <w:numId w:val="0"/>
      </w:numPr>
    </w:pPr>
  </w:style>
  <w:style w:type="character" w:customStyle="1" w:styleId="StyleHeading2UnderlineChar">
    <w:name w:val="Style Heading 2 + Underline Char"/>
    <w:link w:val="StyleHeading2Underline"/>
    <w:locked/>
    <w:rsid w:val="00E23E3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23E3B"/>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E23E3B"/>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E23E3B"/>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E23E3B"/>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E23E3B"/>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E23E3B"/>
    <w:rPr>
      <w:rFonts w:ascii="Arial Narrow" w:hAnsi="Arial Narrow"/>
      <w:b/>
      <w:bCs/>
      <w:sz w:val="16"/>
      <w:u w:val="single"/>
    </w:rPr>
  </w:style>
  <w:style w:type="paragraph" w:customStyle="1" w:styleId="StyleStyle49ptBold6">
    <w:name w:val="Style Style4 + 9 pt Bold6"/>
    <w:basedOn w:val="Style4"/>
    <w:link w:val="StyleStyle49ptBold6Char"/>
    <w:qFormat/>
    <w:rsid w:val="00E23E3B"/>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E23E3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23E3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23E3B"/>
    <w:rPr>
      <w:rFonts w:ascii="Calibri" w:eastAsia="Calibri" w:hAnsi="Calibri" w:cs="Calibri"/>
      <w:b/>
      <w:bCs/>
      <w:u w:val="single"/>
    </w:rPr>
  </w:style>
  <w:style w:type="paragraph" w:customStyle="1" w:styleId="StyleCircled11pt">
    <w:name w:val="Style Circled + 11 pt"/>
    <w:basedOn w:val="Circled"/>
    <w:link w:val="StyleCircled11ptChar"/>
    <w:qFormat/>
    <w:rsid w:val="00E23E3B"/>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E23E3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23E3B"/>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E23E3B"/>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E23E3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23E3B"/>
    <w:pPr>
      <w:spacing w:after="0" w:line="240" w:lineRule="auto"/>
    </w:pPr>
    <w:rPr>
      <w:rFonts w:eastAsia="Calibri"/>
      <w:u w:val="single"/>
    </w:rPr>
  </w:style>
  <w:style w:type="character" w:customStyle="1" w:styleId="textboldCharChar">
    <w:name w:val="text bold Char Char"/>
    <w:link w:val="textboldChar"/>
    <w:locked/>
    <w:rsid w:val="00E23E3B"/>
    <w:rPr>
      <w:rFonts w:ascii="Calibri" w:eastAsia="Calibri" w:hAnsi="Calibri" w:cs="Calibri"/>
      <w:b/>
      <w:szCs w:val="22"/>
      <w:u w:val="thick"/>
    </w:rPr>
  </w:style>
  <w:style w:type="paragraph" w:customStyle="1" w:styleId="textboldChar">
    <w:name w:val="text bold Char"/>
    <w:basedOn w:val="Normal"/>
    <w:link w:val="textboldCharChar"/>
    <w:qFormat/>
    <w:rsid w:val="00E23E3B"/>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E23E3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23E3B"/>
    <w:pPr>
      <w:spacing w:before="100" w:beforeAutospacing="1" w:after="100" w:afterAutospacing="1" w:line="240" w:lineRule="auto"/>
    </w:pPr>
    <w:rPr>
      <w:rFonts w:ascii="Times" w:hAnsi="Times"/>
      <w:szCs w:val="20"/>
    </w:rPr>
  </w:style>
  <w:style w:type="paragraph" w:customStyle="1" w:styleId="left">
    <w:name w:val="left"/>
    <w:basedOn w:val="Normal"/>
    <w:qFormat/>
    <w:rsid w:val="00E23E3B"/>
    <w:pPr>
      <w:spacing w:before="100" w:beforeAutospacing="1" w:after="100" w:afterAutospacing="1" w:line="240" w:lineRule="auto"/>
    </w:pPr>
    <w:rPr>
      <w:rFonts w:ascii="Times" w:hAnsi="Times"/>
      <w:szCs w:val="20"/>
    </w:rPr>
  </w:style>
  <w:style w:type="paragraph" w:customStyle="1" w:styleId="right">
    <w:name w:val="right"/>
    <w:basedOn w:val="Normal"/>
    <w:qFormat/>
    <w:rsid w:val="00E23E3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23E3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23E3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23E3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23E3B"/>
    <w:pPr>
      <w:spacing w:before="100" w:beforeAutospacing="1" w:after="100" w:afterAutospacing="1" w:line="240" w:lineRule="auto"/>
    </w:pPr>
    <w:rPr>
      <w:rFonts w:ascii="Times" w:hAnsi="Times"/>
      <w:szCs w:val="20"/>
    </w:rPr>
  </w:style>
  <w:style w:type="paragraph" w:customStyle="1" w:styleId="aff">
    <w:name w:val="aff"/>
    <w:basedOn w:val="Normal"/>
    <w:qFormat/>
    <w:rsid w:val="00E23E3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23E3B"/>
    <w:pPr>
      <w:spacing w:before="100" w:beforeAutospacing="1" w:after="100" w:afterAutospacing="1" w:line="240" w:lineRule="auto"/>
    </w:pPr>
    <w:rPr>
      <w:rFonts w:ascii="Times" w:hAnsi="Times"/>
      <w:szCs w:val="20"/>
    </w:rPr>
  </w:style>
  <w:style w:type="paragraph" w:customStyle="1" w:styleId="sbyline">
    <w:name w:val="sbyline"/>
    <w:basedOn w:val="Normal"/>
    <w:qFormat/>
    <w:rsid w:val="00E23E3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23E3B"/>
    <w:pPr>
      <w:spacing w:before="100" w:beforeAutospacing="1" w:after="100" w:afterAutospacing="1" w:line="240" w:lineRule="auto"/>
    </w:pPr>
    <w:rPr>
      <w:rFonts w:ascii="Times" w:hAnsi="Times"/>
      <w:szCs w:val="20"/>
    </w:rPr>
  </w:style>
  <w:style w:type="paragraph" w:customStyle="1" w:styleId="lede">
    <w:name w:val="lede"/>
    <w:basedOn w:val="Normal"/>
    <w:qFormat/>
    <w:rsid w:val="00E23E3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23E3B"/>
    <w:rPr>
      <w:rFonts w:ascii="New Baskerville" w:eastAsiaTheme="minorEastAsia" w:hAnsi="New Baskerville"/>
      <w:color w:val="auto"/>
    </w:rPr>
  </w:style>
  <w:style w:type="paragraph" w:customStyle="1" w:styleId="SubHead1">
    <w:name w:val="_SubHead1"/>
    <w:basedOn w:val="Default"/>
    <w:next w:val="Default"/>
    <w:uiPriority w:val="99"/>
    <w:qFormat/>
    <w:rsid w:val="00E23E3B"/>
    <w:rPr>
      <w:rFonts w:ascii="New Baskerville" w:eastAsiaTheme="minorEastAsia" w:hAnsi="New Baskerville"/>
      <w:color w:val="auto"/>
    </w:rPr>
  </w:style>
  <w:style w:type="paragraph" w:customStyle="1" w:styleId="SubHead2">
    <w:name w:val="_SubHead2"/>
    <w:basedOn w:val="Default"/>
    <w:next w:val="Default"/>
    <w:uiPriority w:val="99"/>
    <w:qFormat/>
    <w:rsid w:val="00E23E3B"/>
    <w:rPr>
      <w:rFonts w:ascii="New Baskerville" w:eastAsiaTheme="minorEastAsia" w:hAnsi="New Baskerville"/>
      <w:color w:val="auto"/>
    </w:rPr>
  </w:style>
  <w:style w:type="paragraph" w:customStyle="1" w:styleId="collapsed-hide">
    <w:name w:val="collapsed-hide"/>
    <w:basedOn w:val="Normal"/>
    <w:qFormat/>
    <w:rsid w:val="00E23E3B"/>
    <w:pPr>
      <w:spacing w:before="100" w:beforeAutospacing="1" w:after="100" w:afterAutospacing="1" w:line="240" w:lineRule="auto"/>
    </w:pPr>
    <w:rPr>
      <w:rFonts w:ascii="Times" w:hAnsi="Times"/>
      <w:szCs w:val="20"/>
    </w:rPr>
  </w:style>
  <w:style w:type="paragraph" w:customStyle="1" w:styleId="odd">
    <w:name w:val="odd"/>
    <w:basedOn w:val="Normal"/>
    <w:qFormat/>
    <w:rsid w:val="00E23E3B"/>
    <w:pPr>
      <w:spacing w:before="100" w:beforeAutospacing="1" w:after="100" w:afterAutospacing="1" w:line="240" w:lineRule="auto"/>
    </w:pPr>
    <w:rPr>
      <w:rFonts w:ascii="Times" w:hAnsi="Times"/>
      <w:szCs w:val="20"/>
    </w:rPr>
  </w:style>
  <w:style w:type="paragraph" w:customStyle="1" w:styleId="volissue">
    <w:name w:val="volissue"/>
    <w:basedOn w:val="Normal"/>
    <w:qFormat/>
    <w:rsid w:val="00E23E3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23E3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23E3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23E3B"/>
    <w:pPr>
      <w:spacing w:before="100" w:beforeAutospacing="1" w:after="100" w:afterAutospacing="1" w:line="240" w:lineRule="auto"/>
    </w:pPr>
    <w:rPr>
      <w:rFonts w:ascii="Times" w:hAnsi="Times"/>
      <w:szCs w:val="20"/>
    </w:rPr>
  </w:style>
  <w:style w:type="paragraph" w:customStyle="1" w:styleId="snippet">
    <w:name w:val="snippet"/>
    <w:basedOn w:val="Normal"/>
    <w:qFormat/>
    <w:rsid w:val="00E23E3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23E3B"/>
    <w:pPr>
      <w:spacing w:line="201" w:lineRule="atLeast"/>
    </w:pPr>
    <w:rPr>
      <w:rFonts w:eastAsiaTheme="minorEastAsia"/>
      <w:color w:val="auto"/>
    </w:rPr>
  </w:style>
  <w:style w:type="paragraph" w:customStyle="1" w:styleId="Pa14">
    <w:name w:val="Pa14"/>
    <w:basedOn w:val="Default"/>
    <w:next w:val="Default"/>
    <w:uiPriority w:val="99"/>
    <w:qFormat/>
    <w:rsid w:val="00E23E3B"/>
    <w:pPr>
      <w:spacing w:line="241" w:lineRule="atLeast"/>
    </w:pPr>
    <w:rPr>
      <w:rFonts w:eastAsiaTheme="minorEastAsia"/>
      <w:color w:val="auto"/>
    </w:rPr>
  </w:style>
  <w:style w:type="paragraph" w:customStyle="1" w:styleId="Pa9">
    <w:name w:val="Pa9"/>
    <w:basedOn w:val="Default"/>
    <w:next w:val="Default"/>
    <w:uiPriority w:val="99"/>
    <w:qFormat/>
    <w:rsid w:val="00E23E3B"/>
    <w:pPr>
      <w:spacing w:line="241" w:lineRule="atLeast"/>
    </w:pPr>
    <w:rPr>
      <w:rFonts w:ascii="Gill Sans" w:eastAsiaTheme="minorEastAsia" w:hAnsi="Gill Sans"/>
      <w:color w:val="auto"/>
    </w:rPr>
  </w:style>
  <w:style w:type="paragraph" w:customStyle="1" w:styleId="hg-daily">
    <w:name w:val="hg-daily"/>
    <w:basedOn w:val="Normal"/>
    <w:qFormat/>
    <w:rsid w:val="00E23E3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23E3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23E3B"/>
    <w:pPr>
      <w:spacing w:after="0" w:line="240" w:lineRule="auto"/>
    </w:pPr>
    <w:rPr>
      <w:rFonts w:eastAsia="Times New Roman"/>
      <w:sz w:val="24"/>
      <w:szCs w:val="20"/>
    </w:rPr>
  </w:style>
  <w:style w:type="paragraph" w:customStyle="1" w:styleId="TOC1Char">
    <w:name w:val="TOC 1 Char"/>
    <w:basedOn w:val="Normal"/>
    <w:next w:val="Normal"/>
    <w:qFormat/>
    <w:rsid w:val="00E23E3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23E3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23E3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23E3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23E3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23E3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23E3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23E3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23E3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23E3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23E3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23E3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23E3B"/>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E23E3B"/>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E23E3B"/>
    <w:rPr>
      <w:rFonts w:ascii="Calibri" w:eastAsia="Times New Roman" w:hAnsi="Calibri" w:cs="Calibri"/>
      <w:b/>
      <w:caps/>
      <w:sz w:val="40"/>
      <w:szCs w:val="40"/>
    </w:rPr>
  </w:style>
  <w:style w:type="paragraph" w:customStyle="1" w:styleId="HeaderInitial">
    <w:name w:val="Header Initial"/>
    <w:basedOn w:val="Normal"/>
    <w:link w:val="HeaderInitialChar"/>
    <w:qFormat/>
    <w:rsid w:val="00E23E3B"/>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E23E3B"/>
    <w:rPr>
      <w:rFonts w:ascii="Calibri" w:eastAsiaTheme="minorHAnsi" w:hAnsi="Calibri" w:cs="Calibri"/>
      <w:strike/>
      <w:sz w:val="16"/>
      <w:szCs w:val="22"/>
    </w:rPr>
  </w:style>
  <w:style w:type="paragraph" w:customStyle="1" w:styleId="Strikethrough0">
    <w:name w:val="Strikethrough"/>
    <w:basedOn w:val="Normal"/>
    <w:link w:val="StrikethroughChar"/>
    <w:qFormat/>
    <w:rsid w:val="00E23E3B"/>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E23E3B"/>
    <w:pPr>
      <w:spacing w:after="0" w:line="240" w:lineRule="auto"/>
    </w:pPr>
    <w:rPr>
      <w:rFonts w:asciiTheme="minorHAnsi" w:hAnsiTheme="minorHAnsi"/>
      <w:bCs/>
    </w:rPr>
  </w:style>
  <w:style w:type="character" w:customStyle="1" w:styleId="NormalF6Char">
    <w:name w:val="Normal F6 Char"/>
    <w:link w:val="NormalF6"/>
    <w:locked/>
    <w:rsid w:val="00E23E3B"/>
    <w:rPr>
      <w:rFonts w:ascii="Calibri" w:eastAsia="Times New Roman" w:hAnsi="Calibri" w:cs="Calibri"/>
      <w:szCs w:val="22"/>
    </w:rPr>
  </w:style>
  <w:style w:type="paragraph" w:customStyle="1" w:styleId="NormalF6">
    <w:name w:val="Normal F6"/>
    <w:basedOn w:val="Normal"/>
    <w:link w:val="NormalF6Char"/>
    <w:qFormat/>
    <w:rsid w:val="00E23E3B"/>
    <w:pPr>
      <w:spacing w:after="0" w:line="240" w:lineRule="auto"/>
    </w:pPr>
    <w:rPr>
      <w:rFonts w:ascii="Calibri" w:eastAsia="Times New Roman" w:hAnsi="Calibri" w:cs="Calibri"/>
      <w:sz w:val="24"/>
      <w:szCs w:val="22"/>
    </w:rPr>
  </w:style>
  <w:style w:type="paragraph" w:customStyle="1" w:styleId="TagNew">
    <w:name w:val="Tag New"/>
    <w:qFormat/>
    <w:rsid w:val="00E23E3B"/>
    <w:rPr>
      <w:rFonts w:ascii="Times New Roman" w:hAnsi="Times New Roman" w:cs="Times New Roman"/>
      <w:b/>
      <w:szCs w:val="20"/>
    </w:rPr>
  </w:style>
  <w:style w:type="paragraph" w:customStyle="1" w:styleId="TagNew0">
    <w:name w:val="Tag_New"/>
    <w:qFormat/>
    <w:rsid w:val="00E23E3B"/>
    <w:rPr>
      <w:rFonts w:ascii="Times New Roman" w:eastAsia="Malgun Gothic" w:hAnsi="Times New Roman" w:cs="Times New Roman"/>
      <w:b/>
      <w:bCs/>
      <w:szCs w:val="26"/>
    </w:rPr>
  </w:style>
  <w:style w:type="paragraph" w:customStyle="1" w:styleId="TagNew1">
    <w:name w:val="Tag+New"/>
    <w:qFormat/>
    <w:rsid w:val="00E23E3B"/>
    <w:rPr>
      <w:rFonts w:ascii="Times New Roman" w:eastAsia="Calibri" w:hAnsi="Times New Roman" w:cs="Times New Roman"/>
      <w:b/>
      <w:szCs w:val="22"/>
    </w:rPr>
  </w:style>
  <w:style w:type="paragraph" w:customStyle="1" w:styleId="cnnstorypgraphtxt">
    <w:name w:val="cnn_storypgraphtxt"/>
    <w:basedOn w:val="Normal"/>
    <w:qFormat/>
    <w:rsid w:val="00E23E3B"/>
    <w:pPr>
      <w:spacing w:before="100" w:beforeAutospacing="1" w:after="100" w:afterAutospacing="1" w:line="240" w:lineRule="auto"/>
    </w:pPr>
    <w:rPr>
      <w:rFonts w:eastAsia="Times New Roman"/>
      <w:sz w:val="24"/>
    </w:rPr>
  </w:style>
  <w:style w:type="paragraph" w:customStyle="1" w:styleId="Carding">
    <w:name w:val="Carding"/>
    <w:basedOn w:val="Normal"/>
    <w:qFormat/>
    <w:rsid w:val="00E23E3B"/>
    <w:pPr>
      <w:spacing w:after="0" w:line="240" w:lineRule="auto"/>
    </w:pPr>
    <w:rPr>
      <w:rFonts w:eastAsia="Times New Roman"/>
      <w:sz w:val="18"/>
    </w:rPr>
  </w:style>
  <w:style w:type="paragraph" w:customStyle="1" w:styleId="NormalWeb8">
    <w:name w:val="Normal (Web)8"/>
    <w:basedOn w:val="Normal"/>
    <w:qFormat/>
    <w:rsid w:val="00E23E3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23E3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23E3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23E3B"/>
    <w:rPr>
      <w:b/>
      <w:bCs/>
      <w:u w:val="single"/>
    </w:rPr>
  </w:style>
  <w:style w:type="paragraph" w:customStyle="1" w:styleId="StyleUnderlined11ptBold">
    <w:name w:val="Style Underlined + 11 pt Bold"/>
    <w:basedOn w:val="underlined"/>
    <w:link w:val="StyleUnderlined11ptBoldChar"/>
    <w:qFormat/>
    <w:rsid w:val="00E23E3B"/>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23E3B"/>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E23E3B"/>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E23E3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23E3B"/>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E23E3B"/>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E23E3B"/>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E23E3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23E3B"/>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E23E3B"/>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E23E3B"/>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E23E3B"/>
    <w:pPr>
      <w:spacing w:after="0" w:line="240" w:lineRule="auto"/>
    </w:pPr>
    <w:rPr>
      <w:b/>
      <w:sz w:val="26"/>
    </w:rPr>
  </w:style>
  <w:style w:type="paragraph" w:customStyle="1" w:styleId="TagsFutura">
    <w:name w:val="TagsFutura"/>
    <w:basedOn w:val="Normal"/>
    <w:next w:val="Cites"/>
    <w:qFormat/>
    <w:rsid w:val="00E23E3B"/>
    <w:pPr>
      <w:spacing w:after="0" w:line="240" w:lineRule="auto"/>
    </w:pPr>
    <w:rPr>
      <w:rFonts w:ascii="Futura" w:eastAsia="Times" w:hAnsi="Futura"/>
      <w:b/>
      <w:caps/>
      <w:sz w:val="18"/>
      <w:szCs w:val="20"/>
    </w:rPr>
  </w:style>
  <w:style w:type="paragraph" w:customStyle="1" w:styleId="DebateTag0">
    <w:name w:val="DebateTag"/>
    <w:basedOn w:val="Normal"/>
    <w:qFormat/>
    <w:rsid w:val="00E23E3B"/>
    <w:pPr>
      <w:spacing w:after="0" w:line="240" w:lineRule="auto"/>
    </w:pPr>
    <w:rPr>
      <w:rFonts w:eastAsia="Calibri"/>
      <w:b/>
    </w:rPr>
  </w:style>
  <w:style w:type="paragraph" w:customStyle="1" w:styleId="Heading42">
    <w:name w:val="Heading 42"/>
    <w:basedOn w:val="Normal"/>
    <w:qFormat/>
    <w:rsid w:val="00E23E3B"/>
    <w:pPr>
      <w:spacing w:after="0" w:line="240" w:lineRule="auto"/>
    </w:pPr>
    <w:rPr>
      <w:rFonts w:eastAsia="Times New Roman"/>
    </w:rPr>
  </w:style>
  <w:style w:type="character" w:customStyle="1" w:styleId="DebateNormalChar">
    <w:name w:val="DebateNormal Char"/>
    <w:basedOn w:val="DefaultParagraphFont"/>
    <w:link w:val="DebateNormal"/>
    <w:locked/>
    <w:rsid w:val="00E23E3B"/>
    <w:rPr>
      <w:rFonts w:ascii="Calibri" w:eastAsia="Calibri" w:hAnsi="Calibri" w:cs="Calibri"/>
      <w:sz w:val="16"/>
      <w:szCs w:val="20"/>
    </w:rPr>
  </w:style>
  <w:style w:type="paragraph" w:customStyle="1" w:styleId="DebateNormal">
    <w:name w:val="DebateNormal"/>
    <w:basedOn w:val="Normal"/>
    <w:link w:val="DebateNormalChar"/>
    <w:qFormat/>
    <w:rsid w:val="00E23E3B"/>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E23E3B"/>
    <w:rPr>
      <w:rFonts w:ascii="Calibri" w:eastAsia="Calibri" w:hAnsi="Calibri" w:cs="Calibri"/>
      <w:b/>
      <w:sz w:val="16"/>
      <w:szCs w:val="20"/>
      <w:u w:val="single"/>
    </w:rPr>
  </w:style>
  <w:style w:type="paragraph" w:customStyle="1" w:styleId="DebateEmphasis">
    <w:name w:val="DebateEmphasis"/>
    <w:basedOn w:val="Normal"/>
    <w:link w:val="DebateEmphasisChar"/>
    <w:qFormat/>
    <w:rsid w:val="00E23E3B"/>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E23E3B"/>
    <w:rPr>
      <w:rFonts w:ascii="Times New Roman" w:eastAsiaTheme="minorHAnsi" w:hAnsi="Times New Roman" w:cs="Times New Roman"/>
      <w:sz w:val="18"/>
      <w:szCs w:val="22"/>
    </w:rPr>
  </w:style>
  <w:style w:type="paragraph" w:customStyle="1" w:styleId="NormalCite">
    <w:name w:val="NormalCite"/>
    <w:link w:val="NormalCiteChar"/>
    <w:qFormat/>
    <w:rsid w:val="00E23E3B"/>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E23E3B"/>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E23E3B"/>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E23E3B"/>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23E3B"/>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E23E3B"/>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E23E3B"/>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E23E3B"/>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E23E3B"/>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E23E3B"/>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E23E3B"/>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E23E3B"/>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E23E3B"/>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E23E3B"/>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E23E3B"/>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E23E3B"/>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E23E3B"/>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23E3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23E3B"/>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E23E3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23E3B"/>
    <w:rPr>
      <w:u w:val="single"/>
    </w:rPr>
  </w:style>
  <w:style w:type="paragraph" w:customStyle="1" w:styleId="UnderlineChar4">
    <w:name w:val="Underline Char4"/>
    <w:basedOn w:val="Normal"/>
    <w:link w:val="UnderlineChar4Char"/>
    <w:qFormat/>
    <w:rsid w:val="00E23E3B"/>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E23E3B"/>
    <w:rPr>
      <w:b/>
      <w:u w:val="single"/>
    </w:rPr>
  </w:style>
  <w:style w:type="paragraph" w:customStyle="1" w:styleId="BoldandUnderlineChar3">
    <w:name w:val="Bold and Underline Char3"/>
    <w:basedOn w:val="Normal"/>
    <w:link w:val="BoldandUnderlineChar3Char2"/>
    <w:qFormat/>
    <w:rsid w:val="00E23E3B"/>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E23E3B"/>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E23E3B"/>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E23E3B"/>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E23E3B"/>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E23E3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23E3B"/>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E23E3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23E3B"/>
    <w:rPr>
      <w:u w:val="single"/>
    </w:rPr>
  </w:style>
  <w:style w:type="character" w:customStyle="1" w:styleId="StyleUnderlineBoldIndent11ptBoldChar">
    <w:name w:val="Style Underline + Bold Indent + 11 pt Bold Char"/>
    <w:link w:val="StyleUnderlineBoldIndent11ptBold"/>
    <w:locked/>
    <w:rsid w:val="00E23E3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23E3B"/>
    <w:rPr>
      <w:b/>
      <w:bCs/>
      <w:u w:val="single"/>
    </w:rPr>
  </w:style>
  <w:style w:type="paragraph" w:customStyle="1" w:styleId="Style140">
    <w:name w:val="Style14"/>
    <w:basedOn w:val="Normal"/>
    <w:uiPriority w:val="99"/>
    <w:qFormat/>
    <w:rsid w:val="00E23E3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23E3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23E3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23E3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23E3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23E3B"/>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E23E3B"/>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E23E3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23E3B"/>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E23E3B"/>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23E3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23E3B"/>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E23E3B"/>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E23E3B"/>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E23E3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23E3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23E3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23E3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23E3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23E3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23E3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23E3B"/>
    <w:rPr>
      <w:rFonts w:eastAsia="Times New Roman"/>
      <w:color w:val="auto"/>
      <w:lang w:bidi="en-US"/>
    </w:rPr>
  </w:style>
  <w:style w:type="character" w:customStyle="1" w:styleId="ALLCAPSChar">
    <w:name w:val="ALL CAPS Char"/>
    <w:basedOn w:val="DefaultParagraphFont"/>
    <w:link w:val="ALLCAPS"/>
    <w:locked/>
    <w:rsid w:val="00E23E3B"/>
    <w:rPr>
      <w:rFonts w:ascii="Calibri" w:eastAsia="Times New Roman" w:hAnsi="Calibri" w:cs="Calibri"/>
      <w:b/>
      <w:caps/>
      <w:sz w:val="16"/>
      <w:szCs w:val="20"/>
    </w:rPr>
  </w:style>
  <w:style w:type="paragraph" w:customStyle="1" w:styleId="ALLCAPS">
    <w:name w:val="ALL CAPS"/>
    <w:basedOn w:val="Normal"/>
    <w:link w:val="ALLCAPSChar"/>
    <w:qFormat/>
    <w:rsid w:val="00E23E3B"/>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E23E3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23E3B"/>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E23E3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23E3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E23E3B"/>
    <w:rPr>
      <w:rFonts w:ascii="Calibri" w:eastAsia="Times New Roman" w:hAnsi="Calibri" w:cs="Arial"/>
      <w:bCs/>
      <w:iCs/>
      <w:sz w:val="20"/>
      <w:szCs w:val="20"/>
    </w:rPr>
  </w:style>
  <w:style w:type="paragraph" w:customStyle="1" w:styleId="CITE">
    <w:name w:val="CITE"/>
    <w:basedOn w:val="Heading2"/>
    <w:link w:val="CITEChar"/>
    <w:autoRedefine/>
    <w:qFormat/>
    <w:rsid w:val="00E23E3B"/>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E23E3B"/>
    <w:rPr>
      <w:rFonts w:ascii="Calibri" w:eastAsia="Times New Roman" w:hAnsi="Calibri" w:cs="Calibri"/>
      <w:sz w:val="16"/>
      <w:szCs w:val="22"/>
      <w:lang w:val="x-none" w:eastAsia="x-none"/>
    </w:rPr>
  </w:style>
  <w:style w:type="paragraph" w:customStyle="1" w:styleId="Fifth">
    <w:name w:val="Fifth"/>
    <w:basedOn w:val="Normal"/>
    <w:link w:val="FifthChar"/>
    <w:qFormat/>
    <w:rsid w:val="00E23E3B"/>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E23E3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23E3B"/>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E23E3B"/>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E23E3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23E3B"/>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23E3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23E3B"/>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E23E3B"/>
    <w:rPr>
      <w:rFonts w:ascii="Arial" w:hAnsi="Arial" w:cs="Arial"/>
      <w:sz w:val="16"/>
      <w:szCs w:val="16"/>
    </w:rPr>
  </w:style>
  <w:style w:type="paragraph" w:customStyle="1" w:styleId="BodyText310">
    <w:name w:val="Body Text 31"/>
    <w:basedOn w:val="Normal"/>
    <w:next w:val="BodyText3"/>
    <w:qFormat/>
    <w:rsid w:val="00E23E3B"/>
    <w:pPr>
      <w:spacing w:after="120" w:line="240" w:lineRule="auto"/>
    </w:pPr>
    <w:rPr>
      <w:bCs/>
      <w:color w:val="000000"/>
    </w:rPr>
  </w:style>
  <w:style w:type="paragraph" w:styleId="BodyText2">
    <w:name w:val="Body Text 2"/>
    <w:basedOn w:val="Normal"/>
    <w:link w:val="BodyText2Char"/>
    <w:uiPriority w:val="99"/>
    <w:unhideWhenUsed/>
    <w:rsid w:val="00E23E3B"/>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E23E3B"/>
    <w:rPr>
      <w:rFonts w:ascii="Arial" w:hAnsi="Arial" w:cs="Arial"/>
      <w:sz w:val="22"/>
    </w:rPr>
  </w:style>
  <w:style w:type="paragraph" w:customStyle="1" w:styleId="BodyText21">
    <w:name w:val="Body Text 21"/>
    <w:basedOn w:val="Normal"/>
    <w:next w:val="BodyText2"/>
    <w:qFormat/>
    <w:rsid w:val="00E23E3B"/>
    <w:pPr>
      <w:spacing w:after="120" w:line="480" w:lineRule="auto"/>
    </w:pPr>
    <w:rPr>
      <w:sz w:val="12"/>
    </w:rPr>
  </w:style>
  <w:style w:type="paragraph" w:styleId="BodyTextIndent">
    <w:name w:val="Body Text Indent"/>
    <w:basedOn w:val="Normal"/>
    <w:link w:val="BodyTextIndentChar"/>
    <w:unhideWhenUsed/>
    <w:rsid w:val="00E23E3B"/>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E23E3B"/>
    <w:rPr>
      <w:rFonts w:ascii="Arial" w:hAnsi="Arial" w:cs="Arial"/>
      <w:sz w:val="22"/>
    </w:rPr>
  </w:style>
  <w:style w:type="paragraph" w:customStyle="1" w:styleId="BodyTextIndent1">
    <w:name w:val="Body Text Indent1"/>
    <w:basedOn w:val="Normal"/>
    <w:next w:val="BodyTextIndent"/>
    <w:qFormat/>
    <w:rsid w:val="00E23E3B"/>
    <w:pPr>
      <w:spacing w:after="120" w:line="240" w:lineRule="auto"/>
      <w:ind w:left="360"/>
    </w:pPr>
  </w:style>
  <w:style w:type="paragraph" w:styleId="BodyTextIndent3">
    <w:name w:val="Body Text Indent 3"/>
    <w:basedOn w:val="Normal"/>
    <w:link w:val="BodyTextIndent3Char1"/>
    <w:uiPriority w:val="99"/>
    <w:unhideWhenUsed/>
    <w:rsid w:val="00E23E3B"/>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E23E3B"/>
    <w:rPr>
      <w:rFonts w:ascii="Arial" w:hAnsi="Arial" w:cs="Arial"/>
      <w:sz w:val="16"/>
      <w:szCs w:val="16"/>
    </w:rPr>
  </w:style>
  <w:style w:type="paragraph" w:customStyle="1" w:styleId="BodyTextIndent31">
    <w:name w:val="Body Text Indent 31"/>
    <w:basedOn w:val="Normal"/>
    <w:next w:val="BodyTextIndent3"/>
    <w:semiHidden/>
    <w:qFormat/>
    <w:rsid w:val="00E23E3B"/>
    <w:pPr>
      <w:spacing w:after="120" w:line="240" w:lineRule="auto"/>
      <w:ind w:left="360"/>
    </w:pPr>
    <w:rPr>
      <w:sz w:val="14"/>
    </w:rPr>
  </w:style>
  <w:style w:type="paragraph" w:styleId="BodyTextIndent2">
    <w:name w:val="Body Text Indent 2"/>
    <w:basedOn w:val="Normal"/>
    <w:link w:val="BodyTextIndent2Char1"/>
    <w:unhideWhenUsed/>
    <w:rsid w:val="00E23E3B"/>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E23E3B"/>
    <w:rPr>
      <w:rFonts w:ascii="Arial" w:hAnsi="Arial" w:cs="Arial"/>
      <w:sz w:val="22"/>
    </w:rPr>
  </w:style>
  <w:style w:type="paragraph" w:customStyle="1" w:styleId="BodyTextIndent21">
    <w:name w:val="Body Text Indent 21"/>
    <w:basedOn w:val="Normal"/>
    <w:next w:val="BodyTextIndent2"/>
    <w:qFormat/>
    <w:rsid w:val="00E23E3B"/>
    <w:pPr>
      <w:spacing w:after="120" w:line="480" w:lineRule="auto"/>
      <w:ind w:left="360"/>
    </w:pPr>
  </w:style>
  <w:style w:type="paragraph" w:customStyle="1" w:styleId="z-BottomofForm1">
    <w:name w:val="z-Bottom of Form1"/>
    <w:basedOn w:val="Normal"/>
    <w:next w:val="Normal"/>
    <w:qFormat/>
    <w:rsid w:val="00E23E3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23E3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23E3B"/>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23E3B"/>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E23E3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23E3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23E3B"/>
    <w:rPr>
      <w:rFonts w:ascii="Calibri" w:hAnsi="Calibri" w:cs="Calibri"/>
      <w:u w:val="single"/>
      <w:shd w:val="clear" w:color="auto" w:fill="66FFFF"/>
    </w:rPr>
  </w:style>
  <w:style w:type="paragraph" w:customStyle="1" w:styleId="CardHighlight">
    <w:name w:val="Card Highlight"/>
    <w:basedOn w:val="Normal"/>
    <w:link w:val="CardHighlightChar"/>
    <w:qFormat/>
    <w:rsid w:val="00E23E3B"/>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E23E3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23E3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23E3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23E3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23E3B"/>
    <w:pPr>
      <w:spacing w:before="100" w:beforeAutospacing="1" w:after="100" w:afterAutospacing="1" w:line="240" w:lineRule="auto"/>
    </w:pPr>
    <w:rPr>
      <w:rFonts w:eastAsia="Times New Roman"/>
      <w:sz w:val="24"/>
    </w:rPr>
  </w:style>
  <w:style w:type="paragraph" w:customStyle="1" w:styleId="more">
    <w:name w:val="more"/>
    <w:basedOn w:val="Normal"/>
    <w:qFormat/>
    <w:rsid w:val="00E23E3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23E3B"/>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23E3B"/>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23E3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23E3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23E3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23E3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23E3B"/>
    <w:pPr>
      <w:spacing w:after="63"/>
    </w:pPr>
    <w:rPr>
      <w:rFonts w:ascii="Arial" w:eastAsia="Times New Roman" w:hAnsi="Arial"/>
      <w:color w:val="auto"/>
      <w:lang w:eastAsia="zh-CN"/>
    </w:rPr>
  </w:style>
  <w:style w:type="paragraph" w:customStyle="1" w:styleId="CM35">
    <w:name w:val="CM35"/>
    <w:basedOn w:val="Default"/>
    <w:next w:val="Default"/>
    <w:qFormat/>
    <w:rsid w:val="00E23E3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23E3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23E3B"/>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E23E3B"/>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E23E3B"/>
    <w:rPr>
      <w:rFonts w:ascii="Georgia" w:eastAsia="Times New Roman" w:hAnsi="Georgia"/>
      <w:sz w:val="22"/>
      <w:lang w:val="x-none" w:eastAsia="x-none"/>
    </w:rPr>
  </w:style>
  <w:style w:type="paragraph" w:customStyle="1" w:styleId="StyleCards11pt">
    <w:name w:val="Style Cards + 11 pt"/>
    <w:basedOn w:val="Cards"/>
    <w:link w:val="StyleCards11ptChar"/>
    <w:qFormat/>
    <w:rsid w:val="00E23E3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23E3B"/>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E23E3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23E3B"/>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23E3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23E3B"/>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23E3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23E3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23E3B"/>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23E3B"/>
    <w:rPr>
      <w:rFonts w:ascii="Times New Roman" w:eastAsia="Times New Roman" w:hAnsi="Times New Roman" w:cs="Times New Roman"/>
      <w:sz w:val="20"/>
      <w:szCs w:val="20"/>
    </w:rPr>
  </w:style>
  <w:style w:type="paragraph" w:customStyle="1" w:styleId="NormalFont">
    <w:name w:val="Normal Font"/>
    <w:link w:val="NormalFontChar"/>
    <w:qFormat/>
    <w:rsid w:val="00E23E3B"/>
    <w:rPr>
      <w:rFonts w:ascii="Times New Roman" w:eastAsia="Times New Roman" w:hAnsi="Times New Roman" w:cs="Times New Roman"/>
      <w:sz w:val="20"/>
      <w:szCs w:val="20"/>
    </w:rPr>
  </w:style>
  <w:style w:type="paragraph" w:customStyle="1" w:styleId="StyleSmall11pt">
    <w:name w:val="Style Small + 11 pt"/>
    <w:qFormat/>
    <w:rsid w:val="00E23E3B"/>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23E3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23E3B"/>
    <w:rPr>
      <w:u w:val="single"/>
      <w:lang w:val="x-none" w:eastAsia="x-none"/>
    </w:rPr>
  </w:style>
  <w:style w:type="character" w:customStyle="1" w:styleId="StyleNormalFont11ptBoldUnderlineChar">
    <w:name w:val="Style Normal Font + 11 pt Bold Underline Char"/>
    <w:link w:val="StyleNormalFont11ptBoldUnderline"/>
    <w:locked/>
    <w:rsid w:val="00E23E3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23E3B"/>
    <w:rPr>
      <w:b/>
      <w:bCs/>
      <w:u w:val="single"/>
      <w:lang w:val="x-none" w:eastAsia="x-none"/>
    </w:rPr>
  </w:style>
  <w:style w:type="paragraph" w:customStyle="1" w:styleId="StyleHeading2LatinArialMT13pt">
    <w:name w:val="Style Heading 2 + (Latin) ArialMT 13 pt"/>
    <w:basedOn w:val="Heading2"/>
    <w:next w:val="Heading2"/>
    <w:qFormat/>
    <w:rsid w:val="00E23E3B"/>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E23E3B"/>
    <w:pPr>
      <w:spacing w:after="0" w:line="240" w:lineRule="auto"/>
    </w:pPr>
    <w:rPr>
      <w:rFonts w:eastAsia="Times New Roman"/>
      <w:sz w:val="15"/>
    </w:rPr>
  </w:style>
  <w:style w:type="paragraph" w:customStyle="1" w:styleId="formatvorlage2">
    <w:name w:val="formatvorlage2"/>
    <w:basedOn w:val="Normal"/>
    <w:qFormat/>
    <w:rsid w:val="00E23E3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23E3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23E3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23E3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23E3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23E3B"/>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E23E3B"/>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E23E3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23E3B"/>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E23E3B"/>
    <w:pPr>
      <w:ind w:left="0"/>
    </w:pPr>
    <w:rPr>
      <w:rFonts w:ascii="Garamond" w:eastAsia="Cambria" w:hAnsi="Garamond" w:cs="Times New Roman"/>
      <w:color w:val="auto"/>
      <w:u w:val="single"/>
    </w:rPr>
  </w:style>
  <w:style w:type="paragraph" w:customStyle="1" w:styleId="PageHeading">
    <w:name w:val="Page Heading"/>
    <w:basedOn w:val="Heading2"/>
    <w:qFormat/>
    <w:rsid w:val="00E23E3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23E3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23E3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23E3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23E3B"/>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23E3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23E3B"/>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23E3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23E3B"/>
    <w:pPr>
      <w:spacing w:after="0" w:line="197" w:lineRule="exact"/>
      <w:jc w:val="both"/>
    </w:pPr>
  </w:style>
  <w:style w:type="paragraph" w:customStyle="1" w:styleId="Style42">
    <w:name w:val="Style42"/>
    <w:basedOn w:val="Normal"/>
    <w:uiPriority w:val="99"/>
    <w:qFormat/>
    <w:rsid w:val="00E23E3B"/>
    <w:pPr>
      <w:spacing w:after="0" w:line="202" w:lineRule="exact"/>
      <w:jc w:val="both"/>
    </w:pPr>
  </w:style>
  <w:style w:type="paragraph" w:customStyle="1" w:styleId="Style51">
    <w:name w:val="Style51"/>
    <w:basedOn w:val="Normal"/>
    <w:uiPriority w:val="99"/>
    <w:qFormat/>
    <w:rsid w:val="00E23E3B"/>
    <w:pPr>
      <w:spacing w:after="0" w:line="200" w:lineRule="exact"/>
      <w:jc w:val="both"/>
    </w:pPr>
  </w:style>
  <w:style w:type="character" w:customStyle="1" w:styleId="BoldUnderlineChar2Char">
    <w:name w:val="BoldUnderline Char2 Char"/>
    <w:link w:val="BoldUnderlineChar2"/>
    <w:locked/>
    <w:rsid w:val="00E23E3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23E3B"/>
    <w:rPr>
      <w:rFonts w:ascii="Times New Roman" w:eastAsia="Times New Roman" w:hAnsi="Times New Roman" w:cs="Times New Roman"/>
      <w:b/>
      <w:sz w:val="20"/>
      <w:u w:val="single"/>
    </w:rPr>
  </w:style>
  <w:style w:type="paragraph" w:customStyle="1" w:styleId="document0">
    <w:name w:val="document"/>
    <w:basedOn w:val="Normal"/>
    <w:uiPriority w:val="99"/>
    <w:qFormat/>
    <w:rsid w:val="00E23E3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23E3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23E3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23E3B"/>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23E3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23E3B"/>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E23E3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23E3B"/>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E23E3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23E3B"/>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E23E3B"/>
    <w:pPr>
      <w:spacing w:line="254" w:lineRule="auto"/>
    </w:pPr>
    <w:rPr>
      <w:rFonts w:ascii="Georgia" w:hAnsi="Georgia" w:cstheme="minorBidi"/>
      <w:b/>
    </w:rPr>
  </w:style>
  <w:style w:type="paragraph" w:customStyle="1" w:styleId="Normal20pt">
    <w:name w:val="Normal  + 20 pt"/>
    <w:basedOn w:val="Normal"/>
    <w:uiPriority w:val="6"/>
    <w:qFormat/>
    <w:rsid w:val="00E23E3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23E3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23E3B"/>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E23E3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23E3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23E3B"/>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E23E3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23E3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23E3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23E3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23E3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23E3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23E3B"/>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23E3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23E3B"/>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23E3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23E3B"/>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E23E3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23E3B"/>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E23E3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23E3B"/>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23E3B"/>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E23E3B"/>
    <w:pPr>
      <w:spacing w:after="0" w:line="254" w:lineRule="auto"/>
    </w:pPr>
    <w:rPr>
      <w:b/>
    </w:rPr>
  </w:style>
  <w:style w:type="paragraph" w:customStyle="1" w:styleId="CiteSmallText">
    <w:name w:val="Cite Small Text"/>
    <w:basedOn w:val="Normal"/>
    <w:uiPriority w:val="99"/>
    <w:qFormat/>
    <w:rsid w:val="00E23E3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23E3B"/>
    <w:rPr>
      <w:lang w:val="x-none"/>
    </w:rPr>
  </w:style>
  <w:style w:type="paragraph" w:customStyle="1" w:styleId="Cards1CharChar">
    <w:name w:val="Cards1 Char Char"/>
    <w:basedOn w:val="Normal"/>
    <w:link w:val="Cards1CharCharChar"/>
    <w:qFormat/>
    <w:rsid w:val="00E23E3B"/>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E23E3B"/>
    <w:rPr>
      <w:color w:val="0000FF"/>
      <w:sz w:val="12"/>
      <w:u w:val="single"/>
    </w:rPr>
  </w:style>
  <w:style w:type="paragraph" w:customStyle="1" w:styleId="Swag">
    <w:name w:val="Swag"/>
    <w:basedOn w:val="Normal"/>
    <w:link w:val="SwagChar"/>
    <w:qFormat/>
    <w:rsid w:val="00E23E3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23E3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23E3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23E3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23E3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23E3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23E3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23E3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23E3B"/>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E23E3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23E3B"/>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23E3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23E3B"/>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E23E3B"/>
  </w:style>
  <w:style w:type="paragraph" w:customStyle="1" w:styleId="NothingCharCharChar">
    <w:name w:val="Nothing Char Char Char"/>
    <w:link w:val="NothingCharChar"/>
    <w:qFormat/>
    <w:rsid w:val="00E23E3B"/>
    <w:pPr>
      <w:jc w:val="both"/>
    </w:pPr>
  </w:style>
  <w:style w:type="paragraph" w:customStyle="1" w:styleId="StyleLeft021">
    <w:name w:val="Style Left:  0.2&quot;1"/>
    <w:basedOn w:val="Normal"/>
    <w:uiPriority w:val="99"/>
    <w:qFormat/>
    <w:rsid w:val="00E23E3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23E3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23E3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23E3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23E3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E23E3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23E3B"/>
    <w:pPr>
      <w:spacing w:after="0" w:line="254" w:lineRule="auto"/>
    </w:pPr>
    <w:rPr>
      <w:b/>
    </w:rPr>
  </w:style>
  <w:style w:type="paragraph" w:customStyle="1" w:styleId="CM27">
    <w:name w:val="CM27"/>
    <w:basedOn w:val="Normal"/>
    <w:next w:val="Normal"/>
    <w:uiPriority w:val="99"/>
    <w:qFormat/>
    <w:rsid w:val="00E23E3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23E3B"/>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E23E3B"/>
    <w:pPr>
      <w:spacing w:before="100" w:beforeAutospacing="1" w:after="100" w:afterAutospacing="1" w:line="240" w:lineRule="auto"/>
    </w:pPr>
    <w:rPr>
      <w:rFonts w:eastAsia="Times New Roman"/>
    </w:rPr>
  </w:style>
  <w:style w:type="paragraph" w:customStyle="1" w:styleId="Pol">
    <w:name w:val="Pol"/>
    <w:basedOn w:val="Heading2"/>
    <w:uiPriority w:val="99"/>
    <w:qFormat/>
    <w:rsid w:val="00E23E3B"/>
    <w:pPr>
      <w:spacing w:before="480" w:line="240" w:lineRule="auto"/>
    </w:pPr>
    <w:rPr>
      <w:bCs w:val="0"/>
      <w:caps/>
    </w:rPr>
  </w:style>
  <w:style w:type="paragraph" w:customStyle="1" w:styleId="Style70">
    <w:name w:val="Style7"/>
    <w:basedOn w:val="Normal"/>
    <w:uiPriority w:val="99"/>
    <w:qFormat/>
    <w:rsid w:val="00E23E3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23E3B"/>
  </w:style>
  <w:style w:type="paragraph" w:customStyle="1" w:styleId="Footnote2">
    <w:name w:val="Footnote2"/>
    <w:basedOn w:val="Normal"/>
    <w:next w:val="Normal"/>
    <w:link w:val="Footnote2Char"/>
    <w:autoRedefine/>
    <w:qFormat/>
    <w:rsid w:val="00E23E3B"/>
    <w:pPr>
      <w:spacing w:after="120" w:line="480" w:lineRule="auto"/>
    </w:pPr>
    <w:rPr>
      <w:rFonts w:asciiTheme="minorHAnsi" w:hAnsiTheme="minorHAnsi" w:cstheme="minorBidi"/>
      <w:sz w:val="24"/>
    </w:rPr>
  </w:style>
  <w:style w:type="paragraph" w:customStyle="1" w:styleId="xhead">
    <w:name w:val="xhead"/>
    <w:basedOn w:val="Normal"/>
    <w:uiPriority w:val="99"/>
    <w:qFormat/>
    <w:rsid w:val="00E23E3B"/>
    <w:pPr>
      <w:spacing w:before="100" w:beforeAutospacing="1" w:after="100" w:afterAutospacing="1" w:line="240" w:lineRule="auto"/>
    </w:pPr>
  </w:style>
  <w:style w:type="paragraph" w:customStyle="1" w:styleId="headlinemeta">
    <w:name w:val="headline_meta"/>
    <w:basedOn w:val="Normal"/>
    <w:uiPriority w:val="99"/>
    <w:qFormat/>
    <w:rsid w:val="00E23E3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23E3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23E3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23E3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23E3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23E3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23E3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23E3B"/>
  </w:style>
  <w:style w:type="paragraph" w:customStyle="1" w:styleId="UnderlineStyle1">
    <w:name w:val="Underline Style"/>
    <w:basedOn w:val="Normal"/>
    <w:link w:val="UnderlineStyleChar"/>
    <w:qFormat/>
    <w:rsid w:val="00E23E3B"/>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E23E3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23E3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23E3B"/>
    <w:pPr>
      <w:spacing w:after="0" w:line="240" w:lineRule="auto"/>
    </w:pPr>
    <w:rPr>
      <w:rFonts w:ascii="Lucida Grande" w:eastAsia="Cambria" w:hAnsi="Lucida Grande"/>
    </w:rPr>
  </w:style>
  <w:style w:type="paragraph" w:customStyle="1" w:styleId="Pa16">
    <w:name w:val="Pa16"/>
    <w:basedOn w:val="Default"/>
    <w:next w:val="Default"/>
    <w:uiPriority w:val="99"/>
    <w:qFormat/>
    <w:rsid w:val="00E23E3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23E3B"/>
    <w:pPr>
      <w:spacing w:before="100" w:beforeAutospacing="1" w:after="100" w:afterAutospacing="1" w:line="240" w:lineRule="auto"/>
    </w:pPr>
  </w:style>
  <w:style w:type="paragraph" w:customStyle="1" w:styleId="Pa22">
    <w:name w:val="Pa2+2"/>
    <w:basedOn w:val="Default"/>
    <w:next w:val="Default"/>
    <w:uiPriority w:val="99"/>
    <w:qFormat/>
    <w:rsid w:val="00E23E3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23E3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23E3B"/>
    <w:pPr>
      <w:spacing w:before="100" w:beforeAutospacing="1" w:after="100" w:afterAutospacing="1" w:line="240" w:lineRule="auto"/>
    </w:pPr>
  </w:style>
  <w:style w:type="paragraph" w:customStyle="1" w:styleId="Number">
    <w:name w:val="Number"/>
    <w:basedOn w:val="Heading2"/>
    <w:qFormat/>
    <w:rsid w:val="00E23E3B"/>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E23E3B"/>
    <w:rPr>
      <w:rFonts w:ascii="Palatino" w:eastAsia="SimSun" w:hAnsi="Palatino" w:cs="Times New Roman"/>
      <w:b/>
      <w:sz w:val="22"/>
      <w:lang w:eastAsia="zh-CN"/>
    </w:rPr>
  </w:style>
  <w:style w:type="paragraph" w:customStyle="1" w:styleId="NotUnderlined">
    <w:name w:val="Not Underlined"/>
    <w:basedOn w:val="Normal"/>
    <w:uiPriority w:val="99"/>
    <w:qFormat/>
    <w:rsid w:val="00E23E3B"/>
    <w:pPr>
      <w:spacing w:after="0" w:line="240" w:lineRule="auto"/>
    </w:pPr>
    <w:rPr>
      <w:rFonts w:ascii="Century Gothic" w:hAnsi="Century Gothic"/>
      <w:szCs w:val="20"/>
    </w:rPr>
  </w:style>
  <w:style w:type="paragraph" w:customStyle="1" w:styleId="width100">
    <w:name w:val="width100"/>
    <w:basedOn w:val="Normal"/>
    <w:uiPriority w:val="99"/>
    <w:qFormat/>
    <w:rsid w:val="00E23E3B"/>
    <w:pPr>
      <w:spacing w:before="100" w:beforeAutospacing="1" w:after="100" w:afterAutospacing="1" w:line="240" w:lineRule="auto"/>
    </w:pPr>
  </w:style>
  <w:style w:type="paragraph" w:customStyle="1" w:styleId="introshadow">
    <w:name w:val="intro_shadow"/>
    <w:basedOn w:val="Normal"/>
    <w:uiPriority w:val="99"/>
    <w:qFormat/>
    <w:rsid w:val="00E23E3B"/>
    <w:pPr>
      <w:spacing w:before="100" w:beforeAutospacing="1" w:after="100" w:afterAutospacing="1" w:line="240" w:lineRule="auto"/>
    </w:pPr>
  </w:style>
  <w:style w:type="paragraph" w:customStyle="1" w:styleId="articleintro">
    <w:name w:val="articleintro"/>
    <w:basedOn w:val="Normal"/>
    <w:uiPriority w:val="99"/>
    <w:qFormat/>
    <w:rsid w:val="00E23E3B"/>
    <w:pPr>
      <w:spacing w:before="100" w:beforeAutospacing="1" w:after="100" w:afterAutospacing="1" w:line="240" w:lineRule="auto"/>
    </w:pPr>
  </w:style>
  <w:style w:type="paragraph" w:customStyle="1" w:styleId="Caption4">
    <w:name w:val="Caption4"/>
    <w:basedOn w:val="Normal"/>
    <w:uiPriority w:val="99"/>
    <w:qFormat/>
    <w:rsid w:val="00E23E3B"/>
    <w:pPr>
      <w:spacing w:before="100" w:beforeAutospacing="1" w:after="100" w:afterAutospacing="1" w:line="240" w:lineRule="auto"/>
    </w:pPr>
  </w:style>
  <w:style w:type="paragraph" w:customStyle="1" w:styleId="publishedon">
    <w:name w:val="published_on"/>
    <w:basedOn w:val="Normal"/>
    <w:uiPriority w:val="99"/>
    <w:qFormat/>
    <w:rsid w:val="00E23E3B"/>
    <w:pPr>
      <w:spacing w:before="100" w:beforeAutospacing="1" w:after="100" w:afterAutospacing="1" w:line="240" w:lineRule="auto"/>
    </w:pPr>
  </w:style>
  <w:style w:type="character" w:customStyle="1" w:styleId="CiteEmphasisChar">
    <w:name w:val="Cite/Emphasis Char"/>
    <w:basedOn w:val="DefaultParagraphFont"/>
    <w:link w:val="CiteEmphasis"/>
    <w:locked/>
    <w:rsid w:val="00E23E3B"/>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E23E3B"/>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E23E3B"/>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E23E3B"/>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E23E3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23E3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23E3B"/>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23E3B"/>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E23E3B"/>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E23E3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23E3B"/>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E23E3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23E3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23E3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23E3B"/>
    <w:pPr>
      <w:spacing w:before="100" w:beforeAutospacing="1" w:after="100" w:afterAutospacing="1" w:line="240" w:lineRule="auto"/>
    </w:pPr>
    <w:rPr>
      <w:rFonts w:eastAsia="Times New Roman"/>
    </w:rPr>
  </w:style>
  <w:style w:type="paragraph" w:customStyle="1" w:styleId="column-name">
    <w:name w:val="column-name"/>
    <w:basedOn w:val="Normal"/>
    <w:qFormat/>
    <w:rsid w:val="00E23E3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23E3B"/>
    <w:rPr>
      <w:rFonts w:ascii="Calibri" w:eastAsia="Calibri" w:hAnsi="Calibri" w:cs="Calibri"/>
      <w:sz w:val="16"/>
      <w:szCs w:val="16"/>
    </w:rPr>
  </w:style>
  <w:style w:type="paragraph" w:customStyle="1" w:styleId="SmallSizeParagraph">
    <w:name w:val="Small Size Paragraph"/>
    <w:basedOn w:val="Normal"/>
    <w:link w:val="SmallSizeParagraphChar"/>
    <w:qFormat/>
    <w:rsid w:val="00E23E3B"/>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E23E3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23E3B"/>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23E3B"/>
    <w:rPr>
      <w:rFonts w:ascii="Calibri" w:eastAsia="Calibri" w:hAnsi="Calibri" w:cs="Calibri"/>
    </w:rPr>
  </w:style>
  <w:style w:type="paragraph" w:customStyle="1" w:styleId="StyleCardText9pt">
    <w:name w:val="Style Card Text + 9 pt"/>
    <w:basedOn w:val="Normal"/>
    <w:link w:val="StyleCardText9ptChar"/>
    <w:qFormat/>
    <w:rsid w:val="00E23E3B"/>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E23E3B"/>
    <w:rPr>
      <w:rFonts w:ascii="Calibri" w:eastAsia="Calibri" w:hAnsi="Calibri" w:cs="Calibri"/>
      <w:u w:val="single"/>
      <w:lang w:val="x-none" w:eastAsia="zh-CN"/>
    </w:rPr>
  </w:style>
  <w:style w:type="paragraph" w:customStyle="1" w:styleId="UnderlineS">
    <w:name w:val="Underline S"/>
    <w:basedOn w:val="Normal"/>
    <w:link w:val="UnderlineSChar"/>
    <w:qFormat/>
    <w:rsid w:val="00E23E3B"/>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E23E3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23E3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23E3B"/>
    <w:rPr>
      <w:rFonts w:ascii="Times New Roman" w:hAnsi="Times New Roman" w:cs="Times New Roman"/>
    </w:rPr>
  </w:style>
  <w:style w:type="paragraph" w:customStyle="1" w:styleId="Debatenoraml">
    <w:name w:val="Debatenoraml"/>
    <w:basedOn w:val="NoSpacing"/>
    <w:link w:val="DebatenoramlChar"/>
    <w:qFormat/>
    <w:rsid w:val="00E23E3B"/>
    <w:pPr>
      <w:spacing w:line="240" w:lineRule="auto"/>
    </w:pPr>
    <w:rPr>
      <w:rFonts w:ascii="Times New Roman" w:hAnsi="Times New Roman" w:cs="Times New Roman"/>
      <w:bCs w:val="0"/>
    </w:rPr>
  </w:style>
  <w:style w:type="character" w:customStyle="1" w:styleId="QualsChar">
    <w:name w:val="Quals Char"/>
    <w:link w:val="Quals"/>
    <w:locked/>
    <w:rsid w:val="00E23E3B"/>
    <w:rPr>
      <w:rFonts w:ascii="Calibri" w:eastAsia="Calibri" w:hAnsi="Calibri" w:cs="Calibri"/>
      <w:sz w:val="18"/>
    </w:rPr>
  </w:style>
  <w:style w:type="paragraph" w:customStyle="1" w:styleId="Quals">
    <w:name w:val="Quals"/>
    <w:basedOn w:val="Normal"/>
    <w:link w:val="QualsChar"/>
    <w:qFormat/>
    <w:rsid w:val="00E23E3B"/>
    <w:pPr>
      <w:spacing w:after="0" w:line="240" w:lineRule="auto"/>
    </w:pPr>
    <w:rPr>
      <w:rFonts w:ascii="Calibri" w:eastAsia="Calibri" w:hAnsi="Calibri" w:cs="Calibri"/>
      <w:sz w:val="18"/>
    </w:rPr>
  </w:style>
  <w:style w:type="character" w:customStyle="1" w:styleId="StarredChar">
    <w:name w:val="Starred Char"/>
    <w:link w:val="Starred"/>
    <w:locked/>
    <w:rsid w:val="00E23E3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23E3B"/>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E23E3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23E3B"/>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E23E3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23E3B"/>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E23E3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23E3B"/>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E23E3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23E3B"/>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E23E3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23E3B"/>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E23E3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23E3B"/>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E23E3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23E3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23E3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23E3B"/>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E23E3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23E3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23E3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23E3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23E3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23E3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23E3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23E3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23E3B"/>
    <w:pPr>
      <w:spacing w:before="100" w:beforeAutospacing="1" w:after="100" w:afterAutospacing="1" w:line="240" w:lineRule="auto"/>
    </w:pPr>
    <w:rPr>
      <w:rFonts w:eastAsia="Times New Roman"/>
      <w:sz w:val="24"/>
    </w:rPr>
  </w:style>
  <w:style w:type="paragraph" w:customStyle="1" w:styleId="summary">
    <w:name w:val="summary"/>
    <w:basedOn w:val="Normal"/>
    <w:qFormat/>
    <w:rsid w:val="00E23E3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23E3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23E3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23E3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23E3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23E3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23E3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23E3B"/>
    <w:pPr>
      <w:keepNext/>
      <w:spacing w:after="0" w:line="240" w:lineRule="auto"/>
      <w:ind w:left="288" w:right="288"/>
    </w:pPr>
    <w:rPr>
      <w:rFonts w:eastAsia="MS Gothic"/>
      <w:szCs w:val="20"/>
    </w:rPr>
  </w:style>
  <w:style w:type="paragraph" w:customStyle="1" w:styleId="canvas-atom">
    <w:name w:val="canvas-atom"/>
    <w:basedOn w:val="Normal"/>
    <w:uiPriority w:val="99"/>
    <w:qFormat/>
    <w:rsid w:val="00E23E3B"/>
    <w:pPr>
      <w:spacing w:before="100" w:beforeAutospacing="1" w:after="100" w:afterAutospacing="1" w:line="240" w:lineRule="auto"/>
    </w:pPr>
    <w:rPr>
      <w:sz w:val="24"/>
    </w:rPr>
  </w:style>
  <w:style w:type="paragraph" w:customStyle="1" w:styleId="tweet-text">
    <w:name w:val="tweet-text"/>
    <w:basedOn w:val="Normal"/>
    <w:uiPriority w:val="99"/>
    <w:qFormat/>
    <w:rsid w:val="00E23E3B"/>
    <w:pPr>
      <w:spacing w:before="100" w:beforeAutospacing="1" w:after="100" w:afterAutospacing="1" w:line="240" w:lineRule="auto"/>
    </w:pPr>
  </w:style>
  <w:style w:type="paragraph" w:customStyle="1" w:styleId="graf">
    <w:name w:val="graf"/>
    <w:basedOn w:val="Normal"/>
    <w:uiPriority w:val="99"/>
    <w:qFormat/>
    <w:rsid w:val="00E23E3B"/>
    <w:pPr>
      <w:spacing w:before="100" w:beforeAutospacing="1" w:after="100" w:afterAutospacing="1" w:line="240" w:lineRule="auto"/>
    </w:pPr>
  </w:style>
  <w:style w:type="paragraph" w:customStyle="1" w:styleId="column">
    <w:name w:val="column"/>
    <w:basedOn w:val="Normal"/>
    <w:uiPriority w:val="99"/>
    <w:qFormat/>
    <w:rsid w:val="00E23E3B"/>
    <w:pPr>
      <w:spacing w:before="100" w:beforeAutospacing="1" w:after="100" w:afterAutospacing="1" w:line="240" w:lineRule="auto"/>
    </w:pPr>
  </w:style>
  <w:style w:type="paragraph" w:customStyle="1" w:styleId="recirc-container">
    <w:name w:val="recirc-container"/>
    <w:basedOn w:val="Normal"/>
    <w:uiPriority w:val="99"/>
    <w:qFormat/>
    <w:rsid w:val="00E23E3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23E3B"/>
    <w:pPr>
      <w:spacing w:before="100" w:beforeAutospacing="1" w:after="100" w:afterAutospacing="1" w:line="240" w:lineRule="auto"/>
    </w:pPr>
    <w:rPr>
      <w:sz w:val="24"/>
    </w:rPr>
  </w:style>
  <w:style w:type="paragraph" w:customStyle="1" w:styleId="see-also">
    <w:name w:val="see-also"/>
    <w:basedOn w:val="Normal"/>
    <w:uiPriority w:val="99"/>
    <w:qFormat/>
    <w:rsid w:val="00E23E3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23E3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23E3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23E3B"/>
    <w:pPr>
      <w:keepNext/>
      <w:spacing w:after="0" w:line="240" w:lineRule="auto"/>
      <w:ind w:left="288" w:right="288"/>
    </w:pPr>
    <w:rPr>
      <w:rFonts w:eastAsia="MS Gothic"/>
      <w:szCs w:val="20"/>
    </w:rPr>
  </w:style>
  <w:style w:type="paragraph" w:customStyle="1" w:styleId="po-hr-cndek">
    <w:name w:val="po-hr-cn__dek"/>
    <w:basedOn w:val="Normal"/>
    <w:qFormat/>
    <w:rsid w:val="00E23E3B"/>
    <w:pPr>
      <w:spacing w:before="100" w:beforeAutospacing="1" w:after="100" w:afterAutospacing="1" w:line="256" w:lineRule="auto"/>
    </w:pPr>
  </w:style>
  <w:style w:type="paragraph" w:customStyle="1" w:styleId="m4481627234786388783gmail-card">
    <w:name w:val="m_4481627234786388783gmail-card"/>
    <w:basedOn w:val="Normal"/>
    <w:qFormat/>
    <w:rsid w:val="00E23E3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23E3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23E3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23E3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23E3B"/>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E23E3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23E3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23E3B"/>
  </w:style>
  <w:style w:type="paragraph" w:customStyle="1" w:styleId="lastpar">
    <w:name w:val="lastpar"/>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23E3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E23E3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23E3B"/>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23E3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23E3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23E3B"/>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E23E3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23E3B"/>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E23E3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23E3B"/>
    <w:pPr>
      <w:spacing w:line="256" w:lineRule="auto"/>
    </w:pPr>
    <w:rPr>
      <w:rFonts w:ascii="Times New Roman" w:eastAsia="Calibri" w:hAnsi="Times New Roman" w:cs="Times New Roman"/>
      <w:sz w:val="24"/>
    </w:rPr>
  </w:style>
  <w:style w:type="paragraph" w:customStyle="1" w:styleId="normalChar">
    <w:name w:val="normal Char"/>
    <w:basedOn w:val="Normal"/>
    <w:qFormat/>
    <w:rsid w:val="00E23E3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23E3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23E3B"/>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23E3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23E3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23E3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23E3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23E3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23E3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23E3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23E3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23E3B"/>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E23E3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23E3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23E3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23E3B"/>
    <w:pPr>
      <w:spacing w:line="256" w:lineRule="auto"/>
    </w:pPr>
    <w:rPr>
      <w:rFonts w:ascii="Times New Roman" w:eastAsia="Calibri" w:hAnsi="Times New Roman" w:cs="Times New Roman"/>
    </w:rPr>
  </w:style>
  <w:style w:type="paragraph" w:customStyle="1" w:styleId="cardunderlined">
    <w:name w:val="card underlined"/>
    <w:basedOn w:val="Normal"/>
    <w:qFormat/>
    <w:rsid w:val="00E23E3B"/>
    <w:pPr>
      <w:spacing w:line="256" w:lineRule="auto"/>
    </w:pPr>
    <w:rPr>
      <w:rFonts w:eastAsia="Calibri" w:cs="Times New Roman"/>
      <w:u w:val="single"/>
    </w:rPr>
  </w:style>
  <w:style w:type="paragraph" w:customStyle="1" w:styleId="article-text">
    <w:name w:val="article-text"/>
    <w:basedOn w:val="Normal"/>
    <w:qFormat/>
    <w:rsid w:val="00E23E3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23E3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23E3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23E3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23E3B"/>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23E3B"/>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23E3B"/>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E23E3B"/>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E23E3B"/>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E23E3B"/>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E23E3B"/>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E23E3B"/>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E23E3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23E3B"/>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E23E3B"/>
    <w:pPr>
      <w:spacing w:line="256" w:lineRule="auto"/>
      <w:jc w:val="center"/>
    </w:pPr>
    <w:rPr>
      <w:rFonts w:eastAsia="Times New Roman"/>
      <w:b/>
      <w:sz w:val="24"/>
      <w:szCs w:val="20"/>
      <w:u w:val="single"/>
    </w:rPr>
  </w:style>
  <w:style w:type="paragraph" w:customStyle="1" w:styleId="Pa19">
    <w:name w:val="Pa19"/>
    <w:basedOn w:val="Normal"/>
    <w:next w:val="Normal"/>
    <w:qFormat/>
    <w:rsid w:val="00E23E3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23E3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23E3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23E3B"/>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E23E3B"/>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E23E3B"/>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E23E3B"/>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E23E3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23E3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23E3B"/>
    <w:pPr>
      <w:spacing w:line="256" w:lineRule="auto"/>
    </w:pPr>
  </w:style>
  <w:style w:type="paragraph" w:customStyle="1" w:styleId="Tag21">
    <w:name w:val="Tag21"/>
    <w:basedOn w:val="Normal"/>
    <w:qFormat/>
    <w:rsid w:val="00E23E3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23E3B"/>
    <w:rPr>
      <w:shd w:val="clear" w:color="auto" w:fill="FFFFFF"/>
    </w:rPr>
  </w:style>
  <w:style w:type="paragraph" w:customStyle="1" w:styleId="Bodytext101">
    <w:name w:val="Body text (10)1"/>
    <w:basedOn w:val="Normal"/>
    <w:link w:val="Bodytext10"/>
    <w:uiPriority w:val="99"/>
    <w:qFormat/>
    <w:rsid w:val="00E23E3B"/>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E23E3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23E3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23E3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23E3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23E3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23E3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23E3B"/>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E23E3B"/>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E23E3B"/>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E23E3B"/>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E23E3B"/>
    <w:pPr>
      <w:spacing w:before="240" w:line="256" w:lineRule="auto"/>
    </w:pPr>
    <w:rPr>
      <w:b/>
      <w:sz w:val="26"/>
    </w:rPr>
  </w:style>
  <w:style w:type="character" w:customStyle="1" w:styleId="BreakBlockChar">
    <w:name w:val="Break Block Char"/>
    <w:basedOn w:val="DefaultParagraphFont"/>
    <w:link w:val="BreakBlock"/>
    <w:locked/>
    <w:rsid w:val="00E23E3B"/>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E23E3B"/>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E23E3B"/>
    <w:rPr>
      <w:b/>
      <w:u w:val="single"/>
    </w:rPr>
  </w:style>
  <w:style w:type="paragraph" w:customStyle="1" w:styleId="BoldandUnderlineChar2CharChar">
    <w:name w:val="Bold and Underline Char2 Char Char"/>
    <w:basedOn w:val="Normal"/>
    <w:link w:val="BoldandUnderlineChar2CharCharChar"/>
    <w:qFormat/>
    <w:rsid w:val="00E23E3B"/>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E23E3B"/>
    <w:rPr>
      <w:sz w:val="16"/>
    </w:rPr>
  </w:style>
  <w:style w:type="paragraph" w:customStyle="1" w:styleId="Reduce8pt">
    <w:name w:val="Reduce 8pt"/>
    <w:basedOn w:val="Normal"/>
    <w:link w:val="Reduce8ptCharChar"/>
    <w:qFormat/>
    <w:rsid w:val="00E23E3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23E3B"/>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E23E3B"/>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E23E3B"/>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23E3B"/>
    <w:pPr>
      <w:spacing w:before="100" w:beforeAutospacing="1" w:after="100" w:afterAutospacing="1" w:line="256" w:lineRule="auto"/>
    </w:pPr>
    <w:rPr>
      <w:sz w:val="24"/>
    </w:rPr>
  </w:style>
  <w:style w:type="paragraph" w:customStyle="1" w:styleId="style41">
    <w:name w:val="style4"/>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23E3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23E3B"/>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E23E3B"/>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E23E3B"/>
    <w:rPr>
      <w:rFonts w:ascii="Calibri" w:eastAsia="Times New Roman" w:hAnsi="Calibri" w:cs="Calibri"/>
      <w:sz w:val="10"/>
      <w:szCs w:val="10"/>
    </w:rPr>
  </w:style>
  <w:style w:type="paragraph" w:customStyle="1" w:styleId="Style5pt">
    <w:name w:val="Style 5 pt"/>
    <w:basedOn w:val="Normal"/>
    <w:link w:val="Style5ptChar"/>
    <w:qFormat/>
    <w:rsid w:val="00E23E3B"/>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23E3B"/>
    <w:rPr>
      <w:sz w:val="16"/>
      <w:szCs w:val="16"/>
    </w:rPr>
  </w:style>
  <w:style w:type="character" w:styleId="EndnoteReference">
    <w:name w:val="endnote reference"/>
    <w:basedOn w:val="DefaultParagraphFont"/>
    <w:uiPriority w:val="99"/>
    <w:unhideWhenUsed/>
    <w:rsid w:val="00E23E3B"/>
    <w:rPr>
      <w:vertAlign w:val="superscript"/>
    </w:rPr>
  </w:style>
  <w:style w:type="character" w:styleId="PlaceholderText">
    <w:name w:val="Placeholder Text"/>
    <w:basedOn w:val="DefaultParagraphFont"/>
    <w:uiPriority w:val="99"/>
    <w:rsid w:val="00E23E3B"/>
    <w:rPr>
      <w:color w:val="808080"/>
    </w:rPr>
  </w:style>
  <w:style w:type="character" w:styleId="SubtleEmphasis">
    <w:name w:val="Subtle Emphasis"/>
    <w:basedOn w:val="DefaultParagraphFont"/>
    <w:uiPriority w:val="19"/>
    <w:qFormat/>
    <w:rsid w:val="00E23E3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23E3B"/>
    <w:rPr>
      <w:b/>
      <w:bCs w:val="0"/>
      <w:sz w:val="26"/>
      <w:u w:val="single"/>
    </w:rPr>
  </w:style>
  <w:style w:type="character" w:styleId="SubtleReference">
    <w:name w:val="Subtle Reference"/>
    <w:basedOn w:val="DefaultParagraphFont"/>
    <w:uiPriority w:val="31"/>
    <w:qFormat/>
    <w:rsid w:val="00E23E3B"/>
    <w:rPr>
      <w:smallCaps/>
      <w:color w:val="5A5A5A" w:themeColor="text1" w:themeTint="A5"/>
    </w:rPr>
  </w:style>
  <w:style w:type="character" w:styleId="BookTitle">
    <w:name w:val="Book Title"/>
    <w:basedOn w:val="DefaultParagraphFont"/>
    <w:qFormat/>
    <w:rsid w:val="00E23E3B"/>
    <w:rPr>
      <w:b/>
      <w:bCs/>
      <w:i/>
      <w:iCs/>
      <w:spacing w:val="5"/>
    </w:rPr>
  </w:style>
  <w:style w:type="character" w:customStyle="1" w:styleId="Heading7Char1">
    <w:name w:val="Heading 7 Char1"/>
    <w:basedOn w:val="DefaultParagraphFont"/>
    <w:semiHidden/>
    <w:rsid w:val="00E23E3B"/>
  </w:style>
  <w:style w:type="character" w:customStyle="1" w:styleId="Heading8Char1">
    <w:name w:val="Heading 8 Char1"/>
    <w:basedOn w:val="DefaultParagraphFont"/>
    <w:semiHidden/>
    <w:rsid w:val="00E23E3B"/>
  </w:style>
  <w:style w:type="character" w:customStyle="1" w:styleId="Heading9Char1">
    <w:name w:val="Heading 9 Char1"/>
    <w:basedOn w:val="DefaultParagraphFont"/>
    <w:semiHidden/>
    <w:rsid w:val="00E23E3B"/>
  </w:style>
  <w:style w:type="character" w:customStyle="1" w:styleId="UnderlineBold">
    <w:name w:val="Underline + Bold"/>
    <w:uiPriority w:val="1"/>
    <w:qFormat/>
    <w:rsid w:val="00E23E3B"/>
    <w:rPr>
      <w:b/>
      <w:bCs w:val="0"/>
      <w:sz w:val="20"/>
      <w:u w:val="single"/>
    </w:rPr>
  </w:style>
  <w:style w:type="character" w:customStyle="1" w:styleId="start">
    <w:name w:val="start"/>
    <w:basedOn w:val="DefaultParagraphFont"/>
    <w:rsid w:val="00E23E3B"/>
  </w:style>
  <w:style w:type="character" w:customStyle="1" w:styleId="caps">
    <w:name w:val="caps"/>
    <w:basedOn w:val="DefaultParagraphFont"/>
    <w:rsid w:val="00E23E3B"/>
  </w:style>
  <w:style w:type="character" w:customStyle="1" w:styleId="tooltip-container">
    <w:name w:val="tooltip-container"/>
    <w:basedOn w:val="DefaultParagraphFont"/>
    <w:rsid w:val="00E23E3B"/>
  </w:style>
  <w:style w:type="paragraph" w:styleId="BalloonText">
    <w:name w:val="Balloon Text"/>
    <w:basedOn w:val="Normal"/>
    <w:link w:val="BalloonTextChar"/>
    <w:uiPriority w:val="99"/>
    <w:unhideWhenUsed/>
    <w:rsid w:val="00E23E3B"/>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E23E3B"/>
    <w:rPr>
      <w:rFonts w:ascii="Times New Roman" w:hAnsi="Times New Roman" w:cs="Times New Roman"/>
      <w:sz w:val="18"/>
      <w:szCs w:val="18"/>
    </w:rPr>
  </w:style>
  <w:style w:type="character" w:customStyle="1" w:styleId="latin24compacttimestamp-2v7xiq">
    <w:name w:val="latin24compacttimestamp-2v7xiq"/>
    <w:basedOn w:val="DefaultParagraphFont"/>
    <w:rsid w:val="00E23E3B"/>
  </w:style>
  <w:style w:type="character" w:customStyle="1" w:styleId="figpopup-sensitive-area">
    <w:name w:val="figpopup-sensitive-area"/>
    <w:basedOn w:val="DefaultParagraphFont"/>
    <w:rsid w:val="00E23E3B"/>
  </w:style>
  <w:style w:type="character" w:customStyle="1" w:styleId="3oh-">
    <w:name w:val="_3oh-"/>
    <w:basedOn w:val="DefaultParagraphFont"/>
    <w:rsid w:val="00E23E3B"/>
  </w:style>
  <w:style w:type="paragraph" w:styleId="z-TopofForm">
    <w:name w:val="HTML Top of Form"/>
    <w:basedOn w:val="Normal"/>
    <w:next w:val="Normal"/>
    <w:link w:val="z-TopofFormChar"/>
    <w:hidden/>
    <w:uiPriority w:val="99"/>
    <w:unhideWhenUsed/>
    <w:rsid w:val="00E23E3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23E3B"/>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E23E3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23E3B"/>
    <w:rPr>
      <w:rFonts w:ascii="Arial" w:hAnsi="Arial" w:cs="Arial"/>
      <w:vanish/>
      <w:sz w:val="22"/>
      <w:szCs w:val="16"/>
    </w:rPr>
  </w:style>
  <w:style w:type="character" w:customStyle="1" w:styleId="num">
    <w:name w:val="num"/>
    <w:basedOn w:val="DefaultParagraphFont"/>
    <w:rsid w:val="00E23E3B"/>
  </w:style>
  <w:style w:type="character" w:customStyle="1" w:styleId="letter">
    <w:name w:val="letter"/>
    <w:basedOn w:val="DefaultParagraphFont"/>
    <w:rsid w:val="00E23E3B"/>
  </w:style>
  <w:style w:type="character" w:customStyle="1" w:styleId="dttext">
    <w:name w:val="dttext"/>
    <w:basedOn w:val="DefaultParagraphFont"/>
    <w:rsid w:val="00E23E3B"/>
  </w:style>
  <w:style w:type="character" w:customStyle="1" w:styleId="sdsense">
    <w:name w:val="sdsense"/>
    <w:basedOn w:val="DefaultParagraphFont"/>
    <w:rsid w:val="00E23E3B"/>
  </w:style>
  <w:style w:type="character" w:customStyle="1" w:styleId="sd">
    <w:name w:val="sd"/>
    <w:basedOn w:val="DefaultParagraphFont"/>
    <w:rsid w:val="00E23E3B"/>
  </w:style>
  <w:style w:type="character" w:customStyle="1" w:styleId="css-8l6xbc">
    <w:name w:val="css-8l6xbc"/>
    <w:basedOn w:val="DefaultParagraphFont"/>
    <w:rsid w:val="00E23E3B"/>
  </w:style>
  <w:style w:type="character" w:customStyle="1" w:styleId="c-timestamplabel">
    <w:name w:val="c-timestamp__label"/>
    <w:basedOn w:val="DefaultParagraphFont"/>
    <w:rsid w:val="00E23E3B"/>
  </w:style>
  <w:style w:type="character" w:customStyle="1" w:styleId="c-messagelistunreaddividerlabel">
    <w:name w:val="c-message_list__unread_divider__label"/>
    <w:basedOn w:val="DefaultParagraphFont"/>
    <w:rsid w:val="00E23E3B"/>
  </w:style>
  <w:style w:type="character" w:customStyle="1" w:styleId="c-messagesender">
    <w:name w:val="c-message__sender"/>
    <w:basedOn w:val="DefaultParagraphFont"/>
    <w:rsid w:val="00E23E3B"/>
  </w:style>
  <w:style w:type="character" w:customStyle="1" w:styleId="c-reactioncount">
    <w:name w:val="c-reaction__count"/>
    <w:basedOn w:val="DefaultParagraphFont"/>
    <w:rsid w:val="00E23E3B"/>
  </w:style>
  <w:style w:type="paragraph" w:styleId="Footer">
    <w:name w:val="footer"/>
    <w:basedOn w:val="Normal"/>
    <w:link w:val="FooterChar"/>
    <w:uiPriority w:val="99"/>
    <w:unhideWhenUsed/>
    <w:rsid w:val="00E23E3B"/>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E23E3B"/>
    <w:rPr>
      <w:rFonts w:ascii="Arial" w:hAnsi="Arial" w:cs="Arial"/>
      <w:sz w:val="22"/>
    </w:rPr>
  </w:style>
  <w:style w:type="character" w:customStyle="1" w:styleId="m-2757091861540947080gmail-styleunderline">
    <w:name w:val="m_-2757091861540947080gmail-styleunderline"/>
    <w:basedOn w:val="DefaultParagraphFont"/>
    <w:rsid w:val="00E23E3B"/>
  </w:style>
  <w:style w:type="character" w:customStyle="1" w:styleId="c-messagekittext">
    <w:name w:val="c-message_kit__text"/>
    <w:basedOn w:val="DefaultParagraphFont"/>
    <w:rsid w:val="00E23E3B"/>
  </w:style>
  <w:style w:type="character" w:customStyle="1" w:styleId="cardChar0">
    <w:name w:val="card Char"/>
    <w:aliases w:val="Bold Cite Char Char,Speed Cite Char"/>
    <w:basedOn w:val="DefaultParagraphFont"/>
    <w:rsid w:val="00E23E3B"/>
    <w:rPr>
      <w:rFonts w:ascii="Georgia" w:eastAsia="Calibri" w:hAnsi="Georgia" w:cs="Times New Roman" w:hint="default"/>
      <w:sz w:val="24"/>
    </w:rPr>
  </w:style>
  <w:style w:type="character" w:customStyle="1" w:styleId="BoldUnderline1">
    <w:name w:val="Bold.Underline"/>
    <w:uiPriority w:val="1"/>
    <w:qFormat/>
    <w:rsid w:val="00E23E3B"/>
    <w:rPr>
      <w:b/>
      <w:bCs w:val="0"/>
      <w:u w:val="single"/>
    </w:rPr>
  </w:style>
  <w:style w:type="character" w:customStyle="1" w:styleId="Minimize">
    <w:name w:val="Minimize"/>
    <w:uiPriority w:val="1"/>
    <w:qFormat/>
    <w:rsid w:val="00E23E3B"/>
    <w:rPr>
      <w:rFonts w:asciiTheme="minorHAnsi" w:hAnsiTheme="minorHAnsi" w:hint="default"/>
      <w:sz w:val="16"/>
    </w:rPr>
  </w:style>
  <w:style w:type="character" w:customStyle="1" w:styleId="BoldUnderline2">
    <w:name w:val="BoldUnderline"/>
    <w:basedOn w:val="DefaultParagraphFont"/>
    <w:uiPriority w:val="1"/>
    <w:qFormat/>
    <w:rsid w:val="00E23E3B"/>
    <w:rPr>
      <w:rFonts w:ascii="Arial" w:hAnsi="Arial" w:cs="Arial" w:hint="default"/>
      <w:b/>
      <w:bCs w:val="0"/>
      <w:sz w:val="20"/>
      <w:u w:val="single"/>
    </w:rPr>
  </w:style>
  <w:style w:type="character" w:customStyle="1" w:styleId="UnresolvedMention1">
    <w:name w:val="Unresolved Mention1"/>
    <w:basedOn w:val="DefaultParagraphFont"/>
    <w:uiPriority w:val="99"/>
    <w:rsid w:val="00E23E3B"/>
    <w:rPr>
      <w:color w:val="605E5C"/>
      <w:shd w:val="clear" w:color="auto" w:fill="E1DFDD"/>
    </w:rPr>
  </w:style>
  <w:style w:type="character" w:customStyle="1" w:styleId="expertise">
    <w:name w:val="expertise"/>
    <w:basedOn w:val="DefaultParagraphFont"/>
    <w:rsid w:val="00E23E3B"/>
  </w:style>
  <w:style w:type="character" w:customStyle="1" w:styleId="education">
    <w:name w:val="education"/>
    <w:basedOn w:val="DefaultParagraphFont"/>
    <w:rsid w:val="00E23E3B"/>
  </w:style>
  <w:style w:type="character" w:customStyle="1" w:styleId="rollover-people">
    <w:name w:val="rollover-people"/>
    <w:basedOn w:val="DefaultParagraphFont"/>
    <w:rsid w:val="00E23E3B"/>
  </w:style>
  <w:style w:type="character" w:customStyle="1" w:styleId="UnresolvedMention2">
    <w:name w:val="Unresolved Mention2"/>
    <w:basedOn w:val="DefaultParagraphFont"/>
    <w:uiPriority w:val="99"/>
    <w:rsid w:val="00E23E3B"/>
    <w:rPr>
      <w:color w:val="605E5C"/>
      <w:shd w:val="clear" w:color="auto" w:fill="E1DFDD"/>
    </w:rPr>
  </w:style>
  <w:style w:type="character" w:customStyle="1" w:styleId="UnresolvedMention3">
    <w:name w:val="Unresolved Mention3"/>
    <w:basedOn w:val="DefaultParagraphFont"/>
    <w:uiPriority w:val="99"/>
    <w:rsid w:val="00E23E3B"/>
    <w:rPr>
      <w:color w:val="605E5C"/>
      <w:shd w:val="clear" w:color="auto" w:fill="E1DFDD"/>
    </w:rPr>
  </w:style>
  <w:style w:type="character" w:customStyle="1" w:styleId="url">
    <w:name w:val="url"/>
    <w:basedOn w:val="DefaultParagraphFont"/>
    <w:rsid w:val="00E23E3B"/>
  </w:style>
  <w:style w:type="character" w:customStyle="1" w:styleId="ellip">
    <w:name w:val="ellip"/>
    <w:basedOn w:val="DefaultParagraphFont"/>
    <w:rsid w:val="00E23E3B"/>
  </w:style>
  <w:style w:type="character" w:customStyle="1" w:styleId="nowrap">
    <w:name w:val="nowrap"/>
    <w:basedOn w:val="DefaultParagraphFont"/>
    <w:rsid w:val="00E23E3B"/>
  </w:style>
  <w:style w:type="character" w:customStyle="1" w:styleId="Emph">
    <w:name w:val="Emph"/>
    <w:basedOn w:val="DefaultParagraphFont"/>
    <w:uiPriority w:val="1"/>
    <w:qFormat/>
    <w:rsid w:val="00E23E3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23E3B"/>
    <w:rPr>
      <w:u w:val="single"/>
    </w:rPr>
  </w:style>
  <w:style w:type="character" w:customStyle="1" w:styleId="BoldUnderlineChar">
    <w:name w:val="Bold Underline Char"/>
    <w:basedOn w:val="DefaultParagraphFont"/>
    <w:rsid w:val="00E23E3B"/>
    <w:rPr>
      <w:rFonts w:ascii="Arial" w:hAnsi="Arial" w:cs="Arial" w:hint="default"/>
      <w:b/>
      <w:bCs w:val="0"/>
      <w:u w:val="single"/>
    </w:rPr>
  </w:style>
  <w:style w:type="character" w:customStyle="1" w:styleId="ReadCard">
    <w:name w:val="ReadCard"/>
    <w:uiPriority w:val="1"/>
    <w:qFormat/>
    <w:rsid w:val="00E23E3B"/>
    <w:rPr>
      <w:rFonts w:ascii="Times New Roman" w:hAnsi="Times New Roman" w:cs="Times New Roman" w:hint="default"/>
      <w:b/>
      <w:bCs w:val="0"/>
      <w:sz w:val="24"/>
      <w:u w:val="single"/>
    </w:rPr>
  </w:style>
  <w:style w:type="character" w:customStyle="1" w:styleId="DebateUnderline0">
    <w:name w:val="Debate Underline"/>
    <w:qFormat/>
    <w:rsid w:val="00E23E3B"/>
    <w:rPr>
      <w:rFonts w:ascii="Times New Roman" w:hAnsi="Times New Roman" w:cs="Times New Roman" w:hint="default"/>
      <w:sz w:val="20"/>
      <w:u w:val="thick"/>
    </w:rPr>
  </w:style>
  <w:style w:type="character" w:customStyle="1" w:styleId="BoldUnderlineUNDO">
    <w:name w:val="Bold.Underline.UNDO"/>
    <w:uiPriority w:val="1"/>
    <w:qFormat/>
    <w:rsid w:val="00E23E3B"/>
    <w:rPr>
      <w:b w:val="0"/>
      <w:bCs w:val="0"/>
    </w:rPr>
  </w:style>
  <w:style w:type="paragraph" w:styleId="FootnoteText">
    <w:name w:val="footnote text"/>
    <w:basedOn w:val="Normal"/>
    <w:link w:val="FootnoteTextChar"/>
    <w:uiPriority w:val="99"/>
    <w:unhideWhenUsed/>
    <w:qFormat/>
    <w:rsid w:val="00E23E3B"/>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E23E3B"/>
    <w:rPr>
      <w:rFonts w:ascii="Arial" w:hAnsi="Arial" w:cs="Arial"/>
      <w:sz w:val="20"/>
      <w:szCs w:val="20"/>
    </w:rPr>
  </w:style>
  <w:style w:type="character" w:customStyle="1" w:styleId="LinedDown">
    <w:name w:val="Lined Down"/>
    <w:qFormat/>
    <w:rsid w:val="00E23E3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23E3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23E3B"/>
  </w:style>
  <w:style w:type="character" w:customStyle="1" w:styleId="LDCut">
    <w:name w:val="LD Cut"/>
    <w:basedOn w:val="DefaultParagraphFont"/>
    <w:uiPriority w:val="1"/>
    <w:qFormat/>
    <w:rsid w:val="00E23E3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23E3B"/>
    <w:rPr>
      <w:rFonts w:ascii="Times New Roman" w:hAnsi="Times New Roman" w:cs="Times New Roman" w:hint="default"/>
      <w:b/>
      <w:bCs w:val="0"/>
      <w:color w:val="auto"/>
      <w:sz w:val="24"/>
      <w:u w:val="single"/>
    </w:rPr>
  </w:style>
  <w:style w:type="character" w:customStyle="1" w:styleId="Style1Char">
    <w:name w:val="Style1 Char"/>
    <w:locked/>
    <w:rsid w:val="00E23E3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23E3B"/>
    <w:rPr>
      <w:sz w:val="20"/>
    </w:rPr>
  </w:style>
  <w:style w:type="character" w:customStyle="1" w:styleId="DebateHighlighted">
    <w:name w:val="Debate Highlighted"/>
    <w:qFormat/>
    <w:rsid w:val="00E23E3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23E3B"/>
    <w:rPr>
      <w:b/>
      <w:bCs w:val="0"/>
      <w:sz w:val="24"/>
    </w:rPr>
  </w:style>
  <w:style w:type="character" w:customStyle="1" w:styleId="regtext">
    <w:name w:val="regtext"/>
    <w:uiPriority w:val="99"/>
    <w:rsid w:val="00E23E3B"/>
  </w:style>
  <w:style w:type="character" w:customStyle="1" w:styleId="Dottedunderline0">
    <w:name w:val="Dotted underline"/>
    <w:rsid w:val="00E23E3B"/>
    <w:rPr>
      <w:u w:val="dotted"/>
    </w:rPr>
  </w:style>
  <w:style w:type="character" w:customStyle="1" w:styleId="slug-pub-date">
    <w:name w:val="slug-pub-date"/>
    <w:rsid w:val="00E23E3B"/>
  </w:style>
  <w:style w:type="character" w:customStyle="1" w:styleId="slug-vol">
    <w:name w:val="slug-vol"/>
    <w:rsid w:val="00E23E3B"/>
  </w:style>
  <w:style w:type="character" w:customStyle="1" w:styleId="slug-issue">
    <w:name w:val="slug-issue"/>
    <w:rsid w:val="00E23E3B"/>
  </w:style>
  <w:style w:type="character" w:customStyle="1" w:styleId="slug-pages">
    <w:name w:val="slug-pages"/>
    <w:rsid w:val="00E23E3B"/>
  </w:style>
  <w:style w:type="character" w:customStyle="1" w:styleId="DDIUnderline">
    <w:name w:val="DDI Underline"/>
    <w:uiPriority w:val="99"/>
    <w:qFormat/>
    <w:rsid w:val="00E23E3B"/>
    <w:rPr>
      <w:sz w:val="20"/>
      <w:u w:val="thick"/>
    </w:rPr>
  </w:style>
  <w:style w:type="character" w:customStyle="1" w:styleId="CardsChar1">
    <w:name w:val="Cards Char1"/>
    <w:locked/>
    <w:rsid w:val="00E23E3B"/>
    <w:rPr>
      <w:rFonts w:ascii="Times New Roman" w:eastAsia="Times New Roman" w:hAnsi="Times New Roman" w:cs="Times New Roman" w:hint="default"/>
    </w:rPr>
  </w:style>
  <w:style w:type="character" w:customStyle="1" w:styleId="apple-converted-space">
    <w:name w:val="apple-converted-space"/>
    <w:basedOn w:val="DefaultParagraphFont"/>
    <w:rsid w:val="00E23E3B"/>
  </w:style>
  <w:style w:type="character" w:customStyle="1" w:styleId="CardTextChar2">
    <w:name w:val="Card Text Char"/>
    <w:locked/>
    <w:rsid w:val="00E23E3B"/>
    <w:rPr>
      <w:rFonts w:ascii="Georgia" w:hAnsi="Georgia" w:hint="default"/>
      <w:sz w:val="18"/>
      <w:u w:val="single"/>
    </w:rPr>
  </w:style>
  <w:style w:type="character" w:customStyle="1" w:styleId="normaltextrun">
    <w:name w:val="normaltextrun"/>
    <w:basedOn w:val="DefaultParagraphFont"/>
    <w:rsid w:val="00E23E3B"/>
  </w:style>
  <w:style w:type="character" w:customStyle="1" w:styleId="eop">
    <w:name w:val="eop"/>
    <w:basedOn w:val="DefaultParagraphFont"/>
    <w:rsid w:val="00E23E3B"/>
  </w:style>
  <w:style w:type="character" w:customStyle="1" w:styleId="spellingerror">
    <w:name w:val="spellingerror"/>
    <w:basedOn w:val="DefaultParagraphFont"/>
    <w:rsid w:val="00E23E3B"/>
  </w:style>
  <w:style w:type="character" w:customStyle="1" w:styleId="powa-tease">
    <w:name w:val="powa-tease"/>
    <w:basedOn w:val="DefaultParagraphFont"/>
    <w:rsid w:val="00E23E3B"/>
  </w:style>
  <w:style w:type="character" w:customStyle="1" w:styleId="powa-byline">
    <w:name w:val="powa-byline"/>
    <w:basedOn w:val="DefaultParagraphFont"/>
    <w:rsid w:val="00E23E3B"/>
  </w:style>
  <w:style w:type="character" w:customStyle="1" w:styleId="apple-style-span">
    <w:name w:val="apple-style-span"/>
    <w:basedOn w:val="DefaultParagraphFont"/>
    <w:rsid w:val="00E23E3B"/>
    <w:rPr>
      <w:rFonts w:ascii="Times New Roman" w:hAnsi="Times New Roman" w:cs="Times New Roman" w:hint="default"/>
    </w:rPr>
  </w:style>
  <w:style w:type="character" w:customStyle="1" w:styleId="st">
    <w:name w:val="st"/>
    <w:rsid w:val="00E23E3B"/>
  </w:style>
  <w:style w:type="character" w:customStyle="1" w:styleId="highlight2">
    <w:name w:val="highlight2"/>
    <w:basedOn w:val="DefaultParagraphFont"/>
    <w:rsid w:val="00E23E3B"/>
    <w:rPr>
      <w:rFonts w:ascii="Arial" w:hAnsi="Arial" w:cs="Arial" w:hint="default"/>
      <w:b/>
      <w:bCs w:val="0"/>
      <w:sz w:val="19"/>
      <w:u w:val="thick"/>
      <w:bdr w:val="none" w:sz="0" w:space="0" w:color="auto" w:frame="1"/>
    </w:rPr>
  </w:style>
  <w:style w:type="character" w:customStyle="1" w:styleId="Emphasis2">
    <w:name w:val="Emphasis2"/>
    <w:basedOn w:val="DefaultParagraphFont"/>
    <w:rsid w:val="00E23E3B"/>
    <w:rPr>
      <w:rFonts w:ascii="Franklin Gothic Heavy" w:hAnsi="Franklin Gothic Heavy" w:hint="default"/>
      <w:iCs/>
      <w:u w:val="single"/>
    </w:rPr>
  </w:style>
  <w:style w:type="character" w:customStyle="1" w:styleId="EmphasizeThis">
    <w:name w:val="EmphasizeThis"/>
    <w:rsid w:val="00E23E3B"/>
    <w:rPr>
      <w:rFonts w:ascii="Georgia" w:hAnsi="Georgia" w:hint="default"/>
      <w:b/>
      <w:bCs w:val="0"/>
      <w:iCs/>
      <w:sz w:val="24"/>
      <w:u w:val="thick"/>
    </w:rPr>
  </w:style>
  <w:style w:type="character" w:customStyle="1" w:styleId="balancedheadline">
    <w:name w:val="balancedheadline"/>
    <w:basedOn w:val="DefaultParagraphFont"/>
    <w:rsid w:val="00E23E3B"/>
  </w:style>
  <w:style w:type="character" w:customStyle="1" w:styleId="UnresolvedMention30">
    <w:name w:val="Unresolved Mention30"/>
    <w:basedOn w:val="DefaultParagraphFont"/>
    <w:uiPriority w:val="99"/>
    <w:semiHidden/>
    <w:rsid w:val="00E23E3B"/>
    <w:rPr>
      <w:color w:val="605E5C"/>
      <w:shd w:val="clear" w:color="auto" w:fill="E1DFDD"/>
    </w:rPr>
  </w:style>
  <w:style w:type="character" w:customStyle="1" w:styleId="m-4339160018974791352style13ptbold">
    <w:name w:val="m_-4339160018974791352style13ptbold"/>
    <w:basedOn w:val="DefaultParagraphFont"/>
    <w:rsid w:val="00E23E3B"/>
  </w:style>
  <w:style w:type="character" w:customStyle="1" w:styleId="m-4339160018974791352styleunderline">
    <w:name w:val="m_-4339160018974791352styleunderline"/>
    <w:basedOn w:val="DefaultParagraphFont"/>
    <w:rsid w:val="00E23E3B"/>
  </w:style>
  <w:style w:type="character" w:customStyle="1" w:styleId="m8622195508348221850gmail-msohyperlink">
    <w:name w:val="m_8622195508348221850gmail-msohyperlink"/>
    <w:basedOn w:val="DefaultParagraphFont"/>
    <w:rsid w:val="00E23E3B"/>
  </w:style>
  <w:style w:type="character" w:customStyle="1" w:styleId="UnresolvedMention4">
    <w:name w:val="Unresolved Mention4"/>
    <w:basedOn w:val="DefaultParagraphFont"/>
    <w:uiPriority w:val="99"/>
    <w:rsid w:val="00E23E3B"/>
    <w:rPr>
      <w:color w:val="605E5C"/>
      <w:shd w:val="clear" w:color="auto" w:fill="E1DFDD"/>
    </w:rPr>
  </w:style>
  <w:style w:type="character" w:customStyle="1" w:styleId="longbio">
    <w:name w:val="long_bio"/>
    <w:basedOn w:val="DefaultParagraphFont"/>
    <w:rsid w:val="00E23E3B"/>
  </w:style>
  <w:style w:type="character" w:customStyle="1" w:styleId="UnresolvedMention5">
    <w:name w:val="Unresolved Mention5"/>
    <w:basedOn w:val="DefaultParagraphFont"/>
    <w:uiPriority w:val="99"/>
    <w:rsid w:val="00E23E3B"/>
    <w:rPr>
      <w:color w:val="605E5C"/>
      <w:shd w:val="clear" w:color="auto" w:fill="E1DFDD"/>
    </w:rPr>
  </w:style>
  <w:style w:type="character" w:customStyle="1" w:styleId="UnresolvedMention6">
    <w:name w:val="Unresolved Mention6"/>
    <w:basedOn w:val="DefaultParagraphFont"/>
    <w:uiPriority w:val="99"/>
    <w:rsid w:val="00E23E3B"/>
    <w:rPr>
      <w:color w:val="605E5C"/>
      <w:shd w:val="clear" w:color="auto" w:fill="E1DFDD"/>
    </w:rPr>
  </w:style>
  <w:style w:type="character" w:customStyle="1" w:styleId="UnresolvedMention7">
    <w:name w:val="Unresolved Mention7"/>
    <w:basedOn w:val="DefaultParagraphFont"/>
    <w:uiPriority w:val="99"/>
    <w:rsid w:val="00E23E3B"/>
    <w:rPr>
      <w:color w:val="605E5C"/>
      <w:shd w:val="clear" w:color="auto" w:fill="E1DFDD"/>
    </w:rPr>
  </w:style>
  <w:style w:type="character" w:customStyle="1" w:styleId="UnresolvedMention8">
    <w:name w:val="Unresolved Mention8"/>
    <w:basedOn w:val="DefaultParagraphFont"/>
    <w:uiPriority w:val="99"/>
    <w:rsid w:val="00E23E3B"/>
    <w:rPr>
      <w:color w:val="605E5C"/>
      <w:shd w:val="clear" w:color="auto" w:fill="E1DFDD"/>
    </w:rPr>
  </w:style>
  <w:style w:type="character" w:customStyle="1" w:styleId="m4841727538114946087gmail-styleunderline">
    <w:name w:val="m_4841727538114946087gmail-styleunderline"/>
    <w:basedOn w:val="DefaultParagraphFont"/>
    <w:rsid w:val="00E23E3B"/>
  </w:style>
  <w:style w:type="character" w:customStyle="1" w:styleId="UnresolvedMention9">
    <w:name w:val="Unresolved Mention9"/>
    <w:basedOn w:val="DefaultParagraphFont"/>
    <w:uiPriority w:val="99"/>
    <w:rsid w:val="00E23E3B"/>
    <w:rPr>
      <w:color w:val="605E5C"/>
      <w:shd w:val="clear" w:color="auto" w:fill="E1DFDD"/>
    </w:rPr>
  </w:style>
  <w:style w:type="character" w:customStyle="1" w:styleId="UnresolvedMention10">
    <w:name w:val="Unresolved Mention10"/>
    <w:basedOn w:val="DefaultParagraphFont"/>
    <w:uiPriority w:val="99"/>
    <w:semiHidden/>
    <w:rsid w:val="00E23E3B"/>
    <w:rPr>
      <w:color w:val="605E5C"/>
      <w:shd w:val="clear" w:color="auto" w:fill="E1DFDD"/>
    </w:rPr>
  </w:style>
  <w:style w:type="character" w:customStyle="1" w:styleId="UnresolvedMention11">
    <w:name w:val="Unresolved Mention11"/>
    <w:basedOn w:val="DefaultParagraphFont"/>
    <w:uiPriority w:val="99"/>
    <w:semiHidden/>
    <w:rsid w:val="00E23E3B"/>
    <w:rPr>
      <w:color w:val="605E5C"/>
      <w:shd w:val="clear" w:color="auto" w:fill="E1DFDD"/>
    </w:rPr>
  </w:style>
  <w:style w:type="character" w:customStyle="1" w:styleId="lbexsectionlevelolc">
    <w:name w:val="lbexsectionlevelolc"/>
    <w:basedOn w:val="DefaultParagraphFont"/>
    <w:rsid w:val="00E23E3B"/>
  </w:style>
  <w:style w:type="character" w:customStyle="1" w:styleId="lbexallcap">
    <w:name w:val="lbexallcap"/>
    <w:basedOn w:val="DefaultParagraphFont"/>
    <w:rsid w:val="00E23E3B"/>
  </w:style>
  <w:style w:type="character" w:customStyle="1" w:styleId="link">
    <w:name w:val="link"/>
    <w:basedOn w:val="DefaultParagraphFont"/>
    <w:rsid w:val="00E23E3B"/>
  </w:style>
  <w:style w:type="character" w:customStyle="1" w:styleId="c-messagebody">
    <w:name w:val="c-message__body"/>
    <w:basedOn w:val="DefaultParagraphFont"/>
    <w:rsid w:val="00E23E3B"/>
  </w:style>
  <w:style w:type="character" w:customStyle="1" w:styleId="m7735155540857680774gmail-style13ptbold">
    <w:name w:val="m_7735155540857680774gmail-style13ptbold"/>
    <w:basedOn w:val="DefaultParagraphFont"/>
    <w:rsid w:val="00E23E3B"/>
  </w:style>
  <w:style w:type="character" w:customStyle="1" w:styleId="style65">
    <w:name w:val="style65"/>
    <w:basedOn w:val="DefaultParagraphFont"/>
    <w:rsid w:val="00E23E3B"/>
  </w:style>
  <w:style w:type="character" w:customStyle="1" w:styleId="bodytext4">
    <w:name w:val="body_text"/>
    <w:basedOn w:val="DefaultParagraphFont"/>
    <w:rsid w:val="00E23E3B"/>
  </w:style>
  <w:style w:type="character" w:customStyle="1" w:styleId="bio">
    <w:name w:val="bio"/>
    <w:basedOn w:val="DefaultParagraphFont"/>
    <w:rsid w:val="00E23E3B"/>
  </w:style>
  <w:style w:type="character" w:customStyle="1" w:styleId="5yl5">
    <w:name w:val="_5yl5"/>
    <w:basedOn w:val="DefaultParagraphFont"/>
    <w:rsid w:val="00E23E3B"/>
  </w:style>
  <w:style w:type="character" w:customStyle="1" w:styleId="text">
    <w:name w:val="text"/>
    <w:basedOn w:val="DefaultParagraphFont"/>
    <w:rsid w:val="00E23E3B"/>
  </w:style>
  <w:style w:type="paragraph" w:styleId="CommentSubject">
    <w:name w:val="annotation subject"/>
    <w:basedOn w:val="CommentText"/>
    <w:next w:val="CommentText"/>
    <w:link w:val="CommentSubjectChar"/>
    <w:uiPriority w:val="99"/>
    <w:unhideWhenUsed/>
    <w:rsid w:val="00E23E3B"/>
    <w:pPr>
      <w:spacing w:line="240" w:lineRule="auto"/>
    </w:pPr>
    <w:rPr>
      <w:b/>
      <w:bCs/>
    </w:rPr>
  </w:style>
  <w:style w:type="character" w:customStyle="1" w:styleId="CommentSubjectChar1">
    <w:name w:val="Comment Subject Char1"/>
    <w:basedOn w:val="CommentTextChar1"/>
    <w:uiPriority w:val="99"/>
    <w:rsid w:val="00E23E3B"/>
    <w:rPr>
      <w:rFonts w:ascii="Arial" w:hAnsi="Arial" w:cs="Arial"/>
      <w:b/>
      <w:bCs/>
      <w:sz w:val="20"/>
      <w:szCs w:val="20"/>
    </w:rPr>
  </w:style>
  <w:style w:type="character" w:customStyle="1" w:styleId="z-TopofFormChar1">
    <w:name w:val="z-Top of Form Char1"/>
    <w:basedOn w:val="DefaultParagraphFont"/>
    <w:uiPriority w:val="99"/>
    <w:rsid w:val="00E23E3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23E3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23E3B"/>
  </w:style>
  <w:style w:type="character" w:customStyle="1" w:styleId="-newsgate-macro-cci-bullet-">
    <w:name w:val="-newsgate-macro-cci-bullet-"/>
    <w:basedOn w:val="DefaultParagraphFont"/>
    <w:rsid w:val="00E23E3B"/>
  </w:style>
  <w:style w:type="character" w:customStyle="1" w:styleId="UnderlineChar">
    <w:name w:val="Underline Char"/>
    <w:aliases w:val="Underlined Text Char"/>
    <w:locked/>
    <w:rsid w:val="00E23E3B"/>
    <w:rPr>
      <w:rFonts w:ascii="Century Gothic" w:eastAsia="Times New Roman" w:hAnsi="Century Gothic" w:hint="default"/>
      <w:sz w:val="24"/>
      <w:u w:val="thick"/>
    </w:rPr>
  </w:style>
  <w:style w:type="paragraph" w:customStyle="1" w:styleId="Analytic2">
    <w:name w:val="Analytic2"/>
    <w:basedOn w:val="Normal"/>
    <w:link w:val="Analytic2Char"/>
    <w:uiPriority w:val="4"/>
    <w:rsid w:val="00E23E3B"/>
    <w:pPr>
      <w:spacing w:line="256" w:lineRule="auto"/>
    </w:pPr>
  </w:style>
  <w:style w:type="character" w:customStyle="1" w:styleId="Analytic2Char">
    <w:name w:val="Analytic2 Char"/>
    <w:basedOn w:val="DefaultParagraphFont"/>
    <w:link w:val="Analytic2"/>
    <w:uiPriority w:val="4"/>
    <w:locked/>
    <w:rsid w:val="00E23E3B"/>
    <w:rPr>
      <w:rFonts w:ascii="Arial" w:hAnsi="Arial" w:cs="Arial"/>
      <w:sz w:val="22"/>
    </w:rPr>
  </w:style>
  <w:style w:type="character" w:customStyle="1" w:styleId="AnalyticsChar0">
    <w:name w:val="Analytics Char"/>
    <w:basedOn w:val="DefaultParagraphFont"/>
    <w:link w:val="Analytics0"/>
    <w:uiPriority w:val="4"/>
    <w:locked/>
    <w:rsid w:val="00E23E3B"/>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E23E3B"/>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E23E3B"/>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E23E3B"/>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E23E3B"/>
    <w:rPr>
      <w:rFonts w:ascii="Arial" w:hAnsi="Arial" w:cs="Arial"/>
      <w:i/>
      <w:iCs/>
      <w:color w:val="404040" w:themeColor="text1" w:themeTint="BF"/>
      <w:sz w:val="22"/>
    </w:rPr>
  </w:style>
  <w:style w:type="character" w:customStyle="1" w:styleId="ref-lnk">
    <w:name w:val="ref-lnk"/>
    <w:basedOn w:val="DefaultParagraphFont"/>
    <w:rsid w:val="00E23E3B"/>
  </w:style>
  <w:style w:type="character" w:customStyle="1" w:styleId="ref-overlay">
    <w:name w:val="ref-overlay"/>
    <w:basedOn w:val="DefaultParagraphFont"/>
    <w:rsid w:val="00E23E3B"/>
  </w:style>
  <w:style w:type="character" w:customStyle="1" w:styleId="ref-fn-p">
    <w:name w:val="ref-fn-p"/>
    <w:basedOn w:val="DefaultParagraphFont"/>
    <w:rsid w:val="00E23E3B"/>
  </w:style>
  <w:style w:type="character" w:customStyle="1" w:styleId="opinion-articlebody">
    <w:name w:val="opinion-article__body"/>
    <w:basedOn w:val="DefaultParagraphFont"/>
    <w:rsid w:val="00E23E3B"/>
  </w:style>
  <w:style w:type="character" w:customStyle="1" w:styleId="citationref">
    <w:name w:val="citationref"/>
    <w:basedOn w:val="DefaultParagraphFont"/>
    <w:rsid w:val="00E23E3B"/>
  </w:style>
  <w:style w:type="character" w:customStyle="1" w:styleId="journaltitle">
    <w:name w:val="journaltitle"/>
    <w:basedOn w:val="DefaultParagraphFont"/>
    <w:rsid w:val="00E23E3B"/>
  </w:style>
  <w:style w:type="character" w:customStyle="1" w:styleId="hit">
    <w:name w:val="hit"/>
    <w:basedOn w:val="DefaultParagraphFont"/>
    <w:rsid w:val="00E23E3B"/>
  </w:style>
  <w:style w:type="character" w:customStyle="1" w:styleId="Style11ptUnderline">
    <w:name w:val="Style 11 pt Underline"/>
    <w:basedOn w:val="DefaultParagraphFont"/>
    <w:rsid w:val="00E23E3B"/>
    <w:rPr>
      <w:sz w:val="20"/>
      <w:u w:val="single"/>
    </w:rPr>
  </w:style>
  <w:style w:type="character" w:customStyle="1" w:styleId="Style11ptBoldUnderlineBorderSinglesolidlineAuto">
    <w:name w:val="Style 11 pt Bold Underline Border: : (Single solid line Auto  ..."/>
    <w:basedOn w:val="DefaultParagraphFont"/>
    <w:rsid w:val="00E23E3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23E3B"/>
  </w:style>
  <w:style w:type="character" w:customStyle="1" w:styleId="StyleBold">
    <w:name w:val="Style Bold"/>
    <w:basedOn w:val="DefaultParagraphFont"/>
    <w:uiPriority w:val="9"/>
    <w:rsid w:val="00E23E3B"/>
    <w:rPr>
      <w:b/>
      <w:bCs/>
    </w:rPr>
  </w:style>
  <w:style w:type="character" w:customStyle="1" w:styleId="aqj">
    <w:name w:val="aqj"/>
    <w:basedOn w:val="DefaultParagraphFont"/>
    <w:rsid w:val="00E23E3B"/>
  </w:style>
  <w:style w:type="character" w:customStyle="1" w:styleId="maintext">
    <w:name w:val="maintext"/>
    <w:basedOn w:val="DefaultParagraphFont"/>
    <w:rsid w:val="00E23E3B"/>
  </w:style>
  <w:style w:type="character" w:customStyle="1" w:styleId="NotBold10Final">
    <w:name w:val="NotBold10Final"/>
    <w:uiPriority w:val="1"/>
    <w:qFormat/>
    <w:rsid w:val="00E23E3B"/>
    <w:rPr>
      <w:rFonts w:ascii="Times New Roman" w:hAnsi="Times New Roman" w:cs="Times New Roman" w:hint="default"/>
      <w:b w:val="0"/>
      <w:bCs w:val="0"/>
      <w:i w:val="0"/>
      <w:iCs w:val="0"/>
      <w:sz w:val="20"/>
    </w:rPr>
  </w:style>
  <w:style w:type="character" w:customStyle="1" w:styleId="Bold12">
    <w:name w:val="Bold12"/>
    <w:uiPriority w:val="1"/>
    <w:qFormat/>
    <w:rsid w:val="00E23E3B"/>
    <w:rPr>
      <w:rFonts w:ascii="Times New Roman" w:hAnsi="Times New Roman" w:cs="Times New Roman" w:hint="default"/>
      <w:b/>
      <w:bCs w:val="0"/>
      <w:sz w:val="24"/>
    </w:rPr>
  </w:style>
  <w:style w:type="character" w:customStyle="1" w:styleId="textexposedshow">
    <w:name w:val="text_exposed_show"/>
    <w:basedOn w:val="DefaultParagraphFont"/>
    <w:rsid w:val="00E23E3B"/>
  </w:style>
  <w:style w:type="character" w:customStyle="1" w:styleId="TagGreg">
    <w:name w:val="TagGreg"/>
    <w:basedOn w:val="DefaultParagraphFont"/>
    <w:uiPriority w:val="1"/>
    <w:qFormat/>
    <w:rsid w:val="00E23E3B"/>
    <w:rPr>
      <w:rFonts w:ascii="Arial" w:hAnsi="Arial" w:cs="Arial" w:hint="default"/>
      <w:b/>
      <w:bCs w:val="0"/>
      <w:sz w:val="24"/>
    </w:rPr>
  </w:style>
  <w:style w:type="character" w:customStyle="1" w:styleId="Style11ptBlackUnderline">
    <w:name w:val="Style 11 pt Black Underline"/>
    <w:rsid w:val="00E23E3B"/>
    <w:rPr>
      <w:color w:val="000000"/>
      <w:sz w:val="20"/>
      <w:u w:val="single"/>
    </w:rPr>
  </w:style>
  <w:style w:type="character" w:customStyle="1" w:styleId="Style11ptBlack">
    <w:name w:val="Style 11 pt Black"/>
    <w:rsid w:val="00E23E3B"/>
    <w:rPr>
      <w:color w:val="000000"/>
      <w:sz w:val="20"/>
    </w:rPr>
  </w:style>
  <w:style w:type="character" w:customStyle="1" w:styleId="swauthor">
    <w:name w:val="sw_author"/>
    <w:rsid w:val="00E23E3B"/>
  </w:style>
  <w:style w:type="character" w:customStyle="1" w:styleId="Mention1">
    <w:name w:val="Mention1"/>
    <w:basedOn w:val="DefaultParagraphFont"/>
    <w:uiPriority w:val="99"/>
    <w:semiHidden/>
    <w:rsid w:val="00E23E3B"/>
    <w:rPr>
      <w:color w:val="2B579A"/>
      <w:shd w:val="clear" w:color="auto" w:fill="E6E6E6"/>
    </w:rPr>
  </w:style>
  <w:style w:type="character" w:customStyle="1" w:styleId="BoldUnderlineChar0">
    <w:name w:val="BoldUnderline Char"/>
    <w:rsid w:val="00E23E3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23E3B"/>
  </w:style>
  <w:style w:type="character" w:customStyle="1" w:styleId="wikigeneratedlinkcontent">
    <w:name w:val="wikigeneratedlinkcontent"/>
    <w:basedOn w:val="DefaultParagraphFont"/>
    <w:rsid w:val="00E23E3B"/>
  </w:style>
  <w:style w:type="character" w:customStyle="1" w:styleId="boldunderlineChar1">
    <w:name w:val="bold underline Char"/>
    <w:basedOn w:val="DefaultParagraphFont"/>
    <w:rsid w:val="00E23E3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23E3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23E3B"/>
    <w:rPr>
      <w:sz w:val="24"/>
    </w:rPr>
  </w:style>
  <w:style w:type="character" w:customStyle="1" w:styleId="box">
    <w:name w:val="box"/>
    <w:basedOn w:val="DefaultParagraphFont"/>
    <w:rsid w:val="00E23E3B"/>
    <w:rPr>
      <w:rFonts w:ascii="Arial" w:hAnsi="Arial" w:cs="Arial" w:hint="default"/>
      <w:b/>
      <w:bCs w:val="0"/>
      <w:color w:val="000000"/>
      <w:sz w:val="19"/>
      <w:szCs w:val="22"/>
      <w:u w:val="thick"/>
      <w:bdr w:val="single" w:sz="12" w:space="0" w:color="auto" w:frame="1"/>
    </w:rPr>
  </w:style>
  <w:style w:type="character" w:customStyle="1" w:styleId="Style8pt">
    <w:name w:val="Style 8 pt"/>
    <w:rsid w:val="00E23E3B"/>
    <w:rPr>
      <w:rFonts w:ascii="Times New Roman" w:hAnsi="Times New Roman" w:cs="Times New Roman" w:hint="default"/>
      <w:strike w:val="0"/>
      <w:dstrike w:val="0"/>
      <w:sz w:val="16"/>
      <w:u w:val="none"/>
      <w:effect w:val="none"/>
    </w:rPr>
  </w:style>
  <w:style w:type="character" w:customStyle="1" w:styleId="7TimesNewRoman">
    <w:name w:val="7 Times New Roman"/>
    <w:rsid w:val="00E23E3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23E3B"/>
    <w:rPr>
      <w:rFonts w:ascii="Calibri" w:hAnsi="Calibri" w:cs="Calibri" w:hint="default"/>
      <w:b/>
      <w:bCs w:val="0"/>
      <w:szCs w:val="24"/>
      <w:u w:val="single"/>
      <w:lang w:val="en-US" w:eastAsia="en-US" w:bidi="ar-SA"/>
    </w:rPr>
  </w:style>
  <w:style w:type="character" w:customStyle="1" w:styleId="UnderlinedCharChar">
    <w:name w:val="Underlined Char Char"/>
    <w:rsid w:val="00E23E3B"/>
    <w:rPr>
      <w:szCs w:val="28"/>
      <w:u w:val="single"/>
      <w:lang w:val="en-US" w:eastAsia="en-US" w:bidi="ar-SA"/>
    </w:rPr>
  </w:style>
  <w:style w:type="character" w:customStyle="1" w:styleId="Style9ptUnderline">
    <w:name w:val="Style 9 pt Underline"/>
    <w:rsid w:val="00E23E3B"/>
    <w:rPr>
      <w:sz w:val="20"/>
      <w:u w:val="single"/>
    </w:rPr>
  </w:style>
  <w:style w:type="character" w:customStyle="1" w:styleId="StyleTimesNewRoman9pt">
    <w:name w:val="Style Times New Roman 9 pt"/>
    <w:rsid w:val="00E23E3B"/>
    <w:rPr>
      <w:sz w:val="20"/>
    </w:rPr>
  </w:style>
  <w:style w:type="character" w:customStyle="1" w:styleId="Style9ptItalicUnderline">
    <w:name w:val="Style 9 pt Italic Underline"/>
    <w:rsid w:val="00E23E3B"/>
    <w:rPr>
      <w:i/>
      <w:iCs/>
      <w:sz w:val="20"/>
      <w:u w:val="single"/>
    </w:rPr>
  </w:style>
  <w:style w:type="character" w:customStyle="1" w:styleId="Style9ptBoldUnderline">
    <w:name w:val="Style 9 pt Bold Underline"/>
    <w:rsid w:val="00E23E3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23E3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23E3B"/>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23E3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23E3B"/>
    <w:rPr>
      <w:rFonts w:ascii="Arial" w:hAnsi="Arial" w:cs="Arial"/>
      <w:sz w:val="22"/>
    </w:rPr>
  </w:style>
  <w:style w:type="character" w:customStyle="1" w:styleId="term">
    <w:name w:val="term"/>
    <w:basedOn w:val="DefaultParagraphFont"/>
    <w:rsid w:val="00E23E3B"/>
  </w:style>
  <w:style w:type="character" w:customStyle="1" w:styleId="Style9ptUnderline2">
    <w:name w:val="Style 9 pt Underline2"/>
    <w:rsid w:val="00E23E3B"/>
    <w:rPr>
      <w:sz w:val="20"/>
      <w:u w:val="single"/>
    </w:rPr>
  </w:style>
  <w:style w:type="character" w:customStyle="1" w:styleId="CharChar11">
    <w:name w:val="Char Char11"/>
    <w:rsid w:val="00E23E3B"/>
    <w:rPr>
      <w:rFonts w:ascii="Arial" w:hAnsi="Arial" w:cs="Arial" w:hint="default"/>
      <w:bCs/>
      <w:szCs w:val="26"/>
      <w:u w:val="single"/>
      <w:lang w:val="en-US" w:eastAsia="en-US" w:bidi="ar-SA"/>
    </w:rPr>
  </w:style>
  <w:style w:type="character" w:customStyle="1" w:styleId="12TimesNewRoman">
    <w:name w:val="12 Times New Roman"/>
    <w:rsid w:val="00E23E3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23E3B"/>
    <w:rPr>
      <w:u w:val="single"/>
      <w:lang w:val="en-US" w:eastAsia="en-US" w:bidi="ar-SA"/>
    </w:rPr>
  </w:style>
  <w:style w:type="character" w:customStyle="1" w:styleId="Highlightedunderline">
    <w:name w:val="Highlighted underline"/>
    <w:qFormat/>
    <w:rsid w:val="00E23E3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23E3B"/>
    <w:rPr>
      <w:rFonts w:ascii="Times New Roman" w:hAnsi="Times New Roman" w:cs="Times New Roman" w:hint="default"/>
      <w:sz w:val="22"/>
    </w:rPr>
  </w:style>
  <w:style w:type="character" w:customStyle="1" w:styleId="pubdate">
    <w:name w:val="pubdate"/>
    <w:rsid w:val="00E23E3B"/>
  </w:style>
  <w:style w:type="character" w:customStyle="1" w:styleId="UnderlineChar1">
    <w:name w:val="Underline Char1"/>
    <w:aliases w:val="Cards + Font: 12 pt Char1"/>
    <w:rsid w:val="00E23E3B"/>
    <w:rPr>
      <w:rFonts w:ascii="Garamond" w:hAnsi="Garamond" w:hint="default"/>
      <w:sz w:val="22"/>
      <w:szCs w:val="24"/>
      <w:u w:val="single"/>
      <w:lang w:val="en-US" w:eastAsia="en-US" w:bidi="ar-SA"/>
    </w:rPr>
  </w:style>
  <w:style w:type="character" w:customStyle="1" w:styleId="Box0">
    <w:name w:val="Box!"/>
    <w:rsid w:val="00E23E3B"/>
    <w:rPr>
      <w:rFonts w:ascii="Times New Roman" w:hAnsi="Times New Roman" w:cs="Times New Roman" w:hint="default"/>
      <w:sz w:val="20"/>
      <w:u w:val="thick"/>
      <w:bdr w:val="single" w:sz="4" w:space="0" w:color="auto" w:frame="1"/>
    </w:rPr>
  </w:style>
  <w:style w:type="character" w:customStyle="1" w:styleId="CharacterStyle1">
    <w:name w:val="Character Style 1"/>
    <w:rsid w:val="00E23E3B"/>
    <w:rPr>
      <w:sz w:val="20"/>
      <w:szCs w:val="20"/>
    </w:rPr>
  </w:style>
  <w:style w:type="character" w:customStyle="1" w:styleId="ReallyfuckingsmallChar0">
    <w:name w:val="Really fucking small Char"/>
    <w:rsid w:val="00E23E3B"/>
    <w:rPr>
      <w:sz w:val="10"/>
      <w:szCs w:val="24"/>
      <w:lang w:val="en-US" w:eastAsia="en-US" w:bidi="ar-SA"/>
    </w:rPr>
  </w:style>
  <w:style w:type="character" w:customStyle="1" w:styleId="SmallText-New">
    <w:name w:val="Small Text - New"/>
    <w:rsid w:val="00E23E3B"/>
    <w:rPr>
      <w:rFonts w:ascii="Arial Narrow" w:hAnsi="Arial Narrow" w:hint="default"/>
      <w:sz w:val="14"/>
    </w:rPr>
  </w:style>
  <w:style w:type="character" w:customStyle="1" w:styleId="Underlined-New">
    <w:name w:val="Underlined - New"/>
    <w:rsid w:val="00E23E3B"/>
    <w:rPr>
      <w:rFonts w:ascii="Arial Narrow" w:hAnsi="Arial Narrow" w:hint="default"/>
      <w:sz w:val="16"/>
      <w:u w:val="single"/>
    </w:rPr>
  </w:style>
  <w:style w:type="character" w:customStyle="1" w:styleId="BoldUnderlining">
    <w:name w:val="Bold Underlining"/>
    <w:rsid w:val="00E23E3B"/>
    <w:rPr>
      <w:b/>
      <w:bCs w:val="0"/>
      <w:u w:val="single"/>
    </w:rPr>
  </w:style>
  <w:style w:type="character" w:customStyle="1" w:styleId="cardCharChar">
    <w:name w:val="card Char Char"/>
    <w:rsid w:val="00E23E3B"/>
    <w:rPr>
      <w:szCs w:val="24"/>
      <w:lang w:val="en-US" w:eastAsia="en-US" w:bidi="ar-SA"/>
    </w:rPr>
  </w:style>
  <w:style w:type="character" w:customStyle="1" w:styleId="flagicon">
    <w:name w:val="flagicon"/>
    <w:basedOn w:val="DefaultParagraphFont"/>
    <w:rsid w:val="00E23E3B"/>
  </w:style>
  <w:style w:type="character" w:customStyle="1" w:styleId="Style11ptUnderline2">
    <w:name w:val="Style 11 pt Underline2"/>
    <w:rsid w:val="00E23E3B"/>
    <w:rPr>
      <w:sz w:val="20"/>
      <w:u w:val="single"/>
    </w:rPr>
  </w:style>
  <w:style w:type="character" w:customStyle="1" w:styleId="Style11ptBoldUnderline2">
    <w:name w:val="Style 11 pt Bold Underline2"/>
    <w:rsid w:val="00E23E3B"/>
    <w:rPr>
      <w:b/>
      <w:bCs/>
      <w:sz w:val="20"/>
      <w:u w:val="single"/>
    </w:rPr>
  </w:style>
  <w:style w:type="character" w:customStyle="1" w:styleId="Style11ptUnderline1">
    <w:name w:val="Style 11 pt Underline1"/>
    <w:rsid w:val="00E23E3B"/>
    <w:rPr>
      <w:sz w:val="20"/>
      <w:u w:val="single"/>
    </w:rPr>
  </w:style>
  <w:style w:type="character" w:customStyle="1" w:styleId="Style11ptBoldUnderline1">
    <w:name w:val="Style 11 pt Bold Underline1"/>
    <w:rsid w:val="00E23E3B"/>
    <w:rPr>
      <w:b/>
      <w:bCs/>
      <w:sz w:val="20"/>
      <w:u w:val="single"/>
    </w:rPr>
  </w:style>
  <w:style w:type="character" w:customStyle="1" w:styleId="1">
    <w:name w:val="1"/>
    <w:rsid w:val="00E23E3B"/>
    <w:rPr>
      <w:rFonts w:ascii="Arial" w:hAnsi="Arial" w:cs="Arial" w:hint="default"/>
      <w:bCs/>
      <w:sz w:val="20"/>
      <w:u w:val="single"/>
      <w:lang w:val="en-US" w:eastAsia="en-US" w:bidi="ar-SA"/>
    </w:rPr>
  </w:style>
  <w:style w:type="character" w:customStyle="1" w:styleId="Style9ptUnderline6">
    <w:name w:val="Style 9 pt Underline6"/>
    <w:rsid w:val="00E23E3B"/>
    <w:rPr>
      <w:sz w:val="20"/>
      <w:u w:val="single"/>
    </w:rPr>
  </w:style>
  <w:style w:type="character" w:customStyle="1" w:styleId="CardUnderlined0">
    <w:name w:val="Card Underlined"/>
    <w:rsid w:val="00E23E3B"/>
    <w:rPr>
      <w:rFonts w:ascii="Garamond" w:hAnsi="Garamond" w:hint="default"/>
      <w:sz w:val="22"/>
      <w:szCs w:val="24"/>
      <w:u w:val="single"/>
      <w:lang w:val="en-US" w:eastAsia="en-US" w:bidi="ar-SA"/>
    </w:rPr>
  </w:style>
  <w:style w:type="character" w:customStyle="1" w:styleId="StyleUnderline1">
    <w:name w:val="Style Underline1"/>
    <w:rsid w:val="00E23E3B"/>
    <w:rPr>
      <w:u w:val="single"/>
    </w:rPr>
  </w:style>
  <w:style w:type="character" w:customStyle="1" w:styleId="A6">
    <w:name w:val="A6"/>
    <w:uiPriority w:val="99"/>
    <w:rsid w:val="00E23E3B"/>
    <w:rPr>
      <w:rFonts w:ascii="Minion Pro" w:hAnsi="Minion Pro" w:cs="Minion Pro" w:hint="default"/>
      <w:color w:val="211D1E"/>
      <w:sz w:val="21"/>
      <w:szCs w:val="21"/>
    </w:rPr>
  </w:style>
  <w:style w:type="character" w:customStyle="1" w:styleId="A11">
    <w:name w:val="A11"/>
    <w:uiPriority w:val="99"/>
    <w:rsid w:val="00E23E3B"/>
    <w:rPr>
      <w:rFonts w:ascii="Minion Pro" w:hAnsi="Minion Pro" w:cs="Minion Pro" w:hint="default"/>
      <w:color w:val="211D1E"/>
      <w:sz w:val="12"/>
      <w:szCs w:val="12"/>
    </w:rPr>
  </w:style>
  <w:style w:type="character" w:customStyle="1" w:styleId="A12">
    <w:name w:val="A12"/>
    <w:uiPriority w:val="99"/>
    <w:rsid w:val="00E23E3B"/>
    <w:rPr>
      <w:rFonts w:ascii="Minion Pro" w:hAnsi="Minion Pro" w:cs="Minion Pro" w:hint="default"/>
      <w:color w:val="211D1E"/>
      <w:sz w:val="22"/>
      <w:szCs w:val="22"/>
    </w:rPr>
  </w:style>
  <w:style w:type="character" w:customStyle="1" w:styleId="CardsCharChar">
    <w:name w:val="Cards Char Char"/>
    <w:rsid w:val="00E23E3B"/>
    <w:rPr>
      <w:szCs w:val="24"/>
      <w:lang w:val="en-US" w:eastAsia="en-US" w:bidi="ar-SA"/>
    </w:rPr>
  </w:style>
  <w:style w:type="character" w:customStyle="1" w:styleId="CitationChar1">
    <w:name w:val="Citation Char1"/>
    <w:basedOn w:val="DefaultParagraphFont"/>
    <w:rsid w:val="00E23E3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23E3B"/>
  </w:style>
  <w:style w:type="character" w:customStyle="1" w:styleId="charoverride-4">
    <w:name w:val="charoverride-4"/>
    <w:basedOn w:val="DefaultParagraphFont"/>
    <w:rsid w:val="00E23E3B"/>
  </w:style>
  <w:style w:type="character" w:customStyle="1" w:styleId="charoverride-3">
    <w:name w:val="charoverride-3"/>
    <w:basedOn w:val="DefaultParagraphFont"/>
    <w:rsid w:val="00E23E3B"/>
  </w:style>
  <w:style w:type="character" w:customStyle="1" w:styleId="f">
    <w:name w:val="f"/>
    <w:rsid w:val="00E23E3B"/>
  </w:style>
  <w:style w:type="character" w:customStyle="1" w:styleId="BodyTextChar1">
    <w:name w:val="Body Text Char1"/>
    <w:aliases w:val="BT Char1,Very Small Text Char1"/>
    <w:basedOn w:val="DefaultParagraphFont"/>
    <w:uiPriority w:val="99"/>
    <w:rsid w:val="00E23E3B"/>
    <w:rPr>
      <w:rFonts w:ascii="Times New Roman" w:hAnsi="Times New Roman" w:cs="Times New Roman" w:hint="default"/>
    </w:rPr>
  </w:style>
  <w:style w:type="character" w:customStyle="1" w:styleId="CharChar6">
    <w:name w:val="Char Char6"/>
    <w:rsid w:val="00E23E3B"/>
    <w:rPr>
      <w:rFonts w:ascii="Arial" w:hAnsi="Arial" w:cs="Arial" w:hint="default"/>
      <w:b/>
      <w:bCs/>
      <w:kern w:val="32"/>
      <w:sz w:val="28"/>
      <w:szCs w:val="32"/>
      <w:lang w:val="en-US" w:eastAsia="en-US" w:bidi="ar-SA"/>
    </w:rPr>
  </w:style>
  <w:style w:type="character" w:customStyle="1" w:styleId="standardcontent">
    <w:name w:val="standardcontent"/>
    <w:rsid w:val="00E23E3B"/>
  </w:style>
  <w:style w:type="character" w:customStyle="1" w:styleId="storyby">
    <w:name w:val="storyby"/>
    <w:rsid w:val="00E23E3B"/>
  </w:style>
  <w:style w:type="character" w:customStyle="1" w:styleId="Boxed">
    <w:name w:val="Boxed"/>
    <w:qFormat/>
    <w:rsid w:val="00E23E3B"/>
    <w:rPr>
      <w:rFonts w:ascii="Garamond" w:hAnsi="Garamond" w:hint="default"/>
      <w:sz w:val="20"/>
      <w:bdr w:val="single" w:sz="6" w:space="0" w:color="auto" w:frame="1"/>
    </w:rPr>
  </w:style>
  <w:style w:type="character" w:customStyle="1" w:styleId="ShrinkChar">
    <w:name w:val="Shrink Char"/>
    <w:rsid w:val="00E23E3B"/>
    <w:rPr>
      <w:rFonts w:ascii="Garamond" w:hAnsi="Garamond" w:hint="default"/>
      <w:sz w:val="12"/>
      <w:lang w:val="en-US" w:eastAsia="en-US" w:bidi="ar-SA"/>
    </w:rPr>
  </w:style>
  <w:style w:type="character" w:customStyle="1" w:styleId="CitesChar2">
    <w:name w:val="Cites Char2"/>
    <w:rsid w:val="00E23E3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23E3B"/>
    <w:rPr>
      <w:sz w:val="24"/>
      <w:szCs w:val="24"/>
      <w:u w:val="thick"/>
    </w:rPr>
  </w:style>
  <w:style w:type="character" w:customStyle="1" w:styleId="CharChar3">
    <w:name w:val="Char Char3"/>
    <w:rsid w:val="00E23E3B"/>
    <w:rPr>
      <w:rFonts w:ascii="Arial" w:hAnsi="Arial" w:cs="Arial" w:hint="default"/>
      <w:bCs/>
      <w:szCs w:val="26"/>
      <w:u w:val="single"/>
      <w:lang w:val="en-US" w:eastAsia="en-US" w:bidi="ar-SA"/>
    </w:rPr>
  </w:style>
  <w:style w:type="character" w:customStyle="1" w:styleId="UNDERLINECharChar">
    <w:name w:val="UNDERLINE Char Char"/>
    <w:rsid w:val="00E23E3B"/>
    <w:rPr>
      <w:bCs/>
      <w:kern w:val="28"/>
      <w:szCs w:val="32"/>
      <w:u w:val="single"/>
    </w:rPr>
  </w:style>
  <w:style w:type="character" w:customStyle="1" w:styleId="tag1Char">
    <w:name w:val="tag1 Char"/>
    <w:rsid w:val="00E23E3B"/>
    <w:rPr>
      <w:b/>
      <w:bCs w:val="0"/>
      <w:sz w:val="24"/>
    </w:rPr>
  </w:style>
  <w:style w:type="character" w:customStyle="1" w:styleId="SmallFontChar">
    <w:name w:val="Small Font Char"/>
    <w:rsid w:val="00E23E3B"/>
    <w:rPr>
      <w:rFonts w:ascii="Arial" w:eastAsia="Calibri" w:hAnsi="Arial" w:cs="Arial" w:hint="default"/>
      <w:sz w:val="12"/>
      <w:szCs w:val="22"/>
    </w:rPr>
  </w:style>
  <w:style w:type="character" w:customStyle="1" w:styleId="CardUnderlinedChar">
    <w:name w:val="Card Underlined Char"/>
    <w:rsid w:val="00E23E3B"/>
    <w:rPr>
      <w:rFonts w:ascii="Tahoma" w:hAnsi="Tahoma" w:cs="Tahoma" w:hint="default"/>
      <w:sz w:val="18"/>
      <w:u w:val="single"/>
    </w:rPr>
  </w:style>
  <w:style w:type="character" w:customStyle="1" w:styleId="SmallFontCharCharCharChar">
    <w:name w:val="Small Font Char Char Char Char"/>
    <w:rsid w:val="00E23E3B"/>
    <w:rPr>
      <w:rFonts w:ascii="Arial" w:hAnsi="Arial" w:cs="Arial" w:hint="default"/>
      <w:sz w:val="12"/>
      <w:szCs w:val="24"/>
    </w:rPr>
  </w:style>
  <w:style w:type="character" w:customStyle="1" w:styleId="TagCiteChar3">
    <w:name w:val="TagCite Char"/>
    <w:rsid w:val="00E23E3B"/>
    <w:rPr>
      <w:rFonts w:ascii="Garamond" w:hAnsi="Garamond" w:hint="default"/>
      <w:b/>
      <w:bCs w:val="0"/>
      <w:sz w:val="24"/>
      <w:szCs w:val="24"/>
    </w:rPr>
  </w:style>
  <w:style w:type="character" w:customStyle="1" w:styleId="CharChar4">
    <w:name w:val="Char Char4"/>
    <w:rsid w:val="00E23E3B"/>
    <w:rPr>
      <w:b/>
      <w:bCs/>
      <w:sz w:val="28"/>
      <w:szCs w:val="28"/>
    </w:rPr>
  </w:style>
  <w:style w:type="character" w:customStyle="1" w:styleId="Text0">
    <w:name w:val="Text"/>
    <w:qFormat/>
    <w:rsid w:val="00E23E3B"/>
    <w:rPr>
      <w:rFonts w:ascii="Times New Roman" w:hAnsi="Times New Roman" w:cs="Times New Roman" w:hint="default"/>
      <w:sz w:val="20"/>
    </w:rPr>
  </w:style>
  <w:style w:type="character" w:customStyle="1" w:styleId="CharChar5">
    <w:name w:val="Char Char5"/>
    <w:rsid w:val="00E23E3B"/>
    <w:rPr>
      <w:rFonts w:ascii="Arial" w:hAnsi="Arial" w:cs="Arial" w:hint="default"/>
      <w:b/>
      <w:bCs/>
      <w:sz w:val="26"/>
      <w:szCs w:val="26"/>
    </w:rPr>
  </w:style>
  <w:style w:type="character" w:customStyle="1" w:styleId="heading2char2charchar10">
    <w:name w:val="heading2char2charchar1"/>
    <w:rsid w:val="00E23E3B"/>
  </w:style>
  <w:style w:type="character" w:customStyle="1" w:styleId="charchar60">
    <w:name w:val="charchar6"/>
    <w:rsid w:val="00E23E3B"/>
  </w:style>
  <w:style w:type="character" w:customStyle="1" w:styleId="yshortcuts">
    <w:name w:val="yshortcuts"/>
    <w:rsid w:val="00E23E3B"/>
  </w:style>
  <w:style w:type="character" w:customStyle="1" w:styleId="term1">
    <w:name w:val="term1"/>
    <w:rsid w:val="00E23E3B"/>
    <w:rPr>
      <w:b/>
      <w:bCs/>
    </w:rPr>
  </w:style>
  <w:style w:type="character" w:customStyle="1" w:styleId="verdana">
    <w:name w:val="verdana"/>
    <w:rsid w:val="00E23E3B"/>
  </w:style>
  <w:style w:type="character" w:customStyle="1" w:styleId="searchtermbold">
    <w:name w:val="searchtermbold"/>
    <w:rsid w:val="00E23E3B"/>
  </w:style>
  <w:style w:type="character" w:customStyle="1" w:styleId="ssl0">
    <w:name w:val="ss_l0"/>
    <w:rsid w:val="00E23E3B"/>
  </w:style>
  <w:style w:type="character" w:customStyle="1" w:styleId="vitstoryheadline">
    <w:name w:val="vitstoryheadline"/>
    <w:rsid w:val="00E23E3B"/>
  </w:style>
  <w:style w:type="character" w:customStyle="1" w:styleId="bps-topic-ident">
    <w:name w:val="bps-topic-ident"/>
    <w:rsid w:val="00E23E3B"/>
  </w:style>
  <w:style w:type="character" w:customStyle="1" w:styleId="byline">
    <w:name w:val="byline"/>
    <w:rsid w:val="00E23E3B"/>
  </w:style>
  <w:style w:type="character" w:customStyle="1" w:styleId="TextUnderlineChar">
    <w:name w:val="Text Underline Char"/>
    <w:rsid w:val="00E23E3B"/>
    <w:rPr>
      <w:rFonts w:ascii="Garamond" w:hAnsi="Garamond" w:cs="Arial" w:hint="default"/>
      <w:bCs/>
      <w:kern w:val="20"/>
      <w:szCs w:val="32"/>
      <w:u w:val="single"/>
      <w:lang w:val="en-US" w:eastAsia="en-US" w:bidi="ar-SA"/>
    </w:rPr>
  </w:style>
  <w:style w:type="character" w:customStyle="1" w:styleId="RegularChar">
    <w:name w:val="Regular Char"/>
    <w:rsid w:val="00E23E3B"/>
    <w:rPr>
      <w:rFonts w:ascii="Garamond" w:hAnsi="Garamond" w:cs="Arial" w:hint="default"/>
      <w:bCs/>
      <w:kern w:val="20"/>
      <w:szCs w:val="32"/>
      <w:lang w:val="en-US" w:eastAsia="en-US" w:bidi="ar-SA"/>
    </w:rPr>
  </w:style>
  <w:style w:type="character" w:customStyle="1" w:styleId="BoldunderlineChar3">
    <w:name w:val="Bold underline Char"/>
    <w:rsid w:val="00E23E3B"/>
    <w:rPr>
      <w:rFonts w:ascii="Garamond" w:hAnsi="Garamond" w:cs="Arial" w:hint="default"/>
      <w:b/>
      <w:bCs/>
      <w:kern w:val="20"/>
      <w:szCs w:val="32"/>
      <w:u w:val="single"/>
      <w:lang w:val="en-US" w:eastAsia="en-US" w:bidi="ar-SA"/>
    </w:rPr>
  </w:style>
  <w:style w:type="character" w:customStyle="1" w:styleId="UnderlinedCard1">
    <w:name w:val="Underlined Card"/>
    <w:rsid w:val="00E23E3B"/>
    <w:rPr>
      <w:rFonts w:ascii="Arial Narrow" w:hAnsi="Arial Narrow" w:hint="default"/>
      <w:sz w:val="22"/>
      <w:u w:val="single"/>
    </w:rPr>
  </w:style>
  <w:style w:type="character" w:customStyle="1" w:styleId="SourceBold">
    <w:name w:val="Source Bold"/>
    <w:rsid w:val="00E23E3B"/>
    <w:rPr>
      <w:rFonts w:ascii="Arial Narrow" w:hAnsi="Arial Narrow" w:hint="default"/>
      <w:b/>
      <w:bCs w:val="0"/>
      <w:strike w:val="0"/>
      <w:dstrike w:val="0"/>
      <w:sz w:val="24"/>
      <w:u w:val="none"/>
      <w:effect w:val="none"/>
    </w:rPr>
  </w:style>
  <w:style w:type="character" w:customStyle="1" w:styleId="Hyperlink1">
    <w:name w:val="Hyperlink1"/>
    <w:rsid w:val="00E23E3B"/>
    <w:rPr>
      <w:color w:val="002FF6"/>
      <w:sz w:val="24"/>
      <w:u w:val="single"/>
    </w:rPr>
  </w:style>
  <w:style w:type="character" w:customStyle="1" w:styleId="CardsFont12pt0">
    <w:name w:val="Cards + Font 12pt"/>
    <w:uiPriority w:val="1"/>
    <w:rsid w:val="00E23E3B"/>
    <w:rPr>
      <w:rFonts w:ascii="Calibri" w:eastAsia="Calibri" w:hAnsi="Calibri" w:cs="Calibri" w:hint="default"/>
      <w:sz w:val="24"/>
      <w:szCs w:val="24"/>
      <w:u w:val="single"/>
      <w:lang w:val="en-US" w:eastAsia="en-US" w:bidi="ar-SA"/>
    </w:rPr>
  </w:style>
  <w:style w:type="character" w:customStyle="1" w:styleId="HilightChar">
    <w:name w:val="Hilight Char"/>
    <w:rsid w:val="00E23E3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23E3B"/>
    <w:rPr>
      <w:rFonts w:ascii="Times New Roman" w:eastAsia="Times New Roman" w:hAnsi="Times New Roman" w:cs="Times New Roman" w:hint="default"/>
      <w:sz w:val="20"/>
      <w:szCs w:val="20"/>
      <w:u w:val="single"/>
    </w:rPr>
  </w:style>
  <w:style w:type="character" w:customStyle="1" w:styleId="c1">
    <w:name w:val="c1"/>
    <w:rsid w:val="00E23E3B"/>
  </w:style>
  <w:style w:type="character" w:customStyle="1" w:styleId="author0">
    <w:name w:val="author"/>
    <w:rsid w:val="00E23E3B"/>
    <w:rPr>
      <w:rFonts w:ascii="Times New Roman" w:hAnsi="Times New Roman" w:cs="Times New Roman" w:hint="default"/>
      <w:b/>
      <w:bCs w:val="0"/>
      <w:sz w:val="24"/>
    </w:rPr>
  </w:style>
  <w:style w:type="character" w:customStyle="1" w:styleId="blue">
    <w:name w:val="blue"/>
    <w:basedOn w:val="DefaultParagraphFont"/>
    <w:rsid w:val="00E23E3B"/>
  </w:style>
  <w:style w:type="character" w:customStyle="1" w:styleId="AuthorYear">
    <w:name w:val="AuthorYear"/>
    <w:uiPriority w:val="1"/>
    <w:qFormat/>
    <w:rsid w:val="00E23E3B"/>
    <w:rPr>
      <w:rFonts w:ascii="Georgia" w:hAnsi="Georgia" w:hint="default"/>
      <w:b/>
      <w:bCs w:val="0"/>
      <w:sz w:val="24"/>
    </w:rPr>
  </w:style>
  <w:style w:type="character" w:customStyle="1" w:styleId="Highlight">
    <w:name w:val="Highlight"/>
    <w:uiPriority w:val="1"/>
    <w:qFormat/>
    <w:rsid w:val="00E23E3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23E3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23E3B"/>
    <w:rPr>
      <w:rFonts w:ascii="Arial" w:hAnsi="Arial" w:cs="Arial" w:hint="default"/>
      <w:color w:val="000000"/>
      <w:sz w:val="12"/>
      <w:szCs w:val="22"/>
    </w:rPr>
  </w:style>
  <w:style w:type="character" w:customStyle="1" w:styleId="Emphasis20">
    <w:name w:val="Emphasis 2"/>
    <w:basedOn w:val="Emphasis"/>
    <w:uiPriority w:val="1"/>
    <w:qFormat/>
    <w:rsid w:val="00E23E3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23E3B"/>
    <w:rPr>
      <w:b/>
      <w:bCs w:val="0"/>
      <w:u w:val="thick"/>
      <w:lang w:val="en-US" w:eastAsia="en-US" w:bidi="ar-SA"/>
    </w:rPr>
  </w:style>
  <w:style w:type="character" w:customStyle="1" w:styleId="citation0">
    <w:name w:val="citation"/>
    <w:rsid w:val="00E23E3B"/>
  </w:style>
  <w:style w:type="character" w:customStyle="1" w:styleId="Underline0">
    <w:name w:val="*Underline*"/>
    <w:rsid w:val="00E23E3B"/>
    <w:rPr>
      <w:rFonts w:ascii="Times New Roman" w:hAnsi="Times New Roman" w:cs="Times New Roman" w:hint="default"/>
      <w:b/>
      <w:bCs w:val="0"/>
      <w:sz w:val="24"/>
      <w:u w:val="single"/>
    </w:rPr>
  </w:style>
  <w:style w:type="character" w:customStyle="1" w:styleId="AuthorDate1">
    <w:name w:val="Author Date"/>
    <w:rsid w:val="00E23E3B"/>
    <w:rPr>
      <w:b/>
      <w:bCs w:val="0"/>
      <w:sz w:val="24"/>
      <w:u w:val="thick"/>
    </w:rPr>
  </w:style>
  <w:style w:type="character" w:customStyle="1" w:styleId="UnderlineChar2">
    <w:name w:val="Underline Char2"/>
    <w:rsid w:val="00E23E3B"/>
    <w:rPr>
      <w:rFonts w:ascii="Trebuchet MS" w:hAnsi="Trebuchet MS" w:hint="default"/>
      <w:u w:val="thick"/>
      <w:lang w:val="en-US" w:eastAsia="zh-CN" w:bidi="ar-SA"/>
    </w:rPr>
  </w:style>
  <w:style w:type="character" w:customStyle="1" w:styleId="Style1Char1">
    <w:name w:val="Style1 Char1"/>
    <w:rsid w:val="00E23E3B"/>
    <w:rPr>
      <w:rFonts w:ascii="Book Antiqua" w:hAnsi="Book Antiqua" w:hint="default"/>
      <w:sz w:val="16"/>
      <w:szCs w:val="16"/>
      <w:lang w:val="en-US" w:eastAsia="en-US" w:bidi="ar-SA"/>
    </w:rPr>
  </w:style>
  <w:style w:type="character" w:customStyle="1" w:styleId="NothingChar1">
    <w:name w:val="Nothing Char1"/>
    <w:rsid w:val="00E23E3B"/>
    <w:rPr>
      <w:rFonts w:ascii="Times New Roman" w:eastAsia="Calibri" w:hAnsi="Times New Roman" w:cs="Times New Roman" w:hint="default"/>
      <w:sz w:val="24"/>
      <w:szCs w:val="20"/>
    </w:rPr>
  </w:style>
  <w:style w:type="character" w:customStyle="1" w:styleId="Style2Char1">
    <w:name w:val="Style2 Char1"/>
    <w:rsid w:val="00E23E3B"/>
    <w:rPr>
      <w:rFonts w:ascii="Book Antiqua" w:hAnsi="Book Antiqua" w:hint="default"/>
      <w:szCs w:val="24"/>
      <w:u w:val="thick"/>
      <w:lang w:val="en-US" w:eastAsia="en-US" w:bidi="ar-SA"/>
    </w:rPr>
  </w:style>
  <w:style w:type="character" w:customStyle="1" w:styleId="NormalUnderlineChar0">
    <w:name w:val="Normal Underline Char"/>
    <w:rsid w:val="00E23E3B"/>
    <w:rPr>
      <w:szCs w:val="24"/>
      <w:u w:val="single"/>
    </w:rPr>
  </w:style>
  <w:style w:type="character" w:customStyle="1" w:styleId="heading3char0">
    <w:name w:val="heading3char"/>
    <w:rsid w:val="00E23E3B"/>
  </w:style>
  <w:style w:type="character" w:customStyle="1" w:styleId="SmallChar">
    <w:name w:val="Small Char"/>
    <w:aliases w:val="No Spacing3 Char,No Spacing1 Char1,CD - Cite Char,Debate Text Char1,No Spacing2 Char1,No Spacing11 Char1"/>
    <w:qFormat/>
    <w:rsid w:val="00E23E3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23E3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23E3B"/>
    <w:rPr>
      <w:b/>
      <w:bCs/>
      <w:iCs/>
      <w:szCs w:val="26"/>
      <w:lang w:val="en-US" w:eastAsia="en-US" w:bidi="ar-SA"/>
    </w:rPr>
  </w:style>
  <w:style w:type="character" w:customStyle="1" w:styleId="comments-post">
    <w:name w:val="comments-post"/>
    <w:rsid w:val="00E23E3B"/>
  </w:style>
  <w:style w:type="character" w:customStyle="1" w:styleId="underlinecardChar">
    <w:name w:val="underline card Char"/>
    <w:rsid w:val="00E23E3B"/>
    <w:rPr>
      <w:rFonts w:ascii="Arial" w:hAnsi="Arial" w:cs="Arial" w:hint="default"/>
      <w:sz w:val="18"/>
      <w:szCs w:val="24"/>
      <w:u w:val="single"/>
      <w:lang w:val="en-US" w:eastAsia="en-US" w:bidi="ar-SA"/>
    </w:rPr>
  </w:style>
  <w:style w:type="character" w:customStyle="1" w:styleId="Irrelevant5fontChar">
    <w:name w:val="Irrelevant (5 font) Char"/>
    <w:rsid w:val="00E23E3B"/>
    <w:rPr>
      <w:sz w:val="10"/>
      <w:szCs w:val="10"/>
      <w:lang w:val="en-US" w:eastAsia="en-US" w:bidi="ar-SA"/>
    </w:rPr>
  </w:style>
  <w:style w:type="character" w:customStyle="1" w:styleId="TagsCharCharChar">
    <w:name w:val="Tags Char Char Char"/>
    <w:rsid w:val="00E23E3B"/>
    <w:rPr>
      <w:b/>
      <w:bCs w:val="0"/>
      <w:lang w:val="en-US" w:eastAsia="en-US" w:bidi="ar-SA"/>
    </w:rPr>
  </w:style>
  <w:style w:type="character" w:customStyle="1" w:styleId="CitesChar1">
    <w:name w:val="Cites Char1"/>
    <w:rsid w:val="00E23E3B"/>
    <w:rPr>
      <w:b/>
      <w:bCs/>
      <w:lang w:val="en-US" w:eastAsia="en-US" w:bidi="ar-SA"/>
    </w:rPr>
  </w:style>
  <w:style w:type="character" w:customStyle="1" w:styleId="Hyperlink13">
    <w:name w:val="Hyperlink13"/>
    <w:rsid w:val="00E23E3B"/>
    <w:rPr>
      <w:b w:val="0"/>
      <w:bCs w:val="0"/>
      <w:strike w:val="0"/>
      <w:dstrike w:val="0"/>
      <w:color w:val="008000"/>
      <w:sz w:val="20"/>
      <w:szCs w:val="20"/>
      <w:u w:val="none"/>
      <w:effect w:val="none"/>
    </w:rPr>
  </w:style>
  <w:style w:type="character" w:customStyle="1" w:styleId="standardcontent1">
    <w:name w:val="standardcontent1"/>
    <w:rsid w:val="00E23E3B"/>
    <w:rPr>
      <w:rFonts w:ascii="Arial" w:hAnsi="Arial" w:cs="Arial" w:hint="default"/>
      <w:strike w:val="0"/>
      <w:dstrike w:val="0"/>
      <w:sz w:val="24"/>
      <w:szCs w:val="24"/>
      <w:u w:val="none"/>
      <w:effect w:val="none"/>
    </w:rPr>
  </w:style>
  <w:style w:type="character" w:customStyle="1" w:styleId="Hyperlink4">
    <w:name w:val="Hyperlink4"/>
    <w:rsid w:val="00E23E3B"/>
    <w:rPr>
      <w:color w:val="000066"/>
      <w:u w:val="single"/>
    </w:rPr>
  </w:style>
  <w:style w:type="character" w:customStyle="1" w:styleId="rddeckline1">
    <w:name w:val="rddeckline1"/>
    <w:rsid w:val="00E23E3B"/>
    <w:rPr>
      <w:rFonts w:ascii="Verdana" w:hAnsi="Verdana" w:hint="default"/>
      <w:b/>
      <w:bCs/>
      <w:sz w:val="22"/>
      <w:szCs w:val="22"/>
    </w:rPr>
  </w:style>
  <w:style w:type="character" w:customStyle="1" w:styleId="link-external">
    <w:name w:val="link-external"/>
    <w:rsid w:val="00E23E3B"/>
  </w:style>
  <w:style w:type="character" w:customStyle="1" w:styleId="contact1">
    <w:name w:val="contact1"/>
    <w:rsid w:val="00E23E3B"/>
    <w:rPr>
      <w:rFonts w:ascii="Tahoma" w:hAnsi="Tahoma" w:cs="Tahoma" w:hint="default"/>
      <w:color w:val="999999"/>
      <w:sz w:val="20"/>
      <w:szCs w:val="20"/>
    </w:rPr>
  </w:style>
  <w:style w:type="character" w:customStyle="1" w:styleId="credits1">
    <w:name w:val="credits1"/>
    <w:rsid w:val="00E23E3B"/>
    <w:rPr>
      <w:rFonts w:ascii="Tahoma" w:hAnsi="Tahoma" w:cs="Tahoma" w:hint="default"/>
      <w:color w:val="999999"/>
      <w:sz w:val="16"/>
      <w:szCs w:val="16"/>
    </w:rPr>
  </w:style>
  <w:style w:type="character" w:customStyle="1" w:styleId="underline20">
    <w:name w:val="underline2"/>
    <w:rsid w:val="00E23E3B"/>
    <w:rPr>
      <w:u w:val="single"/>
    </w:rPr>
  </w:style>
  <w:style w:type="character" w:customStyle="1" w:styleId="CardsFont12ptCharCharCharChar">
    <w:name w:val="Cards + Font: 12 pt Char Char Char Char"/>
    <w:rsid w:val="00E23E3B"/>
    <w:rPr>
      <w:sz w:val="24"/>
      <w:szCs w:val="24"/>
      <w:u w:val="thick"/>
      <w:lang w:val="en-US" w:eastAsia="en-US" w:bidi="ar-SA"/>
    </w:rPr>
  </w:style>
  <w:style w:type="character" w:customStyle="1" w:styleId="UnderlinedCardChar0">
    <w:name w:val="Underlined Card Char"/>
    <w:rsid w:val="00E23E3B"/>
    <w:rPr>
      <w:rFonts w:ascii="Palatino Linotype" w:hAnsi="Palatino Linotype" w:hint="default"/>
      <w:u w:val="single"/>
      <w:lang w:val="en-US" w:eastAsia="en-US" w:bidi="ar-SA"/>
    </w:rPr>
  </w:style>
  <w:style w:type="character" w:customStyle="1" w:styleId="Style10ptUnderline">
    <w:name w:val="Style 10 pt Underline"/>
    <w:rsid w:val="00E23E3B"/>
    <w:rPr>
      <w:sz w:val="32"/>
      <w:szCs w:val="32"/>
      <w:u w:val="single"/>
    </w:rPr>
  </w:style>
  <w:style w:type="character" w:customStyle="1" w:styleId="StyleBoldText12pt10ptNotBoldKernat16pt">
    <w:name w:val="Style Bold Text 12 pt + 10 pt Not Bold Kern at 16 pt"/>
    <w:rsid w:val="00E23E3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23E3B"/>
  </w:style>
  <w:style w:type="character" w:customStyle="1" w:styleId="Char3">
    <w:name w:val="Char3"/>
    <w:rsid w:val="00E23E3B"/>
    <w:rPr>
      <w:rFonts w:ascii="Arial Narrow" w:eastAsia="Batang" w:hAnsi="Arial Narrow" w:cs="Arial" w:hint="default"/>
      <w:b/>
      <w:bCs/>
      <w:iCs/>
      <w:sz w:val="24"/>
      <w:szCs w:val="28"/>
      <w:lang w:val="en-US" w:eastAsia="en-US" w:bidi="ar-SA"/>
    </w:rPr>
  </w:style>
  <w:style w:type="character" w:customStyle="1" w:styleId="UnderlinedCards">
    <w:name w:val="Underlined Cards"/>
    <w:rsid w:val="00E23E3B"/>
    <w:rPr>
      <w:sz w:val="24"/>
      <w:szCs w:val="24"/>
      <w:u w:val="thick"/>
      <w:lang w:val="en-US" w:eastAsia="en-US" w:bidi="ar-SA"/>
    </w:rPr>
  </w:style>
  <w:style w:type="character" w:customStyle="1" w:styleId="CardsFont12ptCharCharCharCharCharCharCharCharChar">
    <w:name w:val="Cards + Font: 12 pt Char Char Char Char Char Char Char Char Char"/>
    <w:rsid w:val="00E23E3B"/>
    <w:rPr>
      <w:sz w:val="24"/>
      <w:szCs w:val="24"/>
      <w:u w:val="thick"/>
      <w:lang w:val="en-US" w:eastAsia="en-US" w:bidi="ar-SA"/>
    </w:rPr>
  </w:style>
  <w:style w:type="character" w:customStyle="1" w:styleId="highlightcardtextChar">
    <w:name w:val="highlight card text Char"/>
    <w:rsid w:val="00E23E3B"/>
    <w:rPr>
      <w:rFonts w:ascii="Arial" w:hAnsi="Arial" w:cs="Arial" w:hint="default"/>
      <w:color w:val="000000"/>
      <w:sz w:val="18"/>
      <w:szCs w:val="24"/>
      <w:u w:val="single"/>
      <w:lang w:val="en-US" w:eastAsia="en-US" w:bidi="ar-SA"/>
    </w:rPr>
  </w:style>
  <w:style w:type="character" w:customStyle="1" w:styleId="TagsChar4">
    <w:name w:val="Tags Char4"/>
    <w:rsid w:val="00E23E3B"/>
    <w:rPr>
      <w:b/>
      <w:bCs w:val="0"/>
      <w:lang w:val="en-US" w:eastAsia="en-US" w:bidi="ar-SA"/>
    </w:rPr>
  </w:style>
  <w:style w:type="character" w:customStyle="1" w:styleId="hit1">
    <w:name w:val="hit1"/>
    <w:rsid w:val="00E23E3B"/>
    <w:rPr>
      <w:rFonts w:ascii="Verdana" w:hAnsi="Verdana" w:hint="default"/>
      <w:b/>
      <w:bCs/>
      <w:vanish/>
      <w:webHidden w:val="0"/>
      <w:color w:val="CC0033"/>
      <w:sz w:val="20"/>
      <w:szCs w:val="20"/>
      <w:specVanish/>
    </w:rPr>
  </w:style>
  <w:style w:type="character" w:customStyle="1" w:styleId="ssl01">
    <w:name w:val="ss_l01"/>
    <w:rsid w:val="00E23E3B"/>
    <w:rPr>
      <w:rFonts w:ascii="Verdana" w:hAnsi="Verdana" w:hint="default"/>
      <w:color w:val="000000"/>
      <w:sz w:val="20"/>
      <w:szCs w:val="20"/>
    </w:rPr>
  </w:style>
  <w:style w:type="character" w:customStyle="1" w:styleId="tightinline1">
    <w:name w:val="tightinline1"/>
    <w:rsid w:val="00E23E3B"/>
    <w:rPr>
      <w:rFonts w:ascii="Verdana" w:hAnsi="Verdana" w:hint="default"/>
      <w:vanish/>
      <w:webHidden w:val="0"/>
      <w:color w:val="000000"/>
      <w:sz w:val="20"/>
      <w:szCs w:val="20"/>
      <w:specVanish/>
    </w:rPr>
  </w:style>
  <w:style w:type="character" w:customStyle="1" w:styleId="blsp-spelling-corrected">
    <w:name w:val="blsp-spelling-corrected"/>
    <w:rsid w:val="00E23E3B"/>
  </w:style>
  <w:style w:type="character" w:customStyle="1" w:styleId="blsp-spelling-error">
    <w:name w:val="blsp-spelling-error"/>
    <w:rsid w:val="00E23E3B"/>
  </w:style>
  <w:style w:type="character" w:customStyle="1" w:styleId="sup">
    <w:name w:val="sup"/>
    <w:rsid w:val="00E23E3B"/>
  </w:style>
  <w:style w:type="character" w:customStyle="1" w:styleId="pgnum">
    <w:name w:val="pgnum"/>
    <w:rsid w:val="00E23E3B"/>
  </w:style>
  <w:style w:type="character" w:customStyle="1" w:styleId="SmallFontCharChar">
    <w:name w:val="Small Font Char Char"/>
    <w:rsid w:val="00E23E3B"/>
    <w:rPr>
      <w:rFonts w:ascii="Arial" w:hAnsi="Arial" w:cs="Arial" w:hint="default"/>
      <w:sz w:val="12"/>
      <w:szCs w:val="24"/>
      <w:lang w:val="en-US" w:eastAsia="en-US" w:bidi="ar-SA"/>
    </w:rPr>
  </w:style>
  <w:style w:type="character" w:customStyle="1" w:styleId="BoldUnderliningChar">
    <w:name w:val="Bold Underlining Char"/>
    <w:rsid w:val="00E23E3B"/>
    <w:rPr>
      <w:rFonts w:ascii="Arial Narrow" w:eastAsia="Calibri" w:hAnsi="Arial Narrow" w:cs="Times New Roman" w:hint="default"/>
      <w:b/>
      <w:bCs w:val="0"/>
      <w:sz w:val="20"/>
      <w:u w:val="single"/>
    </w:rPr>
  </w:style>
  <w:style w:type="character" w:customStyle="1" w:styleId="bc21">
    <w:name w:val="bc_21"/>
    <w:rsid w:val="00E23E3B"/>
  </w:style>
  <w:style w:type="character" w:customStyle="1" w:styleId="copystyle">
    <w:name w:val="copystyle"/>
    <w:rsid w:val="00E23E3B"/>
  </w:style>
  <w:style w:type="character" w:customStyle="1" w:styleId="boldciteCharChar1">
    <w:name w:val="bold cite Char Char1"/>
    <w:rsid w:val="00E23E3B"/>
    <w:rPr>
      <w:rFonts w:ascii="Arial" w:hAnsi="Arial" w:cs="Arial" w:hint="default"/>
      <w:b/>
      <w:bCs/>
      <w:kern w:val="32"/>
      <w:sz w:val="24"/>
      <w:szCs w:val="24"/>
      <w:lang w:val="en-US" w:eastAsia="en-US" w:bidi="ar-SA"/>
    </w:rPr>
  </w:style>
  <w:style w:type="character" w:customStyle="1" w:styleId="ReadUnderline">
    <w:name w:val="Read Underline"/>
    <w:rsid w:val="00E23E3B"/>
    <w:rPr>
      <w:rFonts w:ascii="Arial" w:hAnsi="Arial" w:cs="Arial" w:hint="default"/>
      <w:b/>
      <w:bCs w:val="0"/>
      <w:sz w:val="18"/>
      <w:u w:val="thick"/>
    </w:rPr>
  </w:style>
  <w:style w:type="character" w:customStyle="1" w:styleId="ShrinkText">
    <w:name w:val="Shrink Text"/>
    <w:rsid w:val="00E23E3B"/>
    <w:rPr>
      <w:sz w:val="16"/>
    </w:rPr>
  </w:style>
  <w:style w:type="character" w:customStyle="1" w:styleId="klink">
    <w:name w:val="klink"/>
    <w:rsid w:val="00E23E3B"/>
  </w:style>
  <w:style w:type="character" w:customStyle="1" w:styleId="noiconheadline">
    <w:name w:val="noicon_headline"/>
    <w:rsid w:val="00E23E3B"/>
  </w:style>
  <w:style w:type="character" w:customStyle="1" w:styleId="BlockTitleCharChar">
    <w:name w:val="Block Title Char Char"/>
    <w:rsid w:val="00E23E3B"/>
    <w:rPr>
      <w:rFonts w:ascii="Georgia" w:hAnsi="Georgia" w:cs="Arial" w:hint="default"/>
      <w:b/>
      <w:bCs/>
      <w:kern w:val="32"/>
      <w:sz w:val="28"/>
      <w:szCs w:val="32"/>
      <w:lang w:val="en-US" w:eastAsia="en-US" w:bidi="ar-SA"/>
    </w:rPr>
  </w:style>
  <w:style w:type="paragraph" w:styleId="MacroText">
    <w:name w:val="macro"/>
    <w:link w:val="MacroTextChar"/>
    <w:unhideWhenUsed/>
    <w:rsid w:val="00E23E3B"/>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E23E3B"/>
    <w:rPr>
      <w:rFonts w:ascii="Consolas" w:hAnsi="Consolas" w:cs="Consolas"/>
      <w:sz w:val="20"/>
      <w:szCs w:val="20"/>
    </w:rPr>
  </w:style>
  <w:style w:type="character" w:customStyle="1" w:styleId="pp1">
    <w:name w:val="pp1"/>
    <w:rsid w:val="00E23E3B"/>
    <w:rPr>
      <w:rFonts w:ascii="Times New Roman" w:hAnsi="Times New Roman" w:cs="Times New Roman" w:hint="default"/>
      <w:i w:val="0"/>
      <w:iCs w:val="0"/>
      <w:smallCaps w:val="0"/>
      <w:sz w:val="30"/>
      <w:szCs w:val="30"/>
    </w:rPr>
  </w:style>
  <w:style w:type="character" w:customStyle="1" w:styleId="prbodytext1">
    <w:name w:val="pr_bodytext1"/>
    <w:rsid w:val="00E23E3B"/>
    <w:rPr>
      <w:rFonts w:ascii="Arial" w:hAnsi="Arial" w:cs="Arial" w:hint="default"/>
      <w:sz w:val="20"/>
      <w:szCs w:val="20"/>
    </w:rPr>
  </w:style>
  <w:style w:type="character" w:customStyle="1" w:styleId="italic">
    <w:name w:val="italic"/>
    <w:rsid w:val="00E23E3B"/>
  </w:style>
  <w:style w:type="character" w:customStyle="1" w:styleId="marrontitulobig">
    <w:name w:val="marron_titulo_big"/>
    <w:rsid w:val="00E23E3B"/>
  </w:style>
  <w:style w:type="character" w:customStyle="1" w:styleId="articlehead">
    <w:name w:val="articlehead"/>
    <w:rsid w:val="00E23E3B"/>
  </w:style>
  <w:style w:type="character" w:customStyle="1" w:styleId="lead">
    <w:name w:val="lead"/>
    <w:rsid w:val="00E23E3B"/>
  </w:style>
  <w:style w:type="character" w:customStyle="1" w:styleId="manchettebig2">
    <w:name w:val="manchettebig2"/>
    <w:rsid w:val="00E23E3B"/>
  </w:style>
  <w:style w:type="character" w:customStyle="1" w:styleId="blue3">
    <w:name w:val="blue3"/>
    <w:rsid w:val="00E23E3B"/>
  </w:style>
  <w:style w:type="character" w:customStyle="1" w:styleId="over-title">
    <w:name w:val="over-title"/>
    <w:rsid w:val="00E23E3B"/>
  </w:style>
  <w:style w:type="character" w:customStyle="1" w:styleId="contentheader">
    <w:name w:val="contentheader"/>
    <w:rsid w:val="00E23E3B"/>
  </w:style>
  <w:style w:type="character" w:customStyle="1" w:styleId="Stylecites10ptNotBoldChar">
    <w:name w:val="Style cites + 10 pt Not Bold Char"/>
    <w:rsid w:val="00E23E3B"/>
    <w:rPr>
      <w:rFonts w:ascii="SimSun" w:eastAsia="SimSun" w:hAnsi="SimSun" w:hint="eastAsia"/>
      <w:szCs w:val="24"/>
      <w:lang w:val="en-US" w:eastAsia="zh-CN" w:bidi="ar-SA"/>
    </w:rPr>
  </w:style>
  <w:style w:type="character" w:customStyle="1" w:styleId="tagscharchar0">
    <w:name w:val="tagscharchar"/>
    <w:rsid w:val="00E23E3B"/>
  </w:style>
  <w:style w:type="character" w:customStyle="1" w:styleId="btx">
    <w:name w:val="btx"/>
    <w:rsid w:val="00E23E3B"/>
  </w:style>
  <w:style w:type="character" w:customStyle="1" w:styleId="bhl">
    <w:name w:val="bhl"/>
    <w:rsid w:val="00E23E3B"/>
  </w:style>
  <w:style w:type="character" w:customStyle="1" w:styleId="FontStyle13">
    <w:name w:val="Font Style13"/>
    <w:uiPriority w:val="99"/>
    <w:rsid w:val="00E23E3B"/>
    <w:rPr>
      <w:rFonts w:ascii="Times New Roman" w:hAnsi="Times New Roman" w:cs="Times New Roman" w:hint="default"/>
      <w:sz w:val="18"/>
      <w:szCs w:val="18"/>
    </w:rPr>
  </w:style>
  <w:style w:type="character" w:customStyle="1" w:styleId="FontStyle11">
    <w:name w:val="Font Style11"/>
    <w:uiPriority w:val="99"/>
    <w:rsid w:val="00E23E3B"/>
    <w:rPr>
      <w:rFonts w:ascii="Times New Roman" w:hAnsi="Times New Roman" w:cs="Times New Roman" w:hint="default"/>
      <w:b/>
      <w:bCs/>
      <w:sz w:val="24"/>
      <w:szCs w:val="24"/>
    </w:rPr>
  </w:style>
  <w:style w:type="character" w:customStyle="1" w:styleId="FontStyle12">
    <w:name w:val="Font Style12"/>
    <w:uiPriority w:val="99"/>
    <w:rsid w:val="00E23E3B"/>
    <w:rPr>
      <w:rFonts w:ascii="Times New Roman" w:hAnsi="Times New Roman" w:cs="Times New Roman" w:hint="default"/>
      <w:sz w:val="24"/>
      <w:szCs w:val="24"/>
    </w:rPr>
  </w:style>
  <w:style w:type="character" w:customStyle="1" w:styleId="FontStyle14">
    <w:name w:val="Font Style14"/>
    <w:uiPriority w:val="99"/>
    <w:rsid w:val="00E23E3B"/>
    <w:rPr>
      <w:rFonts w:ascii="Times New Roman" w:hAnsi="Times New Roman" w:cs="Times New Roman" w:hint="default"/>
      <w:i/>
      <w:iCs/>
      <w:sz w:val="18"/>
      <w:szCs w:val="18"/>
    </w:rPr>
  </w:style>
  <w:style w:type="character" w:customStyle="1" w:styleId="FontStyle15">
    <w:name w:val="Font Style15"/>
    <w:uiPriority w:val="99"/>
    <w:rsid w:val="00E23E3B"/>
    <w:rPr>
      <w:rFonts w:ascii="Times New Roman" w:hAnsi="Times New Roman" w:cs="Times New Roman" w:hint="default"/>
      <w:b/>
      <w:bCs/>
      <w:sz w:val="18"/>
      <w:szCs w:val="18"/>
    </w:rPr>
  </w:style>
  <w:style w:type="character" w:customStyle="1" w:styleId="FontStyle16">
    <w:name w:val="Font Style16"/>
    <w:uiPriority w:val="99"/>
    <w:rsid w:val="00E23E3B"/>
    <w:rPr>
      <w:rFonts w:ascii="Times New Roman" w:hAnsi="Times New Roman" w:cs="Times New Roman" w:hint="default"/>
      <w:b/>
      <w:bCs/>
      <w:spacing w:val="-20"/>
      <w:sz w:val="16"/>
      <w:szCs w:val="16"/>
    </w:rPr>
  </w:style>
  <w:style w:type="character" w:customStyle="1" w:styleId="FontStyle17">
    <w:name w:val="Font Style17"/>
    <w:uiPriority w:val="99"/>
    <w:rsid w:val="00E23E3B"/>
    <w:rPr>
      <w:rFonts w:ascii="Times New Roman" w:hAnsi="Times New Roman" w:cs="Times New Roman" w:hint="default"/>
      <w:b/>
      <w:bCs/>
      <w:sz w:val="10"/>
      <w:szCs w:val="10"/>
    </w:rPr>
  </w:style>
  <w:style w:type="character" w:customStyle="1" w:styleId="in-widget">
    <w:name w:val="in-widget"/>
    <w:rsid w:val="00E23E3B"/>
  </w:style>
  <w:style w:type="character" w:customStyle="1" w:styleId="copyright">
    <w:name w:val="copyright"/>
    <w:rsid w:val="00E23E3B"/>
  </w:style>
  <w:style w:type="character" w:customStyle="1" w:styleId="spanstyle">
    <w:name w:val="spanstyle"/>
    <w:rsid w:val="00E23E3B"/>
  </w:style>
  <w:style w:type="character" w:customStyle="1" w:styleId="ssl3">
    <w:name w:val="ss_l3"/>
    <w:rsid w:val="00E23E3B"/>
  </w:style>
  <w:style w:type="character" w:customStyle="1" w:styleId="bold">
    <w:name w:val="bold"/>
    <w:rsid w:val="00E23E3B"/>
  </w:style>
  <w:style w:type="character" w:customStyle="1" w:styleId="docnumbertitle">
    <w:name w:val="doc_number_title"/>
    <w:basedOn w:val="DefaultParagraphFont"/>
    <w:rsid w:val="00E23E3B"/>
  </w:style>
  <w:style w:type="character" w:customStyle="1" w:styleId="StyleUnderlineChar9pt">
    <w:name w:val="Style Underline Char + 9 pt"/>
    <w:basedOn w:val="DefaultParagraphFont"/>
    <w:rsid w:val="00E23E3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23E3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23E3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23E3B"/>
    <w:rPr>
      <w:b w:val="0"/>
      <w:bCs w:val="0"/>
      <w:sz w:val="22"/>
      <w:u w:val="single"/>
      <w:bdr w:val="none" w:sz="0" w:space="0" w:color="auto" w:frame="1"/>
    </w:rPr>
  </w:style>
  <w:style w:type="character" w:customStyle="1" w:styleId="pmterms1">
    <w:name w:val="pmterms1"/>
    <w:rsid w:val="00E23E3B"/>
  </w:style>
  <w:style w:type="character" w:customStyle="1" w:styleId="title1">
    <w:name w:val="title1"/>
    <w:basedOn w:val="DefaultParagraphFont"/>
    <w:rsid w:val="00E23E3B"/>
  </w:style>
  <w:style w:type="character" w:customStyle="1" w:styleId="2">
    <w:name w:val="2"/>
    <w:rsid w:val="00E23E3B"/>
    <w:rPr>
      <w:rFonts w:ascii="Arial" w:hAnsi="Arial" w:cs="Arial" w:hint="default"/>
      <w:bCs/>
      <w:sz w:val="20"/>
      <w:u w:val="single"/>
      <w:lang w:val="en-US" w:eastAsia="en-US" w:bidi="ar-SA"/>
    </w:rPr>
  </w:style>
  <w:style w:type="character" w:customStyle="1" w:styleId="Style11ptBoldUnderline">
    <w:name w:val="Style 11 pt Bold Underline"/>
    <w:rsid w:val="00E23E3B"/>
    <w:rPr>
      <w:b/>
      <w:bCs/>
      <w:sz w:val="20"/>
      <w:u w:val="single"/>
    </w:rPr>
  </w:style>
  <w:style w:type="character" w:customStyle="1" w:styleId="erasure">
    <w:name w:val="erasure"/>
    <w:rsid w:val="00E23E3B"/>
    <w:rPr>
      <w:rFonts w:ascii="Arial" w:hAnsi="Arial" w:cs="Arial" w:hint="default"/>
      <w:strike/>
      <w:color w:val="000000"/>
      <w:szCs w:val="22"/>
      <w:vertAlign w:val="baseline"/>
    </w:rPr>
  </w:style>
  <w:style w:type="character" w:customStyle="1" w:styleId="CardCite1">
    <w:name w:val="CardCite1"/>
    <w:qFormat/>
    <w:rsid w:val="00E23E3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23E3B"/>
    <w:rPr>
      <w:u w:val="single"/>
    </w:rPr>
  </w:style>
  <w:style w:type="character" w:customStyle="1" w:styleId="addmd">
    <w:name w:val="addmd"/>
    <w:basedOn w:val="DefaultParagraphFont"/>
    <w:rsid w:val="00E23E3B"/>
  </w:style>
  <w:style w:type="character" w:customStyle="1" w:styleId="MinimizeChar">
    <w:name w:val="Minimize Char"/>
    <w:basedOn w:val="cardChar0"/>
    <w:locked/>
    <w:rsid w:val="00E23E3B"/>
    <w:rPr>
      <w:rFonts w:ascii="Calibri" w:eastAsiaTheme="minorHAnsi" w:hAnsi="Calibri" w:cs="Calibri" w:hint="default"/>
      <w:sz w:val="24"/>
      <w:lang w:eastAsia="en-US"/>
    </w:rPr>
  </w:style>
  <w:style w:type="character" w:customStyle="1" w:styleId="StyleUnderline4">
    <w:name w:val="Style Underline4"/>
    <w:basedOn w:val="DefaultParagraphFont"/>
    <w:rsid w:val="00E23E3B"/>
    <w:rPr>
      <w:u w:val="single"/>
    </w:rPr>
  </w:style>
  <w:style w:type="character" w:customStyle="1" w:styleId="HTMLPreformattedChar1">
    <w:name w:val="HTML Preformatted Char1"/>
    <w:basedOn w:val="DefaultParagraphFont"/>
    <w:uiPriority w:val="99"/>
    <w:rsid w:val="00E23E3B"/>
    <w:rPr>
      <w:rFonts w:ascii="Consolas" w:hAnsi="Consolas" w:cs="Consolas" w:hint="default"/>
      <w:sz w:val="20"/>
      <w:szCs w:val="20"/>
    </w:rPr>
  </w:style>
  <w:style w:type="character" w:customStyle="1" w:styleId="FontStyle39">
    <w:name w:val="Font Style39"/>
    <w:uiPriority w:val="99"/>
    <w:rsid w:val="00E23E3B"/>
    <w:rPr>
      <w:rFonts w:ascii="Constantia" w:hAnsi="Constantia" w:cs="Constantia" w:hint="default"/>
      <w:b/>
      <w:bCs/>
      <w:sz w:val="18"/>
      <w:szCs w:val="18"/>
    </w:rPr>
  </w:style>
  <w:style w:type="character" w:customStyle="1" w:styleId="hidden">
    <w:name w:val="hidden"/>
    <w:basedOn w:val="DefaultParagraphFont"/>
    <w:uiPriority w:val="99"/>
    <w:rsid w:val="00E23E3B"/>
  </w:style>
  <w:style w:type="character" w:customStyle="1" w:styleId="StyleStyleBoldUnderlineIntenseEmphasisUnderlineStyleapple-s1">
    <w:name w:val="Style Style Bold UnderlineIntense EmphasisUnderlineStyleapple-s...1"/>
    <w:basedOn w:val="DefaultParagraphFont"/>
    <w:rsid w:val="00E23E3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23E3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23E3B"/>
  </w:style>
  <w:style w:type="character" w:customStyle="1" w:styleId="dropcap">
    <w:name w:val="dropcap"/>
    <w:basedOn w:val="DefaultParagraphFont"/>
    <w:rsid w:val="00E23E3B"/>
  </w:style>
  <w:style w:type="character" w:customStyle="1" w:styleId="articleauthor">
    <w:name w:val="articleauthor"/>
    <w:basedOn w:val="DefaultParagraphFont"/>
    <w:rsid w:val="00E23E3B"/>
  </w:style>
  <w:style w:type="character" w:customStyle="1" w:styleId="article-date">
    <w:name w:val="article-date"/>
    <w:basedOn w:val="DefaultParagraphFont"/>
    <w:rsid w:val="00E23E3B"/>
  </w:style>
  <w:style w:type="character" w:customStyle="1" w:styleId="highlightedsearchterm">
    <w:name w:val="highlightedsearchterm"/>
    <w:basedOn w:val="DefaultParagraphFont"/>
    <w:rsid w:val="00E23E3B"/>
  </w:style>
  <w:style w:type="character" w:customStyle="1" w:styleId="bodysubtoc">
    <w:name w:val="bodysubtoc"/>
    <w:basedOn w:val="DefaultParagraphFont"/>
    <w:rsid w:val="00E23E3B"/>
  </w:style>
  <w:style w:type="character" w:customStyle="1" w:styleId="lefttitlesmaller">
    <w:name w:val="lefttitlesmaller"/>
    <w:basedOn w:val="DefaultParagraphFont"/>
    <w:rsid w:val="00E23E3B"/>
  </w:style>
  <w:style w:type="character" w:customStyle="1" w:styleId="mb">
    <w:name w:val="mb"/>
    <w:basedOn w:val="DefaultParagraphFont"/>
    <w:rsid w:val="00E23E3B"/>
  </w:style>
  <w:style w:type="character" w:customStyle="1" w:styleId="fn">
    <w:name w:val="fn"/>
    <w:basedOn w:val="DefaultParagraphFont"/>
    <w:rsid w:val="00E23E3B"/>
  </w:style>
  <w:style w:type="character" w:customStyle="1" w:styleId="smallcaps">
    <w:name w:val="smallcaps"/>
    <w:basedOn w:val="DefaultParagraphFont"/>
    <w:rsid w:val="00E23E3B"/>
  </w:style>
  <w:style w:type="character" w:customStyle="1" w:styleId="field-content">
    <w:name w:val="field-content"/>
    <w:basedOn w:val="DefaultParagraphFont"/>
    <w:rsid w:val="00E23E3B"/>
  </w:style>
  <w:style w:type="character" w:customStyle="1" w:styleId="submitted">
    <w:name w:val="submitted"/>
    <w:basedOn w:val="DefaultParagraphFont"/>
    <w:rsid w:val="00E23E3B"/>
  </w:style>
  <w:style w:type="character" w:customStyle="1" w:styleId="submitted-date">
    <w:name w:val="submitted-date"/>
    <w:basedOn w:val="DefaultParagraphFont"/>
    <w:rsid w:val="00E23E3B"/>
  </w:style>
  <w:style w:type="character" w:customStyle="1" w:styleId="submitted-time">
    <w:name w:val="submitted-time"/>
    <w:basedOn w:val="DefaultParagraphFont"/>
    <w:rsid w:val="00E23E3B"/>
  </w:style>
  <w:style w:type="character" w:customStyle="1" w:styleId="A2">
    <w:name w:val="A2"/>
    <w:uiPriority w:val="99"/>
    <w:rsid w:val="00E23E3B"/>
    <w:rPr>
      <w:rFonts w:ascii="Sabon LT Std" w:hAnsi="Sabon LT Std" w:cs="Sabon LT Std" w:hint="default"/>
      <w:color w:val="000000"/>
      <w:sz w:val="15"/>
      <w:szCs w:val="15"/>
    </w:rPr>
  </w:style>
  <w:style w:type="character" w:customStyle="1" w:styleId="searchword">
    <w:name w:val="searchword"/>
    <w:basedOn w:val="DefaultParagraphFont"/>
    <w:rsid w:val="00E23E3B"/>
  </w:style>
  <w:style w:type="character" w:customStyle="1" w:styleId="meta-prep">
    <w:name w:val="meta-prep"/>
    <w:basedOn w:val="DefaultParagraphFont"/>
    <w:rsid w:val="00E23E3B"/>
  </w:style>
  <w:style w:type="character" w:customStyle="1" w:styleId="entry-date">
    <w:name w:val="entry-date"/>
    <w:basedOn w:val="DefaultParagraphFont"/>
    <w:rsid w:val="00E23E3B"/>
  </w:style>
  <w:style w:type="character" w:customStyle="1" w:styleId="Date1">
    <w:name w:val="Date1"/>
    <w:basedOn w:val="DefaultParagraphFont"/>
    <w:rsid w:val="00E23E3B"/>
  </w:style>
  <w:style w:type="character" w:customStyle="1" w:styleId="CiteReal0">
    <w:name w:val="CiteReal"/>
    <w:uiPriority w:val="1"/>
    <w:qFormat/>
    <w:rsid w:val="00E23E3B"/>
    <w:rPr>
      <w:rFonts w:ascii="Arial" w:hAnsi="Arial" w:cs="Arial" w:hint="default"/>
      <w:b/>
      <w:bCs w:val="0"/>
      <w:sz w:val="24"/>
      <w:u w:val="single"/>
    </w:rPr>
  </w:style>
  <w:style w:type="character" w:customStyle="1" w:styleId="articletitle0">
    <w:name w:val="articletitle"/>
    <w:rsid w:val="00E23E3B"/>
    <w:rPr>
      <w:rFonts w:ascii="Times New Roman" w:hAnsi="Times New Roman" w:cs="Times New Roman" w:hint="default"/>
    </w:rPr>
  </w:style>
  <w:style w:type="character" w:customStyle="1" w:styleId="6pointChar">
    <w:name w:val="6 point Char"/>
    <w:rsid w:val="00E23E3B"/>
    <w:rPr>
      <w:rFonts w:ascii="Times New Roman" w:hAnsi="Times New Roman" w:cs="Times New Roman" w:hint="default"/>
      <w:sz w:val="12"/>
      <w:lang w:val="en-US" w:eastAsia="en-US"/>
    </w:rPr>
  </w:style>
  <w:style w:type="character" w:customStyle="1" w:styleId="StyleThickunderline">
    <w:name w:val="Style Thick underline"/>
    <w:qFormat/>
    <w:rsid w:val="00E23E3B"/>
    <w:rPr>
      <w:u w:val="thick"/>
    </w:rPr>
  </w:style>
  <w:style w:type="character" w:customStyle="1" w:styleId="SmallText2">
    <w:name w:val="SmallText"/>
    <w:rsid w:val="00E23E3B"/>
    <w:rPr>
      <w:color w:val="000000"/>
    </w:rPr>
  </w:style>
  <w:style w:type="character" w:customStyle="1" w:styleId="underline3">
    <w:name w:val="underline3"/>
    <w:basedOn w:val="underline20"/>
    <w:rsid w:val="00E23E3B"/>
    <w:rPr>
      <w:u w:val="single"/>
      <w:bdr w:val="none" w:sz="0" w:space="0" w:color="auto" w:frame="1"/>
      <w:shd w:val="clear" w:color="auto" w:fill="FFFF00"/>
    </w:rPr>
  </w:style>
  <w:style w:type="character" w:customStyle="1" w:styleId="menu">
    <w:name w:val="menu"/>
    <w:basedOn w:val="DefaultParagraphFont"/>
    <w:rsid w:val="00E23E3B"/>
  </w:style>
  <w:style w:type="character" w:customStyle="1" w:styleId="itxtrst">
    <w:name w:val="itxtrst"/>
    <w:rsid w:val="00E23E3B"/>
  </w:style>
  <w:style w:type="character" w:customStyle="1" w:styleId="A-Underlining">
    <w:name w:val="A-Underlining"/>
    <w:basedOn w:val="DefaultParagraphFont"/>
    <w:rsid w:val="00E23E3B"/>
    <w:rPr>
      <w:rFonts w:ascii="Garamond" w:hAnsi="Garamond" w:hint="default"/>
      <w:color w:val="auto"/>
      <w:sz w:val="24"/>
      <w:u w:val="single"/>
    </w:rPr>
  </w:style>
  <w:style w:type="character" w:customStyle="1" w:styleId="AuthorChar">
    <w:name w:val="Author Char"/>
    <w:basedOn w:val="DefaultParagraphFont"/>
    <w:rsid w:val="00E23E3B"/>
    <w:rPr>
      <w:rFonts w:ascii="Times New Roman" w:eastAsia="Times New Roman" w:hAnsi="Times New Roman" w:cs="Times New Roman" w:hint="default"/>
      <w:b/>
      <w:bCs w:val="0"/>
      <w:szCs w:val="20"/>
    </w:rPr>
  </w:style>
  <w:style w:type="character" w:customStyle="1" w:styleId="StyleUnderlineBold">
    <w:name w:val="Style Underline + Bold"/>
    <w:rsid w:val="00E23E3B"/>
    <w:rPr>
      <w:b/>
      <w:bCs/>
      <w:u w:val="single"/>
    </w:rPr>
  </w:style>
  <w:style w:type="character" w:customStyle="1" w:styleId="smallChar0">
    <w:name w:val="small Char"/>
    <w:rsid w:val="00E23E3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23E3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23E3B"/>
  </w:style>
  <w:style w:type="character" w:customStyle="1" w:styleId="UnderlinedTextCharChar">
    <w:name w:val="Underlined Text Char Char"/>
    <w:basedOn w:val="DefaultParagraphFont"/>
    <w:rsid w:val="00E23E3B"/>
    <w:rPr>
      <w:rFonts w:ascii="Arial" w:hAnsi="Arial" w:cs="Arial" w:hint="default"/>
      <w:bCs/>
      <w:noProof w:val="0"/>
      <w:szCs w:val="26"/>
      <w:u w:val="single"/>
      <w:lang w:val="en-US" w:eastAsia="en-US" w:bidi="ar-SA"/>
    </w:rPr>
  </w:style>
  <w:style w:type="character" w:customStyle="1" w:styleId="il">
    <w:name w:val="il"/>
    <w:rsid w:val="00E23E3B"/>
  </w:style>
  <w:style w:type="character" w:customStyle="1" w:styleId="BodyText12">
    <w:name w:val="Body Text1"/>
    <w:rsid w:val="00E23E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23E3B"/>
  </w:style>
  <w:style w:type="character" w:customStyle="1" w:styleId="HIGHLIGHT0">
    <w:name w:val="HIGHLIGHT"/>
    <w:uiPriority w:val="1"/>
    <w:rsid w:val="00E23E3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23E3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23E3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23E3B"/>
    <w:rPr>
      <w:rFonts w:ascii="Garamond" w:hAnsi="Garamond" w:hint="default"/>
      <w:bCs/>
      <w:color w:val="auto"/>
      <w:spacing w:val="5"/>
      <w:sz w:val="20"/>
      <w:u w:val="single"/>
    </w:rPr>
  </w:style>
  <w:style w:type="character" w:customStyle="1" w:styleId="StyleIntenseReferenceGaramondBold">
    <w:name w:val="Style Intense Reference + Garamond Bold"/>
    <w:rsid w:val="00E23E3B"/>
    <w:rPr>
      <w:rFonts w:ascii="Garamond" w:hAnsi="Garamond" w:hint="default"/>
      <w:b/>
      <w:bCs/>
      <w:color w:val="auto"/>
      <w:spacing w:val="5"/>
      <w:sz w:val="20"/>
      <w:u w:val="single"/>
    </w:rPr>
  </w:style>
  <w:style w:type="character" w:customStyle="1" w:styleId="detailtitle">
    <w:name w:val="detailtitle"/>
    <w:basedOn w:val="DefaultParagraphFont"/>
    <w:rsid w:val="00E23E3B"/>
  </w:style>
  <w:style w:type="character" w:customStyle="1" w:styleId="a0">
    <w:name w:val="a"/>
    <w:basedOn w:val="DefaultParagraphFont"/>
    <w:rsid w:val="00E23E3B"/>
  </w:style>
  <w:style w:type="character" w:customStyle="1" w:styleId="newstime">
    <w:name w:val="newstime"/>
    <w:basedOn w:val="DefaultParagraphFont"/>
    <w:rsid w:val="00E23E3B"/>
  </w:style>
  <w:style w:type="character" w:customStyle="1" w:styleId="IntenseReference1">
    <w:name w:val="Intense Reference1"/>
    <w:qFormat/>
    <w:rsid w:val="00E23E3B"/>
    <w:rPr>
      <w:rFonts w:ascii="Arial" w:hAnsi="Arial" w:cs="Arial" w:hint="default"/>
      <w:bCs/>
      <w:color w:val="auto"/>
      <w:spacing w:val="5"/>
      <w:sz w:val="20"/>
      <w:u w:val="thick"/>
    </w:rPr>
  </w:style>
  <w:style w:type="character" w:customStyle="1" w:styleId="TagChar3">
    <w:name w:val="Tag Char3"/>
    <w:rsid w:val="00E23E3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23E3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23E3B"/>
  </w:style>
  <w:style w:type="character" w:customStyle="1" w:styleId="ilad1">
    <w:name w:val="il_ad1"/>
    <w:rsid w:val="00E23E3B"/>
    <w:rPr>
      <w:vanish/>
      <w:webHidden w:val="0"/>
      <w:color w:val="000000"/>
      <w:u w:val="single"/>
      <w:specVanish/>
    </w:rPr>
  </w:style>
  <w:style w:type="character" w:customStyle="1" w:styleId="ThickUnderlineCharChar">
    <w:name w:val="Thick Underline Char Char"/>
    <w:rsid w:val="00E23E3B"/>
    <w:rPr>
      <w:sz w:val="24"/>
      <w:szCs w:val="24"/>
      <w:u w:val="thick"/>
      <w:lang w:val="en-US" w:eastAsia="en-US" w:bidi="ar-SA"/>
    </w:rPr>
  </w:style>
  <w:style w:type="character" w:customStyle="1" w:styleId="Underline21">
    <w:name w:val="Underline 2"/>
    <w:basedOn w:val="DefaultParagraphFont"/>
    <w:uiPriority w:val="1"/>
    <w:qFormat/>
    <w:rsid w:val="00E23E3B"/>
    <w:rPr>
      <w:b/>
      <w:bCs w:val="0"/>
      <w:u w:val="single"/>
    </w:rPr>
  </w:style>
  <w:style w:type="character" w:customStyle="1" w:styleId="tx">
    <w:name w:val="tx"/>
    <w:basedOn w:val="DefaultParagraphFont"/>
    <w:rsid w:val="00E23E3B"/>
  </w:style>
  <w:style w:type="character" w:customStyle="1" w:styleId="oneclick-link">
    <w:name w:val="oneclick-link"/>
    <w:basedOn w:val="DefaultParagraphFont"/>
    <w:rsid w:val="00E23E3B"/>
  </w:style>
  <w:style w:type="character" w:customStyle="1" w:styleId="EndnoteTextChar">
    <w:name w:val="Endnote Text Char"/>
    <w:basedOn w:val="DefaultParagraphFont"/>
    <w:locked/>
    <w:rsid w:val="00E23E3B"/>
  </w:style>
  <w:style w:type="character" w:customStyle="1" w:styleId="BodyTextFirstIndentChar">
    <w:name w:val="Body Text First Indent Char"/>
    <w:basedOn w:val="Heading8Char"/>
    <w:locked/>
    <w:rsid w:val="00E23E3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23E3B"/>
  </w:style>
  <w:style w:type="character" w:customStyle="1" w:styleId="CitesCharCharCharChar">
    <w:name w:val="Cites Char Char Char Char"/>
    <w:locked/>
    <w:rsid w:val="00E23E3B"/>
  </w:style>
  <w:style w:type="character" w:customStyle="1" w:styleId="TagsChar1CharChar">
    <w:name w:val="Tags Char1 Char Char"/>
    <w:locked/>
    <w:rsid w:val="00E23E3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23E3B"/>
  </w:style>
  <w:style w:type="character" w:customStyle="1" w:styleId="CardsFont6ptCharCharChar">
    <w:name w:val="Cards + Font: 6 pt Char Char Char"/>
    <w:locked/>
    <w:rsid w:val="00E23E3B"/>
  </w:style>
  <w:style w:type="character" w:customStyle="1" w:styleId="blocktitleChar">
    <w:name w:val="block title Char"/>
    <w:locked/>
    <w:rsid w:val="00E23E3B"/>
  </w:style>
  <w:style w:type="character" w:customStyle="1" w:styleId="Cards1Char">
    <w:name w:val="Cards1 Char"/>
    <w:locked/>
    <w:rsid w:val="00E23E3B"/>
  </w:style>
  <w:style w:type="character" w:customStyle="1" w:styleId="CardsUnderlineChar">
    <w:name w:val="Cards + Underline Char"/>
    <w:locked/>
    <w:rsid w:val="00E23E3B"/>
  </w:style>
  <w:style w:type="character" w:customStyle="1" w:styleId="Debate-CardSmalltextF2Char">
    <w:name w:val="Debate- Card Small text F2 Char"/>
    <w:locked/>
    <w:rsid w:val="00E23E3B"/>
  </w:style>
  <w:style w:type="character" w:customStyle="1" w:styleId="CardTagChar">
    <w:name w:val="Card Tag Char"/>
    <w:locked/>
    <w:rsid w:val="00E23E3B"/>
  </w:style>
  <w:style w:type="character" w:customStyle="1" w:styleId="LanguageStrikeChar">
    <w:name w:val="Language Strike Char"/>
    <w:locked/>
    <w:rsid w:val="00E23E3B"/>
  </w:style>
  <w:style w:type="character" w:customStyle="1" w:styleId="8pointChar">
    <w:name w:val="8 point Char"/>
    <w:locked/>
    <w:rsid w:val="00E23E3B"/>
  </w:style>
  <w:style w:type="character" w:customStyle="1" w:styleId="citationunderlineChar">
    <w:name w:val="citation/underline Char"/>
    <w:locked/>
    <w:rsid w:val="00E23E3B"/>
  </w:style>
  <w:style w:type="character" w:customStyle="1" w:styleId="DateCitesAuthorCharChar">
    <w:name w:val="DateCitesAuthor Char Char"/>
    <w:locked/>
    <w:rsid w:val="00E23E3B"/>
  </w:style>
  <w:style w:type="character" w:customStyle="1" w:styleId="StyleStyle411pt1Char">
    <w:name w:val="Style Style4 + 11 pt1 Char"/>
    <w:locked/>
    <w:rsid w:val="00E23E3B"/>
  </w:style>
  <w:style w:type="character" w:customStyle="1" w:styleId="UnderlineCardChar0">
    <w:name w:val="UnderlineCard Char"/>
    <w:locked/>
    <w:rsid w:val="00E23E3B"/>
  </w:style>
  <w:style w:type="character" w:customStyle="1" w:styleId="CardUpSize-LightChar">
    <w:name w:val="CardUpSize - Light Char"/>
    <w:basedOn w:val="DefaultParagraphFont"/>
    <w:locked/>
    <w:rsid w:val="00E23E3B"/>
  </w:style>
  <w:style w:type="character" w:customStyle="1" w:styleId="CiteCardUpSize-HeavyChar">
    <w:name w:val="Cite // CardUpSize - Heavy Char"/>
    <w:basedOn w:val="DefaultParagraphFont"/>
    <w:locked/>
    <w:rsid w:val="00E23E3B"/>
  </w:style>
  <w:style w:type="character" w:customStyle="1" w:styleId="HotRouteCharCharCharCharCharChar">
    <w:name w:val="Hot Route! Char Char Char Char Char Char"/>
    <w:locked/>
    <w:rsid w:val="00E23E3B"/>
  </w:style>
  <w:style w:type="character" w:customStyle="1" w:styleId="SmallTextCharCharCharChar">
    <w:name w:val="Small Text Char Char Char Char"/>
    <w:locked/>
    <w:rsid w:val="00E23E3B"/>
  </w:style>
  <w:style w:type="character" w:customStyle="1" w:styleId="UnderlineCharCharCharCharCharCharCharChar">
    <w:name w:val="Underline Char Char Char Char Char Char Char Char"/>
    <w:basedOn w:val="DefaultParagraphFont"/>
    <w:locked/>
    <w:rsid w:val="00E23E3B"/>
  </w:style>
  <w:style w:type="character" w:customStyle="1" w:styleId="SmalltextCharCharCharChar0">
    <w:name w:val="Small text Char Char Char Char"/>
    <w:basedOn w:val="DefaultParagraphFont"/>
    <w:locked/>
    <w:rsid w:val="00E23E3B"/>
  </w:style>
  <w:style w:type="character" w:customStyle="1" w:styleId="UnderlinedCardTextChar">
    <w:name w:val="Underlined Card Text Char"/>
    <w:locked/>
    <w:rsid w:val="00E23E3B"/>
  </w:style>
  <w:style w:type="character" w:customStyle="1" w:styleId="cardtextemphasisChar">
    <w:name w:val="card text emphasis Char"/>
    <w:locked/>
    <w:rsid w:val="00E23E3B"/>
  </w:style>
  <w:style w:type="character" w:customStyle="1" w:styleId="CiteCharCharChar">
    <w:name w:val="Cite Char Char Char"/>
    <w:locked/>
    <w:rsid w:val="00E23E3B"/>
  </w:style>
  <w:style w:type="character" w:customStyle="1" w:styleId="CiteCardChar">
    <w:name w:val="Cite_Card Char"/>
    <w:locked/>
    <w:rsid w:val="00E23E3B"/>
  </w:style>
  <w:style w:type="character" w:customStyle="1" w:styleId="BoldandUnderlineCharChar2">
    <w:name w:val="Bold and Underline Char Char2"/>
    <w:locked/>
    <w:rsid w:val="00E23E3B"/>
  </w:style>
  <w:style w:type="character" w:customStyle="1" w:styleId="CiteCardCharCharCharChar">
    <w:name w:val="Cite_Card Char Char Char Char"/>
    <w:locked/>
    <w:rsid w:val="00E23E3B"/>
  </w:style>
  <w:style w:type="character" w:customStyle="1" w:styleId="LittleChar">
    <w:name w:val="Little Char"/>
    <w:locked/>
    <w:rsid w:val="00E23E3B"/>
  </w:style>
  <w:style w:type="character" w:customStyle="1" w:styleId="DebateHeaderChar">
    <w:name w:val="Debate Header Char"/>
    <w:locked/>
    <w:rsid w:val="00E23E3B"/>
  </w:style>
  <w:style w:type="character" w:customStyle="1" w:styleId="UnhighlightedChar">
    <w:name w:val="Unhighlighted Char"/>
    <w:locked/>
    <w:rsid w:val="00E23E3B"/>
  </w:style>
  <w:style w:type="character" w:customStyle="1" w:styleId="StylecardUnderlineChar">
    <w:name w:val="Style card + Underline Char"/>
    <w:locked/>
    <w:rsid w:val="00E23E3B"/>
  </w:style>
  <w:style w:type="character" w:customStyle="1" w:styleId="CiteCardCharCharCharCharCharCharCharChar">
    <w:name w:val="Cite_Card Char Char Char Char Char Char Char Char"/>
    <w:locked/>
    <w:rsid w:val="00E23E3B"/>
  </w:style>
  <w:style w:type="character" w:customStyle="1" w:styleId="CiteNormalChar">
    <w:name w:val="Cite Normal Char"/>
    <w:locked/>
    <w:rsid w:val="00E23E3B"/>
  </w:style>
  <w:style w:type="character" w:customStyle="1" w:styleId="NormaltextCharChar">
    <w:name w:val="Normal text Char Char"/>
    <w:locked/>
    <w:rsid w:val="00E23E3B"/>
  </w:style>
  <w:style w:type="character" w:customStyle="1" w:styleId="underlinedcardChar1">
    <w:name w:val="underlined card Char"/>
    <w:locked/>
    <w:rsid w:val="00E23E3B"/>
  </w:style>
  <w:style w:type="character" w:customStyle="1" w:styleId="Debate-CardTagandCite-F6Char">
    <w:name w:val="Debate- Card Tag and Cite- F6 Char"/>
    <w:locked/>
    <w:rsid w:val="00E23E3B"/>
  </w:style>
  <w:style w:type="character" w:customStyle="1" w:styleId="cardChar2">
    <w:name w:val="%card Char"/>
    <w:locked/>
    <w:rsid w:val="00E23E3B"/>
  </w:style>
  <w:style w:type="character" w:customStyle="1" w:styleId="UnunderlinedTextChar">
    <w:name w:val="Ununderlined Text Char"/>
    <w:locked/>
    <w:rsid w:val="00E23E3B"/>
  </w:style>
  <w:style w:type="character" w:customStyle="1" w:styleId="ReallyfuckingsmallCharCharCharChar">
    <w:name w:val="Really fucking small Char Char Char Char"/>
    <w:locked/>
    <w:rsid w:val="00E23E3B"/>
  </w:style>
  <w:style w:type="character" w:customStyle="1" w:styleId="CardDownx1Char">
    <w:name w:val="CardDown x1 Char"/>
    <w:locked/>
    <w:rsid w:val="00E23E3B"/>
  </w:style>
  <w:style w:type="character" w:customStyle="1" w:styleId="FullCiteChar">
    <w:name w:val="Full Cite Char"/>
    <w:locked/>
    <w:rsid w:val="00E23E3B"/>
  </w:style>
  <w:style w:type="character" w:customStyle="1" w:styleId="evidencetextChar">
    <w:name w:val="evidence text Char"/>
    <w:locked/>
    <w:rsid w:val="00E23E3B"/>
  </w:style>
  <w:style w:type="character" w:customStyle="1" w:styleId="StyleStyleArialNarrow9ptLeft-075ArialNarrowChar">
    <w:name w:val="Style Style Arial Narrow 9 pt Left:  -0.75&quot; + Arial Narrow Char"/>
    <w:locked/>
    <w:rsid w:val="00E23E3B"/>
  </w:style>
  <w:style w:type="character" w:customStyle="1" w:styleId="StyleStyleCardTextLeft-075Right0Char">
    <w:name w:val="Style Style Card Text + Left:  -0.75&quot; + Right:  0&quot; Char"/>
    <w:locked/>
    <w:rsid w:val="00E23E3B"/>
  </w:style>
  <w:style w:type="character" w:customStyle="1" w:styleId="DebateUnderlineBoldChar">
    <w:name w:val="Debate Underline Bold Char"/>
    <w:locked/>
    <w:rsid w:val="00E23E3B"/>
  </w:style>
  <w:style w:type="character" w:customStyle="1" w:styleId="StyleArialNarrow12ptBoldLeft-075Char">
    <w:name w:val="Style Arial Narrow 12 pt Bold Left:  -0.75&quot; Char"/>
    <w:locked/>
    <w:rsid w:val="00E23E3B"/>
  </w:style>
  <w:style w:type="character" w:customStyle="1" w:styleId="StyleStyleevidencetextBorderSinglesolidlineAuto05Char">
    <w:name w:val="Style Style evidence text + Border: : (Single solid line Auto  0.5 ... Char"/>
    <w:locked/>
    <w:rsid w:val="00E23E3B"/>
  </w:style>
  <w:style w:type="character" w:customStyle="1" w:styleId="StyleevidencetextBorderSinglesolidlineAuto05ptLChar">
    <w:name w:val="Style evidence text + Border: : (Single solid line Auto  0.5 pt L... Char"/>
    <w:locked/>
    <w:rsid w:val="00E23E3B"/>
  </w:style>
  <w:style w:type="character" w:customStyle="1" w:styleId="HighlightingChar">
    <w:name w:val="Highlighting Char"/>
    <w:locked/>
    <w:rsid w:val="00E23E3B"/>
  </w:style>
  <w:style w:type="character" w:customStyle="1" w:styleId="UnderliningCharChar1CharCharChar">
    <w:name w:val="Underlining Char Char1 Char Char Char"/>
    <w:locked/>
    <w:rsid w:val="00E23E3B"/>
  </w:style>
  <w:style w:type="character" w:customStyle="1" w:styleId="CiteCharCharCharCharCharChar">
    <w:name w:val="Cite Char Char Char Char Char Char"/>
    <w:locked/>
    <w:rsid w:val="00E23E3B"/>
  </w:style>
  <w:style w:type="character" w:customStyle="1" w:styleId="UnderliningCharCharChar">
    <w:name w:val="Underlining Char Char Char"/>
    <w:locked/>
    <w:rsid w:val="00E23E3B"/>
  </w:style>
  <w:style w:type="character" w:customStyle="1" w:styleId="sup1">
    <w:name w:val="sup1"/>
    <w:rsid w:val="00E23E3B"/>
  </w:style>
  <w:style w:type="character" w:customStyle="1" w:styleId="pgnum1">
    <w:name w:val="pgnum1"/>
    <w:rsid w:val="00E23E3B"/>
  </w:style>
  <w:style w:type="character" w:customStyle="1" w:styleId="nw">
    <w:name w:val="nw"/>
    <w:rsid w:val="00E23E3B"/>
  </w:style>
  <w:style w:type="character" w:customStyle="1" w:styleId="CardsHighlight">
    <w:name w:val="Cards Highlight"/>
    <w:uiPriority w:val="1"/>
    <w:rsid w:val="00E23E3B"/>
  </w:style>
  <w:style w:type="character" w:customStyle="1" w:styleId="apple">
    <w:name w:val="apple"/>
    <w:rsid w:val="00E23E3B"/>
  </w:style>
  <w:style w:type="character" w:customStyle="1" w:styleId="inhoud">
    <w:name w:val="inhoud"/>
    <w:rsid w:val="00E23E3B"/>
  </w:style>
  <w:style w:type="character" w:customStyle="1" w:styleId="CardsUnderlined">
    <w:name w:val="Cards Underlined"/>
    <w:qFormat/>
    <w:rsid w:val="00E23E3B"/>
  </w:style>
  <w:style w:type="character" w:customStyle="1" w:styleId="Cites-AuthorDate">
    <w:name w:val="Cites-Author/Date"/>
    <w:qFormat/>
    <w:rsid w:val="00E23E3B"/>
  </w:style>
  <w:style w:type="character" w:customStyle="1" w:styleId="StyleCardtextChar10pt">
    <w:name w:val="Style Card text Char + 10 pt"/>
    <w:rsid w:val="00E23E3B"/>
  </w:style>
  <w:style w:type="character" w:customStyle="1" w:styleId="UnderliningChar2">
    <w:name w:val="Underlining Char2"/>
    <w:rsid w:val="00E23E3B"/>
  </w:style>
  <w:style w:type="character" w:customStyle="1" w:styleId="UnderliningChar1">
    <w:name w:val="Underlining Char1"/>
    <w:rsid w:val="00E23E3B"/>
  </w:style>
  <w:style w:type="character" w:customStyle="1" w:styleId="smcaps">
    <w:name w:val="smcaps"/>
    <w:rsid w:val="00E23E3B"/>
  </w:style>
  <w:style w:type="character" w:customStyle="1" w:styleId="Style1Char2">
    <w:name w:val="Style1 Char2"/>
    <w:rsid w:val="00E23E3B"/>
  </w:style>
  <w:style w:type="character" w:customStyle="1" w:styleId="inside-head1">
    <w:name w:val="inside-head1"/>
    <w:rsid w:val="00E23E3B"/>
  </w:style>
  <w:style w:type="character" w:customStyle="1" w:styleId="datestamp1">
    <w:name w:val="datestamp1"/>
    <w:rsid w:val="00E23E3B"/>
  </w:style>
  <w:style w:type="character" w:customStyle="1" w:styleId="pagetools1">
    <w:name w:val="pagetools1"/>
    <w:rsid w:val="00E23E3B"/>
  </w:style>
  <w:style w:type="character" w:customStyle="1" w:styleId="smallredtext">
    <w:name w:val="smallredtext"/>
    <w:rsid w:val="00E23E3B"/>
  </w:style>
  <w:style w:type="character" w:customStyle="1" w:styleId="storyheading31">
    <w:name w:val="storyheading31"/>
    <w:rsid w:val="00E23E3B"/>
  </w:style>
  <w:style w:type="character" w:customStyle="1" w:styleId="storydeck31">
    <w:name w:val="storydeck31"/>
    <w:rsid w:val="00E23E3B"/>
  </w:style>
  <w:style w:type="character" w:customStyle="1" w:styleId="subtitle10">
    <w:name w:val="subtitle1"/>
    <w:rsid w:val="00E23E3B"/>
  </w:style>
  <w:style w:type="character" w:customStyle="1" w:styleId="Title10">
    <w:name w:val="Title1"/>
    <w:rsid w:val="00E23E3B"/>
  </w:style>
  <w:style w:type="character" w:customStyle="1" w:styleId="clsbiolink">
    <w:name w:val="clsbiolink"/>
    <w:rsid w:val="00E23E3B"/>
  </w:style>
  <w:style w:type="character" w:customStyle="1" w:styleId="clssmaller">
    <w:name w:val="clssmaller"/>
    <w:rsid w:val="00E23E3B"/>
  </w:style>
  <w:style w:type="character" w:customStyle="1" w:styleId="sm1">
    <w:name w:val="sm1"/>
    <w:rsid w:val="00E23E3B"/>
  </w:style>
  <w:style w:type="character" w:customStyle="1" w:styleId="noindentChar">
    <w:name w:val="noindent Char"/>
    <w:rsid w:val="00E23E3B"/>
  </w:style>
  <w:style w:type="character" w:customStyle="1" w:styleId="SmallChar1">
    <w:name w:val="Small Char1"/>
    <w:rsid w:val="00E23E3B"/>
  </w:style>
  <w:style w:type="character" w:customStyle="1" w:styleId="fullcite0">
    <w:name w:val="fullcite"/>
    <w:rsid w:val="00E23E3B"/>
  </w:style>
  <w:style w:type="character" w:customStyle="1" w:styleId="Style9ptThickunderline">
    <w:name w:val="Style 9 pt Thick underline"/>
    <w:rsid w:val="00E23E3B"/>
  </w:style>
  <w:style w:type="character" w:customStyle="1" w:styleId="CardNotUnderlinedChar">
    <w:name w:val="Card Not Underlined Char"/>
    <w:rsid w:val="00E23E3B"/>
  </w:style>
  <w:style w:type="character" w:customStyle="1" w:styleId="IndexHeadersCharChar">
    <w:name w:val="Index Headers Char Char"/>
    <w:rsid w:val="00E23E3B"/>
  </w:style>
  <w:style w:type="character" w:customStyle="1" w:styleId="CircleChar1">
    <w:name w:val="Circle Char1"/>
    <w:rsid w:val="00E23E3B"/>
  </w:style>
  <w:style w:type="character" w:customStyle="1" w:styleId="textmedium">
    <w:name w:val="textmedium"/>
    <w:rsid w:val="00E23E3B"/>
  </w:style>
  <w:style w:type="character" w:customStyle="1" w:styleId="justify">
    <w:name w:val="justify"/>
    <w:rsid w:val="00E23E3B"/>
  </w:style>
  <w:style w:type="character" w:customStyle="1" w:styleId="SmallCardTextChar">
    <w:name w:val="Small Card Text Char"/>
    <w:rsid w:val="00E23E3B"/>
  </w:style>
  <w:style w:type="character" w:customStyle="1" w:styleId="tagChar30">
    <w:name w:val="tag Char3"/>
    <w:rsid w:val="00E23E3B"/>
  </w:style>
  <w:style w:type="character" w:customStyle="1" w:styleId="medium-normal1">
    <w:name w:val="medium-normal1"/>
    <w:rsid w:val="00E23E3B"/>
  </w:style>
  <w:style w:type="character" w:customStyle="1" w:styleId="inside-head">
    <w:name w:val="inside-head"/>
    <w:rsid w:val="00E23E3B"/>
  </w:style>
  <w:style w:type="character" w:customStyle="1" w:styleId="awtw">
    <w:name w:val="awtw"/>
    <w:rsid w:val="00E23E3B"/>
  </w:style>
  <w:style w:type="character" w:customStyle="1" w:styleId="CardText-Underlined">
    <w:name w:val="Card Text - Underlined"/>
    <w:rsid w:val="00E23E3B"/>
  </w:style>
  <w:style w:type="character" w:customStyle="1" w:styleId="Citation-AuthorDate">
    <w:name w:val="Citation - Author/Date"/>
    <w:rsid w:val="00E23E3B"/>
  </w:style>
  <w:style w:type="character" w:customStyle="1" w:styleId="ld3">
    <w:name w:val="ld3"/>
    <w:rsid w:val="00E23E3B"/>
  </w:style>
  <w:style w:type="character" w:customStyle="1" w:styleId="5Notunderlined">
    <w:name w:val="5 Not underlined"/>
    <w:rsid w:val="00E23E3B"/>
  </w:style>
  <w:style w:type="character" w:customStyle="1" w:styleId="postbody">
    <w:name w:val="postbody"/>
    <w:rsid w:val="00E23E3B"/>
  </w:style>
  <w:style w:type="paragraph" w:styleId="EndnoteText">
    <w:name w:val="endnote text"/>
    <w:basedOn w:val="Normal"/>
    <w:link w:val="EndnoteTextChar1"/>
    <w:unhideWhenUsed/>
    <w:rsid w:val="00E23E3B"/>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E23E3B"/>
    <w:rPr>
      <w:rFonts w:ascii="Arial" w:hAnsi="Arial" w:cs="Arial"/>
      <w:sz w:val="20"/>
      <w:szCs w:val="20"/>
    </w:rPr>
  </w:style>
  <w:style w:type="character" w:customStyle="1" w:styleId="ssl4">
    <w:name w:val="ss_l4"/>
    <w:rsid w:val="00E23E3B"/>
  </w:style>
  <w:style w:type="character" w:customStyle="1" w:styleId="stylestylebold12pt">
    <w:name w:val="stylestylebold12pt"/>
    <w:rsid w:val="00E23E3B"/>
  </w:style>
  <w:style w:type="character" w:customStyle="1" w:styleId="externaledithide">
    <w:name w:val="external_edit_hide"/>
    <w:rsid w:val="00E23E3B"/>
  </w:style>
  <w:style w:type="character" w:customStyle="1" w:styleId="grey10">
    <w:name w:val="grey10"/>
    <w:rsid w:val="00E23E3B"/>
  </w:style>
  <w:style w:type="character" w:customStyle="1" w:styleId="CharacterStyle20">
    <w:name w:val="Character Style 20"/>
    <w:rsid w:val="00E23E3B"/>
  </w:style>
  <w:style w:type="character" w:customStyle="1" w:styleId="Style11ptUnderlineBorderSinglesolidlineAuto05pt">
    <w:name w:val="Style 11 pt Underline Border: : (Single solid line Auto  0.5 pt..."/>
    <w:rsid w:val="00E23E3B"/>
  </w:style>
  <w:style w:type="character" w:customStyle="1" w:styleId="A9">
    <w:name w:val="A9"/>
    <w:uiPriority w:val="99"/>
    <w:rsid w:val="00E23E3B"/>
  </w:style>
  <w:style w:type="character" w:customStyle="1" w:styleId="A5">
    <w:name w:val="A5"/>
    <w:uiPriority w:val="99"/>
    <w:rsid w:val="00E23E3B"/>
  </w:style>
  <w:style w:type="character" w:customStyle="1" w:styleId="underline1">
    <w:name w:val="underline1"/>
    <w:rsid w:val="00E23E3B"/>
  </w:style>
  <w:style w:type="character" w:customStyle="1" w:styleId="see">
    <w:name w:val="see"/>
    <w:rsid w:val="00E23E3B"/>
  </w:style>
  <w:style w:type="character" w:customStyle="1" w:styleId="CharacterStyle2">
    <w:name w:val="Character Style 2"/>
    <w:rsid w:val="00E23E3B"/>
  </w:style>
  <w:style w:type="character" w:customStyle="1" w:styleId="lightblue">
    <w:name w:val="lightblue"/>
    <w:rsid w:val="00E23E3B"/>
  </w:style>
  <w:style w:type="character" w:customStyle="1" w:styleId="centerheadlines">
    <w:name w:val="centerheadlines"/>
    <w:rsid w:val="00E23E3B"/>
  </w:style>
  <w:style w:type="character" w:customStyle="1" w:styleId="datetime0">
    <w:name w:val="datetime"/>
    <w:rsid w:val="00E23E3B"/>
  </w:style>
  <w:style w:type="character" w:customStyle="1" w:styleId="info">
    <w:name w:val="info"/>
    <w:rsid w:val="00E23E3B"/>
  </w:style>
  <w:style w:type="character" w:customStyle="1" w:styleId="datestory">
    <w:name w:val="datestory"/>
    <w:rsid w:val="00E23E3B"/>
  </w:style>
  <w:style w:type="character" w:customStyle="1" w:styleId="A1">
    <w:name w:val="A1"/>
    <w:uiPriority w:val="99"/>
    <w:rsid w:val="00E23E3B"/>
  </w:style>
  <w:style w:type="character" w:customStyle="1" w:styleId="-SmallText-">
    <w:name w:val="-Small Text-"/>
    <w:rsid w:val="00E23E3B"/>
  </w:style>
  <w:style w:type="character" w:customStyle="1" w:styleId="goohl1">
    <w:name w:val="goohl1"/>
    <w:rsid w:val="00E23E3B"/>
  </w:style>
  <w:style w:type="character" w:customStyle="1" w:styleId="goohl2">
    <w:name w:val="goohl2"/>
    <w:rsid w:val="00E23E3B"/>
  </w:style>
  <w:style w:type="character" w:customStyle="1" w:styleId="goohl0">
    <w:name w:val="goohl0"/>
    <w:rsid w:val="00E23E3B"/>
  </w:style>
  <w:style w:type="character" w:customStyle="1" w:styleId="StyleUnderlineBorderSinglesolidlineAuto05ptLinew">
    <w:name w:val="Style Underline Border: : (Single solid line Auto  0.5 pt Line w..."/>
    <w:basedOn w:val="DefaultParagraphFont"/>
    <w:rsid w:val="00E23E3B"/>
  </w:style>
  <w:style w:type="character" w:customStyle="1" w:styleId="citeschar10">
    <w:name w:val="citeschar1"/>
    <w:basedOn w:val="DefaultParagraphFont"/>
    <w:rsid w:val="00E23E3B"/>
  </w:style>
  <w:style w:type="character" w:customStyle="1" w:styleId="cardunderlinedchar0">
    <w:name w:val="cardunderlinedchar"/>
    <w:basedOn w:val="DefaultParagraphFont"/>
    <w:rsid w:val="00E23E3B"/>
  </w:style>
  <w:style w:type="character" w:customStyle="1" w:styleId="Style1CharCharChar">
    <w:name w:val="Style1 Char Char Char"/>
    <w:locked/>
    <w:rsid w:val="00E23E3B"/>
  </w:style>
  <w:style w:type="character" w:customStyle="1" w:styleId="headline">
    <w:name w:val="headline"/>
    <w:rsid w:val="00E23E3B"/>
  </w:style>
  <w:style w:type="character" w:customStyle="1" w:styleId="provider">
    <w:name w:val="provider"/>
    <w:basedOn w:val="DefaultParagraphFont"/>
    <w:rsid w:val="00E23E3B"/>
  </w:style>
  <w:style w:type="character" w:customStyle="1" w:styleId="ilad">
    <w:name w:val="il_ad"/>
    <w:rsid w:val="00E23E3B"/>
  </w:style>
  <w:style w:type="character" w:customStyle="1" w:styleId="grame">
    <w:name w:val="grame"/>
    <w:rsid w:val="00E23E3B"/>
  </w:style>
  <w:style w:type="character" w:customStyle="1" w:styleId="spelle">
    <w:name w:val="spelle"/>
    <w:rsid w:val="00E23E3B"/>
  </w:style>
  <w:style w:type="character" w:customStyle="1" w:styleId="vitstorybyline">
    <w:name w:val="vitstorybyline"/>
    <w:rsid w:val="00E23E3B"/>
  </w:style>
  <w:style w:type="character" w:customStyle="1" w:styleId="yahoobuzzbadge-form">
    <w:name w:val="yahoobuzzbadge-form"/>
    <w:rsid w:val="00E23E3B"/>
  </w:style>
  <w:style w:type="character" w:customStyle="1" w:styleId="tickerlinx">
    <w:name w:val="tickerlinx"/>
    <w:rsid w:val="00E23E3B"/>
  </w:style>
  <w:style w:type="character" w:customStyle="1" w:styleId="post-author">
    <w:name w:val="post-author"/>
    <w:rsid w:val="00E23E3B"/>
  </w:style>
  <w:style w:type="character" w:customStyle="1" w:styleId="post-timestamp">
    <w:name w:val="post-timestamp"/>
    <w:rsid w:val="00E23E3B"/>
  </w:style>
  <w:style w:type="character" w:customStyle="1" w:styleId="mw-headline">
    <w:name w:val="mw-headline"/>
    <w:rsid w:val="00E23E3B"/>
  </w:style>
  <w:style w:type="character" w:customStyle="1" w:styleId="month">
    <w:name w:val="month"/>
    <w:rsid w:val="00E23E3B"/>
  </w:style>
  <w:style w:type="character" w:customStyle="1" w:styleId="2xBoldUnderline">
    <w:name w:val="2x_Bold_Underline"/>
    <w:rsid w:val="00E23E3B"/>
  </w:style>
  <w:style w:type="character" w:customStyle="1" w:styleId="texttitlebigred">
    <w:name w:val="texttitlebigred"/>
    <w:rsid w:val="00E23E3B"/>
  </w:style>
  <w:style w:type="character" w:customStyle="1" w:styleId="subtitles">
    <w:name w:val="subtitles"/>
    <w:rsid w:val="00E23E3B"/>
  </w:style>
  <w:style w:type="character" w:customStyle="1" w:styleId="UnderlineCharChar1">
    <w:name w:val="Underline Char Char1"/>
    <w:rsid w:val="00E23E3B"/>
  </w:style>
  <w:style w:type="character" w:customStyle="1" w:styleId="CiteCardChar1">
    <w:name w:val="Cite_Card Char1"/>
    <w:rsid w:val="00E23E3B"/>
  </w:style>
  <w:style w:type="character" w:customStyle="1" w:styleId="ptitleinside">
    <w:name w:val="p_title_inside"/>
    <w:rsid w:val="00E23E3B"/>
  </w:style>
  <w:style w:type="character" w:customStyle="1" w:styleId="paramv">
    <w:name w:val="paramv"/>
    <w:rsid w:val="00E23E3B"/>
  </w:style>
  <w:style w:type="character" w:customStyle="1" w:styleId="quotepeekbase">
    <w:name w:val="quotepeekbase"/>
    <w:rsid w:val="00E23E3B"/>
  </w:style>
  <w:style w:type="character" w:customStyle="1" w:styleId="symbol">
    <w:name w:val="symbol"/>
    <w:rsid w:val="00E23E3B"/>
  </w:style>
  <w:style w:type="character" w:customStyle="1" w:styleId="data">
    <w:name w:val="data"/>
    <w:rsid w:val="00E23E3B"/>
  </w:style>
  <w:style w:type="character" w:customStyle="1" w:styleId="cross-head">
    <w:name w:val="cross-head"/>
    <w:rsid w:val="00E23E3B"/>
  </w:style>
  <w:style w:type="character" w:customStyle="1" w:styleId="scaps">
    <w:name w:val="scaps"/>
    <w:rsid w:val="00E23E3B"/>
  </w:style>
  <w:style w:type="character" w:customStyle="1" w:styleId="pub-date">
    <w:name w:val="pub-date"/>
    <w:rsid w:val="00E23E3B"/>
  </w:style>
  <w:style w:type="character" w:customStyle="1" w:styleId="StyleTimesNewRoman12ptBold">
    <w:name w:val="Style Times New Roman 12 pt Bold"/>
    <w:rsid w:val="00E23E3B"/>
  </w:style>
  <w:style w:type="character" w:customStyle="1" w:styleId="AuthorDateF4">
    <w:name w:val="Author Date (F4)"/>
    <w:rsid w:val="00E23E3B"/>
  </w:style>
  <w:style w:type="character" w:customStyle="1" w:styleId="BoldUnderlineF6">
    <w:name w:val="Bold Underline (F6)"/>
    <w:rsid w:val="00E23E3B"/>
  </w:style>
  <w:style w:type="character" w:customStyle="1" w:styleId="grouptext">
    <w:name w:val="group_text"/>
    <w:rsid w:val="00E23E3B"/>
  </w:style>
  <w:style w:type="character" w:customStyle="1" w:styleId="authors">
    <w:name w:val="authors"/>
    <w:rsid w:val="00E23E3B"/>
  </w:style>
  <w:style w:type="character" w:customStyle="1" w:styleId="StyleArial12ptBoldItalic">
    <w:name w:val="Style Arial 12 pt Bold Italic"/>
    <w:rsid w:val="00E23E3B"/>
  </w:style>
  <w:style w:type="character" w:customStyle="1" w:styleId="verdana12grey1">
    <w:name w:val="verdana12grey1"/>
    <w:rsid w:val="00E23E3B"/>
  </w:style>
  <w:style w:type="character" w:customStyle="1" w:styleId="verdana9grey1a">
    <w:name w:val="verdana9grey1a"/>
    <w:rsid w:val="00E23E3B"/>
  </w:style>
  <w:style w:type="character" w:customStyle="1" w:styleId="nn-twttr-share-btn">
    <w:name w:val="nn-twttr-share-btn"/>
    <w:rsid w:val="00E23E3B"/>
  </w:style>
  <w:style w:type="character" w:customStyle="1" w:styleId="count">
    <w:name w:val="count"/>
    <w:rsid w:val="00E23E3B"/>
  </w:style>
  <w:style w:type="character" w:customStyle="1" w:styleId="fbbuttontext">
    <w:name w:val="fb_button_text"/>
    <w:rsid w:val="00E23E3B"/>
  </w:style>
  <w:style w:type="character" w:customStyle="1" w:styleId="comment-count">
    <w:name w:val="comment-count"/>
    <w:rsid w:val="00E23E3B"/>
  </w:style>
  <w:style w:type="character" w:customStyle="1" w:styleId="comment-count-text">
    <w:name w:val="comment-count-text"/>
    <w:rsid w:val="00E23E3B"/>
  </w:style>
  <w:style w:type="character" w:customStyle="1" w:styleId="author-name">
    <w:name w:val="author-name"/>
    <w:rsid w:val="00E23E3B"/>
  </w:style>
  <w:style w:type="character" w:customStyle="1" w:styleId="lightheader">
    <w:name w:val="lightheader"/>
    <w:rsid w:val="00E23E3B"/>
  </w:style>
  <w:style w:type="character" w:customStyle="1" w:styleId="CiteCardCharCharCharCharChar">
    <w:name w:val="Cite_Card Char Char Char Char Char"/>
    <w:rsid w:val="00E23E3B"/>
  </w:style>
  <w:style w:type="character" w:customStyle="1" w:styleId="CiteCardCharCharCharCharCharChar">
    <w:name w:val="Cite_Card Char Char Char Char Char Char"/>
    <w:rsid w:val="00E23E3B"/>
  </w:style>
  <w:style w:type="character" w:customStyle="1" w:styleId="yahoobuzzbadge">
    <w:name w:val="yahoobuzzbadge"/>
    <w:rsid w:val="00E23E3B"/>
  </w:style>
  <w:style w:type="character" w:customStyle="1" w:styleId="fbsharecountinner">
    <w:name w:val="fb_share_count_inner"/>
    <w:rsid w:val="00E23E3B"/>
  </w:style>
  <w:style w:type="character" w:customStyle="1" w:styleId="fbconnectbuttontext">
    <w:name w:val="fbconnectbutton_text"/>
    <w:rsid w:val="00E23E3B"/>
  </w:style>
  <w:style w:type="character" w:customStyle="1" w:styleId="SourcenameChar">
    <w:name w:val="Source name Char"/>
    <w:locked/>
    <w:rsid w:val="00E23E3B"/>
  </w:style>
  <w:style w:type="character" w:customStyle="1" w:styleId="StrongEmphasis">
    <w:name w:val="Strong Emphasis"/>
    <w:rsid w:val="00E23E3B"/>
  </w:style>
  <w:style w:type="character" w:customStyle="1" w:styleId="Caption2">
    <w:name w:val="Caption2"/>
    <w:rsid w:val="00E23E3B"/>
  </w:style>
  <w:style w:type="character" w:customStyle="1" w:styleId="Style11ptItalicUnderline">
    <w:name w:val="Style 11 pt Italic Underline"/>
    <w:rsid w:val="00E23E3B"/>
  </w:style>
  <w:style w:type="character" w:customStyle="1" w:styleId="Style11ptItalic">
    <w:name w:val="Style 11 pt Italic"/>
    <w:rsid w:val="00E23E3B"/>
  </w:style>
  <w:style w:type="character" w:customStyle="1" w:styleId="Style6pt">
    <w:name w:val="Style 6 pt"/>
    <w:qFormat/>
    <w:rsid w:val="00E23E3B"/>
  </w:style>
  <w:style w:type="character" w:customStyle="1" w:styleId="article-articlebody">
    <w:name w:val="article-articlebody"/>
    <w:basedOn w:val="DefaultParagraphFont"/>
    <w:rsid w:val="00E23E3B"/>
  </w:style>
  <w:style w:type="character" w:customStyle="1" w:styleId="pageheader0">
    <w:name w:val="pageheader"/>
    <w:basedOn w:val="DefaultParagraphFont"/>
    <w:rsid w:val="00E23E3B"/>
  </w:style>
  <w:style w:type="character" w:customStyle="1" w:styleId="AuthorCharChar">
    <w:name w:val="Author Char Char"/>
    <w:rsid w:val="00E23E3B"/>
  </w:style>
  <w:style w:type="character" w:customStyle="1" w:styleId="smallchar2">
    <w:name w:val="smallchar"/>
    <w:basedOn w:val="DefaultParagraphFont"/>
    <w:rsid w:val="00E23E3B"/>
  </w:style>
  <w:style w:type="character" w:customStyle="1" w:styleId="Shortcite">
    <w:name w:val="Shortcite"/>
    <w:rsid w:val="00E23E3B"/>
  </w:style>
  <w:style w:type="character" w:customStyle="1" w:styleId="Longcite">
    <w:name w:val="Longcite"/>
    <w:rsid w:val="00E23E3B"/>
  </w:style>
  <w:style w:type="character" w:customStyle="1" w:styleId="StyleStyle7pt8pt">
    <w:name w:val="Style Style 7 pt + 8 pt"/>
    <w:rsid w:val="00E23E3B"/>
  </w:style>
  <w:style w:type="character" w:customStyle="1" w:styleId="StyleStyleThickunderlineBold1">
    <w:name w:val="Style Style Thick underline + Bold1"/>
    <w:rsid w:val="00E23E3B"/>
  </w:style>
  <w:style w:type="character" w:customStyle="1" w:styleId="StyleUnderline2">
    <w:name w:val="Style Underline2"/>
    <w:rsid w:val="00E23E3B"/>
  </w:style>
  <w:style w:type="character" w:customStyle="1" w:styleId="tagchar0">
    <w:name w:val="tagchar"/>
    <w:basedOn w:val="DefaultParagraphFont"/>
    <w:rsid w:val="00E23E3B"/>
  </w:style>
  <w:style w:type="character" w:customStyle="1" w:styleId="address">
    <w:name w:val="address"/>
    <w:rsid w:val="00E23E3B"/>
  </w:style>
  <w:style w:type="character" w:customStyle="1" w:styleId="NormalizationChar">
    <w:name w:val="Normalization Char"/>
    <w:rsid w:val="00E23E3B"/>
  </w:style>
  <w:style w:type="character" w:customStyle="1" w:styleId="maintextbldleft">
    <w:name w:val="maintextbldleft"/>
    <w:basedOn w:val="DefaultParagraphFont"/>
    <w:rsid w:val="00E23E3B"/>
  </w:style>
  <w:style w:type="character" w:customStyle="1" w:styleId="maintextleft">
    <w:name w:val="maintextleft"/>
    <w:basedOn w:val="DefaultParagraphFont"/>
    <w:rsid w:val="00E23E3B"/>
  </w:style>
  <w:style w:type="character" w:customStyle="1" w:styleId="highlight1">
    <w:name w:val="highlight"/>
    <w:rsid w:val="00E23E3B"/>
  </w:style>
  <w:style w:type="character" w:customStyle="1" w:styleId="Shrinker">
    <w:name w:val="Shrinker"/>
    <w:rsid w:val="00E23E3B"/>
  </w:style>
  <w:style w:type="character" w:customStyle="1" w:styleId="heading2char1">
    <w:name w:val="heading2char"/>
    <w:basedOn w:val="DefaultParagraphFont"/>
    <w:rsid w:val="00E23E3B"/>
  </w:style>
  <w:style w:type="character" w:customStyle="1" w:styleId="heading3char1">
    <w:name w:val="heading3char1"/>
    <w:basedOn w:val="DefaultParagraphFont"/>
    <w:rsid w:val="00E23E3B"/>
  </w:style>
  <w:style w:type="character" w:customStyle="1" w:styleId="underlinea">
    <w:name w:val="underlinea"/>
    <w:basedOn w:val="DefaultParagraphFont"/>
    <w:rsid w:val="00E23E3B"/>
  </w:style>
  <w:style w:type="character" w:customStyle="1" w:styleId="StyleUnderlineChar9pt2">
    <w:name w:val="Style Underline Char + 9 pt2"/>
    <w:rsid w:val="00E23E3B"/>
  </w:style>
  <w:style w:type="character" w:customStyle="1" w:styleId="StyleUnderlineChar9ptBold1">
    <w:name w:val="Style Underline Char + 9 pt Bold1"/>
    <w:rsid w:val="00E23E3B"/>
  </w:style>
  <w:style w:type="character" w:customStyle="1" w:styleId="FontStyle329">
    <w:name w:val="Font Style329"/>
    <w:uiPriority w:val="99"/>
    <w:rsid w:val="00E23E3B"/>
  </w:style>
  <w:style w:type="character" w:customStyle="1" w:styleId="styleboldunderline">
    <w:name w:val="styleboldunderline"/>
    <w:rsid w:val="00E23E3B"/>
  </w:style>
  <w:style w:type="character" w:customStyle="1" w:styleId="FontStyle291">
    <w:name w:val="Font Style291"/>
    <w:uiPriority w:val="99"/>
    <w:rsid w:val="00E23E3B"/>
  </w:style>
  <w:style w:type="character" w:customStyle="1" w:styleId="FontStyle232">
    <w:name w:val="Font Style232"/>
    <w:uiPriority w:val="99"/>
    <w:rsid w:val="00E23E3B"/>
  </w:style>
  <w:style w:type="character" w:customStyle="1" w:styleId="MicroTextCharChar">
    <w:name w:val="MicroText Char Char"/>
    <w:rsid w:val="00E23E3B"/>
  </w:style>
  <w:style w:type="character" w:customStyle="1" w:styleId="Hyperlink6">
    <w:name w:val="Hyperlink6"/>
    <w:rsid w:val="00E23E3B"/>
  </w:style>
  <w:style w:type="character" w:customStyle="1" w:styleId="pmterms11">
    <w:name w:val="pmterms11"/>
    <w:rsid w:val="00E23E3B"/>
  </w:style>
  <w:style w:type="character" w:customStyle="1" w:styleId="style61">
    <w:name w:val="style6"/>
    <w:rsid w:val="00E23E3B"/>
  </w:style>
  <w:style w:type="character" w:customStyle="1" w:styleId="Title2">
    <w:name w:val="Title2"/>
    <w:basedOn w:val="DefaultParagraphFont"/>
    <w:rsid w:val="00E23E3B"/>
  </w:style>
  <w:style w:type="character" w:customStyle="1" w:styleId="pmterms12">
    <w:name w:val="pmterms12"/>
    <w:basedOn w:val="DefaultParagraphFont"/>
    <w:rsid w:val="00E23E3B"/>
  </w:style>
  <w:style w:type="character" w:customStyle="1" w:styleId="BoldandUnderlineChar1Char2Char">
    <w:name w:val="Bold and Underline Char1 Char2 Char"/>
    <w:basedOn w:val="DefaultParagraphFont"/>
    <w:rsid w:val="00E23E3B"/>
  </w:style>
  <w:style w:type="character" w:customStyle="1" w:styleId="cardtextsmallCharCharCharCharCharCharCharCharCharCharCharChar">
    <w:name w:val="card text small Char Char Char Char Char Char Char Char Char Char Char Char"/>
    <w:basedOn w:val="DefaultParagraphFont"/>
    <w:rsid w:val="00E23E3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23E3B"/>
  </w:style>
  <w:style w:type="character" w:customStyle="1" w:styleId="pmterms2">
    <w:name w:val="pmterms2"/>
    <w:basedOn w:val="DefaultParagraphFont"/>
    <w:rsid w:val="00E23E3B"/>
  </w:style>
  <w:style w:type="character" w:customStyle="1" w:styleId="BoldandUnderlineChar1Char2CharChar">
    <w:name w:val="Bold and Underline Char1 Char2 Char Char"/>
    <w:basedOn w:val="DefaultParagraphFont"/>
    <w:rsid w:val="00E23E3B"/>
  </w:style>
  <w:style w:type="character" w:customStyle="1" w:styleId="UnderlineChar1Char1">
    <w:name w:val="Underline Char1 Char1"/>
    <w:basedOn w:val="DefaultParagraphFont"/>
    <w:rsid w:val="00E23E3B"/>
  </w:style>
  <w:style w:type="character" w:customStyle="1" w:styleId="UnderlineChar6CharCharCharCharCharCharCharChar">
    <w:name w:val="Underline Char6 Char Char Char Char Char Char Char Char"/>
    <w:basedOn w:val="DefaultParagraphFont"/>
    <w:rsid w:val="00E23E3B"/>
  </w:style>
  <w:style w:type="character" w:customStyle="1" w:styleId="BoldText12pt">
    <w:name w:val="Bold Text 12 pt"/>
    <w:autoRedefine/>
    <w:rsid w:val="00E23E3B"/>
  </w:style>
  <w:style w:type="character" w:customStyle="1" w:styleId="Style2CharChar">
    <w:name w:val="Style2 Char Char"/>
    <w:basedOn w:val="DefaultParagraphFont"/>
    <w:rsid w:val="00E23E3B"/>
  </w:style>
  <w:style w:type="character" w:customStyle="1" w:styleId="DebateCiteCharCharChar">
    <w:name w:val="Debate Cite Char Char Char"/>
    <w:basedOn w:val="DefaultParagraphFont"/>
    <w:rsid w:val="00E23E3B"/>
  </w:style>
  <w:style w:type="paragraph" w:styleId="BodyTextFirstIndent">
    <w:name w:val="Body Text First Indent"/>
    <w:basedOn w:val="BodyText"/>
    <w:link w:val="BodyTextFirstIndentChar1"/>
    <w:unhideWhenUsed/>
    <w:rsid w:val="00E23E3B"/>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E23E3B"/>
    <w:rPr>
      <w:rFonts w:ascii="Arial" w:hAnsi="Arial" w:cs="Arial"/>
      <w:sz w:val="22"/>
    </w:rPr>
  </w:style>
  <w:style w:type="character" w:customStyle="1" w:styleId="Style10ptBold">
    <w:name w:val="Style 10 pt Bold"/>
    <w:basedOn w:val="DefaultParagraphFont"/>
    <w:rsid w:val="00E23E3B"/>
  </w:style>
  <w:style w:type="character" w:customStyle="1" w:styleId="text9">
    <w:name w:val="text9"/>
    <w:basedOn w:val="DefaultParagraphFont"/>
    <w:rsid w:val="00E23E3B"/>
  </w:style>
  <w:style w:type="character" w:customStyle="1" w:styleId="text21">
    <w:name w:val="text21"/>
    <w:basedOn w:val="DefaultParagraphFont"/>
    <w:rsid w:val="00E23E3B"/>
  </w:style>
  <w:style w:type="character" w:customStyle="1" w:styleId="text19">
    <w:name w:val="text19"/>
    <w:basedOn w:val="DefaultParagraphFont"/>
    <w:rsid w:val="00E23E3B"/>
  </w:style>
  <w:style w:type="character" w:customStyle="1" w:styleId="term2">
    <w:name w:val="term2"/>
    <w:basedOn w:val="DefaultParagraphFont"/>
    <w:rsid w:val="00E23E3B"/>
  </w:style>
  <w:style w:type="character" w:customStyle="1" w:styleId="ToReadChar">
    <w:name w:val="To Read Char"/>
    <w:basedOn w:val="DefaultParagraphFont"/>
    <w:rsid w:val="00E23E3B"/>
  </w:style>
  <w:style w:type="character" w:customStyle="1" w:styleId="ToReadCharChar">
    <w:name w:val="To Read Char Char"/>
    <w:basedOn w:val="DefaultParagraphFont"/>
    <w:rsid w:val="00E23E3B"/>
  </w:style>
  <w:style w:type="character" w:customStyle="1" w:styleId="storytextstyle">
    <w:name w:val="storytextstyle"/>
    <w:basedOn w:val="DefaultParagraphFont"/>
    <w:rsid w:val="00E23E3B"/>
  </w:style>
  <w:style w:type="character" w:customStyle="1" w:styleId="cardunderlinedCharChar">
    <w:name w:val="card underlined Char Char"/>
    <w:basedOn w:val="DefaultParagraphFont"/>
    <w:rsid w:val="00E23E3B"/>
  </w:style>
  <w:style w:type="character" w:customStyle="1" w:styleId="articlehead21">
    <w:name w:val="articlehead21"/>
    <w:basedOn w:val="DefaultParagraphFont"/>
    <w:rsid w:val="00E23E3B"/>
  </w:style>
  <w:style w:type="character" w:customStyle="1" w:styleId="BoldandUnderlineChar2Char1">
    <w:name w:val="Bold and Underline Char2 Char1"/>
    <w:basedOn w:val="DefaultParagraphFont"/>
    <w:rsid w:val="00E23E3B"/>
  </w:style>
  <w:style w:type="character" w:customStyle="1" w:styleId="TagCiteChar10">
    <w:name w:val="Tag/Cite Char1"/>
    <w:basedOn w:val="DefaultParagraphFont"/>
    <w:rsid w:val="00E23E3B"/>
  </w:style>
  <w:style w:type="character" w:customStyle="1" w:styleId="CardCharChar0">
    <w:name w:val="Card Char Char"/>
    <w:basedOn w:val="DefaultParagraphFont"/>
    <w:rsid w:val="00E23E3B"/>
  </w:style>
  <w:style w:type="character" w:customStyle="1" w:styleId="BriefTitle1Char">
    <w:name w:val="Brief Title 1 Char"/>
    <w:basedOn w:val="DefaultParagraphFont"/>
    <w:rsid w:val="00E23E3B"/>
  </w:style>
  <w:style w:type="character" w:customStyle="1" w:styleId="TagCiteCharChar">
    <w:name w:val="Tag/Cite Char Char"/>
    <w:basedOn w:val="DefaultParagraphFont"/>
    <w:rsid w:val="00E23E3B"/>
  </w:style>
  <w:style w:type="character" w:customStyle="1" w:styleId="prodgeneral1">
    <w:name w:val="prodgeneral1"/>
    <w:basedOn w:val="DefaultParagraphFont"/>
    <w:rsid w:val="00E23E3B"/>
  </w:style>
  <w:style w:type="character" w:customStyle="1" w:styleId="texto11">
    <w:name w:val="texto11"/>
    <w:basedOn w:val="DefaultParagraphFont"/>
    <w:rsid w:val="00E23E3B"/>
  </w:style>
  <w:style w:type="character" w:customStyle="1" w:styleId="date10">
    <w:name w:val="date1"/>
    <w:basedOn w:val="DefaultParagraphFont"/>
    <w:rsid w:val="00E23E3B"/>
  </w:style>
  <w:style w:type="character" w:customStyle="1" w:styleId="summary1">
    <w:name w:val="summary1"/>
    <w:basedOn w:val="DefaultParagraphFont"/>
    <w:rsid w:val="00E23E3B"/>
  </w:style>
  <w:style w:type="character" w:customStyle="1" w:styleId="text3">
    <w:name w:val="text3"/>
    <w:basedOn w:val="DefaultParagraphFont"/>
    <w:rsid w:val="00E23E3B"/>
  </w:style>
  <w:style w:type="character" w:customStyle="1" w:styleId="featurecontentgray1">
    <w:name w:val="featurecontentgray1"/>
    <w:basedOn w:val="DefaultParagraphFont"/>
    <w:rsid w:val="00E23E3B"/>
  </w:style>
  <w:style w:type="character" w:customStyle="1" w:styleId="CardCharCharChar0">
    <w:name w:val="Card Char Char Char"/>
    <w:basedOn w:val="DefaultParagraphFont"/>
    <w:rsid w:val="00E23E3B"/>
  </w:style>
  <w:style w:type="character" w:customStyle="1" w:styleId="big1">
    <w:name w:val="big1"/>
    <w:basedOn w:val="DefaultParagraphFont"/>
    <w:rsid w:val="00E23E3B"/>
  </w:style>
  <w:style w:type="character" w:customStyle="1" w:styleId="articletitle1">
    <w:name w:val="articletitle1"/>
    <w:basedOn w:val="DefaultParagraphFont"/>
    <w:rsid w:val="00E23E3B"/>
  </w:style>
  <w:style w:type="character" w:customStyle="1" w:styleId="prodgeneral">
    <w:name w:val="prodgeneral"/>
    <w:basedOn w:val="DefaultParagraphFont"/>
    <w:rsid w:val="00E23E3B"/>
  </w:style>
  <w:style w:type="character" w:customStyle="1" w:styleId="Style10pt">
    <w:name w:val="Style 10 pt"/>
    <w:basedOn w:val="DefaultParagraphFont"/>
    <w:rsid w:val="00E23E3B"/>
  </w:style>
  <w:style w:type="character" w:customStyle="1" w:styleId="StyleUnderlineChar0">
    <w:name w:val="Style Underline + Char"/>
    <w:basedOn w:val="DefaultParagraphFont"/>
    <w:rsid w:val="00E23E3B"/>
  </w:style>
  <w:style w:type="character" w:customStyle="1" w:styleId="highlightChar">
    <w:name w:val="highlight Char"/>
    <w:basedOn w:val="DefaultParagraphFont"/>
    <w:rsid w:val="00E23E3B"/>
  </w:style>
  <w:style w:type="character" w:customStyle="1" w:styleId="citeChar0">
    <w:name w:val="cite Char"/>
    <w:basedOn w:val="DefaultParagraphFont"/>
    <w:rsid w:val="00E23E3B"/>
  </w:style>
  <w:style w:type="character" w:customStyle="1" w:styleId="OffensiveLanguageChar">
    <w:name w:val="Offensive Language Char"/>
    <w:rsid w:val="00E23E3B"/>
  </w:style>
  <w:style w:type="character" w:customStyle="1" w:styleId="yellowfadeinnerspan">
    <w:name w:val="yellowfadeinnerspan"/>
    <w:rsid w:val="00E23E3B"/>
  </w:style>
  <w:style w:type="character" w:customStyle="1" w:styleId="ipa">
    <w:name w:val="ipa"/>
    <w:basedOn w:val="DefaultParagraphFont"/>
    <w:rsid w:val="00E23E3B"/>
  </w:style>
  <w:style w:type="character" w:customStyle="1" w:styleId="StyleciteChar">
    <w:name w:val="Style cite + Char"/>
    <w:basedOn w:val="DefaultParagraphFont"/>
    <w:rsid w:val="00E23E3B"/>
  </w:style>
  <w:style w:type="character" w:customStyle="1" w:styleId="H4TagChar1">
    <w:name w:val="H4 (Tag) Char1"/>
    <w:locked/>
    <w:rsid w:val="00E23E3B"/>
  </w:style>
  <w:style w:type="character" w:customStyle="1" w:styleId="DebateUnderlinedChar">
    <w:name w:val="Debate Underlined Char"/>
    <w:locked/>
    <w:rsid w:val="00E23E3B"/>
  </w:style>
  <w:style w:type="character" w:customStyle="1" w:styleId="Card10f2Char">
    <w:name w:val="Card.10.f2 Char"/>
    <w:locked/>
    <w:rsid w:val="00E23E3B"/>
  </w:style>
  <w:style w:type="character" w:customStyle="1" w:styleId="Heading180">
    <w:name w:val="Heading #18_"/>
    <w:basedOn w:val="DefaultParagraphFont"/>
    <w:locked/>
    <w:rsid w:val="00E23E3B"/>
  </w:style>
  <w:style w:type="character" w:customStyle="1" w:styleId="Picturecaption20">
    <w:name w:val="Picture caption (2)_"/>
    <w:basedOn w:val="DefaultParagraphFont"/>
    <w:locked/>
    <w:rsid w:val="00E23E3B"/>
  </w:style>
  <w:style w:type="character" w:customStyle="1" w:styleId="Picturecaption0">
    <w:name w:val="Picture caption_"/>
    <w:basedOn w:val="DefaultParagraphFont"/>
    <w:locked/>
    <w:rsid w:val="00E23E3B"/>
  </w:style>
  <w:style w:type="character" w:customStyle="1" w:styleId="Bodytext311">
    <w:name w:val="Body text (31)_"/>
    <w:basedOn w:val="DefaultParagraphFont"/>
    <w:locked/>
    <w:rsid w:val="00E23E3B"/>
  </w:style>
  <w:style w:type="character" w:customStyle="1" w:styleId="Heading220">
    <w:name w:val="Heading #22_"/>
    <w:basedOn w:val="DefaultParagraphFont"/>
    <w:locked/>
    <w:rsid w:val="00E23E3B"/>
  </w:style>
  <w:style w:type="character" w:customStyle="1" w:styleId="Bodytext1310">
    <w:name w:val="Body text (131)_"/>
    <w:basedOn w:val="DefaultParagraphFont"/>
    <w:locked/>
    <w:rsid w:val="00E23E3B"/>
  </w:style>
  <w:style w:type="character" w:customStyle="1" w:styleId="Bodytext1400">
    <w:name w:val="Body text (140)_"/>
    <w:basedOn w:val="DefaultParagraphFont"/>
    <w:locked/>
    <w:rsid w:val="00E23E3B"/>
  </w:style>
  <w:style w:type="character" w:customStyle="1" w:styleId="Bodytext1410">
    <w:name w:val="Body text (141)_"/>
    <w:basedOn w:val="DefaultParagraphFont"/>
    <w:locked/>
    <w:rsid w:val="00E23E3B"/>
  </w:style>
  <w:style w:type="character" w:customStyle="1" w:styleId="Tableofcontents200">
    <w:name w:val="Table of contents (20)_"/>
    <w:basedOn w:val="DefaultParagraphFont"/>
    <w:locked/>
    <w:rsid w:val="00E23E3B"/>
  </w:style>
  <w:style w:type="character" w:customStyle="1" w:styleId="Tableofcontents210">
    <w:name w:val="Table of contents (21)_"/>
    <w:basedOn w:val="DefaultParagraphFont"/>
    <w:locked/>
    <w:rsid w:val="00E23E3B"/>
  </w:style>
  <w:style w:type="character" w:customStyle="1" w:styleId="Tableofcontents220">
    <w:name w:val="Table of contents (22)_"/>
    <w:basedOn w:val="DefaultParagraphFont"/>
    <w:locked/>
    <w:rsid w:val="00E23E3B"/>
  </w:style>
  <w:style w:type="character" w:customStyle="1" w:styleId="Bodytext1420">
    <w:name w:val="Body text (142)_"/>
    <w:basedOn w:val="DefaultParagraphFont"/>
    <w:locked/>
    <w:rsid w:val="00E23E3B"/>
  </w:style>
  <w:style w:type="character" w:customStyle="1" w:styleId="Bodytext1430">
    <w:name w:val="Body text (143)_"/>
    <w:basedOn w:val="DefaultParagraphFont"/>
    <w:locked/>
    <w:rsid w:val="00E23E3B"/>
  </w:style>
  <w:style w:type="character" w:customStyle="1" w:styleId="Bodytext144Exact">
    <w:name w:val="Body text (144) Exact"/>
    <w:basedOn w:val="DefaultParagraphFont"/>
    <w:locked/>
    <w:rsid w:val="00E23E3B"/>
  </w:style>
  <w:style w:type="character" w:customStyle="1" w:styleId="Bodytext145Exact">
    <w:name w:val="Body text (145) Exact"/>
    <w:basedOn w:val="DefaultParagraphFont"/>
    <w:locked/>
    <w:rsid w:val="00E23E3B"/>
  </w:style>
  <w:style w:type="character" w:customStyle="1" w:styleId="Bodytext1460">
    <w:name w:val="Body text (146)_"/>
    <w:basedOn w:val="DefaultParagraphFont"/>
    <w:locked/>
    <w:rsid w:val="00E23E3B"/>
  </w:style>
  <w:style w:type="character" w:customStyle="1" w:styleId="Heading231">
    <w:name w:val="Heading #23_"/>
    <w:basedOn w:val="DefaultParagraphFont"/>
    <w:locked/>
    <w:rsid w:val="00E23E3B"/>
  </w:style>
  <w:style w:type="character" w:customStyle="1" w:styleId="Picturecaption360">
    <w:name w:val="Picture caption (36)_"/>
    <w:basedOn w:val="DefaultParagraphFont"/>
    <w:locked/>
    <w:rsid w:val="00E23E3B"/>
  </w:style>
  <w:style w:type="character" w:customStyle="1" w:styleId="Picturecaption420">
    <w:name w:val="Picture caption (42)_"/>
    <w:basedOn w:val="DefaultParagraphFont"/>
    <w:locked/>
    <w:rsid w:val="00E23E3B"/>
  </w:style>
  <w:style w:type="character" w:customStyle="1" w:styleId="Bodytext1540">
    <w:name w:val="Body text (154)_"/>
    <w:basedOn w:val="DefaultParagraphFont"/>
    <w:locked/>
    <w:rsid w:val="00E23E3B"/>
  </w:style>
  <w:style w:type="character" w:customStyle="1" w:styleId="Bodytext1550">
    <w:name w:val="Body text (155)_"/>
    <w:basedOn w:val="DefaultParagraphFont"/>
    <w:locked/>
    <w:rsid w:val="00E23E3B"/>
  </w:style>
  <w:style w:type="character" w:customStyle="1" w:styleId="Bodytext1560">
    <w:name w:val="Body text (156)_"/>
    <w:basedOn w:val="DefaultParagraphFont"/>
    <w:locked/>
    <w:rsid w:val="00E23E3B"/>
  </w:style>
  <w:style w:type="character" w:customStyle="1" w:styleId="Bodytext600">
    <w:name w:val="Body text (60)_"/>
    <w:basedOn w:val="DefaultParagraphFont"/>
    <w:locked/>
    <w:rsid w:val="00E23E3B"/>
  </w:style>
  <w:style w:type="character" w:customStyle="1" w:styleId="Bodytext1580">
    <w:name w:val="Body text (158)_"/>
    <w:basedOn w:val="DefaultParagraphFont"/>
    <w:locked/>
    <w:rsid w:val="00E23E3B"/>
  </w:style>
  <w:style w:type="character" w:customStyle="1" w:styleId="Bodytext1590">
    <w:name w:val="Body text (159)_"/>
    <w:basedOn w:val="DefaultParagraphFont"/>
    <w:locked/>
    <w:rsid w:val="00E23E3B"/>
  </w:style>
  <w:style w:type="character" w:customStyle="1" w:styleId="Bodytext1600">
    <w:name w:val="Body text (160)_"/>
    <w:basedOn w:val="DefaultParagraphFont"/>
    <w:locked/>
    <w:rsid w:val="00E23E3B"/>
  </w:style>
  <w:style w:type="character" w:customStyle="1" w:styleId="Picturecaption40">
    <w:name w:val="Picture caption (4)_"/>
    <w:basedOn w:val="DefaultParagraphFont"/>
    <w:locked/>
    <w:rsid w:val="00E23E3B"/>
  </w:style>
  <w:style w:type="character" w:customStyle="1" w:styleId="Heading101">
    <w:name w:val="Heading #10_"/>
    <w:basedOn w:val="DefaultParagraphFont"/>
    <w:locked/>
    <w:rsid w:val="00E23E3B"/>
  </w:style>
  <w:style w:type="character" w:customStyle="1" w:styleId="Picturecaption30">
    <w:name w:val="Picture caption (3)_"/>
    <w:basedOn w:val="DefaultParagraphFont"/>
    <w:locked/>
    <w:rsid w:val="00E23E3B"/>
  </w:style>
  <w:style w:type="character" w:customStyle="1" w:styleId="Heading130">
    <w:name w:val="Heading #13_"/>
    <w:basedOn w:val="DefaultParagraphFont"/>
    <w:locked/>
    <w:rsid w:val="00E23E3B"/>
  </w:style>
  <w:style w:type="character" w:customStyle="1" w:styleId="Heading920">
    <w:name w:val="Heading #9 (2)_"/>
    <w:basedOn w:val="DefaultParagraphFont"/>
    <w:locked/>
    <w:rsid w:val="00E23E3B"/>
  </w:style>
  <w:style w:type="character" w:customStyle="1" w:styleId="Heading150">
    <w:name w:val="Heading #15_"/>
    <w:basedOn w:val="DefaultParagraphFont"/>
    <w:locked/>
    <w:rsid w:val="00E23E3B"/>
  </w:style>
  <w:style w:type="character" w:customStyle="1" w:styleId="Bodytext380">
    <w:name w:val="Body text (38)_"/>
    <w:basedOn w:val="DefaultParagraphFont"/>
    <w:locked/>
    <w:rsid w:val="00E23E3B"/>
  </w:style>
  <w:style w:type="character" w:customStyle="1" w:styleId="Heading170">
    <w:name w:val="Heading #17_"/>
    <w:basedOn w:val="DefaultParagraphFont"/>
    <w:locked/>
    <w:rsid w:val="00E23E3B"/>
  </w:style>
  <w:style w:type="character" w:customStyle="1" w:styleId="Bodytext97Exact">
    <w:name w:val="Body text (97) Exact"/>
    <w:basedOn w:val="DefaultParagraphFont"/>
    <w:locked/>
    <w:rsid w:val="00E23E3B"/>
  </w:style>
  <w:style w:type="character" w:customStyle="1" w:styleId="Bodytext420">
    <w:name w:val="Body text (42)_"/>
    <w:basedOn w:val="DefaultParagraphFont"/>
    <w:locked/>
    <w:rsid w:val="00E23E3B"/>
  </w:style>
  <w:style w:type="character" w:customStyle="1" w:styleId="Picturecaption90">
    <w:name w:val="Picture caption (9)_"/>
    <w:basedOn w:val="DefaultParagraphFont"/>
    <w:locked/>
    <w:rsid w:val="00E23E3B"/>
  </w:style>
  <w:style w:type="character" w:customStyle="1" w:styleId="Bodytext96Exact">
    <w:name w:val="Body text (96) Exact"/>
    <w:basedOn w:val="DefaultParagraphFont"/>
    <w:locked/>
    <w:rsid w:val="00E23E3B"/>
  </w:style>
  <w:style w:type="character" w:customStyle="1" w:styleId="Heading1420">
    <w:name w:val="Heading #14 (2)_"/>
    <w:basedOn w:val="DefaultParagraphFont"/>
    <w:locked/>
    <w:rsid w:val="00E23E3B"/>
  </w:style>
  <w:style w:type="character" w:customStyle="1" w:styleId="Picturecaption310">
    <w:name w:val="Picture caption (31)_"/>
    <w:basedOn w:val="DefaultParagraphFont"/>
    <w:locked/>
    <w:rsid w:val="00E23E3B"/>
  </w:style>
  <w:style w:type="character" w:customStyle="1" w:styleId="Picturecaption270">
    <w:name w:val="Picture caption (27)_"/>
    <w:basedOn w:val="DefaultParagraphFont"/>
    <w:locked/>
    <w:rsid w:val="00E23E3B"/>
  </w:style>
  <w:style w:type="character" w:customStyle="1" w:styleId="Bodytext43Exact">
    <w:name w:val="Body text (43) Exact"/>
    <w:basedOn w:val="DefaultParagraphFont"/>
    <w:locked/>
    <w:rsid w:val="00E23E3B"/>
  </w:style>
  <w:style w:type="character" w:customStyle="1" w:styleId="Bodytext1090">
    <w:name w:val="Body text (109)_"/>
    <w:basedOn w:val="DefaultParagraphFont"/>
    <w:locked/>
    <w:rsid w:val="00E23E3B"/>
  </w:style>
  <w:style w:type="character" w:customStyle="1" w:styleId="Bodytext1100">
    <w:name w:val="Body text (110)_"/>
    <w:basedOn w:val="DefaultParagraphFont"/>
    <w:locked/>
    <w:rsid w:val="00E23E3B"/>
  </w:style>
  <w:style w:type="character" w:customStyle="1" w:styleId="Bodytext1110">
    <w:name w:val="Body text (111)_"/>
    <w:basedOn w:val="DefaultParagraphFont"/>
    <w:locked/>
    <w:rsid w:val="00E23E3B"/>
  </w:style>
  <w:style w:type="character" w:customStyle="1" w:styleId="Tablecaption70">
    <w:name w:val="Table caption (7)_"/>
    <w:basedOn w:val="DefaultParagraphFont"/>
    <w:locked/>
    <w:rsid w:val="00E23E3B"/>
  </w:style>
  <w:style w:type="character" w:customStyle="1" w:styleId="Bodytext1120">
    <w:name w:val="Body text (112)_"/>
    <w:basedOn w:val="DefaultParagraphFont"/>
    <w:locked/>
    <w:rsid w:val="00E23E3B"/>
  </w:style>
  <w:style w:type="character" w:customStyle="1" w:styleId="Bodytext1130">
    <w:name w:val="Body text (113)_"/>
    <w:basedOn w:val="DefaultParagraphFont"/>
    <w:locked/>
    <w:rsid w:val="00E23E3B"/>
  </w:style>
  <w:style w:type="character" w:customStyle="1" w:styleId="Tableofcontents100">
    <w:name w:val="Table of contents (10)_"/>
    <w:basedOn w:val="DefaultParagraphFont"/>
    <w:locked/>
    <w:rsid w:val="00E23E3B"/>
  </w:style>
  <w:style w:type="character" w:customStyle="1" w:styleId="Tableofcontents120">
    <w:name w:val="Table of contents (12)_"/>
    <w:basedOn w:val="DefaultParagraphFont"/>
    <w:locked/>
    <w:rsid w:val="00E23E3B"/>
  </w:style>
  <w:style w:type="character" w:customStyle="1" w:styleId="Tableofcontents140">
    <w:name w:val="Table of contents (14)_"/>
    <w:basedOn w:val="DefaultParagraphFont"/>
    <w:locked/>
    <w:rsid w:val="00E23E3B"/>
  </w:style>
  <w:style w:type="character" w:customStyle="1" w:styleId="Heading1620">
    <w:name w:val="Heading #16 (2)_"/>
    <w:basedOn w:val="DefaultParagraphFont"/>
    <w:locked/>
    <w:rsid w:val="00E23E3B"/>
  </w:style>
  <w:style w:type="character" w:customStyle="1" w:styleId="StyleStyle4LatinTimesNewRomanAsianSimSunChar">
    <w:name w:val="Style Style4 + (Latin) Times New Roman (Asian) SimSun Char"/>
    <w:locked/>
    <w:rsid w:val="00E23E3B"/>
  </w:style>
  <w:style w:type="character" w:customStyle="1" w:styleId="StyleUnderlineCharLatinTimesNewRomanAsianSimSunChar">
    <w:name w:val="Style Underline Char + (Latin) Times New Roman (Asian) SimSun Char"/>
    <w:locked/>
    <w:rsid w:val="00E23E3B"/>
  </w:style>
  <w:style w:type="character" w:customStyle="1" w:styleId="StyleUnderlineCharLatinTimesNewRomanAsianSimSunBoldChar">
    <w:name w:val="Style Underline Char + (Latin) Times New Roman (Asian) SimSun Bold Char"/>
    <w:locked/>
    <w:rsid w:val="00E23E3B"/>
  </w:style>
  <w:style w:type="character" w:customStyle="1" w:styleId="StyleStyle1BoldChar">
    <w:name w:val="Style Style1 + Bold Char"/>
    <w:locked/>
    <w:rsid w:val="00E23E3B"/>
  </w:style>
  <w:style w:type="character" w:customStyle="1" w:styleId="StyleBoldandUnderlineChar11ptChar">
    <w:name w:val="Style Bold and Underline Char + 11 pt Char"/>
    <w:locked/>
    <w:rsid w:val="00E23E3B"/>
  </w:style>
  <w:style w:type="character" w:customStyle="1" w:styleId="StyleStyleStyle4LatinTimesNewRomanAsianSimSunBoldChar">
    <w:name w:val="Style Style Style4 + (Latin) Times New Roman (Asian) SimSun Bold + Char"/>
    <w:locked/>
    <w:rsid w:val="00E23E3B"/>
  </w:style>
  <w:style w:type="character" w:customStyle="1" w:styleId="StyleStyle4BoldChar">
    <w:name w:val="Style Style4 + Bold Char"/>
    <w:locked/>
    <w:rsid w:val="00E23E3B"/>
  </w:style>
  <w:style w:type="character" w:customStyle="1" w:styleId="StyleStyle411ptBorderSinglesolidlineAuto05ptLChar">
    <w:name w:val="Style Style4 + 11 pt Border: : (Single solid line Auto  0.5 pt L... Char"/>
    <w:locked/>
    <w:rsid w:val="00E23E3B"/>
  </w:style>
  <w:style w:type="character" w:customStyle="1" w:styleId="StyleStyle49ptBoldBorderSinglesolidlineAuto05Char">
    <w:name w:val="Style Style4 + 9 pt Bold Border: : (Single solid line Auto  0.5... Char"/>
    <w:locked/>
    <w:rsid w:val="00E23E3B"/>
  </w:style>
  <w:style w:type="character" w:customStyle="1" w:styleId="StyleStyle49ptBorderSinglesolidlineAuto05ptLiChar">
    <w:name w:val="Style Style4 + 9 pt Border: : (Single solid line Auto  0.5 pt Li... Char"/>
    <w:locked/>
    <w:rsid w:val="00E23E3B"/>
  </w:style>
  <w:style w:type="character" w:customStyle="1" w:styleId="UnderlineCharCharCharCharCharChar">
    <w:name w:val="Underline Char Char Char Char Char Char"/>
    <w:locked/>
    <w:rsid w:val="00E23E3B"/>
  </w:style>
  <w:style w:type="character" w:customStyle="1" w:styleId="TextsmallChar">
    <w:name w:val="Textsmall Char"/>
    <w:locked/>
    <w:rsid w:val="00E23E3B"/>
  </w:style>
  <w:style w:type="character" w:customStyle="1" w:styleId="BlockHeaderHiddenChar">
    <w:name w:val="Block Header Hidden Char"/>
    <w:basedOn w:val="DefaultParagraphFont"/>
    <w:locked/>
    <w:rsid w:val="00E23E3B"/>
  </w:style>
  <w:style w:type="character" w:customStyle="1" w:styleId="F7-SmallFont">
    <w:name w:val="F7 - Small Font"/>
    <w:rsid w:val="00E23E3B"/>
  </w:style>
  <w:style w:type="character" w:customStyle="1" w:styleId="StyleLatinGaramond9ptUnderline">
    <w:name w:val="Style (Latin) Garamond 9 pt Underline"/>
    <w:rsid w:val="00E23E3B"/>
  </w:style>
  <w:style w:type="character" w:customStyle="1" w:styleId="tkrname">
    <w:name w:val="tkrname"/>
    <w:basedOn w:val="DefaultParagraphFont"/>
    <w:rsid w:val="00E23E3B"/>
  </w:style>
  <w:style w:type="character" w:customStyle="1" w:styleId="tkrchange">
    <w:name w:val="tkrchange"/>
    <w:basedOn w:val="DefaultParagraphFont"/>
    <w:rsid w:val="00E23E3B"/>
  </w:style>
  <w:style w:type="character" w:customStyle="1" w:styleId="l9">
    <w:name w:val="l9"/>
    <w:basedOn w:val="DefaultParagraphFont"/>
    <w:rsid w:val="00E23E3B"/>
  </w:style>
  <w:style w:type="character" w:customStyle="1" w:styleId="l8">
    <w:name w:val="l8"/>
    <w:basedOn w:val="DefaultParagraphFont"/>
    <w:rsid w:val="00E23E3B"/>
  </w:style>
  <w:style w:type="character" w:customStyle="1" w:styleId="l6">
    <w:name w:val="l6"/>
    <w:basedOn w:val="DefaultParagraphFont"/>
    <w:rsid w:val="00E23E3B"/>
  </w:style>
  <w:style w:type="character" w:customStyle="1" w:styleId="l7">
    <w:name w:val="l7"/>
    <w:basedOn w:val="DefaultParagraphFont"/>
    <w:rsid w:val="00E23E3B"/>
  </w:style>
  <w:style w:type="character" w:customStyle="1" w:styleId="ellipsistext">
    <w:name w:val="ellipsis_text"/>
    <w:basedOn w:val="DefaultParagraphFont"/>
    <w:rsid w:val="00E23E3B"/>
  </w:style>
  <w:style w:type="character" w:customStyle="1" w:styleId="referencediv">
    <w:name w:val="referencediv"/>
    <w:basedOn w:val="DefaultParagraphFont"/>
    <w:rsid w:val="00E23E3B"/>
  </w:style>
  <w:style w:type="character" w:customStyle="1" w:styleId="A3">
    <w:name w:val="A3"/>
    <w:rsid w:val="00E23E3B"/>
  </w:style>
  <w:style w:type="character" w:customStyle="1" w:styleId="cite0">
    <w:name w:val="cite0"/>
    <w:rsid w:val="00E23E3B"/>
  </w:style>
  <w:style w:type="character" w:customStyle="1" w:styleId="hilite1">
    <w:name w:val="hilite1"/>
    <w:rsid w:val="00E23E3B"/>
  </w:style>
  <w:style w:type="character" w:customStyle="1" w:styleId="Style8pt1">
    <w:name w:val="Style 8 pt1"/>
    <w:basedOn w:val="DefaultParagraphFont"/>
    <w:rsid w:val="00E23E3B"/>
  </w:style>
  <w:style w:type="character" w:customStyle="1" w:styleId="qlabel">
    <w:name w:val="q_label"/>
    <w:rsid w:val="00E23E3B"/>
  </w:style>
  <w:style w:type="character" w:customStyle="1" w:styleId="alabel">
    <w:name w:val="a_label"/>
    <w:rsid w:val="00E23E3B"/>
  </w:style>
  <w:style w:type="character" w:customStyle="1" w:styleId="StyleStyle4CharTimesNewRoman11pt">
    <w:name w:val="Style Style4 Char + Times New Roman 11 pt"/>
    <w:rsid w:val="00E23E3B"/>
  </w:style>
  <w:style w:type="character" w:customStyle="1" w:styleId="Aunderline">
    <w:name w:val="Aunderline"/>
    <w:qFormat/>
    <w:rsid w:val="00E23E3B"/>
  </w:style>
  <w:style w:type="character" w:customStyle="1" w:styleId="desc">
    <w:name w:val="desc"/>
    <w:basedOn w:val="DefaultParagraphFont"/>
    <w:rsid w:val="00E23E3B"/>
  </w:style>
  <w:style w:type="character" w:customStyle="1" w:styleId="titleauthoretc">
    <w:name w:val="titleauthoretc"/>
    <w:rsid w:val="00E23E3B"/>
  </w:style>
  <w:style w:type="character" w:customStyle="1" w:styleId="in-top">
    <w:name w:val="in-top"/>
    <w:rsid w:val="00E23E3B"/>
  </w:style>
  <w:style w:type="character" w:customStyle="1" w:styleId="nukeled">
    <w:name w:val="nukeled"/>
    <w:rsid w:val="00E23E3B"/>
  </w:style>
  <w:style w:type="character" w:customStyle="1" w:styleId="contextlyrelated">
    <w:name w:val="contextly_related"/>
    <w:rsid w:val="00E23E3B"/>
  </w:style>
  <w:style w:type="character" w:customStyle="1" w:styleId="in-right">
    <w:name w:val="in-right"/>
    <w:rsid w:val="00E23E3B"/>
  </w:style>
  <w:style w:type="character" w:customStyle="1" w:styleId="adtext">
    <w:name w:val="ad_text"/>
    <w:rsid w:val="00E23E3B"/>
  </w:style>
  <w:style w:type="character" w:customStyle="1" w:styleId="linkrow">
    <w:name w:val="link_row"/>
    <w:rsid w:val="00E23E3B"/>
  </w:style>
  <w:style w:type="character" w:customStyle="1" w:styleId="revision-date">
    <w:name w:val="revision-date"/>
    <w:rsid w:val="00E23E3B"/>
  </w:style>
  <w:style w:type="character" w:customStyle="1" w:styleId="facebook-share">
    <w:name w:val="facebook-share"/>
    <w:rsid w:val="00E23E3B"/>
  </w:style>
  <w:style w:type="character" w:customStyle="1" w:styleId="facebook-share-label">
    <w:name w:val="facebook-share-label"/>
    <w:rsid w:val="00E23E3B"/>
  </w:style>
  <w:style w:type="character" w:customStyle="1" w:styleId="cap">
    <w:name w:val="cap"/>
    <w:rsid w:val="00E23E3B"/>
  </w:style>
  <w:style w:type="character" w:customStyle="1" w:styleId="share">
    <w:name w:val="share"/>
    <w:rsid w:val="00E23E3B"/>
  </w:style>
  <w:style w:type="character" w:customStyle="1" w:styleId="ata11y">
    <w:name w:val="at_a11y"/>
    <w:rsid w:val="00E23E3B"/>
  </w:style>
  <w:style w:type="character" w:customStyle="1" w:styleId="tpk">
    <w:name w:val="tpk"/>
    <w:rsid w:val="00E23E3B"/>
  </w:style>
  <w:style w:type="character" w:customStyle="1" w:styleId="A24">
    <w:name w:val="A24"/>
    <w:uiPriority w:val="99"/>
    <w:rsid w:val="00E23E3B"/>
  </w:style>
  <w:style w:type="character" w:customStyle="1" w:styleId="A25">
    <w:name w:val="A25"/>
    <w:uiPriority w:val="99"/>
    <w:rsid w:val="00E23E3B"/>
  </w:style>
  <w:style w:type="character" w:customStyle="1" w:styleId="Headerorfooter">
    <w:name w:val="Header or footer_"/>
    <w:basedOn w:val="DefaultParagraphFont"/>
    <w:rsid w:val="00E23E3B"/>
  </w:style>
  <w:style w:type="character" w:customStyle="1" w:styleId="Bodytext22">
    <w:name w:val="Body text (2)_"/>
    <w:basedOn w:val="DefaultParagraphFont"/>
    <w:rsid w:val="00E23E3B"/>
  </w:style>
  <w:style w:type="character" w:customStyle="1" w:styleId="Headerorfooter0">
    <w:name w:val="Header or footer"/>
    <w:basedOn w:val="Bodytext10"/>
    <w:rsid w:val="00E23E3B"/>
    <w:rPr>
      <w:shd w:val="clear" w:color="auto" w:fill="FFFFFF"/>
    </w:rPr>
  </w:style>
  <w:style w:type="character" w:customStyle="1" w:styleId="Bodytext30">
    <w:name w:val="Body text (3)_"/>
    <w:basedOn w:val="DefaultParagraphFont"/>
    <w:rsid w:val="00E23E3B"/>
  </w:style>
  <w:style w:type="character" w:customStyle="1" w:styleId="Bodytext31Exact">
    <w:name w:val="Body text (31) Exact"/>
    <w:basedOn w:val="DefaultParagraphFont"/>
    <w:rsid w:val="00E23E3B"/>
  </w:style>
  <w:style w:type="character" w:customStyle="1" w:styleId="Bodytext46">
    <w:name w:val="Body text (46)_"/>
    <w:basedOn w:val="DefaultParagraphFont"/>
    <w:rsid w:val="00E23E3B"/>
  </w:style>
  <w:style w:type="character" w:customStyle="1" w:styleId="Bodytext51">
    <w:name w:val="Body text (51)_"/>
    <w:basedOn w:val="DefaultParagraphFont"/>
    <w:rsid w:val="00E23E3B"/>
  </w:style>
  <w:style w:type="character" w:customStyle="1" w:styleId="Bodytext34">
    <w:name w:val="Body text (34)_"/>
    <w:basedOn w:val="DefaultParagraphFont"/>
    <w:rsid w:val="00E23E3B"/>
  </w:style>
  <w:style w:type="character" w:customStyle="1" w:styleId="Bodytext3Spacing0ptExact">
    <w:name w:val="Body text (3) + Spacing 0 pt Exact"/>
    <w:rsid w:val="00E23E3B"/>
  </w:style>
  <w:style w:type="character" w:customStyle="1" w:styleId="Bodytext82">
    <w:name w:val="Body text (82)_"/>
    <w:basedOn w:val="DefaultParagraphFont"/>
    <w:rsid w:val="00E23E3B"/>
  </w:style>
  <w:style w:type="character" w:customStyle="1" w:styleId="PicturecaptionSpacing0ptExact">
    <w:name w:val="Picture caption + Spacing 0 pt Exact"/>
    <w:basedOn w:val="DefaultParagraphFont"/>
    <w:rsid w:val="00E23E3B"/>
  </w:style>
  <w:style w:type="character" w:customStyle="1" w:styleId="Tableofcontents13">
    <w:name w:val="Table of contents (13)_"/>
    <w:basedOn w:val="DefaultParagraphFont"/>
    <w:rsid w:val="00E23E3B"/>
  </w:style>
  <w:style w:type="character" w:customStyle="1" w:styleId="Bodytext114">
    <w:name w:val="Body text (114)_"/>
    <w:basedOn w:val="DefaultParagraphFont"/>
    <w:rsid w:val="00E23E3B"/>
  </w:style>
  <w:style w:type="character" w:customStyle="1" w:styleId="Bodytext115">
    <w:name w:val="Body text (115)_"/>
    <w:basedOn w:val="DefaultParagraphFont"/>
    <w:rsid w:val="00E23E3B"/>
  </w:style>
  <w:style w:type="character" w:customStyle="1" w:styleId="BodyText40">
    <w:name w:val="Body Text4"/>
    <w:basedOn w:val="DefaultParagraphFont"/>
    <w:rsid w:val="00E23E3B"/>
  </w:style>
  <w:style w:type="character" w:customStyle="1" w:styleId="Bodytext820">
    <w:name w:val="Body text (82)"/>
    <w:rsid w:val="00E23E3B"/>
  </w:style>
  <w:style w:type="character" w:customStyle="1" w:styleId="Bodytext100">
    <w:name w:val="Body text (10)"/>
    <w:basedOn w:val="PicturecaptionSpacing0ptExact"/>
    <w:rsid w:val="00E23E3B"/>
  </w:style>
  <w:style w:type="character" w:customStyle="1" w:styleId="Bodytext82Spacing0ptExact">
    <w:name w:val="Body text (82) + Spacing 0 pt Exact"/>
    <w:basedOn w:val="Bodytext820"/>
    <w:rsid w:val="00E23E3B"/>
  </w:style>
  <w:style w:type="character" w:customStyle="1" w:styleId="Bodytext131Exact">
    <w:name w:val="Body text (131) Exact"/>
    <w:basedOn w:val="DefaultParagraphFont"/>
    <w:rsid w:val="00E23E3B"/>
  </w:style>
  <w:style w:type="character" w:customStyle="1" w:styleId="Picturecaption2Spacing0ptExact">
    <w:name w:val="Picture caption (2) + Spacing 0 pt Exact"/>
    <w:basedOn w:val="DefaultParagraphFont"/>
    <w:rsid w:val="00E23E3B"/>
  </w:style>
  <w:style w:type="character" w:customStyle="1" w:styleId="Bodytext114Exact">
    <w:name w:val="Body text (114) Exact"/>
    <w:basedOn w:val="Bodytext131Exact"/>
    <w:rsid w:val="00E23E3B"/>
  </w:style>
  <w:style w:type="character" w:customStyle="1" w:styleId="Bodytext340">
    <w:name w:val="Body text (34)"/>
    <w:basedOn w:val="BodyText40"/>
    <w:rsid w:val="00E23E3B"/>
  </w:style>
  <w:style w:type="character" w:customStyle="1" w:styleId="Bodytext1409pt">
    <w:name w:val="Body text (140) + 9 pt"/>
    <w:aliases w:val="Not Italic,Table of contents (12) + FrankRuehl,11 pt"/>
    <w:basedOn w:val="DefaultParagraphFont"/>
    <w:rsid w:val="00E23E3B"/>
  </w:style>
  <w:style w:type="character" w:customStyle="1" w:styleId="Bodytext510">
    <w:name w:val="Body text (51)"/>
    <w:basedOn w:val="Bodytext115"/>
    <w:rsid w:val="00E23E3B"/>
  </w:style>
  <w:style w:type="character" w:customStyle="1" w:styleId="Bodytext1140">
    <w:name w:val="Body text (114)"/>
    <w:basedOn w:val="Bodytext131Exact"/>
    <w:rsid w:val="00E23E3B"/>
  </w:style>
  <w:style w:type="character" w:customStyle="1" w:styleId="Tableofcontents130">
    <w:name w:val="Table of contents (13)"/>
    <w:basedOn w:val="Bodytext82Spacing0ptExact"/>
    <w:rsid w:val="00E23E3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23E3B"/>
  </w:style>
  <w:style w:type="character" w:customStyle="1" w:styleId="Bodytext460">
    <w:name w:val="Body text (46)"/>
    <w:basedOn w:val="Bodytext114"/>
    <w:rsid w:val="00E23E3B"/>
  </w:style>
  <w:style w:type="character" w:customStyle="1" w:styleId="Bodytext46NotBold">
    <w:name w:val="Body text (46) + Not Bold"/>
    <w:basedOn w:val="Bodytext114"/>
    <w:rsid w:val="00E23E3B"/>
  </w:style>
  <w:style w:type="character" w:customStyle="1" w:styleId="Bodytext46SegoeUI">
    <w:name w:val="Body text (46) + Segoe UI"/>
    <w:basedOn w:val="Bodytext114"/>
    <w:rsid w:val="00E23E3B"/>
  </w:style>
  <w:style w:type="character" w:customStyle="1" w:styleId="Bodytext115Spacing0ptExact">
    <w:name w:val="Body text (115) + Spacing 0 pt Exact"/>
    <w:basedOn w:val="Picturecaption2Spacing0ptExact"/>
    <w:rsid w:val="00E23E3B"/>
  </w:style>
  <w:style w:type="character" w:customStyle="1" w:styleId="Picturecaption42SmallCaps">
    <w:name w:val="Picture caption (42) + Small Caps"/>
    <w:basedOn w:val="DefaultParagraphFont"/>
    <w:rsid w:val="00E23E3B"/>
  </w:style>
  <w:style w:type="character" w:customStyle="1" w:styleId="Bodytext155Exact">
    <w:name w:val="Body text (155) Exact"/>
    <w:basedOn w:val="DefaultParagraphFont"/>
    <w:rsid w:val="00E23E3B"/>
  </w:style>
  <w:style w:type="character" w:customStyle="1" w:styleId="Bodytext157">
    <w:name w:val="Body text (157)_"/>
    <w:basedOn w:val="DefaultParagraphFont"/>
    <w:rsid w:val="00E23E3B"/>
  </w:style>
  <w:style w:type="character" w:customStyle="1" w:styleId="Heading2213pt">
    <w:name w:val="Heading #22 + 13 pt"/>
    <w:basedOn w:val="DefaultParagraphFont"/>
    <w:rsid w:val="00E23E3B"/>
  </w:style>
  <w:style w:type="character" w:customStyle="1" w:styleId="Heading22125pt">
    <w:name w:val="Heading #22 + 12.5 pt"/>
    <w:basedOn w:val="DefaultParagraphFont"/>
    <w:rsid w:val="00E23E3B"/>
  </w:style>
  <w:style w:type="character" w:customStyle="1" w:styleId="Bodytext300">
    <w:name w:val="Body text (30)_"/>
    <w:basedOn w:val="DefaultParagraphFont"/>
    <w:rsid w:val="00E23E3B"/>
  </w:style>
  <w:style w:type="character" w:customStyle="1" w:styleId="Bodytext39">
    <w:name w:val="Body text (39)_"/>
    <w:basedOn w:val="DefaultParagraphFont"/>
    <w:rsid w:val="00E23E3B"/>
  </w:style>
  <w:style w:type="character" w:customStyle="1" w:styleId="Bodytext159Exact">
    <w:name w:val="Body text (159) Exact"/>
    <w:basedOn w:val="DefaultParagraphFont"/>
    <w:rsid w:val="00E23E3B"/>
  </w:style>
  <w:style w:type="character" w:customStyle="1" w:styleId="Bodytext60Spacing0pt">
    <w:name w:val="Body text (60) + Spacing 0 pt"/>
    <w:basedOn w:val="DefaultParagraphFont"/>
    <w:rsid w:val="00E23E3B"/>
  </w:style>
  <w:style w:type="character" w:customStyle="1" w:styleId="Bodytext3Spacing-1pt">
    <w:name w:val="Body text (3) + Spacing -1 pt"/>
    <w:basedOn w:val="Bodytext3Spacing0ptExact"/>
    <w:rsid w:val="00E23E3B"/>
  </w:style>
  <w:style w:type="character" w:customStyle="1" w:styleId="Bodytext3TimesNewRoman">
    <w:name w:val="Body text (3) + Times New Roman"/>
    <w:aliases w:val="11.5 pt"/>
    <w:basedOn w:val="Bodytext3Spacing0ptExact"/>
    <w:rsid w:val="00E23E3B"/>
  </w:style>
  <w:style w:type="character" w:customStyle="1" w:styleId="BodytextExact">
    <w:name w:val="Body text Exact"/>
    <w:basedOn w:val="DefaultParagraphFont"/>
    <w:rsid w:val="00E23E3B"/>
  </w:style>
  <w:style w:type="character" w:customStyle="1" w:styleId="Heading13Italic">
    <w:name w:val="Heading #13 + Italic"/>
    <w:basedOn w:val="DefaultParagraphFont"/>
    <w:rsid w:val="00E23E3B"/>
  </w:style>
  <w:style w:type="character" w:customStyle="1" w:styleId="Heading92Spacing2pt">
    <w:name w:val="Heading #9 (2) + Spacing 2 pt"/>
    <w:basedOn w:val="DefaultParagraphFont"/>
    <w:rsid w:val="00E23E3B"/>
  </w:style>
  <w:style w:type="character" w:customStyle="1" w:styleId="Bodytext38Spacing0pt">
    <w:name w:val="Body text (38) + Spacing 0 pt"/>
    <w:basedOn w:val="DefaultParagraphFont"/>
    <w:rsid w:val="00E23E3B"/>
  </w:style>
  <w:style w:type="character" w:customStyle="1" w:styleId="Bodytext42Spacing-1pt">
    <w:name w:val="Body text (42) + Spacing -1 pt"/>
    <w:basedOn w:val="DefaultParagraphFont"/>
    <w:rsid w:val="00E23E3B"/>
  </w:style>
  <w:style w:type="character" w:customStyle="1" w:styleId="Bodytext35">
    <w:name w:val="Body text (35)_"/>
    <w:basedOn w:val="DefaultParagraphFont"/>
    <w:rsid w:val="00E23E3B"/>
  </w:style>
  <w:style w:type="character" w:customStyle="1" w:styleId="Picturecaption19">
    <w:name w:val="Picture caption (19)_"/>
    <w:basedOn w:val="DefaultParagraphFont"/>
    <w:rsid w:val="00E23E3B"/>
  </w:style>
  <w:style w:type="character" w:customStyle="1" w:styleId="Picturecaption9Exact">
    <w:name w:val="Picture caption (9) Exact"/>
    <w:basedOn w:val="DefaultParagraphFont"/>
    <w:rsid w:val="00E23E3B"/>
  </w:style>
  <w:style w:type="character" w:customStyle="1" w:styleId="Bodytext87">
    <w:name w:val="Body text (87)_"/>
    <w:basedOn w:val="DefaultParagraphFont"/>
    <w:rsid w:val="00E23E3B"/>
  </w:style>
  <w:style w:type="character" w:customStyle="1" w:styleId="Bodytext6">
    <w:name w:val="Body text (6)_"/>
    <w:basedOn w:val="DefaultParagraphFont"/>
    <w:rsid w:val="00E23E3B"/>
  </w:style>
  <w:style w:type="character" w:customStyle="1" w:styleId="Heading142SmallCaps">
    <w:name w:val="Heading #14 (2) + Small Caps"/>
    <w:basedOn w:val="DefaultParagraphFont"/>
    <w:rsid w:val="00E23E3B"/>
  </w:style>
  <w:style w:type="character" w:customStyle="1" w:styleId="Picturecaption27Spacing0pt">
    <w:name w:val="Picture caption (27) + Spacing 0 pt"/>
    <w:basedOn w:val="DefaultParagraphFont"/>
    <w:rsid w:val="00E23E3B"/>
  </w:style>
  <w:style w:type="character" w:customStyle="1" w:styleId="Bodytext43Spacing0ptExact">
    <w:name w:val="Body text (43) + Spacing 0 pt Exact"/>
    <w:basedOn w:val="DefaultParagraphFont"/>
    <w:rsid w:val="00E23E3B"/>
  </w:style>
  <w:style w:type="character" w:customStyle="1" w:styleId="Bodytext870">
    <w:name w:val="Body text (87)"/>
    <w:basedOn w:val="DefaultParagraphFont"/>
    <w:rsid w:val="00E23E3B"/>
  </w:style>
  <w:style w:type="character" w:customStyle="1" w:styleId="BodytextSegoeUI">
    <w:name w:val="Body text + Segoe UI"/>
    <w:aliases w:val="21.5 pt"/>
    <w:basedOn w:val="DefaultParagraphFont"/>
    <w:rsid w:val="00E23E3B"/>
  </w:style>
  <w:style w:type="character" w:customStyle="1" w:styleId="Bodytext68">
    <w:name w:val="Body text (68)_"/>
    <w:basedOn w:val="DefaultParagraphFont"/>
    <w:rsid w:val="00E23E3B"/>
  </w:style>
  <w:style w:type="character" w:customStyle="1" w:styleId="Bodytext112SmallCaps">
    <w:name w:val="Body text (112) + Small Caps"/>
    <w:basedOn w:val="DefaultParagraphFont"/>
    <w:rsid w:val="00E23E3B"/>
  </w:style>
  <w:style w:type="character" w:customStyle="1" w:styleId="Tableofcontents11">
    <w:name w:val="Table of contents (11)_"/>
    <w:basedOn w:val="DefaultParagraphFont"/>
    <w:rsid w:val="00E23E3B"/>
  </w:style>
  <w:style w:type="character" w:customStyle="1" w:styleId="Tableofcontents15">
    <w:name w:val="Table of contents (15)_"/>
    <w:basedOn w:val="DefaultParagraphFont"/>
    <w:rsid w:val="00E23E3B"/>
  </w:style>
  <w:style w:type="character" w:customStyle="1" w:styleId="Heading162SmallCaps">
    <w:name w:val="Heading #16 (2) + Small Caps"/>
    <w:basedOn w:val="DefaultParagraphFont"/>
    <w:rsid w:val="00E23E3B"/>
  </w:style>
  <w:style w:type="character" w:customStyle="1" w:styleId="ft6">
    <w:name w:val="ft6"/>
    <w:basedOn w:val="DefaultParagraphFont"/>
    <w:rsid w:val="00E23E3B"/>
  </w:style>
  <w:style w:type="character" w:customStyle="1" w:styleId="amp">
    <w:name w:val="amp"/>
    <w:basedOn w:val="DefaultParagraphFont"/>
    <w:rsid w:val="00E23E3B"/>
  </w:style>
  <w:style w:type="character" w:customStyle="1" w:styleId="article-quote-right">
    <w:name w:val="article-quote-right"/>
    <w:basedOn w:val="DefaultParagraphFont"/>
    <w:rsid w:val="00E23E3B"/>
  </w:style>
  <w:style w:type="character" w:customStyle="1" w:styleId="StyleBox12ptBold">
    <w:name w:val="Style Box + 12 pt Bold"/>
    <w:basedOn w:val="DefaultParagraphFont"/>
    <w:rsid w:val="00E23E3B"/>
  </w:style>
  <w:style w:type="character" w:customStyle="1" w:styleId="StyleBox12pt">
    <w:name w:val="Style Box + 12 pt"/>
    <w:basedOn w:val="DefaultParagraphFont"/>
    <w:rsid w:val="00E23E3B"/>
  </w:style>
  <w:style w:type="character" w:customStyle="1" w:styleId="BoldandUnderlineCharCharCharChar">
    <w:name w:val="Bold and Underline Char Char Char Char"/>
    <w:rsid w:val="00E23E3B"/>
  </w:style>
  <w:style w:type="character" w:customStyle="1" w:styleId="BoldandUnderlineCharChar">
    <w:name w:val="Bold and Underline Char Char"/>
    <w:rsid w:val="00E23E3B"/>
  </w:style>
  <w:style w:type="character" w:customStyle="1" w:styleId="commentstext">
    <w:name w:val="commentstext"/>
    <w:rsid w:val="00E23E3B"/>
  </w:style>
  <w:style w:type="character" w:customStyle="1" w:styleId="dd">
    <w:name w:val="dd"/>
    <w:rsid w:val="00E23E3B"/>
  </w:style>
  <w:style w:type="character" w:customStyle="1" w:styleId="underLight">
    <w:name w:val="underLight"/>
    <w:uiPriority w:val="1"/>
    <w:qFormat/>
    <w:rsid w:val="00E23E3B"/>
  </w:style>
  <w:style w:type="character" w:customStyle="1" w:styleId="author-rss">
    <w:name w:val="author-rss"/>
    <w:rsid w:val="00E23E3B"/>
  </w:style>
  <w:style w:type="character" w:customStyle="1" w:styleId="at">
    <w:name w:val="at"/>
    <w:basedOn w:val="DefaultParagraphFont"/>
    <w:rsid w:val="00E23E3B"/>
  </w:style>
  <w:style w:type="character" w:customStyle="1" w:styleId="source">
    <w:name w:val="source"/>
    <w:rsid w:val="00E23E3B"/>
  </w:style>
  <w:style w:type="character" w:customStyle="1" w:styleId="bioline">
    <w:name w:val="bioline"/>
    <w:rsid w:val="00E23E3B"/>
  </w:style>
  <w:style w:type="character" w:customStyle="1" w:styleId="wikicreatelink">
    <w:name w:val="wikicreatelink"/>
    <w:basedOn w:val="DefaultParagraphFont"/>
    <w:rsid w:val="00E23E3B"/>
  </w:style>
  <w:style w:type="character" w:customStyle="1" w:styleId="facebook-share-count">
    <w:name w:val="facebook-share-count"/>
    <w:basedOn w:val="DefaultParagraphFont"/>
    <w:rsid w:val="00E23E3B"/>
  </w:style>
  <w:style w:type="character" w:customStyle="1" w:styleId="tickerwrap">
    <w:name w:val="ticker_wrap"/>
    <w:basedOn w:val="DefaultParagraphFont"/>
    <w:rsid w:val="00E23E3B"/>
  </w:style>
  <w:style w:type="character" w:customStyle="1" w:styleId="smallcaps0">
    <w:name w:val="small_caps"/>
    <w:basedOn w:val="DefaultParagraphFont"/>
    <w:rsid w:val="00E23E3B"/>
  </w:style>
  <w:style w:type="character" w:customStyle="1" w:styleId="bodycopy">
    <w:name w:val="bodycopy"/>
    <w:basedOn w:val="DefaultParagraphFont"/>
    <w:rsid w:val="00E23E3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23E3B"/>
  </w:style>
  <w:style w:type="character" w:customStyle="1" w:styleId="StyleGaramondText1">
    <w:name w:val="Style Garamond Text 1"/>
    <w:basedOn w:val="DefaultParagraphFont"/>
    <w:rsid w:val="00E23E3B"/>
  </w:style>
  <w:style w:type="character" w:customStyle="1" w:styleId="StyleGaramondText1Underline">
    <w:name w:val="Style Garamond Text 1 Underline"/>
    <w:basedOn w:val="DefaultParagraphFont"/>
    <w:rsid w:val="00E23E3B"/>
  </w:style>
  <w:style w:type="character" w:customStyle="1" w:styleId="StyleBoldUnderlineBorderSinglesolidlineAuto05pt">
    <w:name w:val="Style Bold Underline Border: : (Single solid line Auto  0.5 pt ..."/>
    <w:basedOn w:val="DefaultParagraphFont"/>
    <w:rsid w:val="00E23E3B"/>
  </w:style>
  <w:style w:type="character" w:customStyle="1" w:styleId="StyleStyleBoldUnderlineUnderlineIntenseEmphasisIntenseEmpha">
    <w:name w:val="Style Style Bold UnderlineUnderlineIntense EmphasisIntense Empha..."/>
    <w:basedOn w:val="DefaultParagraphFont"/>
    <w:rsid w:val="00E23E3B"/>
  </w:style>
  <w:style w:type="character" w:customStyle="1" w:styleId="Style7ptBold">
    <w:name w:val="Style 7 pt Bold"/>
    <w:basedOn w:val="DefaultParagraphFont"/>
    <w:rsid w:val="00E23E3B"/>
  </w:style>
  <w:style w:type="character" w:customStyle="1" w:styleId="cardunderlineChar">
    <w:name w:val="card underline Char"/>
    <w:locked/>
    <w:rsid w:val="00E23E3B"/>
  </w:style>
  <w:style w:type="character" w:customStyle="1" w:styleId="StyleHeading4UnderlinedsmalltextGaramondChar">
    <w:name w:val="Style Heading 4Underlinedsmall text + Garamond Char"/>
    <w:locked/>
    <w:rsid w:val="00E23E3B"/>
  </w:style>
  <w:style w:type="character" w:customStyle="1" w:styleId="Style2Char0">
    <w:name w:val="Style 2 Char"/>
    <w:locked/>
    <w:rsid w:val="00E23E3B"/>
  </w:style>
  <w:style w:type="character" w:customStyle="1" w:styleId="GAUnderlineChar">
    <w:name w:val="GA Underline Char"/>
    <w:locked/>
    <w:rsid w:val="00E23E3B"/>
  </w:style>
  <w:style w:type="character" w:customStyle="1" w:styleId="textsmallChar0">
    <w:name w:val="textsmall Char"/>
    <w:locked/>
    <w:rsid w:val="00E23E3B"/>
  </w:style>
  <w:style w:type="character" w:customStyle="1" w:styleId="cardtextChar3">
    <w:name w:val="cardtext Char"/>
    <w:locked/>
    <w:rsid w:val="00E23E3B"/>
  </w:style>
  <w:style w:type="character" w:customStyle="1" w:styleId="StyleHeading2TagHEADING2TagCite11ptChar">
    <w:name w:val="Style Heading 2TagHEADING 2Tag&amp;Cite + 11 pt Char"/>
    <w:locked/>
    <w:rsid w:val="00E23E3B"/>
  </w:style>
  <w:style w:type="character" w:customStyle="1" w:styleId="CiteCorrectedChar">
    <w:name w:val="Cite Corrected Char"/>
    <w:locked/>
    <w:rsid w:val="00E23E3B"/>
  </w:style>
  <w:style w:type="character" w:customStyle="1" w:styleId="ReallySamllTextChar">
    <w:name w:val="ReallySamllText Char"/>
    <w:locked/>
    <w:rsid w:val="00E23E3B"/>
  </w:style>
  <w:style w:type="character" w:customStyle="1" w:styleId="NormalUnderlineChar1">
    <w:name w:val="Normal Underline Char1"/>
    <w:locked/>
    <w:rsid w:val="00E23E3B"/>
  </w:style>
  <w:style w:type="character" w:customStyle="1" w:styleId="ImportantTextChar">
    <w:name w:val="Important Text Char"/>
    <w:locked/>
    <w:rsid w:val="00E23E3B"/>
  </w:style>
  <w:style w:type="character" w:customStyle="1" w:styleId="StyleBodyText11ptBlackUnderlineChar">
    <w:name w:val="Style Body Text + 11 pt Black Underline Char"/>
    <w:locked/>
    <w:rsid w:val="00E23E3B"/>
  </w:style>
  <w:style w:type="character" w:customStyle="1" w:styleId="StyleBodyText11ptBoldBlackChar">
    <w:name w:val="Style Body Text + 11 pt Bold Black Char"/>
    <w:locked/>
    <w:rsid w:val="00E23E3B"/>
  </w:style>
  <w:style w:type="character" w:customStyle="1" w:styleId="StyletinyBoldChar">
    <w:name w:val="Style tiny + Bold Char"/>
    <w:locked/>
    <w:rsid w:val="00E23E3B"/>
  </w:style>
  <w:style w:type="character" w:customStyle="1" w:styleId="Heading5SizeDownChar">
    <w:name w:val="Heading 5 Size Down Char"/>
    <w:locked/>
    <w:rsid w:val="00E23E3B"/>
  </w:style>
  <w:style w:type="character" w:customStyle="1" w:styleId="Normal2BoldChar">
    <w:name w:val="Normal2 + Bold Char"/>
    <w:locked/>
    <w:rsid w:val="00E23E3B"/>
  </w:style>
  <w:style w:type="character" w:customStyle="1" w:styleId="ListContentsChar">
    <w:name w:val="List Contents Char"/>
    <w:locked/>
    <w:rsid w:val="00E23E3B"/>
  </w:style>
  <w:style w:type="character" w:customStyle="1" w:styleId="StyleListContents11ptCustomColorRGB353132UnderlineChar">
    <w:name w:val="Style List Contents + 11 pt Custom Color(RGB(353132)) Underline Char"/>
    <w:locked/>
    <w:rsid w:val="00E23E3B"/>
  </w:style>
  <w:style w:type="character" w:customStyle="1" w:styleId="StyleCards12ptThickunderlineChar2">
    <w:name w:val="Style Cards + 12 pt Thick underline Char2"/>
    <w:locked/>
    <w:rsid w:val="00E23E3B"/>
  </w:style>
  <w:style w:type="character" w:customStyle="1" w:styleId="UnimportantCharChar">
    <w:name w:val="Unimportant Char Char"/>
    <w:locked/>
    <w:rsid w:val="00E23E3B"/>
  </w:style>
  <w:style w:type="character" w:customStyle="1" w:styleId="UnunderlinedChar">
    <w:name w:val="Ununderlined Char"/>
    <w:locked/>
    <w:rsid w:val="00E23E3B"/>
  </w:style>
  <w:style w:type="character" w:customStyle="1" w:styleId="textunderlineChar0">
    <w:name w:val="text underline Char"/>
    <w:locked/>
    <w:rsid w:val="00E23E3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23E3B"/>
  </w:style>
  <w:style w:type="character" w:customStyle="1" w:styleId="Cardnon-underlinedChar">
    <w:name w:val="Card non-underlined Char"/>
    <w:locked/>
    <w:rsid w:val="00E23E3B"/>
  </w:style>
  <w:style w:type="character" w:customStyle="1" w:styleId="Card-UnderlineChar">
    <w:name w:val="Card-Underline Char"/>
    <w:locked/>
    <w:rsid w:val="00E23E3B"/>
  </w:style>
  <w:style w:type="character" w:customStyle="1" w:styleId="CircleChar">
    <w:name w:val="Circle Char"/>
    <w:locked/>
    <w:rsid w:val="00E23E3B"/>
  </w:style>
  <w:style w:type="character" w:customStyle="1" w:styleId="citeunreadChar">
    <w:name w:val="cite unread Char"/>
    <w:locked/>
    <w:rsid w:val="00E23E3B"/>
  </w:style>
  <w:style w:type="character" w:customStyle="1" w:styleId="readCharChar">
    <w:name w:val="read Char Char"/>
    <w:locked/>
    <w:rsid w:val="00E23E3B"/>
  </w:style>
  <w:style w:type="character" w:customStyle="1" w:styleId="StyleStyle16ptChar">
    <w:name w:val="Style Style1 + 6 pt Char"/>
    <w:locked/>
    <w:rsid w:val="00E23E3B"/>
  </w:style>
  <w:style w:type="character" w:customStyle="1" w:styleId="tagChar2">
    <w:name w:val="tag Char2"/>
    <w:qFormat/>
    <w:rsid w:val="00E23E3B"/>
  </w:style>
  <w:style w:type="character" w:customStyle="1" w:styleId="cardchar00">
    <w:name w:val="cardchar0"/>
    <w:basedOn w:val="DefaultParagraphFont"/>
    <w:rsid w:val="00E23E3B"/>
  </w:style>
  <w:style w:type="character" w:customStyle="1" w:styleId="UnderlineNon-bold">
    <w:name w:val="Underline Non - bold"/>
    <w:rsid w:val="00E23E3B"/>
  </w:style>
  <w:style w:type="character" w:customStyle="1" w:styleId="UnderlineBold0">
    <w:name w:val="Underline Bold"/>
    <w:uiPriority w:val="6"/>
    <w:qFormat/>
    <w:rsid w:val="00E23E3B"/>
  </w:style>
  <w:style w:type="character" w:customStyle="1" w:styleId="Heading5Char2">
    <w:name w:val="Heading 5 Char2"/>
    <w:rsid w:val="00E23E3B"/>
  </w:style>
  <w:style w:type="character" w:customStyle="1" w:styleId="underlinechar5">
    <w:name w:val="underlinechar"/>
    <w:rsid w:val="00E23E3B"/>
  </w:style>
  <w:style w:type="character" w:customStyle="1" w:styleId="authordate2">
    <w:name w:val="authordate"/>
    <w:rsid w:val="00E23E3B"/>
  </w:style>
  <w:style w:type="character" w:customStyle="1" w:styleId="underline4">
    <w:name w:val="%underline"/>
    <w:qFormat/>
    <w:rsid w:val="00E23E3B"/>
  </w:style>
  <w:style w:type="character" w:customStyle="1" w:styleId="AUNDERLINE0">
    <w:name w:val="AUNDERLINE"/>
    <w:qFormat/>
    <w:rsid w:val="00E23E3B"/>
  </w:style>
  <w:style w:type="character" w:customStyle="1" w:styleId="slug-doi">
    <w:name w:val="slug-doi"/>
    <w:basedOn w:val="DefaultParagraphFont"/>
    <w:rsid w:val="00E23E3B"/>
  </w:style>
  <w:style w:type="character" w:customStyle="1" w:styleId="af">
    <w:name w:val="af"/>
    <w:basedOn w:val="DefaultParagraphFont"/>
    <w:rsid w:val="00E23E3B"/>
  </w:style>
  <w:style w:type="character" w:customStyle="1" w:styleId="ab">
    <w:name w:val="ab"/>
    <w:basedOn w:val="DefaultParagraphFont"/>
    <w:rsid w:val="00E23E3B"/>
  </w:style>
  <w:style w:type="character" w:customStyle="1" w:styleId="em">
    <w:name w:val="em"/>
    <w:basedOn w:val="DefaultParagraphFont"/>
    <w:rsid w:val="00E23E3B"/>
  </w:style>
  <w:style w:type="character" w:customStyle="1" w:styleId="au">
    <w:name w:val="au"/>
    <w:basedOn w:val="DefaultParagraphFont"/>
    <w:rsid w:val="00E23E3B"/>
  </w:style>
  <w:style w:type="character" w:customStyle="1" w:styleId="ti">
    <w:name w:val="ti"/>
    <w:basedOn w:val="DefaultParagraphFont"/>
    <w:rsid w:val="00E23E3B"/>
  </w:style>
  <w:style w:type="character" w:customStyle="1" w:styleId="subheadblue">
    <w:name w:val="subhead_blue"/>
    <w:basedOn w:val="DefaultParagraphFont"/>
    <w:rsid w:val="00E23E3B"/>
  </w:style>
  <w:style w:type="character" w:customStyle="1" w:styleId="affiliation">
    <w:name w:val="affiliation"/>
    <w:basedOn w:val="DefaultParagraphFont"/>
    <w:rsid w:val="00E23E3B"/>
  </w:style>
  <w:style w:type="character" w:customStyle="1" w:styleId="slug-doi-wrapper">
    <w:name w:val="slug-doi-wrapper"/>
    <w:basedOn w:val="DefaultParagraphFont"/>
    <w:rsid w:val="00E23E3B"/>
  </w:style>
  <w:style w:type="character" w:customStyle="1" w:styleId="slug-metadata-noteahead-of-print">
    <w:name w:val="slug-metadata-note ahead-of-print"/>
    <w:basedOn w:val="DefaultParagraphFont"/>
    <w:rsid w:val="00E23E3B"/>
  </w:style>
  <w:style w:type="character" w:customStyle="1" w:styleId="slug-ahead-of-print-date">
    <w:name w:val="slug-ahead-of-print-date"/>
    <w:basedOn w:val="DefaultParagraphFont"/>
    <w:rsid w:val="00E23E3B"/>
  </w:style>
  <w:style w:type="character" w:customStyle="1" w:styleId="medium-bold">
    <w:name w:val="medium-bold"/>
    <w:basedOn w:val="DefaultParagraphFont"/>
    <w:rsid w:val="00E23E3B"/>
  </w:style>
  <w:style w:type="character" w:customStyle="1" w:styleId="updated-short-citation">
    <w:name w:val="updated-short-citation"/>
    <w:basedOn w:val="DefaultParagraphFont"/>
    <w:rsid w:val="00E23E3B"/>
  </w:style>
  <w:style w:type="character" w:customStyle="1" w:styleId="TagCharChar1">
    <w:name w:val="Tag Char Char1"/>
    <w:rsid w:val="00E23E3B"/>
  </w:style>
  <w:style w:type="character" w:customStyle="1" w:styleId="berief">
    <w:name w:val="berief"/>
    <w:rsid w:val="00E23E3B"/>
  </w:style>
  <w:style w:type="character" w:customStyle="1" w:styleId="Brief-Smalltext">
    <w:name w:val="Brief - Small text"/>
    <w:rsid w:val="00E23E3B"/>
  </w:style>
  <w:style w:type="character" w:customStyle="1" w:styleId="F8-UnderlineBold">
    <w:name w:val="F8 - Underline/Bold"/>
    <w:rsid w:val="00E23E3B"/>
  </w:style>
  <w:style w:type="character" w:customStyle="1" w:styleId="Brief-Bold">
    <w:name w:val="Brief - Bold"/>
    <w:rsid w:val="00E23E3B"/>
  </w:style>
  <w:style w:type="character" w:customStyle="1" w:styleId="Card-Underline0">
    <w:name w:val="Card - Underline"/>
    <w:rsid w:val="00E23E3B"/>
  </w:style>
  <w:style w:type="character" w:customStyle="1" w:styleId="beriefunderline">
    <w:name w:val="berief = underline"/>
    <w:rsid w:val="00E23E3B"/>
  </w:style>
  <w:style w:type="character" w:customStyle="1" w:styleId="BoldText10pt">
    <w:name w:val="Bold Text 10 pt"/>
    <w:rsid w:val="00E23E3B"/>
  </w:style>
  <w:style w:type="character" w:customStyle="1" w:styleId="eoeaheader">
    <w:name w:val="eoea_header"/>
    <w:basedOn w:val="DefaultParagraphFont"/>
    <w:rsid w:val="00E23E3B"/>
  </w:style>
  <w:style w:type="character" w:customStyle="1" w:styleId="SC4208902">
    <w:name w:val="SC.4.208902"/>
    <w:rsid w:val="00E23E3B"/>
  </w:style>
  <w:style w:type="character" w:customStyle="1" w:styleId="SC4208915">
    <w:name w:val="SC.4.208915"/>
    <w:rsid w:val="00E23E3B"/>
  </w:style>
  <w:style w:type="character" w:customStyle="1" w:styleId="SC273764">
    <w:name w:val="SC.2.73764"/>
    <w:rsid w:val="00E23E3B"/>
  </w:style>
  <w:style w:type="character" w:customStyle="1" w:styleId="SC273779">
    <w:name w:val="SC.2.73779"/>
    <w:rsid w:val="00E23E3B"/>
  </w:style>
  <w:style w:type="character" w:customStyle="1" w:styleId="SC273763">
    <w:name w:val="SC.2.73763"/>
    <w:rsid w:val="00E23E3B"/>
  </w:style>
  <w:style w:type="character" w:customStyle="1" w:styleId="SC4208910">
    <w:name w:val="SC.4.208910"/>
    <w:rsid w:val="00E23E3B"/>
  </w:style>
  <w:style w:type="character" w:customStyle="1" w:styleId="SC4208911">
    <w:name w:val="SC.4.208911"/>
    <w:rsid w:val="00E23E3B"/>
  </w:style>
  <w:style w:type="character" w:customStyle="1" w:styleId="articlesubtitle">
    <w:name w:val="article_sub_title"/>
    <w:basedOn w:val="DefaultParagraphFont"/>
    <w:rsid w:val="00E23E3B"/>
  </w:style>
  <w:style w:type="character" w:customStyle="1" w:styleId="newsdate2">
    <w:name w:val="news_date2"/>
    <w:basedOn w:val="DefaultParagraphFont"/>
    <w:rsid w:val="00E23E3B"/>
  </w:style>
  <w:style w:type="character" w:customStyle="1" w:styleId="readarticleheader">
    <w:name w:val="readarticleheader"/>
    <w:basedOn w:val="DefaultParagraphFont"/>
    <w:rsid w:val="00E23E3B"/>
  </w:style>
  <w:style w:type="character" w:customStyle="1" w:styleId="char">
    <w:name w:val="char"/>
    <w:basedOn w:val="DefaultParagraphFont"/>
    <w:rsid w:val="00E23E3B"/>
  </w:style>
  <w:style w:type="character" w:customStyle="1" w:styleId="hdr">
    <w:name w:val="hdr"/>
    <w:basedOn w:val="DefaultParagraphFont"/>
    <w:rsid w:val="00E23E3B"/>
  </w:style>
  <w:style w:type="character" w:customStyle="1" w:styleId="bolding1">
    <w:name w:val="bolding1"/>
    <w:rsid w:val="00E23E3B"/>
  </w:style>
  <w:style w:type="character" w:customStyle="1" w:styleId="bookoptions1">
    <w:name w:val="book_options1"/>
    <w:rsid w:val="00E23E3B"/>
  </w:style>
  <w:style w:type="character" w:customStyle="1" w:styleId="descriptionblock">
    <w:name w:val="description block"/>
    <w:basedOn w:val="DefaultParagraphFont"/>
    <w:rsid w:val="00E23E3B"/>
  </w:style>
  <w:style w:type="character" w:customStyle="1" w:styleId="detailsboxblock">
    <w:name w:val="detailsbox block"/>
    <w:basedOn w:val="DefaultParagraphFont"/>
    <w:rsid w:val="00E23E3B"/>
  </w:style>
  <w:style w:type="character" w:customStyle="1" w:styleId="CardTextUnderlinedChar">
    <w:name w:val="Card Text Underlined Char"/>
    <w:rsid w:val="00E23E3B"/>
  </w:style>
  <w:style w:type="character" w:customStyle="1" w:styleId="cardtextsmallChar">
    <w:name w:val="card text small Char"/>
    <w:rsid w:val="00E23E3B"/>
  </w:style>
  <w:style w:type="character" w:customStyle="1" w:styleId="countrytitle1">
    <w:name w:val="countrytitle1"/>
    <w:rsid w:val="00E23E3B"/>
  </w:style>
  <w:style w:type="character" w:customStyle="1" w:styleId="storyheader1">
    <w:name w:val="storyheader1"/>
    <w:rsid w:val="00E23E3B"/>
  </w:style>
  <w:style w:type="character" w:customStyle="1" w:styleId="cardunderlinedChar1">
    <w:name w:val="card underlined Char"/>
    <w:rsid w:val="00E23E3B"/>
  </w:style>
  <w:style w:type="character" w:customStyle="1" w:styleId="article1">
    <w:name w:val="article1"/>
    <w:rsid w:val="00E23E3B"/>
  </w:style>
  <w:style w:type="character" w:customStyle="1" w:styleId="story-posted-date1">
    <w:name w:val="story-posted-date1"/>
    <w:rsid w:val="00E23E3B"/>
  </w:style>
  <w:style w:type="character" w:customStyle="1" w:styleId="Heading2CharCharCharCharCharCharCharCharCharCharCharCharCharChar">
    <w:name w:val="Heading 2 Char Char Char Char Char Char Char Char Char Char Char Char Char Char"/>
    <w:rsid w:val="00E23E3B"/>
  </w:style>
  <w:style w:type="character" w:customStyle="1" w:styleId="citation10">
    <w:name w:val="citation1"/>
    <w:rsid w:val="00E23E3B"/>
  </w:style>
  <w:style w:type="character" w:customStyle="1" w:styleId="hithighlite">
    <w:name w:val="hithighlite"/>
    <w:basedOn w:val="DefaultParagraphFont"/>
    <w:rsid w:val="00E23E3B"/>
  </w:style>
  <w:style w:type="character" w:customStyle="1" w:styleId="articlecontent">
    <w:name w:val="articlecontent"/>
    <w:basedOn w:val="DefaultParagraphFont"/>
    <w:rsid w:val="00E23E3B"/>
  </w:style>
  <w:style w:type="character" w:customStyle="1" w:styleId="fource1">
    <w:name w:val="fource1"/>
    <w:rsid w:val="00E23E3B"/>
  </w:style>
  <w:style w:type="character" w:customStyle="1" w:styleId="ds">
    <w:name w:val="ds"/>
    <w:basedOn w:val="DefaultParagraphFont"/>
    <w:rsid w:val="00E23E3B"/>
  </w:style>
  <w:style w:type="character" w:customStyle="1" w:styleId="MicroTextChar1">
    <w:name w:val="MicroText Char1"/>
    <w:rsid w:val="00E23E3B"/>
  </w:style>
  <w:style w:type="character" w:customStyle="1" w:styleId="DefaultPara">
    <w:name w:val="Default Para"/>
    <w:rsid w:val="00E23E3B"/>
  </w:style>
  <w:style w:type="character" w:customStyle="1" w:styleId="SYSHYPERTEXT">
    <w:name w:val="SYS_HYPERTEXT"/>
    <w:rsid w:val="00E23E3B"/>
  </w:style>
  <w:style w:type="character" w:customStyle="1" w:styleId="BlockHeading1Char">
    <w:name w:val="Block Heading 1 Char"/>
    <w:rsid w:val="00E23E3B"/>
  </w:style>
  <w:style w:type="character" w:customStyle="1" w:styleId="StyleTagTimesNewRomanChar">
    <w:name w:val="Style Tag + Times New Roman Char"/>
    <w:rsid w:val="00E23E3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23E3B"/>
  </w:style>
  <w:style w:type="character" w:customStyle="1" w:styleId="StyleArialNarrow12ptBold">
    <w:name w:val="Style Arial Narrow 12 pt Bold"/>
    <w:rsid w:val="00E23E3B"/>
  </w:style>
  <w:style w:type="character" w:customStyle="1" w:styleId="UnderlinedCharChar1">
    <w:name w:val="Underlined Char Char1"/>
    <w:rsid w:val="00E23E3B"/>
  </w:style>
  <w:style w:type="character" w:customStyle="1" w:styleId="Heading2CharChar2">
    <w:name w:val="Heading 2 Char Char2"/>
    <w:rsid w:val="00E23E3B"/>
  </w:style>
  <w:style w:type="character" w:customStyle="1" w:styleId="doctitle">
    <w:name w:val="doctitle"/>
    <w:rsid w:val="00E23E3B"/>
  </w:style>
  <w:style w:type="character" w:customStyle="1" w:styleId="cardtext-underlined0">
    <w:name w:val="card text- underlined"/>
    <w:rsid w:val="00E23E3B"/>
  </w:style>
  <w:style w:type="character" w:customStyle="1" w:styleId="Style8ptChar">
    <w:name w:val="Style 8 pt Char"/>
    <w:rsid w:val="00E23E3B"/>
  </w:style>
  <w:style w:type="character" w:customStyle="1" w:styleId="message-item">
    <w:name w:val="message-item"/>
    <w:rsid w:val="00E23E3B"/>
  </w:style>
  <w:style w:type="character" w:customStyle="1" w:styleId="A00">
    <w:name w:val="A0"/>
    <w:rsid w:val="00E23E3B"/>
  </w:style>
  <w:style w:type="character" w:customStyle="1" w:styleId="datestamp">
    <w:name w:val="datestamp"/>
    <w:rsid w:val="00E23E3B"/>
  </w:style>
  <w:style w:type="character" w:customStyle="1" w:styleId="i">
    <w:name w:val="i"/>
    <w:rsid w:val="00E23E3B"/>
  </w:style>
  <w:style w:type="character" w:customStyle="1" w:styleId="name">
    <w:name w:val="name"/>
    <w:rsid w:val="00E23E3B"/>
  </w:style>
  <w:style w:type="character" w:customStyle="1" w:styleId="forenames">
    <w:name w:val="forenames"/>
    <w:rsid w:val="00E23E3B"/>
  </w:style>
  <w:style w:type="character" w:customStyle="1" w:styleId="surname">
    <w:name w:val="surname"/>
    <w:rsid w:val="00E23E3B"/>
  </w:style>
  <w:style w:type="character" w:customStyle="1" w:styleId="sifr-alternate">
    <w:name w:val="sifr-alternate"/>
    <w:rsid w:val="00E23E3B"/>
  </w:style>
  <w:style w:type="character" w:customStyle="1" w:styleId="medium-font">
    <w:name w:val="medium-font"/>
    <w:rsid w:val="00E23E3B"/>
  </w:style>
  <w:style w:type="character" w:customStyle="1" w:styleId="title-link-wrapper">
    <w:name w:val="title-link-wrapper"/>
    <w:rsid w:val="00E23E3B"/>
  </w:style>
  <w:style w:type="character" w:customStyle="1" w:styleId="A7">
    <w:name w:val="A7"/>
    <w:rsid w:val="00E23E3B"/>
  </w:style>
  <w:style w:type="character" w:customStyle="1" w:styleId="refpreview">
    <w:name w:val="refpreview"/>
    <w:rsid w:val="00E23E3B"/>
  </w:style>
  <w:style w:type="character" w:customStyle="1" w:styleId="loose1">
    <w:name w:val="loose1"/>
    <w:rsid w:val="00E23E3B"/>
  </w:style>
  <w:style w:type="character" w:customStyle="1" w:styleId="email">
    <w:name w:val="email"/>
    <w:rsid w:val="00E23E3B"/>
  </w:style>
  <w:style w:type="character" w:customStyle="1" w:styleId="gsa">
    <w:name w:val="gs_a"/>
    <w:rsid w:val="00E23E3B"/>
  </w:style>
  <w:style w:type="character" w:customStyle="1" w:styleId="mainarttitle">
    <w:name w:val="mainarttitle"/>
    <w:rsid w:val="00E23E3B"/>
  </w:style>
  <w:style w:type="character" w:customStyle="1" w:styleId="mainartauthor">
    <w:name w:val="mainartauthor"/>
    <w:rsid w:val="00E23E3B"/>
  </w:style>
  <w:style w:type="character" w:customStyle="1" w:styleId="mainartdate">
    <w:name w:val="mainartdate"/>
    <w:rsid w:val="00E23E3B"/>
  </w:style>
  <w:style w:type="character" w:customStyle="1" w:styleId="gsggs">
    <w:name w:val="gs_ggs"/>
    <w:rsid w:val="00E23E3B"/>
  </w:style>
  <w:style w:type="character" w:customStyle="1" w:styleId="ahead">
    <w:name w:val="a_head"/>
    <w:rsid w:val="00E23E3B"/>
  </w:style>
  <w:style w:type="character" w:customStyle="1" w:styleId="footnote1">
    <w:name w:val="footnote"/>
    <w:rsid w:val="00E23E3B"/>
  </w:style>
  <w:style w:type="character" w:customStyle="1" w:styleId="docbody">
    <w:name w:val="docbody"/>
    <w:rsid w:val="00E23E3B"/>
  </w:style>
  <w:style w:type="character" w:customStyle="1" w:styleId="superscript">
    <w:name w:val="superscript"/>
    <w:rsid w:val="00E23E3B"/>
  </w:style>
  <w:style w:type="character" w:customStyle="1" w:styleId="bwxsm">
    <w:name w:val="b w xsm"/>
    <w:rsid w:val="00E23E3B"/>
  </w:style>
  <w:style w:type="character" w:customStyle="1" w:styleId="fstd">
    <w:name w:val="f std"/>
    <w:rsid w:val="00E23E3B"/>
  </w:style>
  <w:style w:type="character" w:customStyle="1" w:styleId="gl">
    <w:name w:val="gl"/>
    <w:rsid w:val="00E23E3B"/>
  </w:style>
  <w:style w:type="character" w:customStyle="1" w:styleId="bio1">
    <w:name w:val="bio1"/>
    <w:rsid w:val="00E23E3B"/>
  </w:style>
  <w:style w:type="character" w:customStyle="1" w:styleId="BoldChar">
    <w:name w:val="Bold Char"/>
    <w:rsid w:val="00E23E3B"/>
  </w:style>
  <w:style w:type="character" w:customStyle="1" w:styleId="cardCharCharCharCharCharChar">
    <w:name w:val="card Char Char Char Char Char Char"/>
    <w:rsid w:val="00E23E3B"/>
  </w:style>
  <w:style w:type="character" w:customStyle="1" w:styleId="Style24ptBoldUnderlineCenteredCharChar">
    <w:name w:val="Style 24 pt Bold Underline Centered Char Char"/>
    <w:rsid w:val="00E23E3B"/>
  </w:style>
  <w:style w:type="character" w:customStyle="1" w:styleId="TagCiteCharChar0">
    <w:name w:val="Tag / Cite Char Char"/>
    <w:rsid w:val="00E23E3B"/>
  </w:style>
  <w:style w:type="character" w:customStyle="1" w:styleId="drop">
    <w:name w:val="drop"/>
    <w:basedOn w:val="DefaultParagraphFont"/>
    <w:rsid w:val="00E23E3B"/>
  </w:style>
  <w:style w:type="character" w:customStyle="1" w:styleId="CardTextChar10">
    <w:name w:val="Card Text Char1"/>
    <w:rsid w:val="00E23E3B"/>
  </w:style>
  <w:style w:type="character" w:customStyle="1" w:styleId="CardTextUnderlinedCharChar">
    <w:name w:val="Card Text Underlined Char Char"/>
    <w:rsid w:val="00E23E3B"/>
  </w:style>
  <w:style w:type="character" w:customStyle="1" w:styleId="CardTagCharCharChar">
    <w:name w:val="Card Tag Char Char Char"/>
    <w:rsid w:val="00E23E3B"/>
  </w:style>
  <w:style w:type="character" w:customStyle="1" w:styleId="mainbody">
    <w:name w:val="mainbody"/>
    <w:basedOn w:val="DefaultParagraphFont"/>
    <w:rsid w:val="00E23E3B"/>
  </w:style>
  <w:style w:type="character" w:customStyle="1" w:styleId="UnderlineStyleChar2">
    <w:name w:val="Underline Style Char2"/>
    <w:rsid w:val="00E23E3B"/>
  </w:style>
  <w:style w:type="character" w:customStyle="1" w:styleId="t13">
    <w:name w:val="t13"/>
    <w:basedOn w:val="DefaultParagraphFont"/>
    <w:rsid w:val="00E23E3B"/>
  </w:style>
  <w:style w:type="character" w:customStyle="1" w:styleId="SmallFont7pt">
    <w:name w:val="Small Font (7 pt)"/>
    <w:qFormat/>
    <w:rsid w:val="00E23E3B"/>
  </w:style>
  <w:style w:type="character" w:customStyle="1" w:styleId="timestamp">
    <w:name w:val="timestamp"/>
    <w:basedOn w:val="DefaultParagraphFont"/>
    <w:rsid w:val="00E23E3B"/>
  </w:style>
  <w:style w:type="character" w:customStyle="1" w:styleId="CharChar17">
    <w:name w:val="Char Char17"/>
    <w:locked/>
    <w:rsid w:val="00E23E3B"/>
  </w:style>
  <w:style w:type="character" w:customStyle="1" w:styleId="ilspan">
    <w:name w:val="il_span"/>
    <w:basedOn w:val="DefaultParagraphFont"/>
    <w:rsid w:val="00E23E3B"/>
  </w:style>
  <w:style w:type="character" w:customStyle="1" w:styleId="leftidx1">
    <w:name w:val="leftidx1"/>
    <w:rsid w:val="00E23E3B"/>
  </w:style>
  <w:style w:type="character" w:customStyle="1" w:styleId="blue1">
    <w:name w:val="blue1"/>
    <w:rsid w:val="00E23E3B"/>
  </w:style>
  <w:style w:type="character" w:customStyle="1" w:styleId="author-link1">
    <w:name w:val="author-link1"/>
    <w:rsid w:val="00E23E3B"/>
  </w:style>
  <w:style w:type="character" w:customStyle="1" w:styleId="black1">
    <w:name w:val="black1"/>
    <w:rsid w:val="00E23E3B"/>
  </w:style>
  <w:style w:type="character" w:customStyle="1" w:styleId="StyleunderlinedCharBold">
    <w:name w:val="Style underlined Char + Bold"/>
    <w:rsid w:val="00E23E3B"/>
  </w:style>
  <w:style w:type="character" w:customStyle="1" w:styleId="CardUnderline0">
    <w:name w:val="Card Underline"/>
    <w:rsid w:val="00E23E3B"/>
  </w:style>
  <w:style w:type="character" w:customStyle="1" w:styleId="lingoregion">
    <w:name w:val="lingo_region"/>
    <w:basedOn w:val="DefaultParagraphFont"/>
    <w:rsid w:val="00E23E3B"/>
  </w:style>
  <w:style w:type="character" w:customStyle="1" w:styleId="cite1">
    <w:name w:val="%cite"/>
    <w:rsid w:val="00E23E3B"/>
  </w:style>
  <w:style w:type="character" w:customStyle="1" w:styleId="Emphasis21">
    <w:name w:val="%Emphasis2"/>
    <w:rsid w:val="00E23E3B"/>
  </w:style>
  <w:style w:type="character" w:customStyle="1" w:styleId="bodycontentlink">
    <w:name w:val="bodycontentlink"/>
    <w:basedOn w:val="DefaultParagraphFont"/>
    <w:rsid w:val="00E23E3B"/>
  </w:style>
  <w:style w:type="character" w:customStyle="1" w:styleId="AAAcite">
    <w:name w:val="AAAcite"/>
    <w:rsid w:val="00E23E3B"/>
  </w:style>
  <w:style w:type="character" w:customStyle="1" w:styleId="tmplheaderlink">
    <w:name w:val="tmplheaderlink"/>
    <w:rsid w:val="00E23E3B"/>
  </w:style>
  <w:style w:type="character" w:customStyle="1" w:styleId="SubtleEmphasis1">
    <w:name w:val="Subtle Emphasis1"/>
    <w:uiPriority w:val="19"/>
    <w:qFormat/>
    <w:rsid w:val="00E23E3B"/>
  </w:style>
  <w:style w:type="character" w:customStyle="1" w:styleId="FontStyle505">
    <w:name w:val="Font Style505"/>
    <w:basedOn w:val="DefaultParagraphFont"/>
    <w:uiPriority w:val="99"/>
    <w:rsid w:val="00E23E3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23E3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23E3B"/>
    <w:rPr>
      <w:b w:val="0"/>
      <w:bCs w:val="0"/>
      <w:sz w:val="24"/>
      <w:u w:val="single"/>
      <w:bdr w:val="none" w:sz="0" w:space="0" w:color="auto" w:frame="1"/>
    </w:rPr>
  </w:style>
  <w:style w:type="character" w:customStyle="1" w:styleId="Bodytext116">
    <w:name w:val="Body text (11)"/>
    <w:rsid w:val="00E23E3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23E3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23E3B"/>
  </w:style>
  <w:style w:type="character" w:customStyle="1" w:styleId="StyleStyleBoldUnderlineUnderlineapple-style-span6ptBoldK">
    <w:name w:val="Style Style Bold UnderlineUnderlineapple-style-span + 6 ptBoldK..."/>
    <w:basedOn w:val="DefaultParagraphFont"/>
    <w:rsid w:val="00E23E3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23E3B"/>
    <w:rPr>
      <w:u w:val="single"/>
      <w:bdr w:val="none" w:sz="0" w:space="0" w:color="auto" w:frame="1"/>
    </w:rPr>
  </w:style>
  <w:style w:type="character" w:customStyle="1" w:styleId="ColorfulGrid-Accent1Char">
    <w:name w:val="Colorful Grid - Accent 1 Char"/>
    <w:aliases w:val="quote Char"/>
    <w:uiPriority w:val="29"/>
    <w:locked/>
    <w:rsid w:val="00E23E3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23E3B"/>
    <w:rPr>
      <w:rFonts w:ascii="Verdana" w:hAnsi="Verdana" w:hint="default"/>
      <w:sz w:val="21"/>
      <w:szCs w:val="21"/>
      <w:u w:val="thick"/>
      <w:lang w:val="en-US" w:eastAsia="en-US" w:bidi="ar-SA"/>
    </w:rPr>
  </w:style>
  <w:style w:type="character" w:customStyle="1" w:styleId="role">
    <w:name w:val="role"/>
    <w:rsid w:val="00E23E3B"/>
  </w:style>
  <w:style w:type="character" w:customStyle="1" w:styleId="pagination0">
    <w:name w:val="pagination"/>
    <w:basedOn w:val="DefaultParagraphFont"/>
    <w:rsid w:val="00E23E3B"/>
  </w:style>
  <w:style w:type="character" w:customStyle="1" w:styleId="doi">
    <w:name w:val="doi"/>
    <w:basedOn w:val="DefaultParagraphFont"/>
    <w:rsid w:val="00E23E3B"/>
  </w:style>
  <w:style w:type="character" w:customStyle="1" w:styleId="bodycontents">
    <w:name w:val="bodycontents"/>
    <w:basedOn w:val="DefaultParagraphFont"/>
    <w:rsid w:val="00E23E3B"/>
  </w:style>
  <w:style w:type="character" w:customStyle="1" w:styleId="comma">
    <w:name w:val="comma"/>
    <w:basedOn w:val="DefaultParagraphFont"/>
    <w:rsid w:val="00E23E3B"/>
  </w:style>
  <w:style w:type="character" w:customStyle="1" w:styleId="pad5right">
    <w:name w:val="pad5right"/>
    <w:basedOn w:val="DefaultParagraphFont"/>
    <w:rsid w:val="00E23E3B"/>
  </w:style>
  <w:style w:type="character" w:customStyle="1" w:styleId="pnumber">
    <w:name w:val="pnumber"/>
    <w:rsid w:val="00E23E3B"/>
  </w:style>
  <w:style w:type="character" w:customStyle="1" w:styleId="ital">
    <w:name w:val="ital"/>
    <w:rsid w:val="00E23E3B"/>
  </w:style>
  <w:style w:type="character" w:customStyle="1" w:styleId="orgdiv">
    <w:name w:val="orgdiv"/>
    <w:rsid w:val="00E23E3B"/>
  </w:style>
  <w:style w:type="character" w:customStyle="1" w:styleId="orgname">
    <w:name w:val="orgname"/>
    <w:rsid w:val="00E23E3B"/>
  </w:style>
  <w:style w:type="character" w:customStyle="1" w:styleId="city">
    <w:name w:val="city"/>
    <w:rsid w:val="00E23E3B"/>
  </w:style>
  <w:style w:type="character" w:customStyle="1" w:styleId="state">
    <w:name w:val="state"/>
    <w:rsid w:val="00E23E3B"/>
  </w:style>
  <w:style w:type="character" w:customStyle="1" w:styleId="country">
    <w:name w:val="country"/>
    <w:rsid w:val="00E23E3B"/>
  </w:style>
  <w:style w:type="character" w:customStyle="1" w:styleId="readChar">
    <w:name w:val="read Char"/>
    <w:rsid w:val="00E23E3B"/>
    <w:rPr>
      <w:szCs w:val="22"/>
      <w:u w:val="single"/>
      <w:lang w:val="en-US" w:eastAsia="en-US" w:bidi="ar-SA"/>
    </w:rPr>
  </w:style>
  <w:style w:type="character" w:customStyle="1" w:styleId="divider">
    <w:name w:val="divider"/>
    <w:basedOn w:val="DefaultParagraphFont"/>
    <w:rsid w:val="00E23E3B"/>
  </w:style>
  <w:style w:type="character" w:customStyle="1" w:styleId="blogdate">
    <w:name w:val="blogdate"/>
    <w:basedOn w:val="DefaultParagraphFont"/>
    <w:rsid w:val="00E23E3B"/>
  </w:style>
  <w:style w:type="character" w:customStyle="1" w:styleId="ticker">
    <w:name w:val="ticker"/>
    <w:basedOn w:val="DefaultParagraphFont"/>
    <w:rsid w:val="00E23E3B"/>
  </w:style>
  <w:style w:type="character" w:customStyle="1" w:styleId="posted">
    <w:name w:val="posted"/>
    <w:basedOn w:val="DefaultParagraphFont"/>
    <w:rsid w:val="00E23E3B"/>
  </w:style>
  <w:style w:type="character" w:customStyle="1" w:styleId="time">
    <w:name w:val="time"/>
    <w:basedOn w:val="DefaultParagraphFont"/>
    <w:rsid w:val="00E23E3B"/>
  </w:style>
  <w:style w:type="character" w:customStyle="1" w:styleId="dot">
    <w:name w:val="dot"/>
    <w:basedOn w:val="DefaultParagraphFont"/>
    <w:rsid w:val="00E23E3B"/>
  </w:style>
  <w:style w:type="character" w:customStyle="1" w:styleId="hn-date">
    <w:name w:val="hn-date"/>
    <w:basedOn w:val="DefaultParagraphFont"/>
    <w:rsid w:val="00E23E3B"/>
  </w:style>
  <w:style w:type="character" w:customStyle="1" w:styleId="location">
    <w:name w:val="location"/>
    <w:basedOn w:val="DefaultParagraphFont"/>
    <w:rsid w:val="00E23E3B"/>
  </w:style>
  <w:style w:type="character" w:customStyle="1" w:styleId="dropcap-letter">
    <w:name w:val="dropcap-letter"/>
    <w:basedOn w:val="DefaultParagraphFont"/>
    <w:rsid w:val="00E23E3B"/>
  </w:style>
  <w:style w:type="character" w:customStyle="1" w:styleId="offscreen">
    <w:name w:val="offscreen"/>
    <w:basedOn w:val="DefaultParagraphFont"/>
    <w:rsid w:val="00E23E3B"/>
  </w:style>
  <w:style w:type="character" w:customStyle="1" w:styleId="linked-in">
    <w:name w:val="linked-in"/>
    <w:basedOn w:val="DefaultParagraphFont"/>
    <w:rsid w:val="00E23E3B"/>
  </w:style>
  <w:style w:type="character" w:customStyle="1" w:styleId="divs">
    <w:name w:val="divs"/>
    <w:basedOn w:val="DefaultParagraphFont"/>
    <w:rsid w:val="00E23E3B"/>
  </w:style>
  <w:style w:type="character" w:customStyle="1" w:styleId="CardUnderlineChar0">
    <w:name w:val="Card Underline Char"/>
    <w:locked/>
    <w:rsid w:val="00E23E3B"/>
    <w:rPr>
      <w:szCs w:val="24"/>
      <w:u w:val="single"/>
    </w:rPr>
  </w:style>
  <w:style w:type="character" w:customStyle="1" w:styleId="h4">
    <w:name w:val="h4"/>
    <w:rsid w:val="00E23E3B"/>
  </w:style>
  <w:style w:type="character" w:customStyle="1" w:styleId="Date2">
    <w:name w:val="Date2"/>
    <w:rsid w:val="00E23E3B"/>
  </w:style>
  <w:style w:type="character" w:customStyle="1" w:styleId="entry-title">
    <w:name w:val="entry-title"/>
    <w:basedOn w:val="DefaultParagraphFont"/>
    <w:rsid w:val="00E23E3B"/>
  </w:style>
  <w:style w:type="character" w:customStyle="1" w:styleId="postheader">
    <w:name w:val="postheader"/>
    <w:basedOn w:val="DefaultParagraphFont"/>
    <w:rsid w:val="00E23E3B"/>
  </w:style>
  <w:style w:type="character" w:customStyle="1" w:styleId="StyleLatinBaskervilleUnderline">
    <w:name w:val="Style (Latin) Baskerville Underline"/>
    <w:rsid w:val="00E23E3B"/>
    <w:rPr>
      <w:rFonts w:ascii="Baskerville" w:hAnsi="Baskerville" w:hint="default"/>
      <w:sz w:val="26"/>
      <w:u w:val="single"/>
    </w:rPr>
  </w:style>
  <w:style w:type="character" w:customStyle="1" w:styleId="StyleStyleUnderline411pt">
    <w:name w:val="Style Style Underline4 + 11 pt"/>
    <w:basedOn w:val="DefaultParagraphFont"/>
    <w:rsid w:val="00E23E3B"/>
    <w:rPr>
      <w:sz w:val="20"/>
      <w:u w:val="single"/>
    </w:rPr>
  </w:style>
  <w:style w:type="character" w:customStyle="1" w:styleId="StyleStyleUnderline411ptBold">
    <w:name w:val="Style Style Underline4 + 11 pt Bold"/>
    <w:basedOn w:val="DefaultParagraphFont"/>
    <w:rsid w:val="00E23E3B"/>
    <w:rPr>
      <w:b/>
      <w:bCs/>
      <w:sz w:val="20"/>
      <w:u w:val="single"/>
    </w:rPr>
  </w:style>
  <w:style w:type="character" w:customStyle="1" w:styleId="StyleStyleUnderline311pt">
    <w:name w:val="Style Style Underline3 + 11 pt"/>
    <w:basedOn w:val="DefaultParagraphFont"/>
    <w:rsid w:val="00E23E3B"/>
    <w:rPr>
      <w:sz w:val="20"/>
      <w:u w:val="single"/>
    </w:rPr>
  </w:style>
  <w:style w:type="character" w:customStyle="1" w:styleId="StyleStyleUnderline311ptBold">
    <w:name w:val="Style Style Underline3 + 11 pt Bold"/>
    <w:basedOn w:val="DefaultParagraphFont"/>
    <w:rsid w:val="00E23E3B"/>
    <w:rPr>
      <w:b/>
      <w:bCs/>
      <w:sz w:val="20"/>
      <w:u w:val="single"/>
    </w:rPr>
  </w:style>
  <w:style w:type="character" w:customStyle="1" w:styleId="dropcap1">
    <w:name w:val="dropcap1"/>
    <w:rsid w:val="00E23E3B"/>
  </w:style>
  <w:style w:type="character" w:customStyle="1" w:styleId="HighlightedUnderlineEmphasis">
    <w:name w:val="Highlighted Underline Emphasis"/>
    <w:rsid w:val="00E23E3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23E3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23E3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23E3B"/>
    <w:rPr>
      <w:rFonts w:ascii="Georgia" w:hAnsi="Georgia" w:hint="default"/>
      <w:u w:val="single"/>
    </w:rPr>
  </w:style>
  <w:style w:type="character" w:customStyle="1" w:styleId="StyleGeorgia12ptThickunderline">
    <w:name w:val="Style Georgia 12 pt Thick underline"/>
    <w:basedOn w:val="DefaultParagraphFont"/>
    <w:rsid w:val="00E23E3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23E3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23E3B"/>
    <w:rPr>
      <w:b w:val="0"/>
      <w:bCs w:val="0"/>
      <w:sz w:val="22"/>
      <w:u w:val="single"/>
      <w:bdr w:val="none" w:sz="0" w:space="0" w:color="auto" w:frame="1"/>
    </w:rPr>
  </w:style>
  <w:style w:type="character" w:customStyle="1" w:styleId="maintitle">
    <w:name w:val="maintitle"/>
    <w:basedOn w:val="DefaultParagraphFont"/>
    <w:rsid w:val="00E23E3B"/>
  </w:style>
  <w:style w:type="character" w:customStyle="1" w:styleId="cit-title">
    <w:name w:val="cit-title"/>
    <w:basedOn w:val="DefaultParagraphFont"/>
    <w:rsid w:val="00E23E3B"/>
  </w:style>
  <w:style w:type="character" w:customStyle="1" w:styleId="volume">
    <w:name w:val="volume"/>
    <w:basedOn w:val="DefaultParagraphFont"/>
    <w:rsid w:val="00E23E3B"/>
  </w:style>
  <w:style w:type="character" w:customStyle="1" w:styleId="z3988">
    <w:name w:val="z3988"/>
    <w:basedOn w:val="DefaultParagraphFont"/>
    <w:rsid w:val="00E23E3B"/>
  </w:style>
  <w:style w:type="character" w:customStyle="1" w:styleId="freeaccess">
    <w:name w:val="freeaccess"/>
    <w:basedOn w:val="DefaultParagraphFont"/>
    <w:rsid w:val="00E23E3B"/>
  </w:style>
  <w:style w:type="character" w:customStyle="1" w:styleId="person-name">
    <w:name w:val="person-name"/>
    <w:basedOn w:val="DefaultParagraphFont"/>
    <w:rsid w:val="00E23E3B"/>
  </w:style>
  <w:style w:type="character" w:customStyle="1" w:styleId="articoloinside">
    <w:name w:val="articolo_inside"/>
    <w:rsid w:val="00E23E3B"/>
  </w:style>
  <w:style w:type="character" w:customStyle="1" w:styleId="job">
    <w:name w:val="job"/>
    <w:basedOn w:val="DefaultParagraphFont"/>
    <w:rsid w:val="00E23E3B"/>
  </w:style>
  <w:style w:type="character" w:customStyle="1" w:styleId="company">
    <w:name w:val="company"/>
    <w:basedOn w:val="DefaultParagraphFont"/>
    <w:rsid w:val="00E23E3B"/>
  </w:style>
  <w:style w:type="character" w:customStyle="1" w:styleId="publisher">
    <w:name w:val="publisher"/>
    <w:basedOn w:val="DefaultParagraphFont"/>
    <w:rsid w:val="00E23E3B"/>
  </w:style>
  <w:style w:type="character" w:customStyle="1" w:styleId="pubyear">
    <w:name w:val="pubyear"/>
    <w:basedOn w:val="DefaultParagraphFont"/>
    <w:rsid w:val="00E23E3B"/>
  </w:style>
  <w:style w:type="character" w:customStyle="1" w:styleId="pubcity">
    <w:name w:val="pubcity"/>
    <w:basedOn w:val="DefaultParagraphFont"/>
    <w:rsid w:val="00E23E3B"/>
  </w:style>
  <w:style w:type="character" w:customStyle="1" w:styleId="ecdate">
    <w:name w:val="ec_date"/>
    <w:basedOn w:val="DefaultParagraphFont"/>
    <w:rsid w:val="00E23E3B"/>
    <w:rPr>
      <w:rFonts w:ascii="Verdana" w:hAnsi="Verdana" w:hint="default"/>
      <w:sz w:val="20"/>
      <w:szCs w:val="20"/>
      <w:shd w:val="clear" w:color="auto" w:fill="FFFFFF"/>
    </w:rPr>
  </w:style>
  <w:style w:type="character" w:customStyle="1" w:styleId="articletext0">
    <w:name w:val="article_text"/>
    <w:basedOn w:val="DefaultParagraphFont"/>
    <w:rsid w:val="00E23E3B"/>
  </w:style>
  <w:style w:type="character" w:customStyle="1" w:styleId="hittermhilite">
    <w:name w:val="hittermhilite"/>
    <w:basedOn w:val="DefaultParagraphFont"/>
    <w:rsid w:val="00E23E3B"/>
  </w:style>
  <w:style w:type="character" w:customStyle="1" w:styleId="articleheadline">
    <w:name w:val="articleheadline"/>
    <w:basedOn w:val="DefaultParagraphFont"/>
    <w:rsid w:val="00E23E3B"/>
  </w:style>
  <w:style w:type="character" w:customStyle="1" w:styleId="u-byline">
    <w:name w:val="u-byline"/>
    <w:basedOn w:val="DefaultParagraphFont"/>
    <w:rsid w:val="00E23E3B"/>
  </w:style>
  <w:style w:type="character" w:customStyle="1" w:styleId="articlebya">
    <w:name w:val="articleby_a"/>
    <w:basedOn w:val="DefaultParagraphFont"/>
    <w:rsid w:val="00E23E3B"/>
  </w:style>
  <w:style w:type="character" w:customStyle="1" w:styleId="popupwinby">
    <w:name w:val="popupwinby"/>
    <w:basedOn w:val="DefaultParagraphFont"/>
    <w:rsid w:val="00E23E3B"/>
  </w:style>
  <w:style w:type="character" w:customStyle="1" w:styleId="storyheader">
    <w:name w:val="storyheader"/>
    <w:basedOn w:val="DefaultParagraphFont"/>
    <w:rsid w:val="00E23E3B"/>
  </w:style>
  <w:style w:type="character" w:customStyle="1" w:styleId="marron">
    <w:name w:val="marron"/>
    <w:basedOn w:val="DefaultParagraphFont"/>
    <w:rsid w:val="00E23E3B"/>
  </w:style>
  <w:style w:type="character" w:customStyle="1" w:styleId="StyleNormalWeb10ptChar">
    <w:name w:val="Style Normal (Web) + 10 pt Char"/>
    <w:basedOn w:val="DefaultParagraphFont"/>
    <w:rsid w:val="00E23E3B"/>
    <w:rPr>
      <w:szCs w:val="24"/>
      <w:lang w:val="en-US" w:eastAsia="en-US" w:bidi="ar-SA"/>
    </w:rPr>
  </w:style>
  <w:style w:type="character" w:customStyle="1" w:styleId="Style3CharChar">
    <w:name w:val="Style3 Char Char"/>
    <w:basedOn w:val="DefaultParagraphFont"/>
    <w:rsid w:val="00E23E3B"/>
    <w:rPr>
      <w:rFonts w:ascii="Arial Narrow" w:hAnsi="Arial Narrow" w:hint="default"/>
      <w:b/>
      <w:bCs w:val="0"/>
      <w:sz w:val="22"/>
      <w:szCs w:val="24"/>
      <w:lang w:val="en-US" w:eastAsia="en-US" w:bidi="ar-SA"/>
    </w:rPr>
  </w:style>
  <w:style w:type="character" w:customStyle="1" w:styleId="NormalChar0">
    <w:name w:val="Normal Char"/>
    <w:basedOn w:val="DefaultParagraphFont"/>
    <w:rsid w:val="00E23E3B"/>
    <w:rPr>
      <w:lang w:eastAsia="en-US"/>
    </w:rPr>
  </w:style>
  <w:style w:type="character" w:customStyle="1" w:styleId="BoldUnderlineChar4">
    <w:name w:val="Bold + Underline Char"/>
    <w:basedOn w:val="DefaultParagraphFont"/>
    <w:rsid w:val="00E23E3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23E3B"/>
  </w:style>
  <w:style w:type="character" w:customStyle="1" w:styleId="CharacterStyle7">
    <w:name w:val="Character Style 7"/>
    <w:rsid w:val="00E23E3B"/>
    <w:rPr>
      <w:rFonts w:ascii="Arial Narrow" w:hAnsi="Arial Narrow" w:cs="Arial Narrow" w:hint="default"/>
      <w:sz w:val="20"/>
      <w:szCs w:val="20"/>
      <w:u w:val="single"/>
    </w:rPr>
  </w:style>
  <w:style w:type="character" w:customStyle="1" w:styleId="StyleStyle4Char">
    <w:name w:val="Style Style4 + Char"/>
    <w:basedOn w:val="DefaultParagraphFont"/>
    <w:rsid w:val="00E23E3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23E3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23E3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23E3B"/>
    <w:rPr>
      <w:rFonts w:ascii="Garamond" w:hAnsi="Garamond" w:hint="default"/>
      <w:sz w:val="16"/>
    </w:rPr>
  </w:style>
  <w:style w:type="character" w:customStyle="1" w:styleId="UnderlineCard0">
    <w:name w:val="Underline Card"/>
    <w:uiPriority w:val="6"/>
    <w:qFormat/>
    <w:rsid w:val="00E23E3B"/>
    <w:rPr>
      <w:rFonts w:ascii="Arial" w:hAnsi="Arial" w:cs="Arial" w:hint="default"/>
      <w:b w:val="0"/>
      <w:bCs/>
      <w:sz w:val="20"/>
      <w:u w:val="single"/>
    </w:rPr>
  </w:style>
  <w:style w:type="character" w:customStyle="1" w:styleId="underlining0">
    <w:name w:val="underlining"/>
    <w:rsid w:val="00E23E3B"/>
  </w:style>
  <w:style w:type="character" w:customStyle="1" w:styleId="btitle">
    <w:name w:val="btitle"/>
    <w:rsid w:val="00E23E3B"/>
  </w:style>
  <w:style w:type="character" w:customStyle="1" w:styleId="green">
    <w:name w:val="green"/>
    <w:rsid w:val="00E23E3B"/>
  </w:style>
  <w:style w:type="character" w:customStyle="1" w:styleId="BodyText32">
    <w:name w:val="Body Text3"/>
    <w:rsid w:val="00E23E3B"/>
  </w:style>
  <w:style w:type="character" w:customStyle="1" w:styleId="BodytextBold">
    <w:name w:val="Body text + Bold"/>
    <w:rsid w:val="00E23E3B"/>
  </w:style>
  <w:style w:type="character" w:customStyle="1" w:styleId="Bodytext6pt">
    <w:name w:val="Body text + 6 pt"/>
    <w:rsid w:val="00E23E3B"/>
  </w:style>
  <w:style w:type="character" w:customStyle="1" w:styleId="BodytextItalic1">
    <w:name w:val="Body text + Italic1"/>
    <w:aliases w:val="Spacing 0 pt1"/>
    <w:uiPriority w:val="99"/>
    <w:rsid w:val="00E23E3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23E3B"/>
    <w:rPr>
      <w:rFonts w:ascii="Georgia" w:hAnsi="Georgia" w:cs="Calibri" w:hint="default"/>
    </w:rPr>
  </w:style>
  <w:style w:type="character" w:customStyle="1" w:styleId="created">
    <w:name w:val="created"/>
    <w:basedOn w:val="DefaultParagraphFont"/>
    <w:rsid w:val="00E23E3B"/>
  </w:style>
  <w:style w:type="character" w:customStyle="1" w:styleId="StyleAsianMSMinchoBold">
    <w:name w:val="Style (Asian) MS Mincho Bold"/>
    <w:rsid w:val="00E23E3B"/>
    <w:rPr>
      <w:rFonts w:ascii="Times New Roman" w:eastAsia="MS Mincho" w:hAnsi="Times New Roman" w:cs="Times New Roman" w:hint="default"/>
      <w:b/>
      <w:bCs/>
      <w:u w:val="thick"/>
    </w:rPr>
  </w:style>
  <w:style w:type="character" w:customStyle="1" w:styleId="StyleAsianMSMincho">
    <w:name w:val="Style (Asian) MS Mincho"/>
    <w:rsid w:val="00E23E3B"/>
    <w:rPr>
      <w:rFonts w:ascii="Times New Roman" w:eastAsia="MS Mincho" w:hAnsi="Times New Roman" w:cs="Times New Roman" w:hint="default"/>
      <w:u w:val="thick"/>
    </w:rPr>
  </w:style>
  <w:style w:type="character" w:customStyle="1" w:styleId="crosslinkpopup">
    <w:name w:val="crosslinkpopup"/>
    <w:rsid w:val="00E23E3B"/>
  </w:style>
  <w:style w:type="character" w:customStyle="1" w:styleId="CardCharChar1">
    <w:name w:val="Card Char Char1"/>
    <w:rsid w:val="00E23E3B"/>
    <w:rPr>
      <w:b/>
      <w:bCs/>
      <w:sz w:val="28"/>
      <w:szCs w:val="28"/>
    </w:rPr>
  </w:style>
  <w:style w:type="character" w:customStyle="1" w:styleId="CharacterStyle3">
    <w:name w:val="Character Style 3"/>
    <w:rsid w:val="00E23E3B"/>
    <w:rPr>
      <w:sz w:val="18"/>
      <w:szCs w:val="18"/>
    </w:rPr>
  </w:style>
  <w:style w:type="character" w:customStyle="1" w:styleId="UnderlineBoldChar">
    <w:name w:val="Underline Bold Char"/>
    <w:locked/>
    <w:rsid w:val="00E23E3B"/>
    <w:rPr>
      <w:rFonts w:ascii="Times New Roman" w:eastAsia="Times New Roman" w:hAnsi="Times New Roman" w:cs="Calibri" w:hint="default"/>
      <w:b/>
      <w:bCs w:val="0"/>
      <w:sz w:val="24"/>
      <w:szCs w:val="20"/>
      <w:u w:val="single"/>
    </w:rPr>
  </w:style>
  <w:style w:type="character" w:customStyle="1" w:styleId="underlineCharChar0">
    <w:name w:val="underline Char Char"/>
    <w:rsid w:val="00E23E3B"/>
    <w:rPr>
      <w:rFonts w:ascii="Arial Narrow" w:eastAsia="Times New Roman" w:hAnsi="Arial Narrow" w:cs="Calibri" w:hint="default"/>
      <w:sz w:val="24"/>
      <w:u w:val="single"/>
    </w:rPr>
  </w:style>
  <w:style w:type="character" w:customStyle="1" w:styleId="newsstorytitle">
    <w:name w:val="news_story_title"/>
    <w:rsid w:val="00E23E3B"/>
  </w:style>
  <w:style w:type="character" w:customStyle="1" w:styleId="yqlink">
    <w:name w:val="yqlink"/>
    <w:rsid w:val="00E23E3B"/>
  </w:style>
  <w:style w:type="character" w:customStyle="1" w:styleId="clbody">
    <w:name w:val="clbody"/>
    <w:rsid w:val="00E23E3B"/>
  </w:style>
  <w:style w:type="character" w:customStyle="1" w:styleId="Boxing">
    <w:name w:val="Boxing"/>
    <w:rsid w:val="00E23E3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23E3B"/>
  </w:style>
  <w:style w:type="character" w:customStyle="1" w:styleId="boldandunderlinecharcharcharcharcharcharcharcharcharcharcharcharcharcharcharchar0">
    <w:name w:val="boldandunderlinecharcharcharcharcharcharcharcharcharcharcharcharcharcharcharchar"/>
    <w:rsid w:val="00E23E3B"/>
  </w:style>
  <w:style w:type="character" w:customStyle="1" w:styleId="underlinecharcharcharcharcharcharcharcharcharcharcharcharcharchar0">
    <w:name w:val="underlinecharcharcharcharcharcharcharcharcharcharcharcharcharchar"/>
    <w:rsid w:val="00E23E3B"/>
  </w:style>
  <w:style w:type="character" w:customStyle="1" w:styleId="CharCharCharCharCharChar1Char">
    <w:name w:val="Char Char Char Char Char Char1 Char"/>
    <w:rsid w:val="00E23E3B"/>
    <w:rPr>
      <w:rFonts w:ascii="Times New Roman" w:eastAsia="Times New Roman" w:hAnsi="Times New Roman" w:cs="Times New Roman" w:hint="default"/>
      <w:b/>
      <w:bCs w:val="0"/>
      <w:sz w:val="24"/>
      <w:szCs w:val="24"/>
    </w:rPr>
  </w:style>
  <w:style w:type="character" w:customStyle="1" w:styleId="Taggin-New">
    <w:name w:val="Taggin - New"/>
    <w:rsid w:val="00E23E3B"/>
    <w:rPr>
      <w:rFonts w:ascii="Arial Narrow" w:hAnsi="Arial Narrow" w:hint="default"/>
      <w:b/>
      <w:bCs w:val="0"/>
      <w:sz w:val="22"/>
    </w:rPr>
  </w:style>
  <w:style w:type="character" w:customStyle="1" w:styleId="emphasis22">
    <w:name w:val="emphasis2"/>
    <w:rsid w:val="00E23E3B"/>
  </w:style>
  <w:style w:type="character" w:customStyle="1" w:styleId="citechar1">
    <w:name w:val="citechar"/>
    <w:rsid w:val="00E23E3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23E3B"/>
    <w:rPr>
      <w:sz w:val="24"/>
      <w:szCs w:val="24"/>
      <w:lang w:val="en-US" w:eastAsia="en-US" w:bidi="ar-SA"/>
    </w:rPr>
  </w:style>
  <w:style w:type="character" w:customStyle="1" w:styleId="NewTag">
    <w:name w:val="NewTag"/>
    <w:uiPriority w:val="1"/>
    <w:qFormat/>
    <w:rsid w:val="00E23E3B"/>
    <w:rPr>
      <w:rFonts w:ascii="Georgia" w:hAnsi="Georgia" w:hint="default"/>
      <w:b/>
      <w:bCs w:val="0"/>
      <w:sz w:val="24"/>
    </w:rPr>
  </w:style>
  <w:style w:type="character" w:customStyle="1" w:styleId="searchtools-record-title">
    <w:name w:val="searchtools-record-title"/>
    <w:basedOn w:val="DefaultParagraphFont"/>
    <w:rsid w:val="00E23E3B"/>
  </w:style>
  <w:style w:type="character" w:customStyle="1" w:styleId="HighlightedUnderline0">
    <w:name w:val="Highlighted Underline"/>
    <w:basedOn w:val="DefaultParagraphFont"/>
    <w:uiPriority w:val="1"/>
    <w:qFormat/>
    <w:rsid w:val="00E23E3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23E3B"/>
  </w:style>
  <w:style w:type="character" w:customStyle="1" w:styleId="flourish">
    <w:name w:val="flourish"/>
    <w:rsid w:val="00E23E3B"/>
  </w:style>
  <w:style w:type="character" w:customStyle="1" w:styleId="style150">
    <w:name w:val="style150"/>
    <w:rsid w:val="00E23E3B"/>
  </w:style>
  <w:style w:type="character" w:customStyle="1" w:styleId="head">
    <w:name w:val="head"/>
    <w:rsid w:val="00E23E3B"/>
  </w:style>
  <w:style w:type="character" w:customStyle="1" w:styleId="first-letter">
    <w:name w:val="first-letter"/>
    <w:rsid w:val="00E23E3B"/>
  </w:style>
  <w:style w:type="character" w:customStyle="1" w:styleId="focusparagraph">
    <w:name w:val="focusparagraph"/>
    <w:rsid w:val="00E23E3B"/>
  </w:style>
  <w:style w:type="character" w:customStyle="1" w:styleId="StyleUnderlineCharChar111pt">
    <w:name w:val="Style Underline Char Char1 + 11 pt"/>
    <w:rsid w:val="00E23E3B"/>
    <w:rPr>
      <w:rFonts w:ascii="Times New Roman" w:hAnsi="Times New Roman" w:cs="Times New Roman" w:hint="default"/>
      <w:sz w:val="20"/>
      <w:u w:val="single"/>
      <w:lang w:val="en-US" w:eastAsia="en-US" w:bidi="ar-SA"/>
    </w:rPr>
  </w:style>
  <w:style w:type="character" w:customStyle="1" w:styleId="CharChar31">
    <w:name w:val="Char Char31"/>
    <w:rsid w:val="00E23E3B"/>
    <w:rPr>
      <w:rFonts w:ascii="Arial" w:hAnsi="Arial" w:cs="Arial" w:hint="default"/>
      <w:b/>
      <w:bCs/>
      <w:szCs w:val="32"/>
      <w:lang w:val="en-US" w:eastAsia="en-US" w:bidi="ar-SA"/>
    </w:rPr>
  </w:style>
  <w:style w:type="character" w:customStyle="1" w:styleId="citationgenerated">
    <w:name w:val="citation generated"/>
    <w:rsid w:val="00E23E3B"/>
  </w:style>
  <w:style w:type="character" w:customStyle="1" w:styleId="commentstext0">
    <w:name w:val="comments_text"/>
    <w:uiPriority w:val="99"/>
    <w:rsid w:val="00E23E3B"/>
    <w:rPr>
      <w:rFonts w:ascii="Times New Roman" w:hAnsi="Times New Roman" w:cs="Times New Roman" w:hint="default"/>
    </w:rPr>
  </w:style>
  <w:style w:type="character" w:customStyle="1" w:styleId="FontStyle29">
    <w:name w:val="Font Style29"/>
    <w:uiPriority w:val="99"/>
    <w:rsid w:val="00E23E3B"/>
    <w:rPr>
      <w:rFonts w:ascii="Arial" w:hAnsi="Arial" w:cs="Arial" w:hint="default"/>
      <w:sz w:val="14"/>
      <w:szCs w:val="14"/>
    </w:rPr>
  </w:style>
  <w:style w:type="character" w:customStyle="1" w:styleId="A8">
    <w:name w:val="A8"/>
    <w:rsid w:val="00E23E3B"/>
    <w:rPr>
      <w:color w:val="000000"/>
      <w:sz w:val="12"/>
      <w:szCs w:val="12"/>
    </w:rPr>
  </w:style>
  <w:style w:type="character" w:customStyle="1" w:styleId="apturelink">
    <w:name w:val="apturelink"/>
    <w:rsid w:val="00E23E3B"/>
  </w:style>
  <w:style w:type="character" w:customStyle="1" w:styleId="apturelinkicon">
    <w:name w:val="apturelinkicon"/>
    <w:rsid w:val="00E23E3B"/>
  </w:style>
  <w:style w:type="character" w:customStyle="1" w:styleId="titletxt">
    <w:name w:val="titletxt"/>
    <w:rsid w:val="00E23E3B"/>
  </w:style>
  <w:style w:type="character" w:customStyle="1" w:styleId="colbcopy">
    <w:name w:val="colbcopy"/>
    <w:rsid w:val="00E23E3B"/>
  </w:style>
  <w:style w:type="character" w:customStyle="1" w:styleId="hcard">
    <w:name w:val="hcard"/>
    <w:rsid w:val="00E23E3B"/>
  </w:style>
  <w:style w:type="character" w:customStyle="1" w:styleId="Qualified">
    <w:name w:val="Qualified"/>
    <w:rsid w:val="00E23E3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23E3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23E3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23E3B"/>
    <w:rPr>
      <w:rFonts w:ascii="Arial" w:eastAsia="Times New Roman" w:hAnsi="Arial" w:cs="Arial" w:hint="default"/>
      <w:b/>
      <w:bCs/>
      <w:kern w:val="32"/>
      <w:sz w:val="28"/>
      <w:szCs w:val="32"/>
    </w:rPr>
  </w:style>
  <w:style w:type="character" w:customStyle="1" w:styleId="columntexthead">
    <w:name w:val="columntexthead"/>
    <w:rsid w:val="00E23E3B"/>
  </w:style>
  <w:style w:type="character" w:customStyle="1" w:styleId="instruction">
    <w:name w:val="instruction"/>
    <w:rsid w:val="00E23E3B"/>
  </w:style>
  <w:style w:type="character" w:customStyle="1" w:styleId="listpipe">
    <w:name w:val="listpipe"/>
    <w:rsid w:val="00E23E3B"/>
  </w:style>
  <w:style w:type="character" w:customStyle="1" w:styleId="imagelink">
    <w:name w:val="imagelink"/>
    <w:rsid w:val="00E23E3B"/>
  </w:style>
  <w:style w:type="character" w:customStyle="1" w:styleId="leadin">
    <w:name w:val="leadin"/>
    <w:rsid w:val="00E23E3B"/>
  </w:style>
  <w:style w:type="character" w:customStyle="1" w:styleId="A4">
    <w:name w:val="A4"/>
    <w:rsid w:val="00E23E3B"/>
    <w:rPr>
      <w:rFonts w:ascii="Baskerville" w:hAnsi="Baskerville" w:cs="Baskerville" w:hint="default"/>
      <w:b/>
      <w:bCs/>
      <w:color w:val="000000"/>
      <w:sz w:val="22"/>
      <w:szCs w:val="22"/>
    </w:rPr>
  </w:style>
  <w:style w:type="character" w:customStyle="1" w:styleId="noticiabyline">
    <w:name w:val="noticia_byline"/>
    <w:rsid w:val="00E23E3B"/>
  </w:style>
  <w:style w:type="character" w:customStyle="1" w:styleId="sep">
    <w:name w:val="sep"/>
    <w:rsid w:val="00E23E3B"/>
  </w:style>
  <w:style w:type="character" w:customStyle="1" w:styleId="rightnowyahoo">
    <w:name w:val="right_now_yahoo"/>
    <w:rsid w:val="00E23E3B"/>
  </w:style>
  <w:style w:type="character" w:customStyle="1" w:styleId="submittedmeta">
    <w:name w:val="submitted meta"/>
    <w:rsid w:val="00E23E3B"/>
  </w:style>
  <w:style w:type="character" w:customStyle="1" w:styleId="A10">
    <w:name w:val="A10"/>
    <w:rsid w:val="00E23E3B"/>
    <w:rPr>
      <w:color w:val="000000"/>
      <w:sz w:val="12"/>
      <w:szCs w:val="12"/>
    </w:rPr>
  </w:style>
  <w:style w:type="character" w:customStyle="1" w:styleId="AAAunderline">
    <w:name w:val="AAAunderline"/>
    <w:qFormat/>
    <w:rsid w:val="00E23E3B"/>
    <w:rPr>
      <w:b/>
      <w:bCs w:val="0"/>
      <w:u w:val="single"/>
    </w:rPr>
  </w:style>
  <w:style w:type="character" w:customStyle="1" w:styleId="IndexHeaderChar">
    <w:name w:val="Index Header Char"/>
    <w:rsid w:val="00E23E3B"/>
    <w:rPr>
      <w:rFonts w:ascii="Times New Roman" w:eastAsia="Times New Roman" w:hAnsi="Times New Roman" w:cs="Times New Roman" w:hint="default"/>
      <w:b/>
      <w:bCs/>
      <w:sz w:val="36"/>
    </w:rPr>
  </w:style>
  <w:style w:type="character" w:customStyle="1" w:styleId="StyleHeading310ptChar">
    <w:name w:val="Style Heading 3 + 10 pt Char"/>
    <w:rsid w:val="00E23E3B"/>
    <w:rPr>
      <w:rFonts w:ascii="Times New Roman" w:eastAsia="Times New Roman" w:hAnsi="Times New Roman" w:cs="Arial" w:hint="default"/>
      <w:b/>
      <w:bCs/>
      <w:sz w:val="26"/>
      <w:szCs w:val="26"/>
    </w:rPr>
  </w:style>
  <w:style w:type="character" w:customStyle="1" w:styleId="BoldUnderlineChar10">
    <w:name w:val="BoldUnderline Char1"/>
    <w:rsid w:val="00E23E3B"/>
    <w:rPr>
      <w:b/>
      <w:bCs w:val="0"/>
      <w:sz w:val="22"/>
      <w:szCs w:val="24"/>
      <w:u w:val="single"/>
      <w:lang w:val="en-US" w:eastAsia="en-US" w:bidi="ar-SA"/>
    </w:rPr>
  </w:style>
  <w:style w:type="character" w:customStyle="1" w:styleId="iagsheaderlarge">
    <w:name w:val="iags_header_large"/>
    <w:rsid w:val="00E23E3B"/>
  </w:style>
  <w:style w:type="character" w:customStyle="1" w:styleId="style12char0">
    <w:name w:val="style12char"/>
    <w:rsid w:val="00E23E3B"/>
  </w:style>
  <w:style w:type="character" w:customStyle="1" w:styleId="charchar2">
    <w:name w:val="charchar2"/>
    <w:rsid w:val="00E23E3B"/>
  </w:style>
  <w:style w:type="character" w:customStyle="1" w:styleId="style11char0">
    <w:name w:val="style11char"/>
    <w:rsid w:val="00E23E3B"/>
  </w:style>
  <w:style w:type="character" w:customStyle="1" w:styleId="boldunderlineCharChar0">
    <w:name w:val="boldunderline Char Char"/>
    <w:rsid w:val="00E23E3B"/>
    <w:rPr>
      <w:b/>
      <w:bCs w:val="0"/>
      <w:sz w:val="22"/>
      <w:szCs w:val="24"/>
      <w:u w:val="single"/>
      <w:lang w:val="en-US" w:eastAsia="en-US" w:bidi="ar-SA"/>
    </w:rPr>
  </w:style>
  <w:style w:type="character" w:customStyle="1" w:styleId="eudoraheader">
    <w:name w:val="eudoraheader"/>
    <w:rsid w:val="00E23E3B"/>
  </w:style>
  <w:style w:type="character" w:customStyle="1" w:styleId="emailstyle26">
    <w:name w:val="emailstyle26"/>
    <w:rsid w:val="00E23E3B"/>
  </w:style>
  <w:style w:type="character" w:customStyle="1" w:styleId="newstitle1">
    <w:name w:val="newstitle1"/>
    <w:rsid w:val="00E23E3B"/>
  </w:style>
  <w:style w:type="character" w:customStyle="1" w:styleId="dateline">
    <w:name w:val="dateline"/>
    <w:rsid w:val="00E23E3B"/>
  </w:style>
  <w:style w:type="character" w:customStyle="1" w:styleId="sendtofriend">
    <w:name w:val="sendtofriend"/>
    <w:rsid w:val="00E23E3B"/>
  </w:style>
  <w:style w:type="character" w:customStyle="1" w:styleId="pagetype">
    <w:name w:val="pagetype"/>
    <w:rsid w:val="00E23E3B"/>
  </w:style>
  <w:style w:type="character" w:customStyle="1" w:styleId="byl">
    <w:name w:val="byl"/>
    <w:rsid w:val="00E23E3B"/>
  </w:style>
  <w:style w:type="character" w:customStyle="1" w:styleId="byd">
    <w:name w:val="byd"/>
    <w:rsid w:val="00E23E3B"/>
  </w:style>
  <w:style w:type="character" w:customStyle="1" w:styleId="underliningchar0">
    <w:name w:val="underliningchar"/>
    <w:rsid w:val="00E23E3B"/>
  </w:style>
  <w:style w:type="character" w:customStyle="1" w:styleId="adtext124">
    <w:name w:val="adtext124"/>
    <w:rsid w:val="00E23E3B"/>
    <w:rPr>
      <w:vanish/>
      <w:webHidden w:val="0"/>
      <w:color w:val="999999"/>
      <w:sz w:val="12"/>
      <w:szCs w:val="12"/>
      <w:specVanish/>
    </w:rPr>
  </w:style>
  <w:style w:type="character" w:customStyle="1" w:styleId="CardsFont8ptChar">
    <w:name w:val="Cards + Font: 8 pt Char"/>
    <w:rsid w:val="00E23E3B"/>
    <w:rPr>
      <w:sz w:val="16"/>
    </w:rPr>
  </w:style>
  <w:style w:type="character" w:customStyle="1" w:styleId="TagLineCharChar">
    <w:name w:val="Tag Line Char Char"/>
    <w:rsid w:val="00E23E3B"/>
    <w:rPr>
      <w:rFonts w:ascii="Arial" w:hAnsi="Arial" w:cs="Arial" w:hint="default"/>
      <w:b/>
      <w:bCs/>
      <w:iCs/>
      <w:sz w:val="24"/>
      <w:szCs w:val="28"/>
      <w:lang w:val="en-US" w:eastAsia="en-US" w:bidi="ar-SA"/>
    </w:rPr>
  </w:style>
  <w:style w:type="character" w:customStyle="1" w:styleId="articlecommentcount">
    <w:name w:val="article_comment_count"/>
    <w:rsid w:val="00E23E3B"/>
  </w:style>
  <w:style w:type="character" w:customStyle="1" w:styleId="articlerecommendcount">
    <w:name w:val="article_recommend_count"/>
    <w:rsid w:val="00E23E3B"/>
  </w:style>
  <w:style w:type="character" w:customStyle="1" w:styleId="normaltext1">
    <w:name w:val="normal_text"/>
    <w:rsid w:val="00E23E3B"/>
  </w:style>
  <w:style w:type="character" w:customStyle="1" w:styleId="story-byline">
    <w:name w:val="story-byline"/>
    <w:rsid w:val="00E23E3B"/>
  </w:style>
  <w:style w:type="character" w:customStyle="1" w:styleId="story-titleline">
    <w:name w:val="story-titleline"/>
    <w:rsid w:val="00E23E3B"/>
  </w:style>
  <w:style w:type="character" w:customStyle="1" w:styleId="UnderlineCardChar1">
    <w:name w:val="Underline Card Char"/>
    <w:rsid w:val="00E23E3B"/>
    <w:rPr>
      <w:sz w:val="22"/>
      <w:szCs w:val="24"/>
      <w:u w:val="single"/>
      <w:lang w:val="en-US" w:eastAsia="en-US" w:bidi="ar-SA"/>
    </w:rPr>
  </w:style>
  <w:style w:type="character" w:customStyle="1" w:styleId="SourcesCharChar1">
    <w:name w:val="Sources Char Char1"/>
    <w:rsid w:val="00E23E3B"/>
    <w:rPr>
      <w:rFonts w:ascii="Arial" w:hAnsi="Arial" w:cs="Arial" w:hint="default"/>
      <w:b/>
      <w:bCs/>
      <w:iCs/>
      <w:sz w:val="24"/>
      <w:szCs w:val="28"/>
      <w:lang w:val="en-US" w:eastAsia="en-US" w:bidi="ar-SA"/>
    </w:rPr>
  </w:style>
  <w:style w:type="character" w:customStyle="1" w:styleId="UnderlinesCharChar">
    <w:name w:val="Underlines Char Char"/>
    <w:rsid w:val="00E23E3B"/>
    <w:rPr>
      <w:rFonts w:ascii="Arial" w:hAnsi="Arial" w:cs="Arial" w:hint="default"/>
      <w:b/>
      <w:bCs/>
      <w:sz w:val="22"/>
      <w:szCs w:val="26"/>
      <w:u w:val="single"/>
      <w:lang w:val="en-US" w:eastAsia="en-US" w:bidi="ar-SA"/>
    </w:rPr>
  </w:style>
  <w:style w:type="character" w:customStyle="1" w:styleId="infoChar">
    <w:name w:val="info Char"/>
    <w:locked/>
    <w:rsid w:val="00E23E3B"/>
    <w:rPr>
      <w:rFonts w:ascii="Times New Roman" w:eastAsia="Times New Roman" w:hAnsi="Times New Roman" w:cs="Calibri" w:hint="default"/>
      <w:sz w:val="16"/>
      <w:szCs w:val="20"/>
    </w:rPr>
  </w:style>
  <w:style w:type="character" w:customStyle="1" w:styleId="createby">
    <w:name w:val="createby"/>
    <w:rsid w:val="00E23E3B"/>
  </w:style>
  <w:style w:type="character" w:customStyle="1" w:styleId="quote-right">
    <w:name w:val="quote-right"/>
    <w:rsid w:val="00E23E3B"/>
  </w:style>
  <w:style w:type="character" w:customStyle="1" w:styleId="smallcase">
    <w:name w:val="smallcase"/>
    <w:rsid w:val="00E23E3B"/>
  </w:style>
  <w:style w:type="character" w:customStyle="1" w:styleId="ft0">
    <w:name w:val="ft0"/>
    <w:rsid w:val="00E23E3B"/>
  </w:style>
  <w:style w:type="character" w:customStyle="1" w:styleId="ft2">
    <w:name w:val="ft2"/>
    <w:rsid w:val="00E23E3B"/>
  </w:style>
  <w:style w:type="character" w:customStyle="1" w:styleId="ft1">
    <w:name w:val="ft1"/>
    <w:rsid w:val="00E23E3B"/>
  </w:style>
  <w:style w:type="character" w:customStyle="1" w:styleId="ft3">
    <w:name w:val="ft3"/>
    <w:rsid w:val="00E23E3B"/>
  </w:style>
  <w:style w:type="character" w:customStyle="1" w:styleId="StyleTimesNewRoman12ptBold1">
    <w:name w:val="Style Times New Roman 12 pt Bold1"/>
    <w:rsid w:val="00E23E3B"/>
    <w:rPr>
      <w:b/>
      <w:bCs/>
      <w:sz w:val="24"/>
    </w:rPr>
  </w:style>
  <w:style w:type="character" w:customStyle="1" w:styleId="CircledChar2">
    <w:name w:val="Circled Char2"/>
    <w:rsid w:val="00E23E3B"/>
    <w:rPr>
      <w:rFonts w:ascii="MS Mincho" w:eastAsia="MS Mincho" w:hAnsi="MS Mincho" w:hint="eastAsia"/>
      <w:b/>
      <w:bCs w:val="0"/>
      <w:szCs w:val="24"/>
      <w:u w:val="single"/>
      <w:lang w:val="en-US" w:eastAsia="ja-JP" w:bidi="ar-SA"/>
    </w:rPr>
  </w:style>
  <w:style w:type="character" w:customStyle="1" w:styleId="SmallTextChar2">
    <w:name w:val="Small Text Char2"/>
    <w:rsid w:val="00E23E3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23E3B"/>
    <w:rPr>
      <w:b/>
      <w:bCs w:val="0"/>
      <w:szCs w:val="24"/>
      <w:u w:val="single"/>
      <w:lang w:val="en-US" w:eastAsia="en-US" w:bidi="ar-SA"/>
    </w:rPr>
  </w:style>
  <w:style w:type="character" w:customStyle="1" w:styleId="SmallCardChar">
    <w:name w:val="Small Card Char"/>
    <w:rsid w:val="00E23E3B"/>
    <w:rPr>
      <w:rFonts w:ascii="Palatino Linotype" w:eastAsia="Times New Roman" w:hAnsi="Palatino Linotype" w:hint="default"/>
      <w:sz w:val="12"/>
      <w:szCs w:val="24"/>
    </w:rPr>
  </w:style>
  <w:style w:type="character" w:customStyle="1" w:styleId="StyleBoldUnderline10ptBold">
    <w:name w:val="Style Bold Underline + 10 pt Bold"/>
    <w:rsid w:val="00E23E3B"/>
    <w:rPr>
      <w:b/>
      <w:bCs/>
      <w:sz w:val="20"/>
      <w:u w:val="thick"/>
    </w:rPr>
  </w:style>
  <w:style w:type="character" w:customStyle="1" w:styleId="separator">
    <w:name w:val="separator"/>
    <w:rsid w:val="00E23E3B"/>
  </w:style>
  <w:style w:type="character" w:customStyle="1" w:styleId="smalllink">
    <w:name w:val="smalllink"/>
    <w:rsid w:val="00E23E3B"/>
  </w:style>
  <w:style w:type="character" w:customStyle="1" w:styleId="bighead1">
    <w:name w:val="bighead1"/>
    <w:rsid w:val="00E23E3B"/>
    <w:rPr>
      <w:rFonts w:ascii="Verdana" w:hAnsi="Verdana" w:hint="default"/>
      <w:b/>
      <w:bCs/>
      <w:sz w:val="27"/>
      <w:szCs w:val="27"/>
    </w:rPr>
  </w:style>
  <w:style w:type="character" w:customStyle="1" w:styleId="Underline-WFU">
    <w:name w:val="Underline-WFU"/>
    <w:uiPriority w:val="1"/>
    <w:qFormat/>
    <w:rsid w:val="00E23E3B"/>
    <w:rPr>
      <w:rFonts w:ascii="Cambria" w:hAnsi="Cambria" w:hint="default"/>
      <w:sz w:val="21"/>
      <w:u w:val="single"/>
    </w:rPr>
  </w:style>
  <w:style w:type="character" w:customStyle="1" w:styleId="b">
    <w:name w:val="b"/>
    <w:rsid w:val="00E23E3B"/>
  </w:style>
  <w:style w:type="character" w:customStyle="1" w:styleId="left-date1">
    <w:name w:val="left-date1"/>
    <w:rsid w:val="00E23E3B"/>
    <w:rPr>
      <w:rFonts w:ascii="Verdana" w:hAnsi="Verdana" w:hint="default"/>
      <w:color w:val="666666"/>
      <w:sz w:val="14"/>
      <w:szCs w:val="14"/>
    </w:rPr>
  </w:style>
  <w:style w:type="character" w:customStyle="1" w:styleId="org">
    <w:name w:val="org"/>
    <w:basedOn w:val="DefaultParagraphFont"/>
    <w:rsid w:val="00E23E3B"/>
  </w:style>
  <w:style w:type="character" w:customStyle="1" w:styleId="list-comma">
    <w:name w:val="list-comma"/>
    <w:basedOn w:val="DefaultParagraphFont"/>
    <w:rsid w:val="00E23E3B"/>
  </w:style>
  <w:style w:type="character" w:customStyle="1" w:styleId="livefyre-commentcount">
    <w:name w:val="livefyre-commentcount"/>
    <w:basedOn w:val="DefaultParagraphFont"/>
    <w:rsid w:val="00E23E3B"/>
  </w:style>
  <w:style w:type="character" w:customStyle="1" w:styleId="rednegchange">
    <w:name w:val="red_neg_change"/>
    <w:basedOn w:val="DefaultParagraphFont"/>
    <w:rsid w:val="00E23E3B"/>
  </w:style>
  <w:style w:type="character" w:customStyle="1" w:styleId="wsodqchgshow">
    <w:name w:val="wsodq_chgshow"/>
    <w:basedOn w:val="DefaultParagraphFont"/>
    <w:rsid w:val="00E23E3B"/>
  </w:style>
  <w:style w:type="character" w:customStyle="1" w:styleId="greenposchange">
    <w:name w:val="green_pos_change"/>
    <w:basedOn w:val="DefaultParagraphFont"/>
    <w:rsid w:val="00E23E3B"/>
  </w:style>
  <w:style w:type="character" w:customStyle="1" w:styleId="image-credit">
    <w:name w:val="image-credit"/>
    <w:basedOn w:val="DefaultParagraphFont"/>
    <w:rsid w:val="00E23E3B"/>
  </w:style>
  <w:style w:type="character" w:customStyle="1" w:styleId="BoldandUnderlineChar6">
    <w:name w:val="Bold and Underline Char6"/>
    <w:basedOn w:val="DefaultParagraphFont"/>
    <w:rsid w:val="00E23E3B"/>
    <w:rPr>
      <w:b/>
      <w:bCs w:val="0"/>
      <w:szCs w:val="24"/>
      <w:u w:val="single"/>
      <w:lang w:val="en-US" w:eastAsia="en-US" w:bidi="ar-SA"/>
    </w:rPr>
  </w:style>
  <w:style w:type="character" w:customStyle="1" w:styleId="caption40">
    <w:name w:val="caption4"/>
    <w:basedOn w:val="DefaultParagraphFont"/>
    <w:rsid w:val="00E23E3B"/>
  </w:style>
  <w:style w:type="character" w:customStyle="1" w:styleId="honorific-prefix">
    <w:name w:val="honorific-prefix"/>
    <w:basedOn w:val="DefaultParagraphFont"/>
    <w:rsid w:val="00E23E3B"/>
  </w:style>
  <w:style w:type="character" w:customStyle="1" w:styleId="given-name">
    <w:name w:val="given-name"/>
    <w:basedOn w:val="DefaultParagraphFont"/>
    <w:rsid w:val="00E23E3B"/>
  </w:style>
  <w:style w:type="character" w:customStyle="1" w:styleId="family-name">
    <w:name w:val="family-name"/>
    <w:basedOn w:val="DefaultParagraphFont"/>
    <w:rsid w:val="00E23E3B"/>
  </w:style>
  <w:style w:type="character" w:customStyle="1" w:styleId="chead">
    <w:name w:val="chead"/>
    <w:basedOn w:val="DefaultParagraphFont"/>
    <w:rsid w:val="00E23E3B"/>
  </w:style>
  <w:style w:type="character" w:customStyle="1" w:styleId="obgcapsstart">
    <w:name w:val="obg_caps_start"/>
    <w:basedOn w:val="DefaultParagraphFont"/>
    <w:rsid w:val="00E23E3B"/>
  </w:style>
  <w:style w:type="character" w:customStyle="1" w:styleId="underlinedCharChar0">
    <w:name w:val="underlined Char Char"/>
    <w:basedOn w:val="DefaultParagraphFont"/>
    <w:rsid w:val="00E23E3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23E3B"/>
  </w:style>
  <w:style w:type="character" w:customStyle="1" w:styleId="text2">
    <w:name w:val="text2"/>
    <w:basedOn w:val="DefaultParagraphFont"/>
    <w:rsid w:val="00E23E3B"/>
  </w:style>
  <w:style w:type="character" w:customStyle="1" w:styleId="pmtermsel">
    <w:name w:val="pmtermsel"/>
    <w:basedOn w:val="DefaultParagraphFont"/>
    <w:rsid w:val="00E23E3B"/>
  </w:style>
  <w:style w:type="character" w:customStyle="1" w:styleId="StyleUnderlineChar2CharChar11pt">
    <w:name w:val="Style Underline Char2 Char Char + 11 pt"/>
    <w:basedOn w:val="Style11pt"/>
    <w:rsid w:val="00E23E3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23E3B"/>
    <w:rPr>
      <w:b/>
      <w:bCs/>
      <w:sz w:val="20"/>
      <w:u w:val="single"/>
    </w:rPr>
  </w:style>
  <w:style w:type="character" w:customStyle="1" w:styleId="Styleunderline11pt">
    <w:name w:val="Style underline + 11 pt"/>
    <w:basedOn w:val="underline"/>
    <w:rsid w:val="00E23E3B"/>
    <w:rPr>
      <w:u w:val="single"/>
      <w:lang w:val="en-US" w:eastAsia="en-US" w:bidi="ar-SA"/>
    </w:rPr>
  </w:style>
  <w:style w:type="character" w:customStyle="1" w:styleId="Styleunderline11ptBold">
    <w:name w:val="Style underline + 11 pt Bold"/>
    <w:basedOn w:val="underline"/>
    <w:rsid w:val="00E23E3B"/>
    <w:rPr>
      <w:u w:val="single"/>
      <w:lang w:val="en-US" w:eastAsia="en-US" w:bidi="ar-SA"/>
    </w:rPr>
  </w:style>
  <w:style w:type="character" w:customStyle="1" w:styleId="articlehead2">
    <w:name w:val="articlehead2"/>
    <w:basedOn w:val="DefaultParagraphFont"/>
    <w:rsid w:val="00E23E3B"/>
  </w:style>
  <w:style w:type="character" w:customStyle="1" w:styleId="pronset">
    <w:name w:val="pronset"/>
    <w:basedOn w:val="DefaultParagraphFont"/>
    <w:rsid w:val="00E23E3B"/>
  </w:style>
  <w:style w:type="character" w:customStyle="1" w:styleId="showipapr">
    <w:name w:val="show_ipapr"/>
    <w:basedOn w:val="DefaultParagraphFont"/>
    <w:rsid w:val="00E23E3B"/>
  </w:style>
  <w:style w:type="character" w:customStyle="1" w:styleId="prondelim">
    <w:name w:val="prondelim"/>
    <w:basedOn w:val="DefaultParagraphFont"/>
    <w:rsid w:val="00E23E3B"/>
  </w:style>
  <w:style w:type="character" w:customStyle="1" w:styleId="pron">
    <w:name w:val="pron"/>
    <w:basedOn w:val="DefaultParagraphFont"/>
    <w:rsid w:val="00E23E3B"/>
  </w:style>
  <w:style w:type="character" w:customStyle="1" w:styleId="prontoggle">
    <w:name w:val="pron_toggle"/>
    <w:basedOn w:val="DefaultParagraphFont"/>
    <w:rsid w:val="00E23E3B"/>
  </w:style>
  <w:style w:type="character" w:customStyle="1" w:styleId="showspellpr">
    <w:name w:val="show_spellpr"/>
    <w:basedOn w:val="DefaultParagraphFont"/>
    <w:rsid w:val="00E23E3B"/>
  </w:style>
  <w:style w:type="character" w:customStyle="1" w:styleId="boldface">
    <w:name w:val="boldface"/>
    <w:basedOn w:val="DefaultParagraphFont"/>
    <w:rsid w:val="00E23E3B"/>
  </w:style>
  <w:style w:type="character" w:customStyle="1" w:styleId="pg">
    <w:name w:val="pg"/>
    <w:basedOn w:val="DefaultParagraphFont"/>
    <w:rsid w:val="00E23E3B"/>
  </w:style>
  <w:style w:type="character" w:customStyle="1" w:styleId="secondary-bf">
    <w:name w:val="secondary-bf"/>
    <w:basedOn w:val="DefaultParagraphFont"/>
    <w:rsid w:val="00E23E3B"/>
  </w:style>
  <w:style w:type="character" w:customStyle="1" w:styleId="dnindex">
    <w:name w:val="dnindex"/>
    <w:basedOn w:val="DefaultParagraphFont"/>
    <w:rsid w:val="00E23E3B"/>
  </w:style>
  <w:style w:type="character" w:customStyle="1" w:styleId="ital-inline">
    <w:name w:val="ital-inline"/>
    <w:basedOn w:val="DefaultParagraphFont"/>
    <w:rsid w:val="00E23E3B"/>
  </w:style>
  <w:style w:type="character" w:customStyle="1" w:styleId="Styleterm111ptUnderline">
    <w:name w:val="Style term1 + 11 pt Underline"/>
    <w:basedOn w:val="term1"/>
    <w:rsid w:val="00E23E3B"/>
    <w:rPr>
      <w:b/>
      <w:bCs/>
      <w:sz w:val="20"/>
      <w:u w:val="single"/>
    </w:rPr>
  </w:style>
  <w:style w:type="character" w:customStyle="1" w:styleId="ct-with-fmlt">
    <w:name w:val="ct-with-fmlt"/>
    <w:basedOn w:val="DefaultParagraphFont"/>
    <w:rsid w:val="00E23E3B"/>
  </w:style>
  <w:style w:type="character" w:customStyle="1" w:styleId="althead">
    <w:name w:val="althead"/>
    <w:basedOn w:val="DefaultParagraphFont"/>
    <w:rsid w:val="00E23E3B"/>
  </w:style>
  <w:style w:type="character" w:customStyle="1" w:styleId="arbd1">
    <w:name w:val="arbd1"/>
    <w:basedOn w:val="DefaultParagraphFont"/>
    <w:rsid w:val="00E23E3B"/>
  </w:style>
  <w:style w:type="character" w:customStyle="1" w:styleId="unx">
    <w:name w:val="unx"/>
    <w:basedOn w:val="DefaultParagraphFont"/>
    <w:rsid w:val="00E23E3B"/>
  </w:style>
  <w:style w:type="character" w:customStyle="1" w:styleId="lrdctph">
    <w:name w:val="lr_dct_ph"/>
    <w:basedOn w:val="DefaultParagraphFont"/>
    <w:rsid w:val="00E23E3B"/>
  </w:style>
  <w:style w:type="character" w:customStyle="1" w:styleId="tagciteChar4">
    <w:name w:val="tag/cite Char"/>
    <w:basedOn w:val="DefaultParagraphFont"/>
    <w:rsid w:val="00E23E3B"/>
    <w:rPr>
      <w:b/>
      <w:bCs w:val="0"/>
      <w:sz w:val="24"/>
      <w:lang w:val="en-US" w:eastAsia="en-US" w:bidi="ar-SA"/>
    </w:rPr>
  </w:style>
  <w:style w:type="character" w:customStyle="1" w:styleId="style3Char0">
    <w:name w:val="style 3 Char"/>
    <w:rsid w:val="00E23E3B"/>
    <w:rPr>
      <w:sz w:val="18"/>
      <w:szCs w:val="24"/>
      <w:lang w:val="en-US" w:eastAsia="en-US" w:bidi="ar-SA"/>
    </w:rPr>
  </w:style>
  <w:style w:type="character" w:customStyle="1" w:styleId="StyleBold1">
    <w:name w:val="Style Bold1"/>
    <w:rsid w:val="00E23E3B"/>
    <w:rPr>
      <w:rFonts w:ascii="Georgia" w:hAnsi="Georgia" w:hint="default"/>
      <w:b/>
      <w:bCs/>
      <w:sz w:val="22"/>
    </w:rPr>
  </w:style>
  <w:style w:type="character" w:customStyle="1" w:styleId="BlockHeadingsChar1">
    <w:name w:val="Block Headings Char1"/>
    <w:rsid w:val="00E23E3B"/>
    <w:rPr>
      <w:b/>
      <w:bCs w:val="0"/>
      <w:caps/>
    </w:rPr>
  </w:style>
  <w:style w:type="character" w:customStyle="1" w:styleId="FontStyle170">
    <w:name w:val="Font Style170"/>
    <w:uiPriority w:val="99"/>
    <w:rsid w:val="00E23E3B"/>
    <w:rPr>
      <w:rFonts w:ascii="Bookman Old Style" w:hAnsi="Bookman Old Style" w:cs="Bookman Old Style" w:hint="default"/>
      <w:sz w:val="16"/>
      <w:szCs w:val="16"/>
    </w:rPr>
  </w:style>
  <w:style w:type="character" w:customStyle="1" w:styleId="label">
    <w:name w:val="label"/>
    <w:rsid w:val="00E23E3B"/>
  </w:style>
  <w:style w:type="character" w:customStyle="1" w:styleId="Styleunderline12pt">
    <w:name w:val="Style underline + 12 pt"/>
    <w:rsid w:val="00E23E3B"/>
    <w:rPr>
      <w:rFonts w:ascii="Times New Roman" w:hAnsi="Times New Roman" w:cs="Times New Roman" w:hint="default"/>
      <w:bCs/>
      <w:sz w:val="20"/>
      <w:u w:val="single"/>
    </w:rPr>
  </w:style>
  <w:style w:type="character" w:customStyle="1" w:styleId="StyleUnderlineChar19pt">
    <w:name w:val="Style Underline Char1 + 9 pt"/>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23E3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23E3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23E3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23E3B"/>
    <w:rPr>
      <w:rFonts w:ascii="Times New Roman" w:hAnsi="Times New Roman" w:cs="Times New Roman" w:hint="default"/>
      <w:sz w:val="20"/>
      <w:u w:val="single"/>
      <w:lang w:val="en-US" w:eastAsia="en-US" w:bidi="ar-SA"/>
    </w:rPr>
  </w:style>
  <w:style w:type="character" w:customStyle="1" w:styleId="Style9ptUnderline1">
    <w:name w:val="Style 9 pt Underline1"/>
    <w:rsid w:val="00E23E3B"/>
    <w:rPr>
      <w:sz w:val="20"/>
      <w:u w:val="single"/>
    </w:rPr>
  </w:style>
  <w:style w:type="character" w:customStyle="1" w:styleId="StyleUnderlineChar19pt2">
    <w:name w:val="Style Underline Char1 + 9 pt2"/>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23E3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23E3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23E3B"/>
  </w:style>
  <w:style w:type="character" w:customStyle="1" w:styleId="Style9ptBoldUnderline1">
    <w:name w:val="Style 9 pt Bold Underline1"/>
    <w:rsid w:val="00E23E3B"/>
    <w:rPr>
      <w:b/>
      <w:bCs/>
      <w:sz w:val="20"/>
      <w:u w:val="single"/>
    </w:rPr>
  </w:style>
  <w:style w:type="character" w:customStyle="1" w:styleId="tagCharCharCharChar">
    <w:name w:val="tag Char Char Char Char"/>
    <w:rsid w:val="00E23E3B"/>
    <w:rPr>
      <w:rFonts w:ascii="Georgia" w:eastAsia="Calibri" w:hAnsi="Georgia" w:cs="Calibri" w:hint="default"/>
      <w:b/>
      <w:bCs w:val="0"/>
      <w:sz w:val="24"/>
    </w:rPr>
  </w:style>
  <w:style w:type="character" w:customStyle="1" w:styleId="3">
    <w:name w:val="3"/>
    <w:rsid w:val="00E23E3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23E3B"/>
    <w:rPr>
      <w:rFonts w:ascii="Arial" w:hAnsi="Arial" w:cs="Arial" w:hint="default"/>
      <w:b/>
      <w:bCs/>
      <w:iCs/>
      <w:szCs w:val="28"/>
      <w:lang w:val="en-US" w:eastAsia="en-US" w:bidi="ar-SA"/>
    </w:rPr>
  </w:style>
  <w:style w:type="character" w:customStyle="1" w:styleId="featuretitle">
    <w:name w:val="feature_title"/>
    <w:basedOn w:val="DefaultParagraphFont"/>
    <w:rsid w:val="00E23E3B"/>
  </w:style>
  <w:style w:type="character" w:customStyle="1" w:styleId="6">
    <w:name w:val="6"/>
    <w:rsid w:val="00E23E3B"/>
    <w:rPr>
      <w:rFonts w:ascii="Arial" w:hAnsi="Arial" w:cs="Arial" w:hint="default"/>
      <w:bCs/>
      <w:sz w:val="20"/>
      <w:u w:val="single"/>
      <w:lang w:val="en-US" w:eastAsia="en-US" w:bidi="ar-SA"/>
    </w:rPr>
  </w:style>
  <w:style w:type="character" w:customStyle="1" w:styleId="7">
    <w:name w:val="7"/>
    <w:rsid w:val="00E23E3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23E3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23E3B"/>
    <w:rPr>
      <w:sz w:val="20"/>
      <w:u w:val="single"/>
    </w:rPr>
  </w:style>
  <w:style w:type="character" w:customStyle="1" w:styleId="Styleunderline9pt0">
    <w:name w:val="Style underline + 9 pt"/>
    <w:basedOn w:val="underline"/>
    <w:rsid w:val="00E23E3B"/>
    <w:rPr>
      <w:u w:val="single"/>
      <w:lang w:val="en-US" w:eastAsia="en-US" w:bidi="ar-SA"/>
    </w:rPr>
  </w:style>
  <w:style w:type="character" w:customStyle="1" w:styleId="Style9ptUnderline4">
    <w:name w:val="Style 9 pt Underline4"/>
    <w:rsid w:val="00E23E3B"/>
    <w:rPr>
      <w:sz w:val="20"/>
      <w:u w:val="single"/>
    </w:rPr>
  </w:style>
  <w:style w:type="character" w:customStyle="1" w:styleId="55">
    <w:name w:val="55"/>
    <w:rsid w:val="00E23E3B"/>
    <w:rPr>
      <w:rFonts w:ascii="Arial" w:hAnsi="Arial" w:cs="Arial" w:hint="default"/>
      <w:bCs/>
      <w:sz w:val="20"/>
      <w:u w:val="single"/>
      <w:lang w:val="en-US" w:eastAsia="en-US" w:bidi="ar-SA"/>
    </w:rPr>
  </w:style>
  <w:style w:type="character" w:customStyle="1" w:styleId="Styleunderline9pt10">
    <w:name w:val="Style underline + 9 pt1"/>
    <w:basedOn w:val="underline"/>
    <w:rsid w:val="00E23E3B"/>
    <w:rPr>
      <w:u w:val="single"/>
      <w:lang w:val="en-US" w:eastAsia="en-US" w:bidi="ar-SA"/>
    </w:rPr>
  </w:style>
  <w:style w:type="character" w:customStyle="1" w:styleId="Styleunderline9ptBold">
    <w:name w:val="Style underline + 9 pt Bold"/>
    <w:rsid w:val="00E23E3B"/>
    <w:rPr>
      <w:b/>
      <w:bCs/>
      <w:sz w:val="20"/>
      <w:u w:val="single"/>
    </w:rPr>
  </w:style>
  <w:style w:type="character" w:customStyle="1" w:styleId="StyleUnderliningChar9ptBold">
    <w:name w:val="Style Underlining Char + 9 pt Bold"/>
    <w:rsid w:val="00E23E3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23E3B"/>
    <w:rPr>
      <w:rFonts w:ascii="Times New Roman" w:hAnsi="Times New Roman" w:cs="Times New Roman" w:hint="default"/>
      <w:sz w:val="20"/>
      <w:szCs w:val="24"/>
      <w:u w:val="single"/>
      <w:lang w:val="en-US" w:eastAsia="en-US" w:bidi="ar-SA"/>
    </w:rPr>
  </w:style>
  <w:style w:type="character" w:customStyle="1" w:styleId="34">
    <w:name w:val="34"/>
    <w:rsid w:val="00E23E3B"/>
    <w:rPr>
      <w:rFonts w:ascii="Times New Roman" w:hAnsi="Times New Roman" w:cs="Arial" w:hint="default"/>
      <w:bCs/>
      <w:sz w:val="20"/>
      <w:u w:val="single"/>
      <w:lang w:val="en-US" w:eastAsia="en-US" w:bidi="ar-SA"/>
    </w:rPr>
  </w:style>
  <w:style w:type="character" w:customStyle="1" w:styleId="45">
    <w:name w:val="45"/>
    <w:rsid w:val="00E23E3B"/>
    <w:rPr>
      <w:rFonts w:ascii="Times New Roman" w:hAnsi="Times New Roman" w:cs="Arial" w:hint="default"/>
      <w:b/>
      <w:bCs/>
      <w:sz w:val="20"/>
      <w:u w:val="single"/>
      <w:lang w:val="en-US" w:eastAsia="en-US" w:bidi="ar-SA"/>
    </w:rPr>
  </w:style>
  <w:style w:type="character" w:customStyle="1" w:styleId="Style9ptUnderline5">
    <w:name w:val="Style 9 pt Underline5"/>
    <w:rsid w:val="00E23E3B"/>
    <w:rPr>
      <w:rFonts w:ascii="Times New Roman" w:hAnsi="Times New Roman" w:cs="Times New Roman" w:hint="default"/>
      <w:sz w:val="20"/>
      <w:u w:val="single"/>
    </w:rPr>
  </w:style>
  <w:style w:type="character" w:customStyle="1" w:styleId="Style9ptBoldUnderline2">
    <w:name w:val="Style 9 pt Bold Underline2"/>
    <w:rsid w:val="00E23E3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23E3B"/>
    <w:rPr>
      <w:rFonts w:ascii="Times New Roman" w:hAnsi="Times New Roman" w:cs="Times New Roman" w:hint="default"/>
      <w:b/>
      <w:bCs/>
      <w:i/>
      <w:iCs/>
      <w:sz w:val="20"/>
      <w:u w:val="single"/>
      <w:bdr w:val="single" w:sz="4" w:space="0" w:color="auto" w:frame="1"/>
    </w:rPr>
  </w:style>
  <w:style w:type="character" w:customStyle="1" w:styleId="23">
    <w:name w:val="23"/>
    <w:rsid w:val="00E23E3B"/>
    <w:rPr>
      <w:rFonts w:ascii="Times New Roman" w:hAnsi="Times New Roman" w:cs="Arial" w:hint="default"/>
      <w:bCs/>
      <w:sz w:val="20"/>
      <w:u w:val="single"/>
      <w:lang w:val="en-US" w:eastAsia="en-US" w:bidi="ar-SA"/>
    </w:rPr>
  </w:style>
  <w:style w:type="character" w:customStyle="1" w:styleId="33">
    <w:name w:val="33"/>
    <w:rsid w:val="00E23E3B"/>
    <w:rPr>
      <w:rFonts w:ascii="Times New Roman" w:hAnsi="Times New Roman" w:cs="Arial" w:hint="default"/>
      <w:b/>
      <w:bCs/>
      <w:sz w:val="20"/>
      <w:u w:val="single"/>
      <w:lang w:val="en-US" w:eastAsia="en-US" w:bidi="ar-SA"/>
    </w:rPr>
  </w:style>
  <w:style w:type="character" w:customStyle="1" w:styleId="27">
    <w:name w:val="27"/>
    <w:rsid w:val="00E23E3B"/>
    <w:rPr>
      <w:rFonts w:ascii="Arial" w:hAnsi="Arial" w:cs="Arial" w:hint="default"/>
      <w:bCs/>
      <w:sz w:val="20"/>
      <w:u w:val="single"/>
      <w:lang w:val="en-US" w:eastAsia="en-US" w:bidi="ar-SA"/>
    </w:rPr>
  </w:style>
  <w:style w:type="character" w:customStyle="1" w:styleId="StyleArialNarrow9pt">
    <w:name w:val="Style Arial Narrow 9 pt"/>
    <w:rsid w:val="00E23E3B"/>
    <w:rPr>
      <w:rFonts w:ascii="Times New Roman" w:hAnsi="Times New Roman" w:cs="Times New Roman" w:hint="default"/>
      <w:sz w:val="20"/>
    </w:rPr>
  </w:style>
  <w:style w:type="character" w:customStyle="1" w:styleId="StyleUnderlineCharChar9pt2">
    <w:name w:val="Style Underline Char Char + 9 pt2"/>
    <w:basedOn w:val="DefaultParagraphFont"/>
    <w:rsid w:val="00E23E3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23E3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23E3B"/>
    <w:rPr>
      <w:b/>
      <w:bCs/>
      <w:sz w:val="20"/>
      <w:u w:val="single"/>
      <w:bdr w:val="single" w:sz="4" w:space="0" w:color="auto" w:frame="1"/>
    </w:rPr>
  </w:style>
  <w:style w:type="character" w:customStyle="1" w:styleId="Style9ptUnderline7">
    <w:name w:val="Style 9 pt Underline7"/>
    <w:rsid w:val="00E23E3B"/>
    <w:rPr>
      <w:sz w:val="20"/>
      <w:u w:val="single"/>
    </w:rPr>
  </w:style>
  <w:style w:type="character" w:customStyle="1" w:styleId="Style9ptBoldUnderline3">
    <w:name w:val="Style 9 pt Bold Underline3"/>
    <w:rsid w:val="00E23E3B"/>
    <w:rPr>
      <w:b/>
      <w:bCs/>
      <w:sz w:val="20"/>
      <w:u w:val="single"/>
    </w:rPr>
  </w:style>
  <w:style w:type="character" w:customStyle="1" w:styleId="Style9ptUnderline8">
    <w:name w:val="Style 9 pt Underline8"/>
    <w:rsid w:val="00E23E3B"/>
    <w:rPr>
      <w:sz w:val="20"/>
      <w:u w:val="single"/>
    </w:rPr>
  </w:style>
  <w:style w:type="character" w:customStyle="1" w:styleId="66">
    <w:name w:val="66"/>
    <w:rsid w:val="00E23E3B"/>
    <w:rPr>
      <w:rFonts w:ascii="Arial" w:hAnsi="Arial" w:cs="Arial" w:hint="default"/>
      <w:bCs/>
      <w:sz w:val="20"/>
      <w:u w:val="single"/>
      <w:lang w:val="en-US" w:eastAsia="en-US" w:bidi="ar-SA"/>
    </w:rPr>
  </w:style>
  <w:style w:type="character" w:customStyle="1" w:styleId="Style9ptUnderline9">
    <w:name w:val="Style 9 pt Underline9"/>
    <w:rsid w:val="00E23E3B"/>
    <w:rPr>
      <w:sz w:val="20"/>
      <w:u w:val="single"/>
    </w:rPr>
  </w:style>
  <w:style w:type="character" w:customStyle="1" w:styleId="Style9ptBoldUnderline4">
    <w:name w:val="Style 9 pt Bold Underline4"/>
    <w:rsid w:val="00E23E3B"/>
    <w:rPr>
      <w:b/>
      <w:bCs/>
      <w:sz w:val="20"/>
      <w:u w:val="single"/>
    </w:rPr>
  </w:style>
  <w:style w:type="character" w:customStyle="1" w:styleId="titleblue14">
    <w:name w:val="titleblue14"/>
    <w:basedOn w:val="DefaultParagraphFont"/>
    <w:rsid w:val="00E23E3B"/>
  </w:style>
  <w:style w:type="character" w:customStyle="1" w:styleId="Style11ptUnderline3">
    <w:name w:val="Style 11 pt Underline3"/>
    <w:rsid w:val="00E23E3B"/>
    <w:rPr>
      <w:sz w:val="20"/>
      <w:u w:val="single"/>
    </w:rPr>
  </w:style>
  <w:style w:type="character" w:customStyle="1" w:styleId="StyleUnderlineCharChar9pt3">
    <w:name w:val="Style Underline Char Char + 9 pt3"/>
    <w:basedOn w:val="DefaultParagraphFont"/>
    <w:rsid w:val="00E23E3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23E3B"/>
    <w:rPr>
      <w:sz w:val="20"/>
      <w:u w:val="single"/>
    </w:rPr>
  </w:style>
  <w:style w:type="character" w:customStyle="1" w:styleId="Style9ptUnderline11">
    <w:name w:val="Style 9 pt Underline11"/>
    <w:rsid w:val="00E23E3B"/>
    <w:rPr>
      <w:sz w:val="20"/>
      <w:u w:val="single"/>
    </w:rPr>
  </w:style>
  <w:style w:type="character" w:customStyle="1" w:styleId="Style9ptBoldUnderline5">
    <w:name w:val="Style 9 pt Bold Underline5"/>
    <w:rsid w:val="00E23E3B"/>
    <w:rPr>
      <w:b/>
      <w:bCs/>
      <w:sz w:val="20"/>
      <w:u w:val="single"/>
    </w:rPr>
  </w:style>
  <w:style w:type="character" w:customStyle="1" w:styleId="UnderlineChar2CharChar">
    <w:name w:val="Underline Char2 Char Char"/>
    <w:rsid w:val="00E23E3B"/>
    <w:rPr>
      <w:szCs w:val="24"/>
      <w:u w:val="single"/>
      <w:lang w:val="en-US" w:eastAsia="en-US" w:bidi="ar-SA"/>
    </w:rPr>
  </w:style>
  <w:style w:type="character" w:customStyle="1" w:styleId="snapnoshots">
    <w:name w:val="snap_noshots"/>
    <w:basedOn w:val="DefaultParagraphFont"/>
    <w:rsid w:val="00E23E3B"/>
  </w:style>
  <w:style w:type="character" w:customStyle="1" w:styleId="cnbcsbhdcomp">
    <w:name w:val="cnbc_sbhd_comp"/>
    <w:rsid w:val="00E23E3B"/>
  </w:style>
  <w:style w:type="character" w:customStyle="1" w:styleId="blox-headline">
    <w:name w:val="blox-headline"/>
    <w:rsid w:val="00E23E3B"/>
  </w:style>
  <w:style w:type="character" w:customStyle="1" w:styleId="Heading2CharCharCharCharCharChar1CharChar">
    <w:name w:val="Heading 2 Char Char Char Char Char Char1 Char Char"/>
    <w:basedOn w:val="DefaultParagraphFont"/>
    <w:uiPriority w:val="99"/>
    <w:rsid w:val="00E23E3B"/>
    <w:rPr>
      <w:rFonts w:ascii="Arial" w:hAnsi="Arial" w:cs="Arial" w:hint="default"/>
      <w:b/>
      <w:bCs/>
      <w:iCs/>
      <w:sz w:val="28"/>
      <w:lang w:val="en-US" w:eastAsia="en-US"/>
    </w:rPr>
  </w:style>
  <w:style w:type="character" w:customStyle="1" w:styleId="postsubtitle">
    <w:name w:val="post_subtitle"/>
    <w:basedOn w:val="DefaultParagraphFont"/>
    <w:rsid w:val="00E23E3B"/>
  </w:style>
  <w:style w:type="character" w:customStyle="1" w:styleId="NoterefInText">
    <w:name w:val="_NoterefInText"/>
    <w:uiPriority w:val="99"/>
    <w:rsid w:val="00E23E3B"/>
    <w:rPr>
      <w:rFonts w:ascii="New Baskerville" w:hAnsi="New Baskerville" w:cs="New Baskerville" w:hint="default"/>
      <w:color w:val="000000"/>
    </w:rPr>
  </w:style>
  <w:style w:type="character" w:customStyle="1" w:styleId="postauthor">
    <w:name w:val="postauthor"/>
    <w:basedOn w:val="DefaultParagraphFont"/>
    <w:rsid w:val="00E23E3B"/>
  </w:style>
  <w:style w:type="character" w:customStyle="1" w:styleId="span">
    <w:name w:val="span"/>
    <w:basedOn w:val="DefaultParagraphFont"/>
    <w:rsid w:val="00E23E3B"/>
  </w:style>
  <w:style w:type="character" w:customStyle="1" w:styleId="thirdparty-logo">
    <w:name w:val="thirdparty-logo"/>
    <w:basedOn w:val="DefaultParagraphFont"/>
    <w:rsid w:val="00E23E3B"/>
  </w:style>
  <w:style w:type="character" w:customStyle="1" w:styleId="vcard">
    <w:name w:val="vcard"/>
    <w:basedOn w:val="DefaultParagraphFont"/>
    <w:rsid w:val="00E23E3B"/>
  </w:style>
  <w:style w:type="character" w:customStyle="1" w:styleId="print-footnote">
    <w:name w:val="print-footnote"/>
    <w:basedOn w:val="DefaultParagraphFont"/>
    <w:rsid w:val="00E23E3B"/>
  </w:style>
  <w:style w:type="character" w:customStyle="1" w:styleId="datestring">
    <w:name w:val="datestring"/>
    <w:basedOn w:val="DefaultParagraphFont"/>
    <w:rsid w:val="00E23E3B"/>
  </w:style>
  <w:style w:type="character" w:customStyle="1" w:styleId="gptad">
    <w:name w:val="gptad"/>
    <w:basedOn w:val="DefaultParagraphFont"/>
    <w:rsid w:val="00E23E3B"/>
  </w:style>
  <w:style w:type="character" w:customStyle="1" w:styleId="creditline">
    <w:name w:val="creditline"/>
    <w:basedOn w:val="DefaultParagraphFont"/>
    <w:rsid w:val="00E23E3B"/>
  </w:style>
  <w:style w:type="character" w:customStyle="1" w:styleId="grd">
    <w:name w:val="grd"/>
    <w:basedOn w:val="DefaultParagraphFont"/>
    <w:rsid w:val="00E23E3B"/>
  </w:style>
  <w:style w:type="character" w:customStyle="1" w:styleId="changed">
    <w:name w:val="changed"/>
    <w:basedOn w:val="DefaultParagraphFont"/>
    <w:rsid w:val="00E23E3B"/>
  </w:style>
  <w:style w:type="character" w:customStyle="1" w:styleId="article-author-name">
    <w:name w:val="article-author-name"/>
    <w:basedOn w:val="DefaultParagraphFont"/>
    <w:rsid w:val="00E23E3B"/>
  </w:style>
  <w:style w:type="character" w:customStyle="1" w:styleId="bioexcerpt">
    <w:name w:val="bio_excerpt"/>
    <w:basedOn w:val="DefaultParagraphFont"/>
    <w:rsid w:val="00E23E3B"/>
  </w:style>
  <w:style w:type="character" w:customStyle="1" w:styleId="commentcount">
    <w:name w:val="comment_count"/>
    <w:basedOn w:val="DefaultParagraphFont"/>
    <w:rsid w:val="00E23E3B"/>
  </w:style>
  <w:style w:type="character" w:customStyle="1" w:styleId="searchtermshighlighted">
    <w:name w:val="searchtermshighlighted"/>
    <w:basedOn w:val="DefaultParagraphFont"/>
    <w:rsid w:val="00E23E3B"/>
  </w:style>
  <w:style w:type="character" w:customStyle="1" w:styleId="contributornametrigger">
    <w:name w:val="contributornametrigger"/>
    <w:basedOn w:val="DefaultParagraphFont"/>
    <w:rsid w:val="00E23E3B"/>
  </w:style>
  <w:style w:type="character" w:customStyle="1" w:styleId="bylinepipe">
    <w:name w:val="bylinepipe"/>
    <w:basedOn w:val="DefaultParagraphFont"/>
    <w:rsid w:val="00E23E3B"/>
  </w:style>
  <w:style w:type="character" w:customStyle="1" w:styleId="lucenesearchresulturlb">
    <w:name w:val="lucene_search_result_url_b"/>
    <w:basedOn w:val="DefaultParagraphFont"/>
    <w:rsid w:val="00E23E3B"/>
  </w:style>
  <w:style w:type="character" w:customStyle="1" w:styleId="faculty-title">
    <w:name w:val="faculty-title"/>
    <w:basedOn w:val="DefaultParagraphFont"/>
    <w:rsid w:val="00E23E3B"/>
  </w:style>
  <w:style w:type="character" w:customStyle="1" w:styleId="issue">
    <w:name w:val="issue"/>
    <w:basedOn w:val="DefaultParagraphFont"/>
    <w:rsid w:val="00E23E3B"/>
  </w:style>
  <w:style w:type="character" w:customStyle="1" w:styleId="pages">
    <w:name w:val="pages"/>
    <w:basedOn w:val="DefaultParagraphFont"/>
    <w:rsid w:val="00E23E3B"/>
  </w:style>
  <w:style w:type="character" w:customStyle="1" w:styleId="person">
    <w:name w:val="person"/>
    <w:basedOn w:val="DefaultParagraphFont"/>
    <w:rsid w:val="00E23E3B"/>
  </w:style>
  <w:style w:type="character" w:customStyle="1" w:styleId="corresponding">
    <w:name w:val="corresponding"/>
    <w:basedOn w:val="DefaultParagraphFont"/>
    <w:rsid w:val="00E23E3B"/>
  </w:style>
  <w:style w:type="character" w:customStyle="1" w:styleId="post-time">
    <w:name w:val="post-time"/>
    <w:basedOn w:val="DefaultParagraphFont"/>
    <w:rsid w:val="00E23E3B"/>
  </w:style>
  <w:style w:type="character" w:customStyle="1" w:styleId="post-category">
    <w:name w:val="post-category"/>
    <w:basedOn w:val="DefaultParagraphFont"/>
    <w:rsid w:val="00E23E3B"/>
  </w:style>
  <w:style w:type="character" w:customStyle="1" w:styleId="posted-and-updated">
    <w:name w:val="posted-and-updated"/>
    <w:basedOn w:val="DefaultParagraphFont"/>
    <w:rsid w:val="00E23E3B"/>
  </w:style>
  <w:style w:type="character" w:customStyle="1" w:styleId="entry-author">
    <w:name w:val="entry-author"/>
    <w:basedOn w:val="DefaultParagraphFont"/>
    <w:rsid w:val="00E23E3B"/>
  </w:style>
  <w:style w:type="character" w:customStyle="1" w:styleId="entry-author-name">
    <w:name w:val="entry-author-name"/>
    <w:basedOn w:val="DefaultParagraphFont"/>
    <w:rsid w:val="00E23E3B"/>
  </w:style>
  <w:style w:type="character" w:customStyle="1" w:styleId="contrib-degrees">
    <w:name w:val="contrib-degrees"/>
    <w:basedOn w:val="DefaultParagraphFont"/>
    <w:rsid w:val="00E23E3B"/>
  </w:style>
  <w:style w:type="character" w:customStyle="1" w:styleId="contrib-on-behalf-of">
    <w:name w:val="contrib-on-behalf-of"/>
    <w:basedOn w:val="DefaultParagraphFont"/>
    <w:rsid w:val="00E23E3B"/>
  </w:style>
  <w:style w:type="character" w:customStyle="1" w:styleId="pubtime">
    <w:name w:val="pubtime"/>
    <w:basedOn w:val="DefaultParagraphFont"/>
    <w:rsid w:val="00E23E3B"/>
  </w:style>
  <w:style w:type="character" w:customStyle="1" w:styleId="fbcommentscount">
    <w:name w:val="fb_comments_count"/>
    <w:basedOn w:val="DefaultParagraphFont"/>
    <w:rsid w:val="00E23E3B"/>
  </w:style>
  <w:style w:type="character" w:customStyle="1" w:styleId="stsharethiscustom">
    <w:name w:val="st_sharethis_custom"/>
    <w:basedOn w:val="DefaultParagraphFont"/>
    <w:rsid w:val="00E23E3B"/>
  </w:style>
  <w:style w:type="character" w:customStyle="1" w:styleId="post-date">
    <w:name w:val="post-date"/>
    <w:basedOn w:val="DefaultParagraphFont"/>
    <w:rsid w:val="00E23E3B"/>
  </w:style>
  <w:style w:type="character" w:customStyle="1" w:styleId="articleauthor0">
    <w:name w:val="article_author"/>
    <w:basedOn w:val="DefaultParagraphFont"/>
    <w:rsid w:val="00E23E3B"/>
  </w:style>
  <w:style w:type="character" w:customStyle="1" w:styleId="articleissue">
    <w:name w:val="article_issue"/>
    <w:basedOn w:val="DefaultParagraphFont"/>
    <w:rsid w:val="00E23E3B"/>
  </w:style>
  <w:style w:type="character" w:customStyle="1" w:styleId="a-size-large">
    <w:name w:val="a-size-large"/>
    <w:basedOn w:val="DefaultParagraphFont"/>
    <w:rsid w:val="00E23E3B"/>
  </w:style>
  <w:style w:type="character" w:customStyle="1" w:styleId="a-size-medium">
    <w:name w:val="a-size-medium"/>
    <w:basedOn w:val="DefaultParagraphFont"/>
    <w:rsid w:val="00E23E3B"/>
  </w:style>
  <w:style w:type="character" w:customStyle="1" w:styleId="contribution">
    <w:name w:val="contribution"/>
    <w:basedOn w:val="DefaultParagraphFont"/>
    <w:rsid w:val="00E23E3B"/>
  </w:style>
  <w:style w:type="character" w:customStyle="1" w:styleId="a-color-secondary">
    <w:name w:val="a-color-secondary"/>
    <w:basedOn w:val="DefaultParagraphFont"/>
    <w:rsid w:val="00E23E3B"/>
  </w:style>
  <w:style w:type="character" w:customStyle="1" w:styleId="ui-author">
    <w:name w:val="ui-author"/>
    <w:basedOn w:val="DefaultParagraphFont"/>
    <w:rsid w:val="00E23E3B"/>
  </w:style>
  <w:style w:type="character" w:customStyle="1" w:styleId="ui-staffline">
    <w:name w:val="ui-staffline"/>
    <w:basedOn w:val="DefaultParagraphFont"/>
    <w:rsid w:val="00E23E3B"/>
  </w:style>
  <w:style w:type="character" w:customStyle="1" w:styleId="value">
    <w:name w:val="value"/>
    <w:basedOn w:val="DefaultParagraphFont"/>
    <w:rsid w:val="00E23E3B"/>
  </w:style>
  <w:style w:type="character" w:customStyle="1" w:styleId="specialissuelabel">
    <w:name w:val="specialissuelabel"/>
    <w:basedOn w:val="DefaultParagraphFont"/>
    <w:rsid w:val="00E23E3B"/>
  </w:style>
  <w:style w:type="character" w:customStyle="1" w:styleId="wp-smiley">
    <w:name w:val="wp-smiley"/>
    <w:basedOn w:val="DefaultParagraphFont"/>
    <w:rsid w:val="00E23E3B"/>
  </w:style>
  <w:style w:type="character" w:customStyle="1" w:styleId="artjournal">
    <w:name w:val="art_journal"/>
    <w:basedOn w:val="DefaultParagraphFont"/>
    <w:rsid w:val="00E23E3B"/>
  </w:style>
  <w:style w:type="character" w:customStyle="1" w:styleId="artdatevolumeissuepart">
    <w:name w:val="art_datevolumeissuepart"/>
    <w:basedOn w:val="DefaultParagraphFont"/>
    <w:rsid w:val="00E23E3B"/>
  </w:style>
  <w:style w:type="character" w:customStyle="1" w:styleId="artpages">
    <w:name w:val="art_pages"/>
    <w:basedOn w:val="DefaultParagraphFont"/>
    <w:rsid w:val="00E23E3B"/>
  </w:style>
  <w:style w:type="character" w:customStyle="1" w:styleId="singlehighlightclass">
    <w:name w:val="single_highlight_class"/>
    <w:basedOn w:val="DefaultParagraphFont"/>
    <w:rsid w:val="00E23E3B"/>
  </w:style>
  <w:style w:type="character" w:customStyle="1" w:styleId="degree">
    <w:name w:val="degree"/>
    <w:basedOn w:val="DefaultParagraphFont"/>
    <w:rsid w:val="00E23E3B"/>
  </w:style>
  <w:style w:type="character" w:customStyle="1" w:styleId="major">
    <w:name w:val="major"/>
    <w:basedOn w:val="DefaultParagraphFont"/>
    <w:rsid w:val="00E23E3B"/>
  </w:style>
  <w:style w:type="character" w:customStyle="1" w:styleId="views">
    <w:name w:val="views"/>
    <w:basedOn w:val="DefaultParagraphFont"/>
    <w:rsid w:val="00E23E3B"/>
  </w:style>
  <w:style w:type="character" w:customStyle="1" w:styleId="stmainservices">
    <w:name w:val="stmainservices"/>
    <w:basedOn w:val="DefaultParagraphFont"/>
    <w:rsid w:val="00E23E3B"/>
  </w:style>
  <w:style w:type="character" w:customStyle="1" w:styleId="stbubblehcount">
    <w:name w:val="stbubble_hcount"/>
    <w:basedOn w:val="DefaultParagraphFont"/>
    <w:rsid w:val="00E23E3B"/>
  </w:style>
  <w:style w:type="character" w:customStyle="1" w:styleId="article-author">
    <w:name w:val="article-author"/>
    <w:basedOn w:val="DefaultParagraphFont"/>
    <w:rsid w:val="00E23E3B"/>
  </w:style>
  <w:style w:type="character" w:customStyle="1" w:styleId="tolocaltime">
    <w:name w:val="tolocaltime"/>
    <w:basedOn w:val="DefaultParagraphFont"/>
    <w:rsid w:val="00E23E3B"/>
  </w:style>
  <w:style w:type="character" w:customStyle="1" w:styleId="pb-byline">
    <w:name w:val="pb-byline"/>
    <w:basedOn w:val="DefaultParagraphFont"/>
    <w:rsid w:val="00E23E3B"/>
  </w:style>
  <w:style w:type="character" w:customStyle="1" w:styleId="pb-timestamp">
    <w:name w:val="pb-timestamp"/>
    <w:basedOn w:val="DefaultParagraphFont"/>
    <w:rsid w:val="00E23E3B"/>
  </w:style>
  <w:style w:type="character" w:customStyle="1" w:styleId="posted-on">
    <w:name w:val="posted-on"/>
    <w:basedOn w:val="DefaultParagraphFont"/>
    <w:rsid w:val="00E23E3B"/>
  </w:style>
  <w:style w:type="character" w:customStyle="1" w:styleId="even">
    <w:name w:val="even"/>
    <w:basedOn w:val="DefaultParagraphFont"/>
    <w:rsid w:val="00E23E3B"/>
  </w:style>
  <w:style w:type="character" w:customStyle="1" w:styleId="foreground">
    <w:name w:val="foreground"/>
    <w:basedOn w:val="DefaultParagraphFont"/>
    <w:rsid w:val="00E23E3B"/>
  </w:style>
  <w:style w:type="character" w:customStyle="1" w:styleId="cat-date-line4">
    <w:name w:val="cat-date-line4"/>
    <w:basedOn w:val="DefaultParagraphFont"/>
    <w:rsid w:val="00E23E3B"/>
  </w:style>
  <w:style w:type="character" w:customStyle="1" w:styleId="articledate">
    <w:name w:val="articledate"/>
    <w:basedOn w:val="DefaultParagraphFont"/>
    <w:rsid w:val="00E23E3B"/>
  </w:style>
  <w:style w:type="character" w:customStyle="1" w:styleId="post-byline">
    <w:name w:val="post-byline"/>
    <w:basedOn w:val="DefaultParagraphFont"/>
    <w:rsid w:val="00E23E3B"/>
  </w:style>
  <w:style w:type="character" w:customStyle="1" w:styleId="upper">
    <w:name w:val="upper"/>
    <w:basedOn w:val="DefaultParagraphFont"/>
    <w:rsid w:val="00E23E3B"/>
  </w:style>
  <w:style w:type="character" w:customStyle="1" w:styleId="metadate">
    <w:name w:val="meta_date"/>
    <w:basedOn w:val="DefaultParagraphFont"/>
    <w:rsid w:val="00E23E3B"/>
  </w:style>
  <w:style w:type="character" w:customStyle="1" w:styleId="fa">
    <w:name w:val="fa"/>
    <w:basedOn w:val="DefaultParagraphFont"/>
    <w:rsid w:val="00E23E3B"/>
  </w:style>
  <w:style w:type="character" w:customStyle="1" w:styleId="longname">
    <w:name w:val="longname"/>
    <w:basedOn w:val="DefaultParagraphFont"/>
    <w:rsid w:val="00E23E3B"/>
  </w:style>
  <w:style w:type="character" w:customStyle="1" w:styleId="echocontainer">
    <w:name w:val="echo_container"/>
    <w:basedOn w:val="DefaultParagraphFont"/>
    <w:rsid w:val="00E23E3B"/>
  </w:style>
  <w:style w:type="character" w:customStyle="1" w:styleId="comment-display">
    <w:name w:val="comment-display"/>
    <w:basedOn w:val="DefaultParagraphFont"/>
    <w:rsid w:val="00E23E3B"/>
  </w:style>
  <w:style w:type="character" w:customStyle="1" w:styleId="echo-counter">
    <w:name w:val="echo-counter"/>
    <w:basedOn w:val="DefaultParagraphFont"/>
    <w:rsid w:val="00E23E3B"/>
  </w:style>
  <w:style w:type="character" w:customStyle="1" w:styleId="discussion-policy">
    <w:name w:val="discussion-policy"/>
    <w:basedOn w:val="DefaultParagraphFont"/>
    <w:rsid w:val="00E23E3B"/>
  </w:style>
  <w:style w:type="character" w:customStyle="1" w:styleId="echo-apps-conversations-streamcaption">
    <w:name w:val="echo-apps-conversations-streamcaption"/>
    <w:basedOn w:val="DefaultParagraphFont"/>
    <w:rsid w:val="00E23E3B"/>
  </w:style>
  <w:style w:type="character" w:customStyle="1" w:styleId="echo-streamserver-controls-stream-item-text">
    <w:name w:val="echo-streamserver-controls-stream-item-text"/>
    <w:basedOn w:val="DefaultParagraphFont"/>
    <w:rsid w:val="00E23E3B"/>
  </w:style>
  <w:style w:type="character" w:customStyle="1" w:styleId="echo-streamserver-controls-facepile-more">
    <w:name w:val="echo-streamserver-controls-facepile-more"/>
    <w:basedOn w:val="DefaultParagraphFont"/>
    <w:rsid w:val="00E23E3B"/>
  </w:style>
  <w:style w:type="character" w:customStyle="1" w:styleId="echo-primaryfont">
    <w:name w:val="echo-primaryfont"/>
    <w:basedOn w:val="DefaultParagraphFont"/>
    <w:rsid w:val="00E23E3B"/>
  </w:style>
  <w:style w:type="character" w:customStyle="1" w:styleId="section">
    <w:name w:val="section"/>
    <w:basedOn w:val="DefaultParagraphFont"/>
    <w:rsid w:val="00E23E3B"/>
  </w:style>
  <w:style w:type="character" w:customStyle="1" w:styleId="wpsr-txt-headline">
    <w:name w:val="wpsr-txt-headline"/>
    <w:basedOn w:val="DefaultParagraphFont"/>
    <w:rsid w:val="00E23E3B"/>
  </w:style>
  <w:style w:type="character" w:customStyle="1" w:styleId="asset-metabar-author">
    <w:name w:val="asset-metabar-author"/>
    <w:basedOn w:val="DefaultParagraphFont"/>
    <w:rsid w:val="00E23E3B"/>
  </w:style>
  <w:style w:type="character" w:customStyle="1" w:styleId="asset-metabar-time">
    <w:name w:val="asset-metabar-time"/>
    <w:basedOn w:val="DefaultParagraphFont"/>
    <w:rsid w:val="00E23E3B"/>
  </w:style>
  <w:style w:type="character" w:customStyle="1" w:styleId="eza-dateline">
    <w:name w:val="eza-dateline"/>
    <w:basedOn w:val="DefaultParagraphFont"/>
    <w:rsid w:val="00E23E3B"/>
  </w:style>
  <w:style w:type="character" w:customStyle="1" w:styleId="eza-authors">
    <w:name w:val="eza-authors"/>
    <w:basedOn w:val="DefaultParagraphFont"/>
    <w:rsid w:val="00E23E3B"/>
  </w:style>
  <w:style w:type="character" w:customStyle="1" w:styleId="csmstaff">
    <w:name w:val="csm_staff"/>
    <w:basedOn w:val="DefaultParagraphFont"/>
    <w:rsid w:val="00E23E3B"/>
  </w:style>
  <w:style w:type="character" w:customStyle="1" w:styleId="article-timestamp">
    <w:name w:val="article-timestamp"/>
    <w:basedOn w:val="DefaultParagraphFont"/>
    <w:rsid w:val="00E23E3B"/>
  </w:style>
  <w:style w:type="character" w:customStyle="1" w:styleId="byline-text">
    <w:name w:val="byline-text"/>
    <w:basedOn w:val="DefaultParagraphFont"/>
    <w:rsid w:val="00E23E3B"/>
  </w:style>
  <w:style w:type="character" w:customStyle="1" w:styleId="itemauthor">
    <w:name w:val="itemauthor"/>
    <w:basedOn w:val="DefaultParagraphFont"/>
    <w:rsid w:val="00E23E3B"/>
  </w:style>
  <w:style w:type="character" w:customStyle="1" w:styleId="itemdatecreated">
    <w:name w:val="itemdatecreated"/>
    <w:basedOn w:val="DefaultParagraphFont"/>
    <w:rsid w:val="00E23E3B"/>
  </w:style>
  <w:style w:type="character" w:customStyle="1" w:styleId="slug-metadata-note">
    <w:name w:val="slug-metadata-note"/>
    <w:basedOn w:val="DefaultParagraphFont"/>
    <w:rsid w:val="00E23E3B"/>
  </w:style>
  <w:style w:type="character" w:customStyle="1" w:styleId="drop-capped">
    <w:name w:val="drop-capped"/>
    <w:basedOn w:val="DefaultParagraphFont"/>
    <w:rsid w:val="00E23E3B"/>
  </w:style>
  <w:style w:type="character" w:customStyle="1" w:styleId="thetitle">
    <w:name w:val="the_title"/>
    <w:basedOn w:val="DefaultParagraphFont"/>
    <w:rsid w:val="00E23E3B"/>
  </w:style>
  <w:style w:type="character" w:customStyle="1" w:styleId="view-count">
    <w:name w:val="view-count"/>
    <w:basedOn w:val="DefaultParagraphFont"/>
    <w:rsid w:val="00E23E3B"/>
  </w:style>
  <w:style w:type="character" w:customStyle="1" w:styleId="rupee">
    <w:name w:val="rupee"/>
    <w:basedOn w:val="DefaultParagraphFont"/>
    <w:rsid w:val="00E23E3B"/>
  </w:style>
  <w:style w:type="character" w:customStyle="1" w:styleId="grey1">
    <w:name w:val="grey1"/>
    <w:basedOn w:val="DefaultParagraphFont"/>
    <w:rsid w:val="00E23E3B"/>
  </w:style>
  <w:style w:type="character" w:customStyle="1" w:styleId="bureau">
    <w:name w:val="bureau"/>
    <w:basedOn w:val="DefaultParagraphFont"/>
    <w:rsid w:val="00E23E3B"/>
  </w:style>
  <w:style w:type="character" w:customStyle="1" w:styleId="reporttitle">
    <w:name w:val="report_title"/>
    <w:basedOn w:val="DefaultParagraphFont"/>
    <w:rsid w:val="00E23E3B"/>
  </w:style>
  <w:style w:type="character" w:customStyle="1" w:styleId="documenttype-longreleases">
    <w:name w:val="document_type_-_long_releases"/>
    <w:basedOn w:val="DefaultParagraphFont"/>
    <w:rsid w:val="00E23E3B"/>
  </w:style>
  <w:style w:type="character" w:customStyle="1" w:styleId="alt-date">
    <w:name w:val="alt-date"/>
    <w:basedOn w:val="DefaultParagraphFont"/>
    <w:rsid w:val="00E23E3B"/>
  </w:style>
  <w:style w:type="character" w:customStyle="1" w:styleId="entry-byline">
    <w:name w:val="entry-byline"/>
    <w:basedOn w:val="DefaultParagraphFont"/>
    <w:rsid w:val="00E23E3B"/>
  </w:style>
  <w:style w:type="character" w:customStyle="1" w:styleId="taglinecontrib">
    <w:name w:val="tagline_contrib"/>
    <w:basedOn w:val="DefaultParagraphFont"/>
    <w:rsid w:val="00E23E3B"/>
  </w:style>
  <w:style w:type="character" w:customStyle="1" w:styleId="articledate0">
    <w:name w:val="article_date"/>
    <w:basedOn w:val="DefaultParagraphFont"/>
    <w:rsid w:val="00E23E3B"/>
  </w:style>
  <w:style w:type="character" w:customStyle="1" w:styleId="createdate">
    <w:name w:val="createdate"/>
    <w:basedOn w:val="DefaultParagraphFont"/>
    <w:rsid w:val="00E23E3B"/>
  </w:style>
  <w:style w:type="character" w:customStyle="1" w:styleId="text-label">
    <w:name w:val="text-label"/>
    <w:basedOn w:val="DefaultParagraphFont"/>
    <w:rsid w:val="00E23E3B"/>
  </w:style>
  <w:style w:type="character" w:customStyle="1" w:styleId="metad">
    <w:name w:val="metad"/>
    <w:rsid w:val="00E23E3B"/>
  </w:style>
  <w:style w:type="character" w:customStyle="1" w:styleId="justify1">
    <w:name w:val="justify1"/>
    <w:rsid w:val="00E23E3B"/>
  </w:style>
  <w:style w:type="character" w:customStyle="1" w:styleId="MediumGrid11">
    <w:name w:val="Medium Grid 11"/>
    <w:uiPriority w:val="99"/>
    <w:rsid w:val="00E23E3B"/>
    <w:rPr>
      <w:color w:val="808080"/>
    </w:rPr>
  </w:style>
  <w:style w:type="character" w:customStyle="1" w:styleId="apple-tab-span">
    <w:name w:val="apple-tab-span"/>
    <w:basedOn w:val="DefaultParagraphFont"/>
    <w:rsid w:val="00E23E3B"/>
  </w:style>
  <w:style w:type="character" w:customStyle="1" w:styleId="s2">
    <w:name w:val="s2"/>
    <w:basedOn w:val="DefaultParagraphFont"/>
    <w:rsid w:val="00E23E3B"/>
  </w:style>
  <w:style w:type="character" w:customStyle="1" w:styleId="s1">
    <w:name w:val="s1"/>
    <w:basedOn w:val="DefaultParagraphFont"/>
    <w:rsid w:val="00E23E3B"/>
  </w:style>
  <w:style w:type="character" w:customStyle="1" w:styleId="action-menu-toggled-item">
    <w:name w:val="action-menu-toggled-item"/>
    <w:basedOn w:val="DefaultParagraphFont"/>
    <w:rsid w:val="00E23E3B"/>
    <w:rPr>
      <w:rFonts w:ascii="Times New Roman" w:hAnsi="Times New Roman" w:cs="Times New Roman" w:hint="default"/>
    </w:rPr>
  </w:style>
  <w:style w:type="character" w:customStyle="1" w:styleId="1Tag">
    <w:name w:val="1) Tag"/>
    <w:rsid w:val="00E23E3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23E3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23E3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23E3B"/>
    <w:rPr>
      <w:b/>
      <w:bCs/>
      <w:sz w:val="20"/>
      <w:u w:val="single"/>
      <w:bdr w:val="single" w:sz="4" w:space="0" w:color="auto" w:frame="1"/>
    </w:rPr>
  </w:style>
  <w:style w:type="character" w:customStyle="1" w:styleId="postby">
    <w:name w:val="post_by"/>
    <w:rsid w:val="00E23E3B"/>
  </w:style>
  <w:style w:type="character" w:customStyle="1" w:styleId="postdate">
    <w:name w:val="post_date"/>
    <w:rsid w:val="00E23E3B"/>
  </w:style>
  <w:style w:type="character" w:customStyle="1" w:styleId="moretop">
    <w:name w:val="more_top"/>
    <w:rsid w:val="00E23E3B"/>
  </w:style>
  <w:style w:type="character" w:customStyle="1" w:styleId="Boxing-New">
    <w:name w:val="Boxing - New"/>
    <w:basedOn w:val="DefaultParagraphFont"/>
    <w:rsid w:val="00E23E3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23E3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23E3B"/>
  </w:style>
  <w:style w:type="character" w:customStyle="1" w:styleId="Style12ptBoldUnderline1">
    <w:name w:val="Style 12 pt Bold Underline1"/>
    <w:rsid w:val="00E23E3B"/>
    <w:rPr>
      <w:b/>
      <w:bCs/>
      <w:sz w:val="24"/>
      <w:u w:val="single"/>
    </w:rPr>
  </w:style>
  <w:style w:type="character" w:customStyle="1" w:styleId="aunderline1">
    <w:name w:val="aunderline"/>
    <w:qFormat/>
    <w:rsid w:val="00E23E3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23E3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23E3B"/>
  </w:style>
  <w:style w:type="character" w:customStyle="1" w:styleId="sensecontent">
    <w:name w:val="sense_content"/>
    <w:basedOn w:val="DefaultParagraphFont"/>
    <w:rsid w:val="00E23E3B"/>
  </w:style>
  <w:style w:type="character" w:customStyle="1" w:styleId="vi">
    <w:name w:val="vi"/>
    <w:basedOn w:val="DefaultParagraphFont"/>
    <w:rsid w:val="00E23E3B"/>
  </w:style>
  <w:style w:type="character" w:customStyle="1" w:styleId="pagetitle0">
    <w:name w:val="pagetitle"/>
    <w:basedOn w:val="DefaultParagraphFont"/>
    <w:rsid w:val="00E23E3B"/>
  </w:style>
  <w:style w:type="character" w:customStyle="1" w:styleId="Heading2Char1CharCharCharCharCharC">
    <w:name w:val="Heading 2 Char1 Char Char Char Char Char C"/>
    <w:rsid w:val="00E23E3B"/>
    <w:rPr>
      <w:rFonts w:ascii="Arial" w:hAnsi="Arial" w:cs="Arial" w:hint="default"/>
      <w:b/>
      <w:bCs/>
      <w:iCs/>
      <w:sz w:val="24"/>
      <w:szCs w:val="28"/>
      <w:lang w:val="en-US" w:eastAsia="en-US" w:bidi="ar-SA"/>
    </w:rPr>
  </w:style>
  <w:style w:type="character" w:customStyle="1" w:styleId="StyleUnderlineCharTimesBold">
    <w:name w:val="Style Underline Char + Times Bold"/>
    <w:rsid w:val="00E23E3B"/>
    <w:rPr>
      <w:rFonts w:ascii="Times" w:hAnsi="Times" w:hint="default"/>
      <w:b w:val="0"/>
      <w:bCs/>
      <w:sz w:val="20"/>
      <w:u w:val="single"/>
    </w:rPr>
  </w:style>
  <w:style w:type="character" w:customStyle="1" w:styleId="blubigktbiz">
    <w:name w:val="blubigktbiz"/>
    <w:rsid w:val="00E23E3B"/>
  </w:style>
  <w:style w:type="character" w:customStyle="1" w:styleId="Style4CharChar">
    <w:name w:val="Style4 Char Char"/>
    <w:rsid w:val="00E23E3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23E3B"/>
    <w:rPr>
      <w:rFonts w:ascii="Arial" w:hAnsi="Arial" w:cs="Arial" w:hint="default"/>
      <w:b/>
      <w:bCs/>
      <w:i/>
      <w:iCs/>
      <w:sz w:val="24"/>
    </w:rPr>
  </w:style>
  <w:style w:type="character" w:customStyle="1" w:styleId="super">
    <w:name w:val="super"/>
    <w:rsid w:val="00E23E3B"/>
  </w:style>
  <w:style w:type="character" w:customStyle="1" w:styleId="text30">
    <w:name w:val="text30"/>
    <w:rsid w:val="00E23E3B"/>
  </w:style>
  <w:style w:type="character" w:customStyle="1" w:styleId="uppercase">
    <w:name w:val="uppercase"/>
    <w:rsid w:val="00E23E3B"/>
  </w:style>
  <w:style w:type="character" w:customStyle="1" w:styleId="mainbody1">
    <w:name w:val="mainbody1"/>
    <w:rsid w:val="00E23E3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23E3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23E3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23E3B"/>
    <w:rPr>
      <w:u w:val="single"/>
      <w:shd w:val="clear" w:color="auto" w:fill="00FF00"/>
    </w:rPr>
  </w:style>
  <w:style w:type="character" w:customStyle="1" w:styleId="StyleBoldUnderline1">
    <w:name w:val="Style Bold Underline1"/>
    <w:basedOn w:val="DefaultParagraphFont"/>
    <w:rsid w:val="00E23E3B"/>
    <w:rPr>
      <w:b w:val="0"/>
      <w:bCs/>
      <w:u w:val="single"/>
    </w:rPr>
  </w:style>
  <w:style w:type="character" w:customStyle="1" w:styleId="formatp">
    <w:name w:val="formatp"/>
    <w:rsid w:val="00E23E3B"/>
  </w:style>
  <w:style w:type="character" w:customStyle="1" w:styleId="yshortcutscs4-ndcor">
    <w:name w:val="yshortcuts cs4-ndcor"/>
    <w:rsid w:val="00E23E3B"/>
  </w:style>
  <w:style w:type="character" w:customStyle="1" w:styleId="price">
    <w:name w:val="price"/>
    <w:rsid w:val="00E23E3B"/>
  </w:style>
  <w:style w:type="character" w:customStyle="1" w:styleId="price-change">
    <w:name w:val="price-change"/>
    <w:rsid w:val="00E23E3B"/>
  </w:style>
  <w:style w:type="character" w:customStyle="1" w:styleId="percent-change">
    <w:name w:val="percent-change"/>
    <w:rsid w:val="00E23E3B"/>
  </w:style>
  <w:style w:type="character" w:customStyle="1" w:styleId="bibfont">
    <w:name w:val="bibfont"/>
    <w:rsid w:val="00E23E3B"/>
    <w:rPr>
      <w:rFonts w:ascii="Times New Roman" w:hAnsi="Times New Roman" w:cs="Times New Roman" w:hint="default"/>
    </w:rPr>
  </w:style>
  <w:style w:type="character" w:customStyle="1" w:styleId="boldciteChar1">
    <w:name w:val="bold cite Char1"/>
    <w:rsid w:val="00E23E3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23E3B"/>
  </w:style>
  <w:style w:type="character" w:customStyle="1" w:styleId="leveluptitle">
    <w:name w:val="leveluptitle"/>
    <w:basedOn w:val="DefaultParagraphFont"/>
    <w:rsid w:val="00E23E3B"/>
  </w:style>
  <w:style w:type="character" w:customStyle="1" w:styleId="Hyperlink3">
    <w:name w:val="Hyperlink.3"/>
    <w:basedOn w:val="DefaultParagraphFont"/>
    <w:rsid w:val="00E23E3B"/>
    <w:rPr>
      <w:sz w:val="18"/>
      <w:szCs w:val="18"/>
    </w:rPr>
  </w:style>
  <w:style w:type="character" w:customStyle="1" w:styleId="Hyperlink40">
    <w:name w:val="Hyperlink.4"/>
    <w:basedOn w:val="DefaultParagraphFont"/>
    <w:rsid w:val="00E23E3B"/>
    <w:rPr>
      <w:sz w:val="18"/>
      <w:szCs w:val="18"/>
    </w:rPr>
  </w:style>
  <w:style w:type="character" w:customStyle="1" w:styleId="SmallCharChar">
    <w:name w:val="Small Char Char"/>
    <w:basedOn w:val="DefaultParagraphFont"/>
    <w:rsid w:val="00E23E3B"/>
    <w:rPr>
      <w:sz w:val="17"/>
      <w:szCs w:val="24"/>
      <w:lang w:val="en-US" w:eastAsia="en-US" w:bidi="ar-SA"/>
    </w:rPr>
  </w:style>
  <w:style w:type="character" w:customStyle="1" w:styleId="Intemphasis">
    <w:name w:val="Intemphasis"/>
    <w:uiPriority w:val="1"/>
    <w:qFormat/>
    <w:rsid w:val="00E23E3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23E3B"/>
    <w:rPr>
      <w:rFonts w:ascii="Times New Roman" w:hAnsi="Times New Roman" w:cs="Times New Roman" w:hint="default"/>
      <w:sz w:val="20"/>
    </w:rPr>
  </w:style>
  <w:style w:type="character" w:customStyle="1" w:styleId="StyleunderlineArialNarrow9ptBold">
    <w:name w:val="Style underline + Arial Narrow 9 pt Bold"/>
    <w:basedOn w:val="underline"/>
    <w:rsid w:val="00E23E3B"/>
    <w:rPr>
      <w:u w:val="single"/>
      <w:lang w:val="en-US" w:eastAsia="en-US" w:bidi="ar-SA"/>
    </w:rPr>
  </w:style>
  <w:style w:type="character" w:customStyle="1" w:styleId="StyleBoldandUnderlineCharCharCharChar9pt">
    <w:name w:val="Style Bold and Underline Char Char Char Char + 9 pt"/>
    <w:basedOn w:val="DefaultParagraphFont"/>
    <w:rsid w:val="00E23E3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23E3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23E3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23E3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23E3B"/>
    <w:rPr>
      <w:rFonts w:ascii="Arial" w:hAnsi="Arial" w:cs="Arial" w:hint="default"/>
      <w:bCs/>
      <w:szCs w:val="26"/>
      <w:u w:val="single"/>
      <w:lang w:val="en-US" w:eastAsia="en-US" w:bidi="ar-SA"/>
    </w:rPr>
  </w:style>
  <w:style w:type="character" w:customStyle="1" w:styleId="AUnterdline">
    <w:name w:val="AUnterdline"/>
    <w:qFormat/>
    <w:rsid w:val="00E23E3B"/>
    <w:rPr>
      <w:rFonts w:ascii="Times New Roman" w:hAnsi="Times New Roman" w:cs="Times New Roman" w:hint="default"/>
      <w:sz w:val="20"/>
      <w:u w:val="single"/>
    </w:rPr>
  </w:style>
  <w:style w:type="character" w:customStyle="1" w:styleId="DontRead">
    <w:name w:val="Don't Read"/>
    <w:qFormat/>
    <w:rsid w:val="00E23E3B"/>
    <w:rPr>
      <w:rFonts w:ascii="Times New Roman" w:hAnsi="Times New Roman" w:cs="Times New Roman" w:hint="default"/>
      <w:sz w:val="16"/>
    </w:rPr>
  </w:style>
  <w:style w:type="character" w:customStyle="1" w:styleId="CharChar113">
    <w:name w:val="Char Char113"/>
    <w:basedOn w:val="DefaultParagraphFont"/>
    <w:rsid w:val="00E23E3B"/>
    <w:rPr>
      <w:rFonts w:ascii="Arial" w:hAnsi="Arial" w:cs="Arial" w:hint="default"/>
      <w:bCs/>
      <w:szCs w:val="26"/>
      <w:u w:val="single"/>
      <w:lang w:val="en-US" w:eastAsia="en-US" w:bidi="ar-SA"/>
    </w:rPr>
  </w:style>
  <w:style w:type="character" w:customStyle="1" w:styleId="StyleunderlineBold0">
    <w:name w:val="Style underline + Bold"/>
    <w:basedOn w:val="underline"/>
    <w:rsid w:val="00E23E3B"/>
    <w:rPr>
      <w:u w:val="single"/>
      <w:lang w:val="en-US" w:eastAsia="en-US" w:bidi="ar-SA"/>
    </w:rPr>
  </w:style>
  <w:style w:type="character" w:customStyle="1" w:styleId="StyleunderlineCharNotBold">
    <w:name w:val="Style underline Char + Not Bold"/>
    <w:basedOn w:val="underlineChar0"/>
    <w:rsid w:val="00E23E3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23E3B"/>
    <w:rPr>
      <w:szCs w:val="24"/>
      <w:u w:val="single"/>
      <w:lang w:val="en-US" w:eastAsia="en-US" w:bidi="ar-SA"/>
    </w:rPr>
  </w:style>
  <w:style w:type="character" w:customStyle="1" w:styleId="base">
    <w:name w:val="base"/>
    <w:basedOn w:val="DefaultParagraphFont"/>
    <w:rsid w:val="00E23E3B"/>
  </w:style>
  <w:style w:type="character" w:customStyle="1" w:styleId="part-of-speech">
    <w:name w:val="part-of-speech"/>
    <w:basedOn w:val="DefaultParagraphFont"/>
    <w:rsid w:val="00E23E3B"/>
  </w:style>
  <w:style w:type="character" w:customStyle="1" w:styleId="FontStyle177">
    <w:name w:val="Font Style177"/>
    <w:basedOn w:val="DefaultParagraphFont"/>
    <w:uiPriority w:val="99"/>
    <w:rsid w:val="00E23E3B"/>
    <w:rPr>
      <w:rFonts w:ascii="Times New Roman" w:hAnsi="Times New Roman" w:cs="Times New Roman" w:hint="default"/>
      <w:sz w:val="20"/>
      <w:szCs w:val="20"/>
    </w:rPr>
  </w:style>
  <w:style w:type="character" w:customStyle="1" w:styleId="FontStyle173">
    <w:name w:val="Font Style173"/>
    <w:basedOn w:val="DefaultParagraphFont"/>
    <w:uiPriority w:val="99"/>
    <w:rsid w:val="00E23E3B"/>
    <w:rPr>
      <w:rFonts w:ascii="Times New Roman" w:hAnsi="Times New Roman" w:cs="Times New Roman" w:hint="default"/>
      <w:sz w:val="14"/>
      <w:szCs w:val="14"/>
    </w:rPr>
  </w:style>
  <w:style w:type="character" w:customStyle="1" w:styleId="FontStyle151">
    <w:name w:val="Font Style151"/>
    <w:basedOn w:val="DefaultParagraphFont"/>
    <w:uiPriority w:val="99"/>
    <w:rsid w:val="00E23E3B"/>
    <w:rPr>
      <w:rFonts w:ascii="Arial Narrow" w:hAnsi="Arial Narrow" w:cs="Arial Narrow" w:hint="default"/>
      <w:b/>
      <w:bCs/>
      <w:sz w:val="12"/>
      <w:szCs w:val="12"/>
    </w:rPr>
  </w:style>
  <w:style w:type="character" w:customStyle="1" w:styleId="FontStyle156">
    <w:name w:val="Font Style156"/>
    <w:basedOn w:val="DefaultParagraphFont"/>
    <w:uiPriority w:val="99"/>
    <w:rsid w:val="00E23E3B"/>
    <w:rPr>
      <w:rFonts w:ascii="Arial Narrow" w:hAnsi="Arial Narrow" w:cs="Arial Narrow" w:hint="default"/>
      <w:sz w:val="8"/>
      <w:szCs w:val="8"/>
    </w:rPr>
  </w:style>
  <w:style w:type="character" w:customStyle="1" w:styleId="FontStyle160">
    <w:name w:val="Font Style160"/>
    <w:basedOn w:val="DefaultParagraphFont"/>
    <w:uiPriority w:val="99"/>
    <w:rsid w:val="00E23E3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23E3B"/>
    <w:rPr>
      <w:rFonts w:ascii="Times New Roman" w:hAnsi="Times New Roman" w:cs="Times New Roman" w:hint="default"/>
      <w:sz w:val="18"/>
      <w:szCs w:val="18"/>
    </w:rPr>
  </w:style>
  <w:style w:type="character" w:customStyle="1" w:styleId="FontStyle168">
    <w:name w:val="Font Style168"/>
    <w:basedOn w:val="DefaultParagraphFont"/>
    <w:uiPriority w:val="99"/>
    <w:rsid w:val="00E23E3B"/>
    <w:rPr>
      <w:rFonts w:ascii="Times New Roman" w:hAnsi="Times New Roman" w:cs="Times New Roman" w:hint="default"/>
      <w:sz w:val="12"/>
      <w:szCs w:val="12"/>
    </w:rPr>
  </w:style>
  <w:style w:type="character" w:customStyle="1" w:styleId="FontStyle176">
    <w:name w:val="Font Style176"/>
    <w:basedOn w:val="DefaultParagraphFont"/>
    <w:uiPriority w:val="99"/>
    <w:rsid w:val="00E23E3B"/>
    <w:rPr>
      <w:rFonts w:ascii="Times New Roman" w:hAnsi="Times New Roman" w:cs="Times New Roman" w:hint="default"/>
      <w:sz w:val="16"/>
      <w:szCs w:val="16"/>
    </w:rPr>
  </w:style>
  <w:style w:type="character" w:customStyle="1" w:styleId="globalcontentbody">
    <w:name w:val="globalcontentbody"/>
    <w:basedOn w:val="DefaultParagraphFont"/>
    <w:rsid w:val="00E23E3B"/>
  </w:style>
  <w:style w:type="character" w:customStyle="1" w:styleId="authorbio">
    <w:name w:val="authorbio"/>
    <w:basedOn w:val="DefaultParagraphFont"/>
    <w:rsid w:val="00E23E3B"/>
  </w:style>
  <w:style w:type="character" w:customStyle="1" w:styleId="StyleBoldandUnderlineCharChar11pt">
    <w:name w:val="Style Bold and Underline Char Char + 11 pt"/>
    <w:basedOn w:val="DefaultParagraphFont"/>
    <w:rsid w:val="00E23E3B"/>
    <w:rPr>
      <w:b/>
      <w:bCs/>
      <w:noProof w:val="0"/>
      <w:sz w:val="20"/>
      <w:u w:val="single"/>
      <w:lang w:val="en-US" w:eastAsia="en-US" w:bidi="ar-SA"/>
    </w:rPr>
  </w:style>
  <w:style w:type="character" w:customStyle="1" w:styleId="Hyperlink23">
    <w:name w:val="Hyperlink23"/>
    <w:basedOn w:val="DefaultParagraphFont"/>
    <w:rsid w:val="00E23E3B"/>
    <w:rPr>
      <w:color w:val="3300CC"/>
      <w:u w:val="single"/>
    </w:rPr>
  </w:style>
  <w:style w:type="character" w:customStyle="1" w:styleId="CharChar114">
    <w:name w:val="Char Char114"/>
    <w:basedOn w:val="DefaultParagraphFont"/>
    <w:rsid w:val="00E23E3B"/>
    <w:rPr>
      <w:rFonts w:ascii="Arial" w:hAnsi="Arial" w:cs="Arial" w:hint="default"/>
      <w:bCs/>
      <w:szCs w:val="26"/>
      <w:u w:val="single"/>
      <w:lang w:val="en-US" w:eastAsia="en-US" w:bidi="ar-SA"/>
    </w:rPr>
  </w:style>
  <w:style w:type="character" w:customStyle="1" w:styleId="CharChar112">
    <w:name w:val="Char Char112"/>
    <w:basedOn w:val="DefaultParagraphFont"/>
    <w:rsid w:val="00E23E3B"/>
    <w:rPr>
      <w:rFonts w:ascii="Arial" w:hAnsi="Arial" w:cs="Arial" w:hint="default"/>
      <w:bCs/>
      <w:szCs w:val="26"/>
      <w:u w:val="single"/>
      <w:lang w:val="en-US" w:eastAsia="en-US" w:bidi="ar-SA"/>
    </w:rPr>
  </w:style>
  <w:style w:type="character" w:customStyle="1" w:styleId="zoomme">
    <w:name w:val="zoomme"/>
    <w:basedOn w:val="DefaultParagraphFont"/>
    <w:rsid w:val="00E23E3B"/>
  </w:style>
  <w:style w:type="character" w:customStyle="1" w:styleId="classauthor">
    <w:name w:val="class=&quot;author&quot;"/>
    <w:basedOn w:val="DefaultParagraphFont"/>
    <w:rsid w:val="00E23E3B"/>
  </w:style>
  <w:style w:type="character" w:customStyle="1" w:styleId="officialstitle-">
    <w:name w:val="official_s_title-"/>
    <w:basedOn w:val="DefaultParagraphFont"/>
    <w:rsid w:val="00E23E3B"/>
  </w:style>
  <w:style w:type="character" w:customStyle="1" w:styleId="officialsbureau">
    <w:name w:val="official_s_bureau"/>
    <w:basedOn w:val="DefaultParagraphFont"/>
    <w:rsid w:val="00E23E3B"/>
  </w:style>
  <w:style w:type="character" w:customStyle="1" w:styleId="gray">
    <w:name w:val="gray"/>
    <w:basedOn w:val="DefaultParagraphFont"/>
    <w:rsid w:val="00E23E3B"/>
  </w:style>
  <w:style w:type="character" w:customStyle="1" w:styleId="Styleunderline11ptBorderSinglesolidlineAuto05p">
    <w:name w:val="Style underline + 11 pt Border: : (Single solid line Auto  0.5 p..."/>
    <w:rsid w:val="00E23E3B"/>
    <w:rPr>
      <w:sz w:val="20"/>
      <w:u w:val="single"/>
      <w:bdr w:val="single" w:sz="4" w:space="0" w:color="auto" w:frame="1"/>
    </w:rPr>
  </w:style>
  <w:style w:type="character" w:customStyle="1" w:styleId="newscontent">
    <w:name w:val="newscontent"/>
    <w:rsid w:val="00E23E3B"/>
  </w:style>
  <w:style w:type="character" w:customStyle="1" w:styleId="FontStyle172">
    <w:name w:val="Font Style172"/>
    <w:basedOn w:val="DefaultParagraphFont"/>
    <w:uiPriority w:val="99"/>
    <w:rsid w:val="00E23E3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23E3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23E3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23E3B"/>
    <w:rPr>
      <w:rFonts w:ascii="Times New Roman" w:hAnsi="Times New Roman" w:cs="Times New Roman" w:hint="default"/>
      <w:sz w:val="10"/>
      <w:szCs w:val="10"/>
    </w:rPr>
  </w:style>
  <w:style w:type="character" w:customStyle="1" w:styleId="FontStyle174">
    <w:name w:val="Font Style174"/>
    <w:basedOn w:val="DefaultParagraphFont"/>
    <w:uiPriority w:val="99"/>
    <w:rsid w:val="00E23E3B"/>
    <w:rPr>
      <w:rFonts w:ascii="Arial Narrow" w:hAnsi="Arial Narrow" w:cs="Arial Narrow" w:hint="default"/>
      <w:b/>
      <w:bCs/>
      <w:sz w:val="18"/>
      <w:szCs w:val="18"/>
    </w:rPr>
  </w:style>
  <w:style w:type="character" w:customStyle="1" w:styleId="FontStyle169">
    <w:name w:val="Font Style169"/>
    <w:basedOn w:val="DefaultParagraphFont"/>
    <w:uiPriority w:val="99"/>
    <w:rsid w:val="00E23E3B"/>
    <w:rPr>
      <w:rFonts w:ascii="Times New Roman" w:hAnsi="Times New Roman" w:cs="Times New Roman" w:hint="default"/>
      <w:sz w:val="12"/>
      <w:szCs w:val="12"/>
    </w:rPr>
  </w:style>
  <w:style w:type="character" w:customStyle="1" w:styleId="FontStyle139">
    <w:name w:val="Font Style139"/>
    <w:basedOn w:val="DefaultParagraphFont"/>
    <w:uiPriority w:val="99"/>
    <w:rsid w:val="00E23E3B"/>
    <w:rPr>
      <w:rFonts w:ascii="Times New Roman" w:hAnsi="Times New Roman" w:cs="Times New Roman" w:hint="default"/>
      <w:b/>
      <w:bCs/>
      <w:sz w:val="18"/>
      <w:szCs w:val="18"/>
    </w:rPr>
  </w:style>
  <w:style w:type="character" w:customStyle="1" w:styleId="aa">
    <w:name w:val="••••"/>
    <w:rsid w:val="00E23E3B"/>
    <w:rPr>
      <w:color w:val="000000"/>
    </w:rPr>
  </w:style>
  <w:style w:type="character" w:customStyle="1" w:styleId="UL-Bold">
    <w:name w:val="UL-Bold"/>
    <w:basedOn w:val="DefaultParagraphFont"/>
    <w:rsid w:val="00E23E3B"/>
    <w:rPr>
      <w:u w:val="thick"/>
    </w:rPr>
  </w:style>
  <w:style w:type="character" w:customStyle="1" w:styleId="UL-None">
    <w:name w:val="UL-None"/>
    <w:basedOn w:val="DefaultParagraphFont"/>
    <w:rsid w:val="00E23E3B"/>
    <w:rPr>
      <w:strike w:val="0"/>
      <w:dstrike w:val="0"/>
      <w:u w:val="none"/>
      <w:effect w:val="none"/>
    </w:rPr>
  </w:style>
  <w:style w:type="character" w:customStyle="1" w:styleId="styletimesnewroman12ptbold0">
    <w:name w:val="styletimesnewroman12ptbold"/>
    <w:basedOn w:val="DefaultParagraphFont"/>
    <w:rsid w:val="00E23E3B"/>
  </w:style>
  <w:style w:type="character" w:customStyle="1" w:styleId="FontStyle19">
    <w:name w:val="Font Style19"/>
    <w:basedOn w:val="DefaultParagraphFont"/>
    <w:uiPriority w:val="99"/>
    <w:rsid w:val="00E23E3B"/>
    <w:rPr>
      <w:rFonts w:ascii="Times New Roman" w:hAnsi="Times New Roman" w:cs="Times New Roman" w:hint="default"/>
      <w:sz w:val="18"/>
      <w:szCs w:val="18"/>
    </w:rPr>
  </w:style>
  <w:style w:type="character" w:customStyle="1" w:styleId="UnderlineBox">
    <w:name w:val="Underline + Box"/>
    <w:uiPriority w:val="1"/>
    <w:qFormat/>
    <w:rsid w:val="00E23E3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23E3B"/>
    <w:rPr>
      <w:sz w:val="20"/>
    </w:rPr>
  </w:style>
  <w:style w:type="character" w:customStyle="1" w:styleId="kn">
    <w:name w:val="kn"/>
    <w:basedOn w:val="DefaultParagraphFont"/>
    <w:rsid w:val="00E23E3B"/>
  </w:style>
  <w:style w:type="character" w:customStyle="1" w:styleId="twelptblackblack1">
    <w:name w:val="twelptblackblack1"/>
    <w:basedOn w:val="DefaultParagraphFont"/>
    <w:rsid w:val="00E23E3B"/>
    <w:rPr>
      <w:rFonts w:ascii="Verdana" w:hAnsi="Verdana" w:hint="default"/>
      <w:color w:val="000000"/>
      <w:sz w:val="16"/>
      <w:szCs w:val="16"/>
    </w:rPr>
  </w:style>
  <w:style w:type="character" w:customStyle="1" w:styleId="TagCharCharCharChar0">
    <w:name w:val="Tag Char Char Char Char"/>
    <w:basedOn w:val="DefaultParagraphFont"/>
    <w:rsid w:val="00E23E3B"/>
    <w:rPr>
      <w:rFonts w:ascii="Times New Roman" w:eastAsia="Times New Roman" w:hAnsi="Times New Roman" w:cs="Times New Roman" w:hint="default"/>
      <w:b/>
      <w:bCs w:val="0"/>
      <w:sz w:val="24"/>
      <w:szCs w:val="20"/>
    </w:rPr>
  </w:style>
  <w:style w:type="character" w:customStyle="1" w:styleId="CharacterStyle14">
    <w:name w:val="Character Style 14"/>
    <w:rsid w:val="00E23E3B"/>
    <w:rPr>
      <w:sz w:val="30"/>
      <w:szCs w:val="30"/>
    </w:rPr>
  </w:style>
  <w:style w:type="character" w:customStyle="1" w:styleId="CharacterStyle13">
    <w:name w:val="Character Style 13"/>
    <w:rsid w:val="00E23E3B"/>
    <w:rPr>
      <w:i/>
      <w:iCs/>
      <w:sz w:val="17"/>
      <w:szCs w:val="17"/>
    </w:rPr>
  </w:style>
  <w:style w:type="character" w:customStyle="1" w:styleId="CardsNotUnderlined">
    <w:name w:val="Cards Not Underlined"/>
    <w:rsid w:val="00E23E3B"/>
    <w:rPr>
      <w:rFonts w:ascii="Times New Roman" w:hAnsi="Times New Roman" w:cs="Times New Roman" w:hint="default"/>
      <w:sz w:val="16"/>
    </w:rPr>
  </w:style>
  <w:style w:type="character" w:customStyle="1" w:styleId="a13">
    <w:name w:val="a1"/>
    <w:rsid w:val="00E23E3B"/>
    <w:rPr>
      <w:color w:val="008000"/>
    </w:rPr>
  </w:style>
  <w:style w:type="character" w:customStyle="1" w:styleId="mandelbrotrefrag">
    <w:name w:val="mandelbrot_refrag"/>
    <w:rsid w:val="00E23E3B"/>
  </w:style>
  <w:style w:type="character" w:customStyle="1" w:styleId="imgcreditcaption">
    <w:name w:val="imgcreditcaption"/>
    <w:rsid w:val="00E23E3B"/>
  </w:style>
  <w:style w:type="character" w:customStyle="1" w:styleId="current-article">
    <w:name w:val="current-article"/>
    <w:rsid w:val="00E23E3B"/>
  </w:style>
  <w:style w:type="character" w:customStyle="1" w:styleId="hps">
    <w:name w:val="hps"/>
    <w:rsid w:val="00E23E3B"/>
  </w:style>
  <w:style w:type="character" w:customStyle="1" w:styleId="source-org">
    <w:name w:val="source-org"/>
    <w:rsid w:val="00E23E3B"/>
  </w:style>
  <w:style w:type="character" w:customStyle="1" w:styleId="Caption11">
    <w:name w:val="Caption11"/>
    <w:rsid w:val="00E23E3B"/>
  </w:style>
  <w:style w:type="character" w:customStyle="1" w:styleId="mainheading">
    <w:name w:val="mainheading"/>
    <w:rsid w:val="00E23E3B"/>
  </w:style>
  <w:style w:type="character" w:customStyle="1" w:styleId="StyleStyleunderlineBold11pt">
    <w:name w:val="Style Style underline + Bold + 11 pt"/>
    <w:rsid w:val="00E23E3B"/>
    <w:rPr>
      <w:bCs/>
      <w:sz w:val="20"/>
      <w:u w:val="single"/>
    </w:rPr>
  </w:style>
  <w:style w:type="character" w:customStyle="1" w:styleId="StyleunderlineAsianTimesNewRomanBold">
    <w:name w:val="Style underline + (Asian) Times New Roman Bold"/>
    <w:rsid w:val="00E23E3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23E3B"/>
    <w:rPr>
      <w:b/>
      <w:bCs/>
      <w:sz w:val="20"/>
      <w:u w:val="single"/>
      <w:bdr w:val="single" w:sz="4" w:space="0" w:color="auto" w:frame="1"/>
    </w:rPr>
  </w:style>
  <w:style w:type="character" w:customStyle="1" w:styleId="Style11ptBoldUnderlineBorderSinglesolidlineAuto1">
    <w:name w:val="Style 11 pt Bold Underline Border: : (Single solid line Auto  ...1"/>
    <w:rsid w:val="00E23E3B"/>
    <w:rPr>
      <w:b/>
      <w:bCs/>
      <w:sz w:val="20"/>
      <w:u w:val="single"/>
      <w:bdr w:val="single" w:sz="4" w:space="0" w:color="auto" w:frame="1"/>
    </w:rPr>
  </w:style>
  <w:style w:type="character" w:customStyle="1" w:styleId="metaorigin">
    <w:name w:val="meta_origin"/>
    <w:rsid w:val="00E23E3B"/>
  </w:style>
  <w:style w:type="character" w:customStyle="1" w:styleId="eminfo">
    <w:name w:val="eminfo"/>
    <w:rsid w:val="00E23E3B"/>
  </w:style>
  <w:style w:type="character" w:customStyle="1" w:styleId="emhighlight">
    <w:name w:val="emhighlight"/>
    <w:rsid w:val="00E23E3B"/>
  </w:style>
  <w:style w:type="character" w:customStyle="1" w:styleId="last">
    <w:name w:val="last"/>
    <w:rsid w:val="00E23E3B"/>
  </w:style>
  <w:style w:type="character" w:customStyle="1" w:styleId="institution">
    <w:name w:val="institution"/>
    <w:rsid w:val="00E23E3B"/>
  </w:style>
  <w:style w:type="character" w:customStyle="1" w:styleId="NormalCard">
    <w:name w:val="Normal Card"/>
    <w:uiPriority w:val="1"/>
    <w:qFormat/>
    <w:rsid w:val="00E23E3B"/>
    <w:rPr>
      <w:rFonts w:ascii="Times New Roman" w:hAnsi="Times New Roman" w:cs="Times New Roman" w:hint="default"/>
      <w:sz w:val="24"/>
    </w:rPr>
  </w:style>
  <w:style w:type="character" w:customStyle="1" w:styleId="timebox">
    <w:name w:val="timebox"/>
    <w:rsid w:val="00E23E3B"/>
  </w:style>
  <w:style w:type="character" w:customStyle="1" w:styleId="Heading2Subtext">
    <w:name w:val="Heading 2 Subtext"/>
    <w:rsid w:val="00E23E3B"/>
    <w:rPr>
      <w:rFonts w:ascii="Times New Roman" w:hAnsi="Times New Roman" w:cs="Times New Roman" w:hint="default"/>
      <w:sz w:val="16"/>
    </w:rPr>
  </w:style>
  <w:style w:type="character" w:customStyle="1" w:styleId="caps-label">
    <w:name w:val="caps-label"/>
    <w:rsid w:val="00E23E3B"/>
  </w:style>
  <w:style w:type="character" w:customStyle="1" w:styleId="cardshighlight0">
    <w:name w:val="cardshighlight"/>
    <w:rsid w:val="00E23E3B"/>
  </w:style>
  <w:style w:type="character" w:customStyle="1" w:styleId="cardsfont12pt1">
    <w:name w:val="cardsfont12pt"/>
    <w:rsid w:val="00E23E3B"/>
  </w:style>
  <w:style w:type="character" w:customStyle="1" w:styleId="kicker">
    <w:name w:val="kicker"/>
    <w:rsid w:val="00E23E3B"/>
  </w:style>
  <w:style w:type="character" w:customStyle="1" w:styleId="backcontent">
    <w:name w:val="backcontent"/>
    <w:rsid w:val="00E23E3B"/>
  </w:style>
  <w:style w:type="character" w:customStyle="1" w:styleId="daystmp">
    <w:name w:val="daystmp"/>
    <w:rsid w:val="00E23E3B"/>
  </w:style>
  <w:style w:type="character" w:customStyle="1" w:styleId="cardsfont12ptchar">
    <w:name w:val="cardsfont12ptchar"/>
    <w:rsid w:val="00E23E3B"/>
  </w:style>
  <w:style w:type="character" w:customStyle="1" w:styleId="gal">
    <w:name w:val="gal"/>
    <w:rsid w:val="00E23E3B"/>
  </w:style>
  <w:style w:type="character" w:customStyle="1" w:styleId="imagedateline">
    <w:name w:val="image_dateline"/>
    <w:rsid w:val="00E23E3B"/>
  </w:style>
  <w:style w:type="character" w:customStyle="1" w:styleId="authordatecharchar">
    <w:name w:val="authordatecharchar"/>
    <w:rsid w:val="00E23E3B"/>
  </w:style>
  <w:style w:type="character" w:customStyle="1" w:styleId="style1char0">
    <w:name w:val="style1char"/>
    <w:rsid w:val="00E23E3B"/>
  </w:style>
  <w:style w:type="character" w:customStyle="1" w:styleId="tagcharchar0">
    <w:name w:val="tagcharchar"/>
    <w:rsid w:val="00E23E3B"/>
  </w:style>
  <w:style w:type="character" w:customStyle="1" w:styleId="underlinedcharchar2">
    <w:name w:val="underlinedcharchar"/>
    <w:rsid w:val="00E23E3B"/>
  </w:style>
  <w:style w:type="character" w:customStyle="1" w:styleId="BoxedChar">
    <w:name w:val="Boxed Char"/>
    <w:rsid w:val="00E23E3B"/>
    <w:rPr>
      <w:rFonts w:ascii="Arial Narrow" w:hAnsi="Arial Narrow" w:hint="default"/>
      <w:b/>
      <w:bCs w:val="0"/>
      <w:sz w:val="18"/>
      <w:bdr w:val="single" w:sz="6" w:space="0" w:color="auto" w:frame="1"/>
    </w:rPr>
  </w:style>
  <w:style w:type="character" w:customStyle="1" w:styleId="cardCharCharChar1">
    <w:name w:val="card Char Char Char1"/>
    <w:rsid w:val="00E23E3B"/>
    <w:rPr>
      <w:lang w:val="en-US" w:eastAsia="en-US" w:bidi="ar-SA"/>
    </w:rPr>
  </w:style>
  <w:style w:type="character" w:customStyle="1" w:styleId="Style11ptThickunderline">
    <w:name w:val="Style 11 pt Thick underline"/>
    <w:rsid w:val="00E23E3B"/>
    <w:rPr>
      <w:sz w:val="20"/>
      <w:u w:val="thick"/>
    </w:rPr>
  </w:style>
  <w:style w:type="character" w:customStyle="1" w:styleId="Style11ptBoldThickunderline">
    <w:name w:val="Style 11 pt Bold Thick underline"/>
    <w:rsid w:val="00E23E3B"/>
    <w:rPr>
      <w:b/>
      <w:bCs/>
      <w:sz w:val="20"/>
      <w:u w:val="thick"/>
    </w:rPr>
  </w:style>
  <w:style w:type="character" w:customStyle="1" w:styleId="authors1">
    <w:name w:val="authors1"/>
    <w:rsid w:val="00E23E3B"/>
    <w:rPr>
      <w:rFonts w:ascii="Verdana" w:hAnsi="Verdana" w:hint="default"/>
      <w:b/>
      <w:bCs/>
      <w:color w:val="006699"/>
      <w:sz w:val="20"/>
      <w:szCs w:val="20"/>
    </w:rPr>
  </w:style>
  <w:style w:type="character" w:customStyle="1" w:styleId="headlinesectionlarge">
    <w:name w:val="headline_section_large"/>
    <w:rsid w:val="00E23E3B"/>
  </w:style>
  <w:style w:type="character" w:customStyle="1" w:styleId="Styleunderline11ptBlack">
    <w:name w:val="Style underline + 11 pt Black"/>
    <w:rsid w:val="00E23E3B"/>
    <w:rPr>
      <w:color w:val="000000"/>
      <w:sz w:val="20"/>
      <w:u w:val="single"/>
    </w:rPr>
  </w:style>
  <w:style w:type="character" w:customStyle="1" w:styleId="Styleunderline11ptBoldBlack">
    <w:name w:val="Style underline + 11 pt Bold Black"/>
    <w:rsid w:val="00E23E3B"/>
    <w:rPr>
      <w:b/>
      <w:bCs/>
      <w:color w:val="000000"/>
      <w:sz w:val="20"/>
      <w:u w:val="single"/>
    </w:rPr>
  </w:style>
  <w:style w:type="character" w:customStyle="1" w:styleId="Style11ptBoldBlackUnderline">
    <w:name w:val="Style 11 pt Bold Black Underline"/>
    <w:rsid w:val="00E23E3B"/>
    <w:rPr>
      <w:b/>
      <w:bCs/>
      <w:color w:val="000000"/>
      <w:sz w:val="20"/>
      <w:u w:val="single"/>
    </w:rPr>
  </w:style>
  <w:style w:type="character" w:customStyle="1" w:styleId="Style11ptBoldBlackUnderlineBorderSinglesolidline">
    <w:name w:val="Style 11 pt Bold Black Underline Border: : (Single solid line ..."/>
    <w:rsid w:val="00E23E3B"/>
    <w:rPr>
      <w:b/>
      <w:bCs/>
      <w:color w:val="000000"/>
      <w:sz w:val="20"/>
      <w:u w:val="single"/>
      <w:bdr w:val="single" w:sz="4" w:space="0" w:color="auto" w:frame="1"/>
    </w:rPr>
  </w:style>
  <w:style w:type="character" w:customStyle="1" w:styleId="StyleLatinMeridien-Italic11ptItalicUnderline">
    <w:name w:val="Style (Latin) Meridien-Italic 11 pt Italic Underline"/>
    <w:rsid w:val="00E23E3B"/>
    <w:rPr>
      <w:rFonts w:ascii="Meridien-Italic" w:hAnsi="Meridien-Italic" w:hint="default"/>
      <w:i/>
      <w:iCs/>
      <w:sz w:val="20"/>
      <w:u w:val="single"/>
    </w:rPr>
  </w:style>
  <w:style w:type="character" w:customStyle="1" w:styleId="underlinestylechar0">
    <w:name w:val="underlinestylechar"/>
    <w:rsid w:val="00E23E3B"/>
  </w:style>
  <w:style w:type="character" w:customStyle="1" w:styleId="StyleCards12ptThickunderlineChar1">
    <w:name w:val="Style Cards + 12 pt Thick underline Char1"/>
    <w:rsid w:val="00E23E3B"/>
    <w:rPr>
      <w:sz w:val="24"/>
      <w:szCs w:val="24"/>
      <w:u w:val="thick"/>
    </w:rPr>
  </w:style>
  <w:style w:type="character" w:customStyle="1" w:styleId="BodyTextIndentChar2">
    <w:name w:val="Body Text Indent Char2"/>
    <w:basedOn w:val="DefaultParagraphFont"/>
    <w:uiPriority w:val="99"/>
    <w:semiHidden/>
    <w:rsid w:val="00E23E3B"/>
    <w:rPr>
      <w:rFonts w:ascii="Georgia" w:hAnsi="Georgia" w:hint="default"/>
      <w:sz w:val="22"/>
      <w:szCs w:val="22"/>
    </w:rPr>
  </w:style>
  <w:style w:type="character" w:customStyle="1" w:styleId="BodyText2Char2">
    <w:name w:val="Body Text 2 Char2"/>
    <w:basedOn w:val="DefaultParagraphFont"/>
    <w:uiPriority w:val="99"/>
    <w:semiHidden/>
    <w:rsid w:val="00E23E3B"/>
    <w:rPr>
      <w:rFonts w:ascii="Georgia" w:hAnsi="Georgia" w:hint="default"/>
      <w:sz w:val="22"/>
      <w:szCs w:val="22"/>
    </w:rPr>
  </w:style>
  <w:style w:type="character" w:customStyle="1" w:styleId="BodyText3Char2">
    <w:name w:val="Body Text 3 Char2"/>
    <w:basedOn w:val="DefaultParagraphFont"/>
    <w:uiPriority w:val="99"/>
    <w:semiHidden/>
    <w:rsid w:val="00E23E3B"/>
    <w:rPr>
      <w:rFonts w:ascii="Georgia" w:hAnsi="Georgia" w:hint="default"/>
      <w:sz w:val="16"/>
      <w:szCs w:val="16"/>
    </w:rPr>
  </w:style>
  <w:style w:type="character" w:customStyle="1" w:styleId="BodyTextIndent2Char2">
    <w:name w:val="Body Text Indent 2 Char2"/>
    <w:basedOn w:val="DefaultParagraphFont"/>
    <w:uiPriority w:val="99"/>
    <w:semiHidden/>
    <w:rsid w:val="00E23E3B"/>
    <w:rPr>
      <w:rFonts w:ascii="Georgia" w:hAnsi="Georgia" w:hint="default"/>
      <w:sz w:val="22"/>
      <w:szCs w:val="22"/>
    </w:rPr>
  </w:style>
  <w:style w:type="character" w:customStyle="1" w:styleId="BodyTextIndent3Char2">
    <w:name w:val="Body Text Indent 3 Char2"/>
    <w:basedOn w:val="DefaultParagraphFont"/>
    <w:uiPriority w:val="99"/>
    <w:semiHidden/>
    <w:rsid w:val="00E23E3B"/>
    <w:rPr>
      <w:rFonts w:ascii="Georgia" w:hAnsi="Georgia" w:hint="default"/>
      <w:sz w:val="16"/>
      <w:szCs w:val="16"/>
    </w:rPr>
  </w:style>
  <w:style w:type="character" w:customStyle="1" w:styleId="z-BottomofFormChar2">
    <w:name w:val="z-Bottom of Form Char2"/>
    <w:basedOn w:val="DefaultParagraphFont"/>
    <w:uiPriority w:val="99"/>
    <w:semiHidden/>
    <w:rsid w:val="00E23E3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23E3B"/>
  </w:style>
  <w:style w:type="character" w:customStyle="1" w:styleId="m5686307894942199640gmail-styleunderline">
    <w:name w:val="m_5686307894942199640gmail-styleunderline"/>
    <w:basedOn w:val="DefaultParagraphFont"/>
    <w:rsid w:val="00E23E3B"/>
  </w:style>
  <w:style w:type="character" w:customStyle="1" w:styleId="UnderlineCharCharChar">
    <w:name w:val="Underline Char Char Char"/>
    <w:rsid w:val="00E23E3B"/>
    <w:rPr>
      <w:noProof w:val="0"/>
      <w:u w:val="single"/>
      <w:lang w:val="en-US" w:eastAsia="en-US" w:bidi="ar-SA"/>
    </w:rPr>
  </w:style>
  <w:style w:type="character" w:customStyle="1" w:styleId="messagecontent">
    <w:name w:val="message_content"/>
    <w:rsid w:val="00E23E3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23E3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23E3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23E3B"/>
  </w:style>
  <w:style w:type="character" w:customStyle="1" w:styleId="CitationChar">
    <w:name w:val="Citation Char"/>
    <w:rsid w:val="00E23E3B"/>
    <w:rPr>
      <w:bCs/>
      <w:u w:val="single"/>
    </w:rPr>
  </w:style>
  <w:style w:type="character" w:customStyle="1" w:styleId="FontStyle72">
    <w:name w:val="Font Style72"/>
    <w:rsid w:val="00E23E3B"/>
    <w:rPr>
      <w:rFonts w:ascii="Times New Roman" w:hAnsi="Times New Roman" w:cs="Times New Roman" w:hint="default"/>
      <w:sz w:val="16"/>
      <w:szCs w:val="16"/>
    </w:rPr>
  </w:style>
  <w:style w:type="character" w:customStyle="1" w:styleId="FontStyle73">
    <w:name w:val="Font Style73"/>
    <w:uiPriority w:val="99"/>
    <w:rsid w:val="00E23E3B"/>
    <w:rPr>
      <w:rFonts w:ascii="Times New Roman" w:hAnsi="Times New Roman" w:cs="Times New Roman" w:hint="default"/>
      <w:i/>
      <w:iCs/>
      <w:sz w:val="16"/>
      <w:szCs w:val="16"/>
    </w:rPr>
  </w:style>
  <w:style w:type="character" w:customStyle="1" w:styleId="UnderlinestyleChar20">
    <w:name w:val="Underline style Char2"/>
    <w:rsid w:val="00E23E3B"/>
    <w:rPr>
      <w:sz w:val="22"/>
      <w:szCs w:val="24"/>
      <w:u w:val="single"/>
      <w:lang w:val="en-US" w:eastAsia="en-US" w:bidi="ar-SA"/>
    </w:rPr>
  </w:style>
  <w:style w:type="character" w:customStyle="1" w:styleId="FontStyle49">
    <w:name w:val="Font Style49"/>
    <w:uiPriority w:val="99"/>
    <w:rsid w:val="00E23E3B"/>
    <w:rPr>
      <w:rFonts w:ascii="Times New Roman" w:hAnsi="Times New Roman" w:cs="Times New Roman" w:hint="default"/>
      <w:sz w:val="20"/>
      <w:szCs w:val="20"/>
    </w:rPr>
  </w:style>
  <w:style w:type="character" w:customStyle="1" w:styleId="FontStyle50">
    <w:name w:val="Font Style50"/>
    <w:uiPriority w:val="99"/>
    <w:rsid w:val="00E23E3B"/>
    <w:rPr>
      <w:rFonts w:ascii="Times New Roman" w:hAnsi="Times New Roman" w:cs="Times New Roman" w:hint="default"/>
      <w:b/>
      <w:bCs/>
      <w:sz w:val="20"/>
      <w:szCs w:val="20"/>
    </w:rPr>
  </w:style>
  <w:style w:type="paragraph" w:styleId="ListBullet">
    <w:name w:val="List Bullet"/>
    <w:basedOn w:val="Normal"/>
    <w:link w:val="ListBulletChar"/>
    <w:unhideWhenUsed/>
    <w:rsid w:val="00E23E3B"/>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E23E3B"/>
    <w:rPr>
      <w:rFonts w:ascii="MS Mincho" w:eastAsia="MS Mincho" w:hAnsi="MS Mincho" w:hint="eastAsia"/>
      <w:szCs w:val="20"/>
      <w:u w:val="single"/>
    </w:rPr>
  </w:style>
  <w:style w:type="character" w:customStyle="1" w:styleId="Citation-AuthorDateChar">
    <w:name w:val="Citation - Author/Date Char"/>
    <w:locked/>
    <w:rsid w:val="00E23E3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23E3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23E3B"/>
    <w:rPr>
      <w:rFonts w:ascii="Times New Roman" w:eastAsia="Times New Roman" w:hAnsi="Times New Roman" w:cs="Times New Roman" w:hint="default"/>
      <w:b/>
      <w:bCs w:val="0"/>
      <w:sz w:val="24"/>
      <w:szCs w:val="24"/>
    </w:rPr>
  </w:style>
  <w:style w:type="character" w:customStyle="1" w:styleId="UnderlineCharChar4">
    <w:name w:val="Underline Char Char4"/>
    <w:rsid w:val="00E23E3B"/>
    <w:rPr>
      <w:szCs w:val="24"/>
      <w:u w:val="single"/>
      <w:lang w:val="en-US" w:eastAsia="en-US" w:bidi="ar-SA"/>
    </w:rPr>
  </w:style>
  <w:style w:type="character" w:customStyle="1" w:styleId="BoldUnderlineCharChar3">
    <w:name w:val="BoldUnderline Char Char3"/>
    <w:rsid w:val="00E23E3B"/>
    <w:rPr>
      <w:b/>
      <w:bCs w:val="0"/>
      <w:szCs w:val="24"/>
      <w:u w:val="single"/>
      <w:lang w:val="en-US" w:eastAsia="en-US" w:bidi="ar-SA"/>
    </w:rPr>
  </w:style>
  <w:style w:type="character" w:customStyle="1" w:styleId="UnderlineCharChar3">
    <w:name w:val="Underline Char Char3"/>
    <w:rsid w:val="00E23E3B"/>
    <w:rPr>
      <w:szCs w:val="24"/>
      <w:u w:val="single"/>
      <w:lang w:val="en-US" w:eastAsia="en-US" w:bidi="ar-SA"/>
    </w:rPr>
  </w:style>
  <w:style w:type="character" w:customStyle="1" w:styleId="BoldUnderlineCharChar2">
    <w:name w:val="BoldUnderline Char Char2"/>
    <w:rsid w:val="00E23E3B"/>
    <w:rPr>
      <w:b/>
      <w:bCs w:val="0"/>
      <w:szCs w:val="24"/>
      <w:u w:val="single"/>
      <w:lang w:val="en-US" w:eastAsia="en-US" w:bidi="ar-SA"/>
    </w:rPr>
  </w:style>
  <w:style w:type="character" w:customStyle="1" w:styleId="volume-issue">
    <w:name w:val="volume-issue"/>
    <w:rsid w:val="00E23E3B"/>
    <w:rPr>
      <w:rFonts w:ascii="Times New Roman" w:hAnsi="Times New Roman" w:cs="Times New Roman" w:hint="default"/>
    </w:rPr>
  </w:style>
  <w:style w:type="character" w:customStyle="1" w:styleId="boldness1">
    <w:name w:val="boldness1"/>
    <w:rsid w:val="00E23E3B"/>
  </w:style>
  <w:style w:type="character" w:customStyle="1" w:styleId="story-author">
    <w:name w:val="story-author"/>
    <w:basedOn w:val="DefaultParagraphFont"/>
    <w:rsid w:val="00E23E3B"/>
  </w:style>
  <w:style w:type="character" w:customStyle="1" w:styleId="Heading3CharCharCharChar">
    <w:name w:val="Heading 3 Char Char Char Char"/>
    <w:basedOn w:val="DefaultParagraphFont"/>
    <w:rsid w:val="00E23E3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23E3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23E3B"/>
  </w:style>
  <w:style w:type="character" w:customStyle="1" w:styleId="StyleStyle4CharTimesNewRoman11ptItalic">
    <w:name w:val="Style Style4 Char + Times New Roman 11 pt Italic"/>
    <w:basedOn w:val="DefaultParagraphFont"/>
    <w:rsid w:val="00E23E3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23E3B"/>
  </w:style>
  <w:style w:type="character" w:customStyle="1" w:styleId="ac">
    <w:name w:val="_"/>
    <w:basedOn w:val="DefaultParagraphFont"/>
    <w:rsid w:val="00E23E3B"/>
  </w:style>
  <w:style w:type="character" w:customStyle="1" w:styleId="Heading3CharCharCharChar1">
    <w:name w:val="Heading 3 Char Char Char Char1"/>
    <w:rsid w:val="00E23E3B"/>
    <w:rPr>
      <w:rFonts w:ascii="Arial" w:hAnsi="Arial" w:cs="Arial" w:hint="default"/>
      <w:bCs/>
      <w:szCs w:val="26"/>
      <w:u w:val="single"/>
      <w:lang w:val="en-US" w:eastAsia="en-US" w:bidi="ar-SA"/>
    </w:rPr>
  </w:style>
  <w:style w:type="character" w:customStyle="1" w:styleId="comment-body">
    <w:name w:val="comment-body"/>
    <w:rsid w:val="00E23E3B"/>
  </w:style>
  <w:style w:type="character" w:customStyle="1" w:styleId="UnderlineCharCharChar1">
    <w:name w:val="Underline Char Char Char1"/>
    <w:rsid w:val="00E23E3B"/>
    <w:rPr>
      <w:u w:val="single"/>
      <w:lang w:val="en-US" w:eastAsia="en-US" w:bidi="ar-SA"/>
    </w:rPr>
  </w:style>
  <w:style w:type="character" w:customStyle="1" w:styleId="reality">
    <w:name w:val="reality"/>
    <w:rsid w:val="00E23E3B"/>
  </w:style>
  <w:style w:type="character" w:customStyle="1" w:styleId="UnderlineChar1Char">
    <w:name w:val="Underline Char1 Char"/>
    <w:rsid w:val="00E23E3B"/>
    <w:rPr>
      <w:rFonts w:ascii="Calibri" w:eastAsia="MS Mincho" w:hAnsi="Calibri" w:cs="Calibri" w:hint="default"/>
      <w:szCs w:val="20"/>
      <w:u w:val="single"/>
    </w:rPr>
  </w:style>
  <w:style w:type="character" w:customStyle="1" w:styleId="StyleBoldandUnderlineCharChar29pt">
    <w:name w:val="Style Bold and Underline Char Char2 + 9 pt"/>
    <w:rsid w:val="00E23E3B"/>
    <w:rPr>
      <w:rFonts w:ascii="Times New Roman" w:hAnsi="Times New Roman" w:cs="Times New Roman" w:hint="default"/>
      <w:b/>
      <w:bCs/>
      <w:noProof w:val="0"/>
      <w:sz w:val="20"/>
      <w:u w:val="single"/>
    </w:rPr>
  </w:style>
  <w:style w:type="character" w:customStyle="1" w:styleId="StyleUnderlineCharChar19pt">
    <w:name w:val="Style Underline Char Char1 + 9 pt"/>
    <w:rsid w:val="00E23E3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23E3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23E3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23E3B"/>
    <w:rPr>
      <w:rFonts w:ascii="Times New Roman" w:hAnsi="Times New Roman" w:cs="Times New Roman" w:hint="default"/>
      <w:sz w:val="20"/>
      <w:u w:val="dottedHeavy"/>
    </w:rPr>
  </w:style>
  <w:style w:type="character" w:customStyle="1" w:styleId="article-record-publication-volume-issue">
    <w:name w:val="article-record-publication-volume-issue"/>
    <w:rsid w:val="00E23E3B"/>
  </w:style>
  <w:style w:type="character" w:customStyle="1" w:styleId="resultbodyblack">
    <w:name w:val="resultbodyblack"/>
    <w:rsid w:val="00E23E3B"/>
    <w:rPr>
      <w:rFonts w:ascii="Times New Roman" w:hAnsi="Times New Roman" w:cs="Times New Roman" w:hint="default"/>
    </w:rPr>
  </w:style>
  <w:style w:type="character" w:customStyle="1" w:styleId="quotechar0">
    <w:name w:val="quotechar"/>
    <w:rsid w:val="00E23E3B"/>
  </w:style>
  <w:style w:type="character" w:customStyle="1" w:styleId="3TagCite">
    <w:name w:val="3 Tag/Cite"/>
    <w:rsid w:val="00E23E3B"/>
    <w:rPr>
      <w:rFonts w:ascii="Times New Roman" w:hAnsi="Times New Roman" w:cs="Times New Roman" w:hint="default"/>
      <w:b/>
      <w:bCs w:val="0"/>
    </w:rPr>
  </w:style>
  <w:style w:type="character" w:customStyle="1" w:styleId="4Qualifications">
    <w:name w:val="4 Qualifications"/>
    <w:rsid w:val="00E23E3B"/>
    <w:rPr>
      <w:rFonts w:ascii="Times New Roman" w:hAnsi="Times New Roman" w:cs="Times New Roman" w:hint="default"/>
      <w:sz w:val="19"/>
    </w:rPr>
  </w:style>
  <w:style w:type="character" w:customStyle="1" w:styleId="6Underlined">
    <w:name w:val="6 Underlined"/>
    <w:rsid w:val="00E23E3B"/>
    <w:rPr>
      <w:rFonts w:ascii="Times New Roman" w:hAnsi="Times New Roman" w:cs="Times New Roman" w:hint="default"/>
      <w:b/>
      <w:bCs w:val="0"/>
      <w:sz w:val="21"/>
      <w:u w:val="single"/>
    </w:rPr>
  </w:style>
  <w:style w:type="character" w:customStyle="1" w:styleId="nohighlighting">
    <w:name w:val="no highlighting"/>
    <w:rsid w:val="00E23E3B"/>
    <w:rPr>
      <w:rFonts w:ascii="Times New Roman" w:hAnsi="Times New Roman" w:cs="Times New Roman" w:hint="default"/>
      <w:color w:val="auto"/>
      <w:sz w:val="20"/>
      <w:u w:val="thick"/>
      <w:bdr w:val="none" w:sz="0" w:space="0" w:color="auto" w:frame="1"/>
    </w:rPr>
  </w:style>
  <w:style w:type="character" w:customStyle="1" w:styleId="CharChar61">
    <w:name w:val="Char Char61"/>
    <w:rsid w:val="00E23E3B"/>
    <w:rPr>
      <w:rFonts w:ascii="Arial" w:hAnsi="Arial" w:cs="Arial" w:hint="default"/>
      <w:bCs/>
      <w:sz w:val="16"/>
      <w:szCs w:val="26"/>
      <w:lang w:val="en-US" w:eastAsia="en-US" w:bidi="ar-SA"/>
    </w:rPr>
  </w:style>
  <w:style w:type="character" w:customStyle="1" w:styleId="styledate">
    <w:name w:val="styledate"/>
    <w:rsid w:val="00E23E3B"/>
  </w:style>
  <w:style w:type="character" w:customStyle="1" w:styleId="StyleUnderlineChar9ptChar">
    <w:name w:val="Style Underline Char + 9 pt Char"/>
    <w:rsid w:val="00E23E3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23E3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23E3B"/>
    <w:rPr>
      <w:b/>
      <w:bCs w:val="0"/>
      <w:szCs w:val="24"/>
      <w:u w:val="single"/>
      <w:lang w:val="en-US" w:eastAsia="en-US" w:bidi="ar-SA"/>
    </w:rPr>
  </w:style>
  <w:style w:type="character" w:customStyle="1" w:styleId="BoldandUnderlineChar1Char2">
    <w:name w:val="Bold and Underline Char1 Char2"/>
    <w:rsid w:val="00E23E3B"/>
    <w:rPr>
      <w:b/>
      <w:bCs w:val="0"/>
      <w:szCs w:val="24"/>
      <w:u w:val="single"/>
      <w:lang w:val="en-US" w:eastAsia="en-US" w:bidi="ar-SA"/>
    </w:rPr>
  </w:style>
  <w:style w:type="character" w:customStyle="1" w:styleId="BoldandUnderlineCharChar1">
    <w:name w:val="Bold and Underline Char Char1"/>
    <w:rsid w:val="00E23E3B"/>
    <w:rPr>
      <w:b/>
      <w:bCs w:val="0"/>
      <w:szCs w:val="24"/>
      <w:u w:val="single"/>
      <w:lang w:val="en-US" w:eastAsia="en-US" w:bidi="ar-SA"/>
    </w:rPr>
  </w:style>
  <w:style w:type="character" w:customStyle="1" w:styleId="authoraffil">
    <w:name w:val="authoraffil"/>
    <w:rsid w:val="00E23E3B"/>
  </w:style>
  <w:style w:type="character" w:customStyle="1" w:styleId="CharChar8">
    <w:name w:val="Char Char8"/>
    <w:rsid w:val="00E23E3B"/>
    <w:rPr>
      <w:rFonts w:ascii="Georgia" w:eastAsia="Times New Roman" w:hAnsi="Georgia" w:hint="default"/>
      <w:b/>
      <w:bCs/>
      <w:sz w:val="30"/>
      <w:szCs w:val="28"/>
      <w:u w:val="single"/>
    </w:rPr>
  </w:style>
  <w:style w:type="character" w:customStyle="1" w:styleId="StyleArial6ptBold">
    <w:name w:val="Style Arial 6 pt Bold"/>
    <w:rsid w:val="00E23E3B"/>
    <w:rPr>
      <w:rFonts w:ascii="Arial" w:hAnsi="Arial" w:cs="Arial" w:hint="default"/>
      <w:bCs/>
      <w:sz w:val="12"/>
    </w:rPr>
  </w:style>
  <w:style w:type="character" w:customStyle="1" w:styleId="Heading2Char5">
    <w:name w:val="Heading 2 Char5"/>
    <w:rsid w:val="00E23E3B"/>
    <w:rPr>
      <w:rFonts w:ascii="Garamond" w:hAnsi="Garamond" w:cs="Arial" w:hint="default"/>
      <w:b/>
      <w:bCs/>
      <w:iCs/>
      <w:sz w:val="24"/>
      <w:szCs w:val="28"/>
      <w:lang w:val="en-US" w:eastAsia="en-US" w:bidi="ar-SA"/>
    </w:rPr>
  </w:style>
  <w:style w:type="character" w:customStyle="1" w:styleId="boldcitationChar">
    <w:name w:val="bold citation Char"/>
    <w:rsid w:val="00E23E3B"/>
    <w:rPr>
      <w:rFonts w:ascii="Arial" w:hAnsi="Arial" w:cs="Arial" w:hint="default"/>
      <w:b/>
      <w:bCs w:val="0"/>
      <w:sz w:val="28"/>
      <w:szCs w:val="24"/>
      <w:u w:val="thick"/>
      <w:lang w:val="en-US" w:eastAsia="en-US" w:bidi="ar-SA"/>
    </w:rPr>
  </w:style>
  <w:style w:type="character" w:customStyle="1" w:styleId="BoldunderlineChar5">
    <w:name w:val="Bold/underline Char"/>
    <w:rsid w:val="00E23E3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23E3B"/>
  </w:style>
  <w:style w:type="character" w:customStyle="1" w:styleId="tagCharCharChar1">
    <w:name w:val="tag Char Char Char1"/>
    <w:rsid w:val="00E23E3B"/>
    <w:rPr>
      <w:b/>
      <w:bCs w:val="0"/>
      <w:sz w:val="24"/>
      <w:lang w:val="en-US" w:eastAsia="en-US" w:bidi="ar-SA"/>
    </w:rPr>
  </w:style>
  <w:style w:type="character" w:customStyle="1" w:styleId="bylines">
    <w:name w:val="bylines"/>
    <w:basedOn w:val="DefaultParagraphFont"/>
    <w:rsid w:val="00E23E3B"/>
  </w:style>
  <w:style w:type="character" w:customStyle="1" w:styleId="StyleStyleBoldUnderlineUnderlineIntenseEmphasis1apple-style-2">
    <w:name w:val="Style Style Bold UnderlineUnderlineIntense Emphasis1apple-style-...2"/>
    <w:basedOn w:val="DefaultParagraphFont"/>
    <w:rsid w:val="00E23E3B"/>
    <w:rPr>
      <w:b w:val="0"/>
      <w:bCs/>
      <w:sz w:val="22"/>
      <w:u w:val="single"/>
    </w:rPr>
  </w:style>
  <w:style w:type="character" w:customStyle="1" w:styleId="FontStyle57">
    <w:name w:val="Font Style57"/>
    <w:rsid w:val="00E23E3B"/>
    <w:rPr>
      <w:rFonts w:ascii="Georgia" w:hAnsi="Georgia" w:cs="Georgia" w:hint="default"/>
      <w:b/>
      <w:bCs/>
      <w:sz w:val="14"/>
      <w:szCs w:val="14"/>
    </w:rPr>
  </w:style>
  <w:style w:type="character" w:customStyle="1" w:styleId="FontStyle89">
    <w:name w:val="Font Style89"/>
    <w:rsid w:val="00E23E3B"/>
    <w:rPr>
      <w:rFonts w:ascii="Times New Roman" w:hAnsi="Times New Roman" w:cs="Times New Roman" w:hint="default"/>
      <w:b/>
      <w:bCs/>
      <w:smallCaps/>
      <w:spacing w:val="40"/>
      <w:sz w:val="16"/>
      <w:szCs w:val="16"/>
    </w:rPr>
  </w:style>
  <w:style w:type="character" w:customStyle="1" w:styleId="hvr">
    <w:name w:val="hvr"/>
    <w:basedOn w:val="DefaultParagraphFont"/>
    <w:rsid w:val="00E23E3B"/>
  </w:style>
  <w:style w:type="character" w:customStyle="1" w:styleId="cardChar20">
    <w:name w:val="card Char2"/>
    <w:basedOn w:val="DefaultParagraphFont"/>
    <w:uiPriority w:val="6"/>
    <w:rsid w:val="00E23E3B"/>
    <w:rPr>
      <w:rFonts w:ascii="Times New Roman" w:hAnsi="Times New Roman" w:cs="Calibri" w:hint="default"/>
      <w:szCs w:val="20"/>
    </w:rPr>
  </w:style>
  <w:style w:type="character" w:customStyle="1" w:styleId="red">
    <w:name w:val="red"/>
    <w:basedOn w:val="DefaultParagraphFont"/>
    <w:rsid w:val="00E23E3B"/>
  </w:style>
  <w:style w:type="character" w:customStyle="1" w:styleId="viewstorydateline">
    <w:name w:val="viewstorydateline"/>
    <w:basedOn w:val="DefaultParagraphFont"/>
    <w:rsid w:val="00E23E3B"/>
  </w:style>
  <w:style w:type="character" w:customStyle="1" w:styleId="meta-sep">
    <w:name w:val="meta-sep"/>
    <w:basedOn w:val="DefaultParagraphFont"/>
    <w:rsid w:val="00E23E3B"/>
  </w:style>
  <w:style w:type="character" w:customStyle="1" w:styleId="A19">
    <w:name w:val="A19"/>
    <w:uiPriority w:val="99"/>
    <w:rsid w:val="00E23E3B"/>
    <w:rPr>
      <w:rFonts w:ascii="Georgia" w:hAnsi="Georgia" w:cs="Georgia" w:hint="default"/>
      <w:color w:val="000000"/>
      <w:sz w:val="20"/>
      <w:szCs w:val="20"/>
      <w:u w:val="single"/>
    </w:rPr>
  </w:style>
  <w:style w:type="character" w:customStyle="1" w:styleId="A130">
    <w:name w:val="A13"/>
    <w:rsid w:val="00E23E3B"/>
    <w:rPr>
      <w:rFonts w:ascii="Georgia" w:hAnsi="Georgia" w:cs="Georgia" w:hint="default"/>
      <w:color w:val="000000"/>
      <w:sz w:val="11"/>
      <w:szCs w:val="11"/>
    </w:rPr>
  </w:style>
  <w:style w:type="character" w:customStyle="1" w:styleId="ontext">
    <w:name w:val="ontext"/>
    <w:basedOn w:val="DefaultParagraphFont"/>
    <w:rsid w:val="00E23E3B"/>
  </w:style>
  <w:style w:type="character" w:customStyle="1" w:styleId="archive-title">
    <w:name w:val="archive-title"/>
    <w:basedOn w:val="DefaultParagraphFont"/>
    <w:rsid w:val="00E23E3B"/>
  </w:style>
  <w:style w:type="character" w:customStyle="1" w:styleId="imgleft">
    <w:name w:val="imgleft"/>
    <w:basedOn w:val="DefaultParagraphFont"/>
    <w:rsid w:val="00E23E3B"/>
  </w:style>
  <w:style w:type="character" w:customStyle="1" w:styleId="imgcenter">
    <w:name w:val="imgcenter"/>
    <w:basedOn w:val="DefaultParagraphFont"/>
    <w:rsid w:val="00E23E3B"/>
  </w:style>
  <w:style w:type="character" w:customStyle="1" w:styleId="A42">
    <w:name w:val="A4+2"/>
    <w:uiPriority w:val="99"/>
    <w:rsid w:val="00E23E3B"/>
    <w:rPr>
      <w:rFonts w:ascii="Helvetica LT Std" w:hAnsi="Helvetica LT Std" w:cs="Helvetica LT Std" w:hint="default"/>
      <w:color w:val="000000"/>
      <w:sz w:val="11"/>
      <w:szCs w:val="11"/>
    </w:rPr>
  </w:style>
  <w:style w:type="character" w:customStyle="1" w:styleId="fstitle">
    <w:name w:val="fs_title"/>
    <w:basedOn w:val="DefaultParagraphFont"/>
    <w:rsid w:val="00E23E3B"/>
  </w:style>
  <w:style w:type="character" w:customStyle="1" w:styleId="reportbody1">
    <w:name w:val="reportbody1"/>
    <w:basedOn w:val="DefaultParagraphFont"/>
    <w:rsid w:val="00E23E3B"/>
    <w:rPr>
      <w:rFonts w:ascii="Tahoma" w:hAnsi="Tahoma" w:cs="Tahoma" w:hint="default"/>
      <w:color w:val="000000"/>
      <w:sz w:val="14"/>
      <w:szCs w:val="14"/>
    </w:rPr>
  </w:style>
  <w:style w:type="character" w:customStyle="1" w:styleId="dateday">
    <w:name w:val="date_day"/>
    <w:basedOn w:val="DefaultParagraphFont"/>
    <w:rsid w:val="00E23E3B"/>
  </w:style>
  <w:style w:type="character" w:customStyle="1" w:styleId="datemonth">
    <w:name w:val="date_month"/>
    <w:basedOn w:val="DefaultParagraphFont"/>
    <w:rsid w:val="00E23E3B"/>
  </w:style>
  <w:style w:type="character" w:customStyle="1" w:styleId="dateyear">
    <w:name w:val="date_year"/>
    <w:basedOn w:val="DefaultParagraphFont"/>
    <w:rsid w:val="00E23E3B"/>
  </w:style>
  <w:style w:type="character" w:customStyle="1" w:styleId="Heading3CharCharCharCharCharChar">
    <w:name w:val="Heading 3 Char Char Char Char Char Char"/>
    <w:basedOn w:val="DefaultParagraphFont"/>
    <w:rsid w:val="00E23E3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23E3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23E3B"/>
    <w:rPr>
      <w:sz w:val="24"/>
      <w:szCs w:val="24"/>
      <w:lang w:val="en-US" w:eastAsia="en-US" w:bidi="ar-SA"/>
    </w:rPr>
  </w:style>
  <w:style w:type="character" w:customStyle="1" w:styleId="insideitro">
    <w:name w:val="insideitro"/>
    <w:basedOn w:val="DefaultParagraphFont"/>
    <w:rsid w:val="00E23E3B"/>
  </w:style>
  <w:style w:type="character" w:customStyle="1" w:styleId="wcfont">
    <w:name w:val="wcfont"/>
    <w:basedOn w:val="DefaultParagraphFont"/>
    <w:rsid w:val="00E23E3B"/>
  </w:style>
  <w:style w:type="character" w:customStyle="1" w:styleId="qftext">
    <w:name w:val="qftext"/>
    <w:basedOn w:val="DefaultParagraphFont"/>
    <w:rsid w:val="00E23E3B"/>
  </w:style>
  <w:style w:type="character" w:customStyle="1" w:styleId="leftidx">
    <w:name w:val="leftidx"/>
    <w:basedOn w:val="DefaultParagraphFont"/>
    <w:rsid w:val="00E23E3B"/>
  </w:style>
  <w:style w:type="character" w:customStyle="1" w:styleId="eventtitle">
    <w:name w:val="eventtitle"/>
    <w:basedOn w:val="DefaultParagraphFont"/>
    <w:rsid w:val="00E23E3B"/>
  </w:style>
  <w:style w:type="character" w:customStyle="1" w:styleId="eventsubtitle">
    <w:name w:val="eventsubtitle"/>
    <w:basedOn w:val="DefaultParagraphFont"/>
    <w:rsid w:val="00E23E3B"/>
  </w:style>
  <w:style w:type="character" w:customStyle="1" w:styleId="eventdate">
    <w:name w:val="eventdate"/>
    <w:basedOn w:val="DefaultParagraphFont"/>
    <w:rsid w:val="00E23E3B"/>
  </w:style>
  <w:style w:type="character" w:customStyle="1" w:styleId="legend">
    <w:name w:val="legend"/>
    <w:basedOn w:val="DefaultParagraphFont"/>
    <w:rsid w:val="00E23E3B"/>
  </w:style>
  <w:style w:type="character" w:customStyle="1" w:styleId="slug-elocation">
    <w:name w:val="slug-elocation"/>
    <w:basedOn w:val="DefaultParagraphFont"/>
    <w:rsid w:val="00E23E3B"/>
  </w:style>
  <w:style w:type="character" w:customStyle="1" w:styleId="fu-autorenangabe-fu-beschreibung">
    <w:name w:val="fu-autorenangabe-fu-beschreibung"/>
    <w:rsid w:val="00E23E3B"/>
  </w:style>
  <w:style w:type="character" w:customStyle="1" w:styleId="commentscontainer">
    <w:name w:val="comments_container"/>
    <w:basedOn w:val="DefaultParagraphFont"/>
    <w:rsid w:val="00E23E3B"/>
  </w:style>
  <w:style w:type="character" w:customStyle="1" w:styleId="hparticlefooter">
    <w:name w:val="hparticlefooter"/>
    <w:basedOn w:val="DefaultParagraphFont"/>
    <w:rsid w:val="00E23E3B"/>
  </w:style>
  <w:style w:type="character" w:customStyle="1" w:styleId="profile-data">
    <w:name w:val="profile-data"/>
    <w:basedOn w:val="DefaultParagraphFont"/>
    <w:rsid w:val="00E23E3B"/>
  </w:style>
  <w:style w:type="character" w:customStyle="1" w:styleId="BlockCharCharCharCharChar">
    <w:name w:val="Block Char Char Char Char Char"/>
    <w:aliases w:val="Block Char Char Char Char Char Char Char Char,Block Char Char Char Char Char Char Char1"/>
    <w:basedOn w:val="DefaultParagraphFont"/>
    <w:rsid w:val="00E23E3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23E3B"/>
    <w:rPr>
      <w:rFonts w:ascii="Times New Roman" w:hAnsi="Times New Roman" w:cs="Times New Roman" w:hint="default"/>
      <w:b/>
      <w:bCs/>
      <w:sz w:val="24"/>
      <w:u w:val="single"/>
    </w:rPr>
  </w:style>
  <w:style w:type="character" w:customStyle="1" w:styleId="main">
    <w:name w:val="main"/>
    <w:basedOn w:val="DefaultParagraphFont"/>
    <w:rsid w:val="00E23E3B"/>
  </w:style>
  <w:style w:type="character" w:customStyle="1" w:styleId="textunderlineCharChar">
    <w:name w:val="text underline Char Char"/>
    <w:basedOn w:val="DefaultParagraphFont"/>
    <w:rsid w:val="00E23E3B"/>
    <w:rPr>
      <w:rFonts w:ascii="Garamond" w:hAnsi="Garamond" w:hint="default"/>
      <w:color w:val="000000"/>
      <w:u w:val="single"/>
    </w:rPr>
  </w:style>
  <w:style w:type="character" w:customStyle="1" w:styleId="FullCiteCharChar">
    <w:name w:val="Full Cite Char Char"/>
    <w:basedOn w:val="DefaultParagraphFont"/>
    <w:rsid w:val="00E23E3B"/>
    <w:rPr>
      <w:rFonts w:ascii="Georgia" w:hAnsi="Georgia" w:cs="Calibri" w:hint="default"/>
      <w:color w:val="000000"/>
      <w:sz w:val="20"/>
      <w:szCs w:val="24"/>
    </w:rPr>
  </w:style>
  <w:style w:type="character" w:customStyle="1" w:styleId="submitted-wrapper">
    <w:name w:val="submitted-wrapper"/>
    <w:basedOn w:val="DefaultParagraphFont"/>
    <w:rsid w:val="00E23E3B"/>
  </w:style>
  <w:style w:type="character" w:customStyle="1" w:styleId="the-author">
    <w:name w:val="the-author"/>
    <w:basedOn w:val="DefaultParagraphFont"/>
    <w:rsid w:val="00E23E3B"/>
  </w:style>
  <w:style w:type="character" w:customStyle="1" w:styleId="top-publish">
    <w:name w:val="top-publish"/>
    <w:basedOn w:val="DefaultParagraphFont"/>
    <w:rsid w:val="00E23E3B"/>
  </w:style>
  <w:style w:type="character" w:customStyle="1" w:styleId="byline-italic">
    <w:name w:val="byline-italic"/>
    <w:basedOn w:val="DefaultParagraphFont"/>
    <w:rsid w:val="00E23E3B"/>
  </w:style>
  <w:style w:type="character" w:customStyle="1" w:styleId="CardUnderlinedCharChar0">
    <w:name w:val="Card Underlined Char Char"/>
    <w:rsid w:val="00E23E3B"/>
    <w:rPr>
      <w:rFonts w:ascii="Arial Narrow" w:hAnsi="Arial Narrow" w:hint="default"/>
      <w:sz w:val="22"/>
      <w:szCs w:val="24"/>
      <w:u w:val="single"/>
      <w:lang w:val="en-US" w:eastAsia="en-US" w:bidi="ar-SA"/>
    </w:rPr>
  </w:style>
  <w:style w:type="character" w:customStyle="1" w:styleId="gd">
    <w:name w:val="gd"/>
    <w:basedOn w:val="DefaultParagraphFont"/>
    <w:rsid w:val="00E23E3B"/>
  </w:style>
  <w:style w:type="character" w:customStyle="1" w:styleId="g3">
    <w:name w:val="g3"/>
    <w:basedOn w:val="DefaultParagraphFont"/>
    <w:rsid w:val="00E23E3B"/>
  </w:style>
  <w:style w:type="character" w:customStyle="1" w:styleId="hb">
    <w:name w:val="hb"/>
    <w:basedOn w:val="DefaultParagraphFont"/>
    <w:rsid w:val="00E23E3B"/>
  </w:style>
  <w:style w:type="character" w:customStyle="1" w:styleId="g2">
    <w:name w:val="g2"/>
    <w:basedOn w:val="DefaultParagraphFont"/>
    <w:rsid w:val="00E23E3B"/>
  </w:style>
  <w:style w:type="character" w:customStyle="1" w:styleId="nameplatehead">
    <w:name w:val="nameplatehead"/>
    <w:basedOn w:val="DefaultParagraphFont"/>
    <w:rsid w:val="00E23E3B"/>
  </w:style>
  <w:style w:type="character" w:customStyle="1" w:styleId="nameplatelink">
    <w:name w:val="nameplatelink"/>
    <w:basedOn w:val="DefaultParagraphFont"/>
    <w:rsid w:val="00E23E3B"/>
  </w:style>
  <w:style w:type="character" w:customStyle="1" w:styleId="m340327140930436083gmail-styleunderline">
    <w:name w:val="m_340327140930436083gmail-styleunderline"/>
    <w:basedOn w:val="DefaultParagraphFont"/>
    <w:rsid w:val="00E23E3B"/>
  </w:style>
  <w:style w:type="character" w:customStyle="1" w:styleId="djhat-arrow">
    <w:name w:val="djhat-arrow"/>
    <w:basedOn w:val="DefaultParagraphFont"/>
    <w:rsid w:val="00E23E3B"/>
  </w:style>
  <w:style w:type="character" w:customStyle="1" w:styleId="mname">
    <w:name w:val="mname"/>
    <w:basedOn w:val="DefaultParagraphFont"/>
    <w:rsid w:val="00E23E3B"/>
  </w:style>
  <w:style w:type="character" w:customStyle="1" w:styleId="mvalue">
    <w:name w:val="mvalue"/>
    <w:basedOn w:val="DefaultParagraphFont"/>
    <w:rsid w:val="00E23E3B"/>
  </w:style>
  <w:style w:type="character" w:customStyle="1" w:styleId="mchange">
    <w:name w:val="mchange"/>
    <w:basedOn w:val="DefaultParagraphFont"/>
    <w:rsid w:val="00E23E3B"/>
  </w:style>
  <w:style w:type="character" w:customStyle="1" w:styleId="categoryaside">
    <w:name w:val="category__aside"/>
    <w:basedOn w:val="DefaultParagraphFont"/>
    <w:rsid w:val="00E23E3B"/>
  </w:style>
  <w:style w:type="character" w:customStyle="1" w:styleId="article-breadcrumb-wrapper">
    <w:name w:val="article-breadcrumb-wrapper"/>
    <w:basedOn w:val="DefaultParagraphFont"/>
    <w:rsid w:val="00E23E3B"/>
  </w:style>
  <w:style w:type="character" w:customStyle="1" w:styleId="wsj-article-caption-content">
    <w:name w:val="wsj-article-caption-content"/>
    <w:basedOn w:val="DefaultParagraphFont"/>
    <w:rsid w:val="00E23E3B"/>
  </w:style>
  <w:style w:type="character" w:customStyle="1" w:styleId="wsj-article-credit">
    <w:name w:val="wsj-article-credit"/>
    <w:basedOn w:val="DefaultParagraphFont"/>
    <w:rsid w:val="00E23E3B"/>
  </w:style>
  <w:style w:type="character" w:customStyle="1" w:styleId="wsj-article-credit-tag">
    <w:name w:val="wsj-article-credit-tag"/>
    <w:basedOn w:val="DefaultParagraphFont"/>
    <w:rsid w:val="00E23E3B"/>
  </w:style>
  <w:style w:type="character" w:customStyle="1" w:styleId="commentscounticon">
    <w:name w:val="comments_count_icon"/>
    <w:basedOn w:val="DefaultParagraphFont"/>
    <w:rsid w:val="00E23E3B"/>
  </w:style>
  <w:style w:type="character" w:customStyle="1" w:styleId="comments-count-word">
    <w:name w:val="comments-count-word"/>
    <w:basedOn w:val="DefaultParagraphFont"/>
    <w:rsid w:val="00E23E3B"/>
  </w:style>
  <w:style w:type="character" w:customStyle="1" w:styleId="company-name-type">
    <w:name w:val="company-name-type"/>
    <w:basedOn w:val="DefaultParagraphFont"/>
    <w:rsid w:val="00E23E3B"/>
  </w:style>
  <w:style w:type="character" w:customStyle="1" w:styleId="nav-prevnext-lbl">
    <w:name w:val="nav-prevnext-lbl"/>
    <w:basedOn w:val="DefaultParagraphFont"/>
    <w:rsid w:val="00E23E3B"/>
  </w:style>
  <w:style w:type="character" w:customStyle="1" w:styleId="nav-prevnext-hed">
    <w:name w:val="nav-prevnext-hed"/>
    <w:basedOn w:val="DefaultParagraphFont"/>
    <w:rsid w:val="00E23E3B"/>
  </w:style>
  <w:style w:type="character" w:customStyle="1" w:styleId="readcomments">
    <w:name w:val="readcomments"/>
    <w:basedOn w:val="DefaultParagraphFont"/>
    <w:rsid w:val="00E23E3B"/>
  </w:style>
  <w:style w:type="character" w:customStyle="1" w:styleId="selected-edition">
    <w:name w:val="selected-edition"/>
    <w:basedOn w:val="DefaultParagraphFont"/>
    <w:rsid w:val="00E23E3B"/>
  </w:style>
  <w:style w:type="character" w:customStyle="1" w:styleId="rotate">
    <w:name w:val="rotate"/>
    <w:basedOn w:val="DefaultParagraphFont"/>
    <w:rsid w:val="00E23E3B"/>
  </w:style>
  <w:style w:type="character" w:customStyle="1" w:styleId="m-8082899869479211226gmail-styleunderline">
    <w:name w:val="m_-8082899869479211226gmail-styleunderline"/>
    <w:basedOn w:val="DefaultParagraphFont"/>
    <w:rsid w:val="00E23E3B"/>
  </w:style>
  <w:style w:type="character" w:customStyle="1" w:styleId="tl8wme">
    <w:name w:val="tl8wme"/>
    <w:basedOn w:val="DefaultParagraphFont"/>
    <w:rsid w:val="00E23E3B"/>
  </w:style>
  <w:style w:type="character" w:customStyle="1" w:styleId="BriefTitleChar">
    <w:name w:val="Brief Title Char"/>
    <w:basedOn w:val="DefaultParagraphFont"/>
    <w:rsid w:val="00E23E3B"/>
    <w:rPr>
      <w:b/>
      <w:bCs w:val="0"/>
      <w:sz w:val="24"/>
      <w:szCs w:val="24"/>
      <w:u w:val="single"/>
      <w:lang w:val="en-US" w:eastAsia="en-US" w:bidi="ar-SA"/>
    </w:rPr>
  </w:style>
  <w:style w:type="character" w:customStyle="1" w:styleId="BriefTitle2Char">
    <w:name w:val="Brief Title 2 Char"/>
    <w:basedOn w:val="BriefTitleChar"/>
    <w:rsid w:val="00E23E3B"/>
    <w:rPr>
      <w:b/>
      <w:bCs w:val="0"/>
      <w:sz w:val="24"/>
      <w:szCs w:val="24"/>
      <w:u w:val="single"/>
      <w:lang w:val="en-US" w:eastAsia="en-US" w:bidi="ar-SA"/>
    </w:rPr>
  </w:style>
  <w:style w:type="character" w:customStyle="1" w:styleId="FontStyle477">
    <w:name w:val="Font Style477"/>
    <w:basedOn w:val="DefaultParagraphFont"/>
    <w:uiPriority w:val="99"/>
    <w:rsid w:val="00E23E3B"/>
    <w:rPr>
      <w:rFonts w:ascii="Times New Roman" w:hAnsi="Times New Roman" w:cs="Times New Roman" w:hint="default"/>
      <w:sz w:val="18"/>
      <w:szCs w:val="18"/>
    </w:rPr>
  </w:style>
  <w:style w:type="character" w:customStyle="1" w:styleId="FontStyle514">
    <w:name w:val="Font Style514"/>
    <w:basedOn w:val="DefaultParagraphFont"/>
    <w:uiPriority w:val="99"/>
    <w:rsid w:val="00E23E3B"/>
    <w:rPr>
      <w:rFonts w:ascii="Times New Roman" w:hAnsi="Times New Roman" w:cs="Times New Roman" w:hint="default"/>
      <w:sz w:val="14"/>
      <w:szCs w:val="14"/>
    </w:rPr>
  </w:style>
  <w:style w:type="character" w:customStyle="1" w:styleId="FontStyle500">
    <w:name w:val="Font Style500"/>
    <w:basedOn w:val="DefaultParagraphFont"/>
    <w:uiPriority w:val="99"/>
    <w:rsid w:val="00E23E3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23E3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23E3B"/>
    <w:rPr>
      <w:rFonts w:ascii="Times New Roman" w:hAnsi="Times New Roman" w:cs="Times New Roman" w:hint="default"/>
      <w:b/>
      <w:bCs/>
      <w:sz w:val="22"/>
      <w:szCs w:val="22"/>
    </w:rPr>
  </w:style>
  <w:style w:type="character" w:customStyle="1" w:styleId="UnderlineStyleChar7">
    <w:name w:val="Underline Style Char7"/>
    <w:rsid w:val="00E23E3B"/>
    <w:rPr>
      <w:rFonts w:ascii="Garamond" w:hAnsi="Garamond" w:hint="default"/>
      <w:sz w:val="22"/>
      <w:szCs w:val="24"/>
      <w:u w:val="single"/>
      <w:lang w:val="en-US" w:eastAsia="en-US" w:bidi="ar-SA"/>
    </w:rPr>
  </w:style>
  <w:style w:type="character" w:customStyle="1" w:styleId="s4">
    <w:name w:val="s4"/>
    <w:rsid w:val="00E23E3B"/>
  </w:style>
  <w:style w:type="character" w:customStyle="1" w:styleId="s5">
    <w:name w:val="s5"/>
    <w:rsid w:val="00E23E3B"/>
  </w:style>
  <w:style w:type="character" w:customStyle="1" w:styleId="rightsnotice">
    <w:name w:val="rightsnotice"/>
    <w:rsid w:val="00E23E3B"/>
  </w:style>
  <w:style w:type="character" w:customStyle="1" w:styleId="related-current-indicator">
    <w:name w:val="related-current-indicator"/>
    <w:rsid w:val="00E23E3B"/>
  </w:style>
  <w:style w:type="character" w:customStyle="1" w:styleId="bylclear">
    <w:name w:val="bylclear"/>
    <w:rsid w:val="00E23E3B"/>
  </w:style>
  <w:style w:type="character" w:customStyle="1" w:styleId="essaytext">
    <w:name w:val="essaytext"/>
    <w:rsid w:val="00E23E3B"/>
  </w:style>
  <w:style w:type="character" w:customStyle="1" w:styleId="username">
    <w:name w:val="username"/>
    <w:rsid w:val="00E23E3B"/>
  </w:style>
  <w:style w:type="character" w:customStyle="1" w:styleId="toplinks">
    <w:name w:val="toplinks"/>
    <w:rsid w:val="00E23E3B"/>
  </w:style>
  <w:style w:type="character" w:customStyle="1" w:styleId="titles">
    <w:name w:val="titles"/>
    <w:rsid w:val="00E23E3B"/>
  </w:style>
  <w:style w:type="character" w:customStyle="1" w:styleId="contentauthor">
    <w:name w:val="contentauthor"/>
    <w:rsid w:val="00E23E3B"/>
  </w:style>
  <w:style w:type="character" w:customStyle="1" w:styleId="subarticleheader">
    <w:name w:val="subarticleheader"/>
    <w:rsid w:val="00E23E3B"/>
  </w:style>
  <w:style w:type="character" w:customStyle="1" w:styleId="copy">
    <w:name w:val="copy"/>
    <w:rsid w:val="00E23E3B"/>
  </w:style>
  <w:style w:type="character" w:customStyle="1" w:styleId="topheadline">
    <w:name w:val="topheadline"/>
    <w:rsid w:val="00E23E3B"/>
  </w:style>
  <w:style w:type="character" w:customStyle="1" w:styleId="Stylereduce27pt">
    <w:name w:val="Style reduce2 + 7 pt"/>
    <w:rsid w:val="00E23E3B"/>
    <w:rPr>
      <w:rFonts w:ascii="Times New Roman" w:hAnsi="Times New Roman" w:cs="Arial" w:hint="default"/>
      <w:color w:val="000000"/>
      <w:sz w:val="14"/>
      <w:szCs w:val="22"/>
    </w:rPr>
  </w:style>
  <w:style w:type="character" w:customStyle="1" w:styleId="srtitle">
    <w:name w:val="srtitle"/>
    <w:rsid w:val="00E23E3B"/>
  </w:style>
  <w:style w:type="character" w:customStyle="1" w:styleId="st1">
    <w:name w:val="st1"/>
    <w:rsid w:val="00E23E3B"/>
  </w:style>
  <w:style w:type="character" w:customStyle="1" w:styleId="StyleStyleGaramond">
    <w:name w:val="Style Style Garamond +"/>
    <w:rsid w:val="00E23E3B"/>
    <w:rPr>
      <w:rFonts w:ascii="Garamond" w:hAnsi="Garamond" w:cs="Times New Roman" w:hint="default"/>
      <w:sz w:val="20"/>
    </w:rPr>
  </w:style>
  <w:style w:type="character" w:customStyle="1" w:styleId="boldunderline3">
    <w:name w:val="boldunderline"/>
    <w:rsid w:val="00E23E3B"/>
  </w:style>
  <w:style w:type="character" w:customStyle="1" w:styleId="Date11">
    <w:name w:val="Date11"/>
    <w:rsid w:val="00E23E3B"/>
  </w:style>
  <w:style w:type="character" w:customStyle="1" w:styleId="artbody1">
    <w:name w:val="art_body1"/>
    <w:rsid w:val="00E23E3B"/>
    <w:rPr>
      <w:rFonts w:ascii="Arial" w:hAnsi="Arial" w:cs="Arial" w:hint="default"/>
    </w:rPr>
  </w:style>
  <w:style w:type="character" w:customStyle="1" w:styleId="Boxout0">
    <w:name w:val="Boxout"/>
    <w:uiPriority w:val="1"/>
    <w:qFormat/>
    <w:rsid w:val="00E23E3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23E3B"/>
  </w:style>
  <w:style w:type="character" w:customStyle="1" w:styleId="preloadwrap">
    <w:name w:val="preloadwrap"/>
    <w:rsid w:val="00E23E3B"/>
  </w:style>
  <w:style w:type="character" w:customStyle="1" w:styleId="creditwrap">
    <w:name w:val="creditwrap"/>
    <w:rsid w:val="00E23E3B"/>
  </w:style>
  <w:style w:type="character" w:customStyle="1" w:styleId="DefaultChar1">
    <w:name w:val="Default Char1"/>
    <w:rsid w:val="00E23E3B"/>
    <w:rPr>
      <w:noProof w:val="0"/>
      <w:color w:val="000000"/>
      <w:lang w:val="en-US" w:eastAsia="en-US" w:bidi="ar-SA"/>
    </w:rPr>
  </w:style>
  <w:style w:type="character" w:customStyle="1" w:styleId="pmterms31">
    <w:name w:val="pmterms31"/>
    <w:rsid w:val="00E23E3B"/>
    <w:rPr>
      <w:b/>
      <w:bCs/>
      <w:i w:val="0"/>
      <w:iCs w:val="0"/>
      <w:color w:val="000000"/>
    </w:rPr>
  </w:style>
  <w:style w:type="character" w:customStyle="1" w:styleId="copyrightdescription">
    <w:name w:val="copyrightdescription"/>
    <w:rsid w:val="00E23E3B"/>
  </w:style>
  <w:style w:type="character" w:customStyle="1" w:styleId="ft01">
    <w:name w:val="ft01"/>
    <w:rsid w:val="00E23E3B"/>
    <w:rPr>
      <w:rFonts w:ascii="Times" w:hAnsi="Times" w:cs="Times" w:hint="default"/>
      <w:color w:val="000000"/>
      <w:sz w:val="14"/>
      <w:szCs w:val="14"/>
    </w:rPr>
  </w:style>
  <w:style w:type="character" w:customStyle="1" w:styleId="ft11">
    <w:name w:val="ft11"/>
    <w:rsid w:val="00E23E3B"/>
    <w:rPr>
      <w:rFonts w:ascii="Times" w:hAnsi="Times" w:cs="Times" w:hint="default"/>
      <w:color w:val="000000"/>
      <w:sz w:val="17"/>
      <w:szCs w:val="17"/>
    </w:rPr>
  </w:style>
  <w:style w:type="character" w:customStyle="1" w:styleId="ft21">
    <w:name w:val="ft21"/>
    <w:rsid w:val="00E23E3B"/>
    <w:rPr>
      <w:rFonts w:ascii="Times" w:hAnsi="Times" w:cs="Times" w:hint="default"/>
      <w:color w:val="000000"/>
      <w:sz w:val="15"/>
      <w:szCs w:val="15"/>
    </w:rPr>
  </w:style>
  <w:style w:type="character" w:customStyle="1" w:styleId="ft31">
    <w:name w:val="ft31"/>
    <w:rsid w:val="00E23E3B"/>
    <w:rPr>
      <w:rFonts w:ascii="Times" w:hAnsi="Times" w:cs="Times" w:hint="default"/>
      <w:color w:val="000000"/>
      <w:sz w:val="15"/>
      <w:szCs w:val="15"/>
    </w:rPr>
  </w:style>
  <w:style w:type="character" w:customStyle="1" w:styleId="dquo">
    <w:name w:val="dquo"/>
    <w:rsid w:val="00E23E3B"/>
  </w:style>
  <w:style w:type="character" w:customStyle="1" w:styleId="caps2">
    <w:name w:val="caps2"/>
    <w:rsid w:val="00E23E3B"/>
  </w:style>
  <w:style w:type="character" w:customStyle="1" w:styleId="ccs">
    <w:name w:val="c cs"/>
    <w:rsid w:val="00E23E3B"/>
  </w:style>
  <w:style w:type="character" w:customStyle="1" w:styleId="dropshadow">
    <w:name w:val="dropshadow"/>
    <w:rsid w:val="00E23E3B"/>
  </w:style>
  <w:style w:type="character" w:customStyle="1" w:styleId="d05ws">
    <w:name w:val="d05ws"/>
    <w:rsid w:val="00E23E3B"/>
  </w:style>
  <w:style w:type="character" w:customStyle="1" w:styleId="rzibod">
    <w:name w:val="rzibod"/>
    <w:rsid w:val="00E23E3B"/>
  </w:style>
  <w:style w:type="character" w:customStyle="1" w:styleId="headertext">
    <w:name w:val="headertext"/>
    <w:rsid w:val="00E23E3B"/>
  </w:style>
  <w:style w:type="character" w:customStyle="1" w:styleId="endnote-reference">
    <w:name w:val="endnote-reference"/>
    <w:rsid w:val="00E23E3B"/>
  </w:style>
  <w:style w:type="character" w:customStyle="1" w:styleId="officialsname">
    <w:name w:val="official_s_name"/>
    <w:rsid w:val="00E23E3B"/>
  </w:style>
  <w:style w:type="character" w:customStyle="1" w:styleId="audience">
    <w:name w:val="audience"/>
    <w:rsid w:val="00E23E3B"/>
  </w:style>
  <w:style w:type="character" w:customStyle="1" w:styleId="normalchar1">
    <w:name w:val="normal__char"/>
    <w:rsid w:val="00E23E3B"/>
  </w:style>
  <w:style w:type="character" w:customStyle="1" w:styleId="hyperlink002cheading0020100200028block0020title0029char">
    <w:name w:val="hyperlink_002cheading_00201_0020_0028block_0020title_0029__char"/>
    <w:rsid w:val="00E23E3B"/>
  </w:style>
  <w:style w:type="character" w:customStyle="1" w:styleId="underline002cstyle0020bold0020underlinechar">
    <w:name w:val="underline_002cstyle_0020bold_0020underline__char"/>
    <w:rsid w:val="00E23E3B"/>
  </w:style>
  <w:style w:type="character" w:customStyle="1" w:styleId="copyboldblack">
    <w:name w:val="copyboldblack"/>
    <w:rsid w:val="00E23E3B"/>
  </w:style>
  <w:style w:type="character" w:customStyle="1" w:styleId="copybold">
    <w:name w:val="copybold"/>
    <w:rsid w:val="00E23E3B"/>
  </w:style>
  <w:style w:type="character" w:customStyle="1" w:styleId="author-date0">
    <w:name w:val="author-date"/>
    <w:rsid w:val="00E23E3B"/>
  </w:style>
  <w:style w:type="character" w:customStyle="1" w:styleId="articlebegin">
    <w:name w:val="articlebegin"/>
    <w:rsid w:val="00E23E3B"/>
  </w:style>
  <w:style w:type="character" w:customStyle="1" w:styleId="mediaoverlay">
    <w:name w:val="mediaoverlay"/>
    <w:rsid w:val="00E23E3B"/>
  </w:style>
  <w:style w:type="character" w:customStyle="1" w:styleId="blogcaption">
    <w:name w:val="blog_caption"/>
    <w:rsid w:val="00E23E3B"/>
  </w:style>
  <w:style w:type="character" w:customStyle="1" w:styleId="commnet-abuzz">
    <w:name w:val="commnet-abuzz"/>
    <w:rsid w:val="00E23E3B"/>
  </w:style>
  <w:style w:type="character" w:customStyle="1" w:styleId="stbuttontext">
    <w:name w:val="stbuttontext"/>
    <w:rsid w:val="00E23E3B"/>
  </w:style>
  <w:style w:type="character" w:customStyle="1" w:styleId="grey">
    <w:name w:val="grey"/>
    <w:rsid w:val="00E23E3B"/>
  </w:style>
  <w:style w:type="character" w:customStyle="1" w:styleId="bdx">
    <w:name w:val="bdx"/>
    <w:rsid w:val="00E23E3B"/>
  </w:style>
  <w:style w:type="character" w:customStyle="1" w:styleId="bdl">
    <w:name w:val="bdl"/>
    <w:rsid w:val="00E23E3B"/>
  </w:style>
  <w:style w:type="character" w:customStyle="1" w:styleId="breadcrumbitemcurrent">
    <w:name w:val="breadcrumbitemcurrent"/>
    <w:rsid w:val="00E23E3B"/>
  </w:style>
  <w:style w:type="character" w:customStyle="1" w:styleId="bbl">
    <w:name w:val="bbl"/>
    <w:rsid w:val="00E23E3B"/>
  </w:style>
  <w:style w:type="character" w:customStyle="1" w:styleId="itxtnewhookspan">
    <w:name w:val="itxtnewhookspan"/>
    <w:rsid w:val="00E23E3B"/>
  </w:style>
  <w:style w:type="character" w:customStyle="1" w:styleId="gstxthlt">
    <w:name w:val="gstxt_hlt"/>
    <w:rsid w:val="00E23E3B"/>
  </w:style>
  <w:style w:type="character" w:customStyle="1" w:styleId="StyleBoldRed">
    <w:name w:val="Style Bold Red"/>
    <w:rsid w:val="00E23E3B"/>
    <w:rPr>
      <w:b/>
      <w:bCs/>
      <w:color w:val="auto"/>
    </w:rPr>
  </w:style>
  <w:style w:type="character" w:customStyle="1" w:styleId="StyleTimesNewRoman8pt">
    <w:name w:val="Style Times New Roman 8 pt"/>
    <w:rsid w:val="00E23E3B"/>
    <w:rPr>
      <w:rFonts w:ascii="Georgia" w:hAnsi="Georgia" w:hint="default"/>
      <w:sz w:val="16"/>
    </w:rPr>
  </w:style>
  <w:style w:type="character" w:customStyle="1" w:styleId="goldbldtext">
    <w:name w:val="goldbldtext"/>
    <w:rsid w:val="00E23E3B"/>
  </w:style>
  <w:style w:type="character" w:customStyle="1" w:styleId="labeltext">
    <w:name w:val="labeltext"/>
    <w:rsid w:val="00E23E3B"/>
  </w:style>
  <w:style w:type="character" w:customStyle="1" w:styleId="viewlink">
    <w:name w:val="viewlink"/>
    <w:rsid w:val="00E23E3B"/>
  </w:style>
  <w:style w:type="character" w:customStyle="1" w:styleId="inlinkchart">
    <w:name w:val="inlink_chart"/>
    <w:rsid w:val="00E23E3B"/>
  </w:style>
  <w:style w:type="character" w:customStyle="1" w:styleId="fbsharecountwrapper">
    <w:name w:val="fb_share_count_wrapper"/>
    <w:rsid w:val="00E23E3B"/>
  </w:style>
  <w:style w:type="character" w:customStyle="1" w:styleId="hw">
    <w:name w:val="hw"/>
    <w:rsid w:val="00E23E3B"/>
  </w:style>
  <w:style w:type="character" w:customStyle="1" w:styleId="linktotop">
    <w:name w:val="linktotop"/>
    <w:rsid w:val="00E23E3B"/>
  </w:style>
  <w:style w:type="character" w:customStyle="1" w:styleId="descriptionstyle1block">
    <w:name w:val="description style1 block"/>
    <w:rsid w:val="00E23E3B"/>
  </w:style>
  <w:style w:type="character" w:customStyle="1" w:styleId="gutter-right-1">
    <w:name w:val="gutter-right-1"/>
    <w:basedOn w:val="DefaultParagraphFont"/>
    <w:rsid w:val="00E23E3B"/>
  </w:style>
  <w:style w:type="character" w:customStyle="1" w:styleId="Header11">
    <w:name w:val="Header11"/>
    <w:rsid w:val="00E23E3B"/>
  </w:style>
  <w:style w:type="character" w:customStyle="1" w:styleId="posa">
    <w:name w:val="pos(a)"/>
    <w:basedOn w:val="DefaultParagraphFont"/>
    <w:rsid w:val="00E23E3B"/>
  </w:style>
  <w:style w:type="character" w:customStyle="1" w:styleId="u-hiddeninnarrowenv">
    <w:name w:val="u-hiddeninnarrowenv"/>
    <w:basedOn w:val="DefaultParagraphFont"/>
    <w:rsid w:val="00E23E3B"/>
  </w:style>
  <w:style w:type="character" w:customStyle="1" w:styleId="followbutton-bird">
    <w:name w:val="followbutton-bird"/>
    <w:basedOn w:val="DefaultParagraphFont"/>
    <w:rsid w:val="00E23E3B"/>
  </w:style>
  <w:style w:type="character" w:customStyle="1" w:styleId="tweetauthor-name">
    <w:name w:val="tweetauthor-name"/>
    <w:basedOn w:val="DefaultParagraphFont"/>
    <w:rsid w:val="00E23E3B"/>
  </w:style>
  <w:style w:type="character" w:customStyle="1" w:styleId="tweetauthor-verifiedbadge">
    <w:name w:val="tweetauthor-verifiedbadge"/>
    <w:basedOn w:val="DefaultParagraphFont"/>
    <w:rsid w:val="00E23E3B"/>
  </w:style>
  <w:style w:type="character" w:customStyle="1" w:styleId="tweetauthor-screenname">
    <w:name w:val="tweetauthor-screenname"/>
    <w:basedOn w:val="DefaultParagraphFont"/>
    <w:rsid w:val="00E23E3B"/>
  </w:style>
  <w:style w:type="character" w:customStyle="1" w:styleId="u-hiddenvisually">
    <w:name w:val="u-hiddenvisually"/>
    <w:basedOn w:val="DefaultParagraphFont"/>
    <w:rsid w:val="00E23E3B"/>
  </w:style>
  <w:style w:type="character" w:customStyle="1" w:styleId="tweetaction-stat">
    <w:name w:val="tweetaction-stat"/>
    <w:basedOn w:val="DefaultParagraphFont"/>
    <w:rsid w:val="00E23E3B"/>
  </w:style>
  <w:style w:type="character" w:customStyle="1" w:styleId="related">
    <w:name w:val="related"/>
    <w:basedOn w:val="DefaultParagraphFont"/>
    <w:rsid w:val="00E23E3B"/>
  </w:style>
  <w:style w:type="character" w:customStyle="1" w:styleId="related-content">
    <w:name w:val="related-content"/>
    <w:basedOn w:val="DefaultParagraphFont"/>
    <w:rsid w:val="00E23E3B"/>
  </w:style>
  <w:style w:type="character" w:customStyle="1" w:styleId="name-of-author">
    <w:name w:val="name-of-author"/>
    <w:basedOn w:val="DefaultParagraphFont"/>
    <w:rsid w:val="00E23E3B"/>
  </w:style>
  <w:style w:type="character" w:customStyle="1" w:styleId="first-name">
    <w:name w:val="first-name"/>
    <w:basedOn w:val="DefaultParagraphFont"/>
    <w:rsid w:val="00E23E3B"/>
  </w:style>
  <w:style w:type="character" w:customStyle="1" w:styleId="last-name">
    <w:name w:val="last-name"/>
    <w:basedOn w:val="DefaultParagraphFont"/>
    <w:rsid w:val="00E23E3B"/>
  </w:style>
  <w:style w:type="character" w:customStyle="1" w:styleId="recirc-text">
    <w:name w:val="&quot;recirc-text”"/>
    <w:basedOn w:val="DefaultParagraphFont"/>
    <w:rsid w:val="00E23E3B"/>
  </w:style>
  <w:style w:type="character" w:customStyle="1" w:styleId="video-icon">
    <w:name w:val="video-icon"/>
    <w:basedOn w:val="DefaultParagraphFont"/>
    <w:rsid w:val="00E23E3B"/>
  </w:style>
  <w:style w:type="character" w:customStyle="1" w:styleId="powa-shot-play-btn-text">
    <w:name w:val="powa-shot-play-btn-text"/>
    <w:basedOn w:val="DefaultParagraphFont"/>
    <w:rsid w:val="00E23E3B"/>
  </w:style>
  <w:style w:type="character" w:customStyle="1" w:styleId="powa-shot-click">
    <w:name w:val="powa-shot-click"/>
    <w:basedOn w:val="DefaultParagraphFont"/>
    <w:rsid w:val="00E23E3B"/>
  </w:style>
  <w:style w:type="character" w:customStyle="1" w:styleId="wpv-blurb">
    <w:name w:val="wpv-blurb"/>
    <w:basedOn w:val="DefaultParagraphFont"/>
    <w:rsid w:val="00E23E3B"/>
  </w:style>
  <w:style w:type="character" w:customStyle="1" w:styleId="pb-caption">
    <w:name w:val="pb-caption"/>
    <w:basedOn w:val="DefaultParagraphFont"/>
    <w:rsid w:val="00E23E3B"/>
  </w:style>
  <w:style w:type="character" w:customStyle="1" w:styleId="m-2745674872889869693gmail-style13ptbold">
    <w:name w:val="m_-2745674872889869693gmail-style13ptbold"/>
    <w:basedOn w:val="DefaultParagraphFont"/>
    <w:rsid w:val="00E23E3B"/>
  </w:style>
  <w:style w:type="character" w:customStyle="1" w:styleId="m-2745674872889869693gmail-styleunderline">
    <w:name w:val="m_-2745674872889869693gmail-styleunderline"/>
    <w:basedOn w:val="DefaultParagraphFont"/>
    <w:rsid w:val="00E23E3B"/>
  </w:style>
  <w:style w:type="character" w:customStyle="1" w:styleId="HeaderChar3">
    <w:name w:val="Header Char3"/>
    <w:basedOn w:val="DefaultParagraphFont"/>
    <w:uiPriority w:val="99"/>
    <w:semiHidden/>
    <w:rsid w:val="00E23E3B"/>
    <w:rPr>
      <w:rFonts w:ascii="Georgia" w:hAnsi="Georgia" w:hint="default"/>
    </w:rPr>
  </w:style>
  <w:style w:type="character" w:customStyle="1" w:styleId="m-8174075135221778500gmail-styleunderline">
    <w:name w:val="m_-8174075135221778500gmail-styleunderline"/>
    <w:basedOn w:val="DefaultParagraphFont"/>
    <w:rsid w:val="00E23E3B"/>
  </w:style>
  <w:style w:type="character" w:customStyle="1" w:styleId="UnresolvedMention31">
    <w:name w:val="Unresolved Mention31"/>
    <w:basedOn w:val="DefaultParagraphFont"/>
    <w:uiPriority w:val="99"/>
    <w:semiHidden/>
    <w:rsid w:val="00E23E3B"/>
    <w:rPr>
      <w:color w:val="808080"/>
      <w:shd w:val="clear" w:color="auto" w:fill="E6E6E6"/>
    </w:rPr>
  </w:style>
  <w:style w:type="character" w:customStyle="1" w:styleId="publication-date">
    <w:name w:val="publication-date"/>
    <w:basedOn w:val="DefaultParagraphFont"/>
    <w:rsid w:val="00E23E3B"/>
  </w:style>
  <w:style w:type="character" w:customStyle="1" w:styleId="m4481627234786388783gmail-style13ptbold">
    <w:name w:val="m_4481627234786388783gmail-style13ptbold"/>
    <w:basedOn w:val="DefaultParagraphFont"/>
    <w:rsid w:val="00E23E3B"/>
  </w:style>
  <w:style w:type="character" w:customStyle="1" w:styleId="m4481627234786388783gmail-styleunderline">
    <w:name w:val="m_4481627234786388783gmail-styleunderline"/>
    <w:basedOn w:val="DefaultParagraphFont"/>
    <w:rsid w:val="00E23E3B"/>
  </w:style>
  <w:style w:type="character" w:customStyle="1" w:styleId="m4481627234786388783gmail-apple-converted-space">
    <w:name w:val="m_4481627234786388783gmail-apple-converted-space"/>
    <w:basedOn w:val="DefaultParagraphFont"/>
    <w:rsid w:val="00E23E3B"/>
  </w:style>
  <w:style w:type="character" w:customStyle="1" w:styleId="m4481627234786388783gmail-grame">
    <w:name w:val="m_4481627234786388783gmail-grame"/>
    <w:basedOn w:val="DefaultParagraphFont"/>
    <w:rsid w:val="00E23E3B"/>
  </w:style>
  <w:style w:type="character" w:customStyle="1" w:styleId="m4481627234786388783gmail-underline">
    <w:name w:val="m_4481627234786388783gmail-underline"/>
    <w:basedOn w:val="DefaultParagraphFont"/>
    <w:rsid w:val="00E23E3B"/>
  </w:style>
  <w:style w:type="character" w:customStyle="1" w:styleId="m-2671184907397832551gmail-s1">
    <w:name w:val="m_-2671184907397832551gmail-s1"/>
    <w:basedOn w:val="DefaultParagraphFont"/>
    <w:rsid w:val="00E23E3B"/>
  </w:style>
  <w:style w:type="character" w:customStyle="1" w:styleId="m535442411518568617gmail-styleunderline">
    <w:name w:val="m_535442411518568617gmail-styleunderline"/>
    <w:basedOn w:val="DefaultParagraphFont"/>
    <w:rsid w:val="00E23E3B"/>
  </w:style>
  <w:style w:type="character" w:customStyle="1" w:styleId="m-4364835325198423527gmail-m-487226309709519571m8778339509743264076gmail-style13ptbold">
    <w:name w:val="m_-4364835325198423527gmail-m_-487226309709519571m_8778339509743264076gmail-style13ptbold"/>
    <w:basedOn w:val="DefaultParagraphFont"/>
    <w:rsid w:val="00E23E3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23E3B"/>
  </w:style>
  <w:style w:type="character" w:customStyle="1" w:styleId="m-4886631745483256254gmail-style13ptbold">
    <w:name w:val="m_-4886631745483256254gmail-style13ptbold"/>
    <w:basedOn w:val="DefaultParagraphFont"/>
    <w:rsid w:val="00E23E3B"/>
  </w:style>
  <w:style w:type="character" w:customStyle="1" w:styleId="m8525170829296705783gmail-style13ptbold">
    <w:name w:val="m_8525170829296705783gmail-style13ptbold"/>
    <w:basedOn w:val="DefaultParagraphFont"/>
    <w:rsid w:val="00E23E3B"/>
  </w:style>
  <w:style w:type="character" w:customStyle="1" w:styleId="m8525170829296705783gmail-styleunderline">
    <w:name w:val="m_8525170829296705783gmail-styleunderline"/>
    <w:basedOn w:val="DefaultParagraphFont"/>
    <w:rsid w:val="00E23E3B"/>
  </w:style>
  <w:style w:type="character" w:customStyle="1" w:styleId="m113202149284569794gmail-style13ptbold">
    <w:name w:val="m_113202149284569794gmail-style13ptbold"/>
    <w:basedOn w:val="DefaultParagraphFont"/>
    <w:rsid w:val="00E23E3B"/>
  </w:style>
  <w:style w:type="character" w:customStyle="1" w:styleId="m113202149284569794gmail-styleunderline">
    <w:name w:val="m_113202149284569794gmail-styleunderline"/>
    <w:basedOn w:val="DefaultParagraphFont"/>
    <w:rsid w:val="00E23E3B"/>
  </w:style>
  <w:style w:type="character" w:customStyle="1" w:styleId="m-5741597242490756161gmail-field-content">
    <w:name w:val="m_-5741597242490756161gmail-field-content"/>
    <w:basedOn w:val="DefaultParagraphFont"/>
    <w:rsid w:val="00E23E3B"/>
  </w:style>
  <w:style w:type="character" w:customStyle="1" w:styleId="UnderlineCharChar2">
    <w:name w:val="Underline Char Char"/>
    <w:basedOn w:val="DefaultParagraphFont"/>
    <w:locked/>
    <w:rsid w:val="00E23E3B"/>
    <w:rPr>
      <w:rFonts w:ascii="Arial Narrow" w:hAnsi="Arial Narrow" w:hint="default"/>
      <w:szCs w:val="24"/>
      <w:u w:val="single"/>
    </w:rPr>
  </w:style>
  <w:style w:type="character" w:customStyle="1" w:styleId="hyperlink60">
    <w:name w:val="hyperlink6"/>
    <w:basedOn w:val="DefaultParagraphFont"/>
    <w:rsid w:val="00E23E3B"/>
  </w:style>
  <w:style w:type="character" w:customStyle="1" w:styleId="heading2char2charchar">
    <w:name w:val="heading2char2charchar"/>
    <w:basedOn w:val="DefaultParagraphFont"/>
    <w:rsid w:val="00E23E3B"/>
  </w:style>
  <w:style w:type="character" w:customStyle="1" w:styleId="heading2char10">
    <w:name w:val="heading2char1"/>
    <w:basedOn w:val="DefaultParagraphFont"/>
    <w:rsid w:val="00E23E3B"/>
  </w:style>
  <w:style w:type="character" w:customStyle="1" w:styleId="CiteChar2">
    <w:name w:val="Cite Char"/>
    <w:basedOn w:val="DefaultParagraphFont"/>
    <w:rsid w:val="00E23E3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23E3B"/>
    <w:rPr>
      <w:rFonts w:ascii="Garamond" w:hAnsi="Garamond" w:hint="default"/>
      <w:b/>
      <w:bCs/>
      <w:color w:val="000000"/>
      <w:sz w:val="22"/>
      <w:szCs w:val="22"/>
    </w:rPr>
  </w:style>
  <w:style w:type="character" w:customStyle="1" w:styleId="bnp-articles-title1">
    <w:name w:val="bnp-articles-title1"/>
    <w:basedOn w:val="DefaultParagraphFont"/>
    <w:rsid w:val="00E23E3B"/>
    <w:rPr>
      <w:rFonts w:ascii="Verdana" w:hAnsi="Verdana" w:hint="default"/>
      <w:b/>
      <w:bCs/>
      <w:color w:val="545454"/>
      <w:sz w:val="12"/>
      <w:szCs w:val="12"/>
    </w:rPr>
  </w:style>
  <w:style w:type="character" w:customStyle="1" w:styleId="featuretext">
    <w:name w:val="featuretext"/>
    <w:basedOn w:val="DefaultParagraphFont"/>
    <w:rsid w:val="00E23E3B"/>
  </w:style>
  <w:style w:type="character" w:customStyle="1" w:styleId="relatedtext">
    <w:name w:val="related_text"/>
    <w:basedOn w:val="DefaultParagraphFont"/>
    <w:rsid w:val="00E23E3B"/>
  </w:style>
  <w:style w:type="character" w:customStyle="1" w:styleId="fullpost">
    <w:name w:val="fullpost"/>
    <w:basedOn w:val="DefaultParagraphFont"/>
    <w:rsid w:val="00E23E3B"/>
  </w:style>
  <w:style w:type="character" w:customStyle="1" w:styleId="bcktital">
    <w:name w:val="bcktital"/>
    <w:basedOn w:val="DefaultParagraphFont"/>
    <w:rsid w:val="00E23E3B"/>
  </w:style>
  <w:style w:type="character" w:customStyle="1" w:styleId="bcktital0">
    <w:name w:val="bckt_ital"/>
    <w:basedOn w:val="DefaultParagraphFont"/>
    <w:rsid w:val="00E23E3B"/>
  </w:style>
  <w:style w:type="character" w:customStyle="1" w:styleId="fwanimclass">
    <w:name w:val="fwanim_class"/>
    <w:basedOn w:val="DefaultParagraphFont"/>
    <w:rsid w:val="00E23E3B"/>
  </w:style>
  <w:style w:type="character" w:customStyle="1" w:styleId="DebateUnderlineChar">
    <w:name w:val="DebateUnderline Char"/>
    <w:basedOn w:val="DebateNormalChar"/>
    <w:rsid w:val="00E23E3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23E3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23E3B"/>
    <w:rPr>
      <w:b/>
      <w:bCs/>
      <w:sz w:val="36"/>
      <w:szCs w:val="36"/>
      <w:u w:val="single"/>
      <w:lang w:val="en-US" w:eastAsia="en-US" w:bidi="ar-SA"/>
    </w:rPr>
  </w:style>
  <w:style w:type="character" w:customStyle="1" w:styleId="FooterChar2">
    <w:name w:val="Footer Char2"/>
    <w:basedOn w:val="DefaultParagraphFont"/>
    <w:rsid w:val="00E23E3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23E3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23E3B"/>
    <w:rPr>
      <w:rFonts w:ascii="Cambria" w:hAnsi="Cambria" w:hint="default"/>
      <w:sz w:val="24"/>
      <w:lang w:val="en-US" w:eastAsia="en-US" w:bidi="ar-SA"/>
    </w:rPr>
  </w:style>
  <w:style w:type="character" w:customStyle="1" w:styleId="NormalspacingChar">
    <w:name w:val="Normal + spacing Char"/>
    <w:basedOn w:val="StyleLinespacingDoubleChar"/>
    <w:rsid w:val="00E23E3B"/>
    <w:rPr>
      <w:rFonts w:ascii="Cambria" w:hAnsi="Cambria" w:hint="default"/>
      <w:sz w:val="24"/>
      <w:lang w:val="en-US" w:eastAsia="en-US" w:bidi="ar-SA"/>
    </w:rPr>
  </w:style>
  <w:style w:type="character" w:customStyle="1" w:styleId="textbold0">
    <w:name w:val="textbold"/>
    <w:basedOn w:val="DefaultParagraphFont"/>
    <w:rsid w:val="00E23E3B"/>
  </w:style>
  <w:style w:type="character" w:customStyle="1" w:styleId="textitalics">
    <w:name w:val="textitalics"/>
    <w:basedOn w:val="DefaultParagraphFont"/>
    <w:rsid w:val="00E23E3B"/>
  </w:style>
  <w:style w:type="character" w:customStyle="1" w:styleId="CharacterStyle8">
    <w:name w:val="Character Style 8"/>
    <w:rsid w:val="00E23E3B"/>
    <w:rPr>
      <w:sz w:val="22"/>
      <w:szCs w:val="22"/>
    </w:rPr>
  </w:style>
  <w:style w:type="character" w:customStyle="1" w:styleId="CardText1CharChar">
    <w:name w:val="Card Text 1 Char Char"/>
    <w:basedOn w:val="DefaultParagraphFont"/>
    <w:rsid w:val="00E23E3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23E3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23E3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23E3B"/>
    <w:rPr>
      <w:sz w:val="18"/>
      <w:szCs w:val="24"/>
      <w:lang w:val="en-US" w:eastAsia="en-US" w:bidi="ar-SA"/>
    </w:rPr>
  </w:style>
  <w:style w:type="character" w:customStyle="1" w:styleId="text1CharChar">
    <w:name w:val="text1 Char Char"/>
    <w:basedOn w:val="DefaultParagraphFont"/>
    <w:rsid w:val="00E23E3B"/>
    <w:rPr>
      <w:lang w:val="en-US" w:eastAsia="en-US" w:bidi="ar-SA"/>
    </w:rPr>
  </w:style>
  <w:style w:type="character" w:customStyle="1" w:styleId="textCharChar">
    <w:name w:val="text Char Char"/>
    <w:basedOn w:val="DefaultParagraphFont"/>
    <w:rsid w:val="00E23E3B"/>
    <w:rPr>
      <w:sz w:val="18"/>
      <w:szCs w:val="24"/>
      <w:lang w:val="en-US" w:eastAsia="en-US" w:bidi="ar-SA"/>
    </w:rPr>
  </w:style>
  <w:style w:type="character" w:customStyle="1" w:styleId="normalloose1">
    <w:name w:val="normalloose1"/>
    <w:basedOn w:val="DefaultParagraphFont"/>
    <w:rsid w:val="00E23E3B"/>
    <w:rPr>
      <w:sz w:val="20"/>
      <w:szCs w:val="20"/>
    </w:rPr>
  </w:style>
  <w:style w:type="character" w:customStyle="1" w:styleId="sponsoredadtext">
    <w:name w:val="sponsoredadtext"/>
    <w:basedOn w:val="DefaultParagraphFont"/>
    <w:rsid w:val="00E23E3B"/>
  </w:style>
  <w:style w:type="character" w:customStyle="1" w:styleId="georgia">
    <w:name w:val="georgia"/>
    <w:basedOn w:val="DefaultParagraphFont"/>
    <w:rsid w:val="00E23E3B"/>
  </w:style>
  <w:style w:type="character" w:customStyle="1" w:styleId="isdefault">
    <w:name w:val="isdefault"/>
    <w:basedOn w:val="DefaultParagraphFont"/>
    <w:rsid w:val="00E23E3B"/>
  </w:style>
  <w:style w:type="character" w:customStyle="1" w:styleId="arial">
    <w:name w:val="arial"/>
    <w:basedOn w:val="DefaultParagraphFont"/>
    <w:rsid w:val="00E23E3B"/>
  </w:style>
  <w:style w:type="character" w:customStyle="1" w:styleId="pipe">
    <w:name w:val="pipe"/>
    <w:basedOn w:val="DefaultParagraphFont"/>
    <w:rsid w:val="00E23E3B"/>
  </w:style>
  <w:style w:type="character" w:customStyle="1" w:styleId="writername">
    <w:name w:val="writername"/>
    <w:basedOn w:val="DefaultParagraphFont"/>
    <w:rsid w:val="00E23E3B"/>
  </w:style>
  <w:style w:type="character" w:customStyle="1" w:styleId="CharChar18">
    <w:name w:val="Char Char18"/>
    <w:basedOn w:val="DefaultParagraphFont"/>
    <w:rsid w:val="00E23E3B"/>
    <w:rPr>
      <w:sz w:val="16"/>
      <w:szCs w:val="24"/>
      <w:lang w:val="en-US" w:eastAsia="en-US" w:bidi="ar-SA"/>
    </w:rPr>
  </w:style>
  <w:style w:type="character" w:customStyle="1" w:styleId="CharChar24">
    <w:name w:val="Char Char24"/>
    <w:basedOn w:val="DefaultParagraphFont"/>
    <w:rsid w:val="00E23E3B"/>
    <w:rPr>
      <w:b/>
      <w:bCs/>
      <w:sz w:val="28"/>
      <w:szCs w:val="28"/>
      <w:lang w:val="en-US" w:eastAsia="en-US" w:bidi="ar-SA"/>
    </w:rPr>
  </w:style>
  <w:style w:type="character" w:customStyle="1" w:styleId="ln2">
    <w:name w:val="ln2"/>
    <w:basedOn w:val="DefaultParagraphFont"/>
    <w:rsid w:val="00E23E3B"/>
  </w:style>
  <w:style w:type="character" w:customStyle="1" w:styleId="StyleStyle1Char">
    <w:name w:val="Style Style1 + Char"/>
    <w:basedOn w:val="Style1Char"/>
    <w:rsid w:val="00E23E3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23E3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23E3B"/>
  </w:style>
  <w:style w:type="character" w:customStyle="1" w:styleId="CharChar16">
    <w:name w:val="Char Char16"/>
    <w:basedOn w:val="DefaultParagraphFont"/>
    <w:rsid w:val="00E23E3B"/>
    <w:rPr>
      <w:rFonts w:ascii="Cambria" w:hAnsi="Cambria" w:hint="default"/>
      <w:lang w:val="en-US" w:eastAsia="en-US" w:bidi="ar-SA"/>
    </w:rPr>
  </w:style>
  <w:style w:type="character" w:customStyle="1" w:styleId="CharChar15">
    <w:name w:val="Char Char15"/>
    <w:basedOn w:val="CharChar16"/>
    <w:rsid w:val="00E23E3B"/>
    <w:rPr>
      <w:rFonts w:ascii="Cambria" w:hAnsi="Cambria" w:hint="default"/>
      <w:b/>
      <w:bCs/>
      <w:lang w:val="en-US" w:eastAsia="en-US" w:bidi="ar-SA"/>
    </w:rPr>
  </w:style>
  <w:style w:type="character" w:customStyle="1" w:styleId="CharChar14">
    <w:name w:val="Char Char14"/>
    <w:basedOn w:val="DefaultParagraphFont"/>
    <w:rsid w:val="00E23E3B"/>
    <w:rPr>
      <w:rFonts w:ascii="Tahoma" w:hAnsi="Tahoma" w:cs="Tahoma" w:hint="default"/>
      <w:sz w:val="16"/>
      <w:szCs w:val="16"/>
      <w:lang w:val="en-US" w:eastAsia="en-US" w:bidi="ar-SA"/>
    </w:rPr>
  </w:style>
  <w:style w:type="character" w:customStyle="1" w:styleId="CharChar13">
    <w:name w:val="Char Char13"/>
    <w:basedOn w:val="DefaultParagraphFont"/>
    <w:rsid w:val="00E23E3B"/>
    <w:rPr>
      <w:rFonts w:ascii="Cambria" w:hAnsi="Cambria" w:hint="default"/>
      <w:lang w:val="en-US" w:eastAsia="en-US" w:bidi="ar-SA"/>
    </w:rPr>
  </w:style>
  <w:style w:type="character" w:customStyle="1" w:styleId="cardtextsmallCharChar">
    <w:name w:val="card text small Char Char"/>
    <w:basedOn w:val="DefaultParagraphFont"/>
    <w:rsid w:val="00E23E3B"/>
    <w:rPr>
      <w:rFonts w:ascii="Arial Narrow" w:hAnsi="Arial Narrow" w:cs="Times New Roman" w:hint="default"/>
      <w:sz w:val="16"/>
    </w:rPr>
  </w:style>
  <w:style w:type="character" w:customStyle="1" w:styleId="TagChar4">
    <w:name w:val="Tag Char4"/>
    <w:basedOn w:val="DefaultParagraphFont"/>
    <w:rsid w:val="00E23E3B"/>
    <w:rPr>
      <w:b/>
      <w:bCs w:val="0"/>
      <w:sz w:val="26"/>
      <w:szCs w:val="24"/>
      <w:lang w:val="en-US" w:eastAsia="en-US" w:bidi="ar-SA"/>
    </w:rPr>
  </w:style>
  <w:style w:type="character" w:customStyle="1" w:styleId="TaglinesChar">
    <w:name w:val="Taglines Char"/>
    <w:basedOn w:val="DefaultParagraphFont"/>
    <w:rsid w:val="00E23E3B"/>
    <w:rPr>
      <w:rFonts w:ascii="Arial" w:hAnsi="Arial" w:cs="Arial" w:hint="default"/>
      <w:bCs/>
      <w:iCs/>
      <w:szCs w:val="22"/>
      <w:lang w:val="en-US" w:eastAsia="en-US" w:bidi="ar-SA"/>
    </w:rPr>
  </w:style>
  <w:style w:type="character" w:customStyle="1" w:styleId="WW8Num2z0">
    <w:name w:val="WW8Num2z0"/>
    <w:rsid w:val="00E23E3B"/>
    <w:rPr>
      <w:rFonts w:ascii="Garamond" w:hAnsi="Garamond" w:hint="default"/>
    </w:rPr>
  </w:style>
  <w:style w:type="character" w:customStyle="1" w:styleId="WW8Num3z0">
    <w:name w:val="WW8Num3z0"/>
    <w:rsid w:val="00E23E3B"/>
    <w:rPr>
      <w:rFonts w:ascii="Garamond" w:hAnsi="Garamond" w:hint="default"/>
    </w:rPr>
  </w:style>
  <w:style w:type="character" w:customStyle="1" w:styleId="WW8Num4z1">
    <w:name w:val="WW8Num4z1"/>
    <w:rsid w:val="00E23E3B"/>
    <w:rPr>
      <w:rFonts w:ascii="Garamond" w:hAnsi="Garamond" w:hint="default"/>
    </w:rPr>
  </w:style>
  <w:style w:type="character" w:customStyle="1" w:styleId="WW8Num5z0">
    <w:name w:val="WW8Num5z0"/>
    <w:rsid w:val="00E23E3B"/>
    <w:rPr>
      <w:rFonts w:ascii="Garamond" w:hAnsi="Garamond" w:hint="default"/>
    </w:rPr>
  </w:style>
  <w:style w:type="character" w:customStyle="1" w:styleId="WW8Num6z0">
    <w:name w:val="WW8Num6z0"/>
    <w:rsid w:val="00E23E3B"/>
    <w:rPr>
      <w:rFonts w:ascii="Symbol" w:hAnsi="Symbol" w:hint="default"/>
    </w:rPr>
  </w:style>
  <w:style w:type="character" w:customStyle="1" w:styleId="WW8Num7z0">
    <w:name w:val="WW8Num7z0"/>
    <w:rsid w:val="00E23E3B"/>
    <w:rPr>
      <w:rFonts w:ascii="Symbol" w:hAnsi="Symbol" w:hint="default"/>
    </w:rPr>
  </w:style>
  <w:style w:type="character" w:customStyle="1" w:styleId="WW8Num8z0">
    <w:name w:val="WW8Num8z0"/>
    <w:rsid w:val="00E23E3B"/>
    <w:rPr>
      <w:rFonts w:ascii="Symbol" w:hAnsi="Symbol" w:hint="default"/>
    </w:rPr>
  </w:style>
  <w:style w:type="character" w:customStyle="1" w:styleId="WW8Num9z0">
    <w:name w:val="WW8Num9z0"/>
    <w:rsid w:val="00E23E3B"/>
    <w:rPr>
      <w:rFonts w:ascii="Symbol" w:hAnsi="Symbol" w:hint="default"/>
    </w:rPr>
  </w:style>
  <w:style w:type="character" w:customStyle="1" w:styleId="WW8Num10z0">
    <w:name w:val="WW8Num10z0"/>
    <w:rsid w:val="00E23E3B"/>
    <w:rPr>
      <w:rFonts w:ascii="Garamond" w:hAnsi="Garamond" w:hint="default"/>
    </w:rPr>
  </w:style>
  <w:style w:type="character" w:customStyle="1" w:styleId="WW8Num11z1">
    <w:name w:val="WW8Num11z1"/>
    <w:rsid w:val="00E23E3B"/>
    <w:rPr>
      <w:rFonts w:ascii="Garamond" w:hAnsi="Garamond" w:hint="default"/>
    </w:rPr>
  </w:style>
  <w:style w:type="character" w:customStyle="1" w:styleId="Absatz-Standardschriftart">
    <w:name w:val="Absatz-Standardschriftart"/>
    <w:rsid w:val="00E23E3B"/>
  </w:style>
  <w:style w:type="character" w:customStyle="1" w:styleId="WW-Absatz-Standardschriftart">
    <w:name w:val="WW-Absatz-Standardschriftart"/>
    <w:rsid w:val="00E23E3B"/>
  </w:style>
  <w:style w:type="character" w:customStyle="1" w:styleId="WW-Absatz-Standardschriftart1">
    <w:name w:val="WW-Absatz-Standardschriftart1"/>
    <w:rsid w:val="00E23E3B"/>
  </w:style>
  <w:style w:type="character" w:customStyle="1" w:styleId="EndnoteCharacters">
    <w:name w:val="Endnote Characters"/>
    <w:basedOn w:val="DefaultParagraphFont"/>
    <w:rsid w:val="00E23E3B"/>
    <w:rPr>
      <w:position w:val="0"/>
      <w:sz w:val="24"/>
      <w:vertAlign w:val="baseline"/>
    </w:rPr>
  </w:style>
  <w:style w:type="character" w:customStyle="1" w:styleId="WW8Num1z0">
    <w:name w:val="WW8Num1z0"/>
    <w:rsid w:val="00E23E3B"/>
    <w:rPr>
      <w:rFonts w:ascii="Symbol" w:hAnsi="Symbol" w:hint="default"/>
    </w:rPr>
  </w:style>
  <w:style w:type="character" w:customStyle="1" w:styleId="WW8Num1z2">
    <w:name w:val="WW8Num1z2"/>
    <w:rsid w:val="00E23E3B"/>
    <w:rPr>
      <w:rFonts w:ascii="Courier New" w:hAnsi="Courier New" w:cs="Courier New" w:hint="default"/>
    </w:rPr>
  </w:style>
  <w:style w:type="character" w:customStyle="1" w:styleId="WW8Num1z3">
    <w:name w:val="WW8Num1z3"/>
    <w:rsid w:val="00E23E3B"/>
    <w:rPr>
      <w:rFonts w:ascii="Wingdings" w:hAnsi="Wingdings" w:hint="default"/>
    </w:rPr>
  </w:style>
  <w:style w:type="character" w:customStyle="1" w:styleId="WW8Num11z0">
    <w:name w:val="WW8Num11z0"/>
    <w:rsid w:val="00E23E3B"/>
    <w:rPr>
      <w:rFonts w:ascii="Symbol" w:hAnsi="Symbol" w:hint="default"/>
    </w:rPr>
  </w:style>
  <w:style w:type="character" w:customStyle="1" w:styleId="WW8Num83z0">
    <w:name w:val="WW8Num83z0"/>
    <w:rsid w:val="00E23E3B"/>
    <w:rPr>
      <w:rFonts w:ascii="Symbol" w:hAnsi="Symbol" w:hint="default"/>
    </w:rPr>
  </w:style>
  <w:style w:type="character" w:customStyle="1" w:styleId="WW8Num83z1">
    <w:name w:val="WW8Num83z1"/>
    <w:rsid w:val="00E23E3B"/>
    <w:rPr>
      <w:rFonts w:ascii="Courier New" w:hAnsi="Courier New" w:cs="Courier New" w:hint="default"/>
    </w:rPr>
  </w:style>
  <w:style w:type="character" w:customStyle="1" w:styleId="WW8Num83z2">
    <w:name w:val="WW8Num83z2"/>
    <w:rsid w:val="00E23E3B"/>
    <w:rPr>
      <w:rFonts w:ascii="Wingdings" w:hAnsi="Wingdings" w:hint="default"/>
    </w:rPr>
  </w:style>
  <w:style w:type="character" w:customStyle="1" w:styleId="WW8Num89z0">
    <w:name w:val="WW8Num89z0"/>
    <w:rsid w:val="00E23E3B"/>
    <w:rPr>
      <w:rFonts w:ascii="Symbol" w:hAnsi="Symbol" w:hint="default"/>
      <w:sz w:val="20"/>
    </w:rPr>
  </w:style>
  <w:style w:type="character" w:customStyle="1" w:styleId="WW8Num90z0">
    <w:name w:val="WW8Num90z0"/>
    <w:rsid w:val="00E23E3B"/>
    <w:rPr>
      <w:rFonts w:ascii="Times New Roman" w:eastAsia="Times New Roman" w:hAnsi="Times New Roman" w:cs="Times New Roman" w:hint="default"/>
    </w:rPr>
  </w:style>
  <w:style w:type="character" w:customStyle="1" w:styleId="WW8Num92z0">
    <w:name w:val="WW8Num92z0"/>
    <w:rsid w:val="00E23E3B"/>
    <w:rPr>
      <w:rFonts w:ascii="Symbol" w:eastAsia="Times New Roman" w:hAnsi="Symbol" w:hint="default"/>
    </w:rPr>
  </w:style>
  <w:style w:type="character" w:customStyle="1" w:styleId="WW8Num92z1">
    <w:name w:val="WW8Num92z1"/>
    <w:rsid w:val="00E23E3B"/>
    <w:rPr>
      <w:rFonts w:ascii="Courier New" w:hAnsi="Courier New" w:cs="Courier New" w:hint="default"/>
    </w:rPr>
  </w:style>
  <w:style w:type="character" w:customStyle="1" w:styleId="WW8Num92z2">
    <w:name w:val="WW8Num92z2"/>
    <w:rsid w:val="00E23E3B"/>
    <w:rPr>
      <w:rFonts w:ascii="Wingdings" w:hAnsi="Wingdings" w:hint="default"/>
    </w:rPr>
  </w:style>
  <w:style w:type="character" w:customStyle="1" w:styleId="WW8Num92z3">
    <w:name w:val="WW8Num92z3"/>
    <w:rsid w:val="00E23E3B"/>
    <w:rPr>
      <w:rFonts w:ascii="Symbol" w:hAnsi="Symbol" w:hint="default"/>
    </w:rPr>
  </w:style>
  <w:style w:type="character" w:customStyle="1" w:styleId="WW8Num96z0">
    <w:name w:val="WW8Num96z0"/>
    <w:rsid w:val="00E23E3B"/>
    <w:rPr>
      <w:rFonts w:ascii="Symbol" w:hAnsi="Symbol" w:hint="default"/>
      <w:sz w:val="20"/>
    </w:rPr>
  </w:style>
  <w:style w:type="character" w:customStyle="1" w:styleId="WW8Num96z1">
    <w:name w:val="WW8Num96z1"/>
    <w:rsid w:val="00E23E3B"/>
    <w:rPr>
      <w:rFonts w:ascii="Courier New" w:hAnsi="Courier New" w:cs="Courier New" w:hint="default"/>
      <w:sz w:val="20"/>
    </w:rPr>
  </w:style>
  <w:style w:type="character" w:customStyle="1" w:styleId="WW8Num96z2">
    <w:name w:val="WW8Num96z2"/>
    <w:rsid w:val="00E23E3B"/>
    <w:rPr>
      <w:rFonts w:ascii="Wingdings" w:hAnsi="Wingdings" w:hint="default"/>
      <w:sz w:val="20"/>
    </w:rPr>
  </w:style>
  <w:style w:type="character" w:customStyle="1" w:styleId="WW8Num103z0">
    <w:name w:val="WW8Num103z0"/>
    <w:rsid w:val="00E23E3B"/>
    <w:rPr>
      <w:rFonts w:ascii="Symbol" w:hAnsi="Symbol" w:hint="default"/>
      <w:sz w:val="20"/>
    </w:rPr>
  </w:style>
  <w:style w:type="character" w:customStyle="1" w:styleId="WW8Num103z1">
    <w:name w:val="WW8Num103z1"/>
    <w:rsid w:val="00E23E3B"/>
    <w:rPr>
      <w:rFonts w:ascii="Courier New" w:hAnsi="Courier New" w:cs="Courier New" w:hint="default"/>
      <w:sz w:val="20"/>
    </w:rPr>
  </w:style>
  <w:style w:type="character" w:customStyle="1" w:styleId="WW8Num103z2">
    <w:name w:val="WW8Num103z2"/>
    <w:rsid w:val="00E23E3B"/>
    <w:rPr>
      <w:rFonts w:ascii="Wingdings" w:hAnsi="Wingdings" w:hint="default"/>
      <w:sz w:val="20"/>
    </w:rPr>
  </w:style>
  <w:style w:type="character" w:customStyle="1" w:styleId="WW8Num108z0">
    <w:name w:val="WW8Num108z0"/>
    <w:rsid w:val="00E23E3B"/>
    <w:rPr>
      <w:rFonts w:ascii="Symbol" w:hAnsi="Symbol" w:hint="default"/>
      <w:sz w:val="20"/>
    </w:rPr>
  </w:style>
  <w:style w:type="character" w:customStyle="1" w:styleId="WW8Num108z1">
    <w:name w:val="WW8Num108z1"/>
    <w:rsid w:val="00E23E3B"/>
    <w:rPr>
      <w:rFonts w:ascii="Courier New" w:hAnsi="Courier New" w:cs="Courier New" w:hint="default"/>
      <w:sz w:val="20"/>
    </w:rPr>
  </w:style>
  <w:style w:type="character" w:customStyle="1" w:styleId="WW8Num108z2">
    <w:name w:val="WW8Num108z2"/>
    <w:rsid w:val="00E23E3B"/>
    <w:rPr>
      <w:rFonts w:ascii="Wingdings" w:hAnsi="Wingdings" w:hint="default"/>
      <w:sz w:val="20"/>
    </w:rPr>
  </w:style>
  <w:style w:type="character" w:customStyle="1" w:styleId="WW8Num109z0">
    <w:name w:val="WW8Num109z0"/>
    <w:rsid w:val="00E23E3B"/>
    <w:rPr>
      <w:rFonts w:ascii="Symbol" w:eastAsia="Times New Roman" w:hAnsi="Symbol" w:hint="default"/>
    </w:rPr>
  </w:style>
  <w:style w:type="character" w:customStyle="1" w:styleId="WW8Num109z1">
    <w:name w:val="WW8Num109z1"/>
    <w:rsid w:val="00E23E3B"/>
    <w:rPr>
      <w:rFonts w:ascii="Courier New" w:hAnsi="Courier New" w:cs="Courier New" w:hint="default"/>
    </w:rPr>
  </w:style>
  <w:style w:type="character" w:customStyle="1" w:styleId="WW8Num109z2">
    <w:name w:val="WW8Num109z2"/>
    <w:rsid w:val="00E23E3B"/>
    <w:rPr>
      <w:rFonts w:ascii="Wingdings" w:hAnsi="Wingdings" w:hint="default"/>
    </w:rPr>
  </w:style>
  <w:style w:type="character" w:customStyle="1" w:styleId="WW8Num109z3">
    <w:name w:val="WW8Num109z3"/>
    <w:rsid w:val="00E23E3B"/>
    <w:rPr>
      <w:rFonts w:ascii="Symbol" w:hAnsi="Symbol" w:hint="default"/>
    </w:rPr>
  </w:style>
  <w:style w:type="character" w:customStyle="1" w:styleId="WW8Num111z0">
    <w:name w:val="WW8Num111z0"/>
    <w:rsid w:val="00E23E3B"/>
    <w:rPr>
      <w:rFonts w:ascii="Symbol" w:hAnsi="Symbol" w:hint="default"/>
      <w:sz w:val="20"/>
    </w:rPr>
  </w:style>
  <w:style w:type="character" w:customStyle="1" w:styleId="WW8Num111z1">
    <w:name w:val="WW8Num111z1"/>
    <w:rsid w:val="00E23E3B"/>
    <w:rPr>
      <w:rFonts w:ascii="Courier New" w:hAnsi="Courier New" w:cs="Courier New" w:hint="default"/>
      <w:sz w:val="20"/>
    </w:rPr>
  </w:style>
  <w:style w:type="character" w:customStyle="1" w:styleId="WW8Num111z2">
    <w:name w:val="WW8Num111z2"/>
    <w:rsid w:val="00E23E3B"/>
    <w:rPr>
      <w:rFonts w:ascii="Wingdings" w:hAnsi="Wingdings" w:hint="default"/>
      <w:sz w:val="20"/>
    </w:rPr>
  </w:style>
  <w:style w:type="character" w:customStyle="1" w:styleId="WW8Num117z0">
    <w:name w:val="WW8Num117z0"/>
    <w:rsid w:val="00E23E3B"/>
    <w:rPr>
      <w:rFonts w:ascii="Symbol" w:eastAsia="Times New Roman" w:hAnsi="Symbol" w:hint="default"/>
    </w:rPr>
  </w:style>
  <w:style w:type="character" w:customStyle="1" w:styleId="WW8Num117z1">
    <w:name w:val="WW8Num117z1"/>
    <w:rsid w:val="00E23E3B"/>
    <w:rPr>
      <w:rFonts w:ascii="Courier New" w:hAnsi="Courier New" w:cs="Courier New" w:hint="default"/>
    </w:rPr>
  </w:style>
  <w:style w:type="character" w:customStyle="1" w:styleId="WW8Num117z2">
    <w:name w:val="WW8Num117z2"/>
    <w:rsid w:val="00E23E3B"/>
    <w:rPr>
      <w:rFonts w:ascii="Wingdings" w:hAnsi="Wingdings" w:hint="default"/>
    </w:rPr>
  </w:style>
  <w:style w:type="character" w:customStyle="1" w:styleId="WW8Num117z3">
    <w:name w:val="WW8Num117z3"/>
    <w:rsid w:val="00E23E3B"/>
    <w:rPr>
      <w:rFonts w:ascii="Symbol" w:hAnsi="Symbol" w:hint="default"/>
    </w:rPr>
  </w:style>
  <w:style w:type="character" w:customStyle="1" w:styleId="WW8Num126z0">
    <w:name w:val="WW8Num126z0"/>
    <w:rsid w:val="00E23E3B"/>
    <w:rPr>
      <w:rFonts w:ascii="Symbol" w:eastAsia="SimSun" w:hAnsi="Symbol" w:hint="default"/>
    </w:rPr>
  </w:style>
  <w:style w:type="character" w:customStyle="1" w:styleId="WW8Num126z1">
    <w:name w:val="WW8Num126z1"/>
    <w:rsid w:val="00E23E3B"/>
    <w:rPr>
      <w:rFonts w:ascii="Courier New" w:hAnsi="Courier New" w:cs="Courier New" w:hint="default"/>
    </w:rPr>
  </w:style>
  <w:style w:type="character" w:customStyle="1" w:styleId="WW8Num126z2">
    <w:name w:val="WW8Num126z2"/>
    <w:rsid w:val="00E23E3B"/>
    <w:rPr>
      <w:rFonts w:ascii="Wingdings" w:hAnsi="Wingdings" w:hint="default"/>
    </w:rPr>
  </w:style>
  <w:style w:type="character" w:customStyle="1" w:styleId="WW8Num126z3">
    <w:name w:val="WW8Num126z3"/>
    <w:rsid w:val="00E23E3B"/>
    <w:rPr>
      <w:rFonts w:ascii="Symbol" w:hAnsi="Symbol" w:hint="default"/>
    </w:rPr>
  </w:style>
  <w:style w:type="character" w:customStyle="1" w:styleId="WW8Num128z0">
    <w:name w:val="WW8Num128z0"/>
    <w:rsid w:val="00E23E3B"/>
    <w:rPr>
      <w:rFonts w:ascii="Symbol" w:eastAsia="Times New Roman" w:hAnsi="Symbol" w:hint="default"/>
    </w:rPr>
  </w:style>
  <w:style w:type="character" w:customStyle="1" w:styleId="WW8Num128z1">
    <w:name w:val="WW8Num128z1"/>
    <w:rsid w:val="00E23E3B"/>
    <w:rPr>
      <w:rFonts w:ascii="Courier New" w:hAnsi="Courier New" w:cs="Courier New" w:hint="default"/>
    </w:rPr>
  </w:style>
  <w:style w:type="character" w:customStyle="1" w:styleId="WW8Num128z2">
    <w:name w:val="WW8Num128z2"/>
    <w:rsid w:val="00E23E3B"/>
    <w:rPr>
      <w:rFonts w:ascii="Wingdings" w:hAnsi="Wingdings" w:hint="default"/>
    </w:rPr>
  </w:style>
  <w:style w:type="character" w:customStyle="1" w:styleId="WW8Num128z3">
    <w:name w:val="WW8Num128z3"/>
    <w:rsid w:val="00E23E3B"/>
    <w:rPr>
      <w:rFonts w:ascii="Symbol" w:hAnsi="Symbol" w:hint="default"/>
    </w:rPr>
  </w:style>
  <w:style w:type="character" w:customStyle="1" w:styleId="WW8Num138z0">
    <w:name w:val="WW8Num138z0"/>
    <w:rsid w:val="00E23E3B"/>
    <w:rPr>
      <w:rFonts w:ascii="Times-Italic" w:eastAsia="Times New Roman" w:hAnsi="Times-Italic" w:hint="default"/>
    </w:rPr>
  </w:style>
  <w:style w:type="character" w:customStyle="1" w:styleId="WW8Num138z1">
    <w:name w:val="WW8Num138z1"/>
    <w:rsid w:val="00E23E3B"/>
    <w:rPr>
      <w:rFonts w:ascii="Courier New" w:hAnsi="Courier New" w:cs="Courier New" w:hint="default"/>
    </w:rPr>
  </w:style>
  <w:style w:type="character" w:customStyle="1" w:styleId="WW8Num138z2">
    <w:name w:val="WW8Num138z2"/>
    <w:rsid w:val="00E23E3B"/>
    <w:rPr>
      <w:rFonts w:ascii="Wingdings" w:hAnsi="Wingdings" w:hint="default"/>
    </w:rPr>
  </w:style>
  <w:style w:type="character" w:customStyle="1" w:styleId="WW8Num138z3">
    <w:name w:val="WW8Num138z3"/>
    <w:rsid w:val="00E23E3B"/>
    <w:rPr>
      <w:rFonts w:ascii="Symbol" w:hAnsi="Symbol" w:hint="default"/>
    </w:rPr>
  </w:style>
  <w:style w:type="character" w:customStyle="1" w:styleId="WW8Num143z0">
    <w:name w:val="WW8Num143z0"/>
    <w:rsid w:val="00E23E3B"/>
    <w:rPr>
      <w:rFonts w:ascii="Times New Roman" w:eastAsia="Times New Roman" w:hAnsi="Times New Roman" w:cs="Times New Roman" w:hint="default"/>
    </w:rPr>
  </w:style>
  <w:style w:type="character" w:customStyle="1" w:styleId="WW8Num148z0">
    <w:name w:val="WW8Num148z0"/>
    <w:rsid w:val="00E23E3B"/>
    <w:rPr>
      <w:rFonts w:ascii="Symbol" w:hAnsi="Symbol" w:hint="default"/>
      <w:sz w:val="20"/>
    </w:rPr>
  </w:style>
  <w:style w:type="character" w:customStyle="1" w:styleId="WW8Num148z1">
    <w:name w:val="WW8Num148z1"/>
    <w:rsid w:val="00E23E3B"/>
    <w:rPr>
      <w:rFonts w:ascii="Courier New" w:hAnsi="Courier New" w:cs="Courier New" w:hint="default"/>
      <w:sz w:val="20"/>
    </w:rPr>
  </w:style>
  <w:style w:type="character" w:customStyle="1" w:styleId="WW8Num148z2">
    <w:name w:val="WW8Num148z2"/>
    <w:rsid w:val="00E23E3B"/>
    <w:rPr>
      <w:rFonts w:ascii="Wingdings" w:hAnsi="Wingdings" w:hint="default"/>
      <w:sz w:val="20"/>
    </w:rPr>
  </w:style>
  <w:style w:type="character" w:customStyle="1" w:styleId="WW8Num151z0">
    <w:name w:val="WW8Num151z0"/>
    <w:rsid w:val="00E23E3B"/>
    <w:rPr>
      <w:rFonts w:ascii="Times New Roman" w:eastAsia="Times New Roman" w:hAnsi="Times New Roman" w:cs="Times New Roman" w:hint="default"/>
    </w:rPr>
  </w:style>
  <w:style w:type="character" w:customStyle="1" w:styleId="WW8Num152z0">
    <w:name w:val="WW8Num152z0"/>
    <w:rsid w:val="00E23E3B"/>
    <w:rPr>
      <w:rFonts w:ascii="Symbol" w:hAnsi="Symbol" w:hint="default"/>
      <w:sz w:val="20"/>
    </w:rPr>
  </w:style>
  <w:style w:type="character" w:customStyle="1" w:styleId="WW8Num152z1">
    <w:name w:val="WW8Num152z1"/>
    <w:rsid w:val="00E23E3B"/>
    <w:rPr>
      <w:rFonts w:ascii="Courier New" w:hAnsi="Courier New" w:cs="Courier New" w:hint="default"/>
      <w:sz w:val="20"/>
    </w:rPr>
  </w:style>
  <w:style w:type="character" w:customStyle="1" w:styleId="WW8Num152z2">
    <w:name w:val="WW8Num152z2"/>
    <w:rsid w:val="00E23E3B"/>
    <w:rPr>
      <w:rFonts w:ascii="Wingdings" w:hAnsi="Wingdings" w:hint="default"/>
      <w:sz w:val="20"/>
    </w:rPr>
  </w:style>
  <w:style w:type="character" w:customStyle="1" w:styleId="WW8Num153z0">
    <w:name w:val="WW8Num153z0"/>
    <w:rsid w:val="00E23E3B"/>
    <w:rPr>
      <w:sz w:val="24"/>
    </w:rPr>
  </w:style>
  <w:style w:type="character" w:customStyle="1" w:styleId="WW8Num155z0">
    <w:name w:val="WW8Num155z0"/>
    <w:rsid w:val="00E23E3B"/>
    <w:rPr>
      <w:rFonts w:ascii="Times New Roman" w:eastAsia="Times New Roman" w:hAnsi="Times New Roman" w:cs="Times New Roman" w:hint="default"/>
    </w:rPr>
  </w:style>
  <w:style w:type="character" w:customStyle="1" w:styleId="WW8Num157z0">
    <w:name w:val="WW8Num157z0"/>
    <w:rsid w:val="00E23E3B"/>
    <w:rPr>
      <w:rFonts w:ascii="Symbol" w:hAnsi="Symbol" w:hint="default"/>
      <w:sz w:val="20"/>
    </w:rPr>
  </w:style>
  <w:style w:type="character" w:customStyle="1" w:styleId="WW8Num157z1">
    <w:name w:val="WW8Num157z1"/>
    <w:rsid w:val="00E23E3B"/>
    <w:rPr>
      <w:rFonts w:ascii="Courier New" w:hAnsi="Courier New" w:cs="Courier New" w:hint="default"/>
      <w:sz w:val="20"/>
    </w:rPr>
  </w:style>
  <w:style w:type="character" w:customStyle="1" w:styleId="WW8Num157z2">
    <w:name w:val="WW8Num157z2"/>
    <w:rsid w:val="00E23E3B"/>
    <w:rPr>
      <w:rFonts w:ascii="Wingdings" w:hAnsi="Wingdings" w:hint="default"/>
      <w:sz w:val="20"/>
    </w:rPr>
  </w:style>
  <w:style w:type="character" w:customStyle="1" w:styleId="WW8Num163z0">
    <w:name w:val="WW8Num163z0"/>
    <w:rsid w:val="00E23E3B"/>
    <w:rPr>
      <w:rFonts w:ascii="Symbol" w:hAnsi="Symbol" w:hint="default"/>
      <w:sz w:val="20"/>
    </w:rPr>
  </w:style>
  <w:style w:type="character" w:customStyle="1" w:styleId="WW8Num163z1">
    <w:name w:val="WW8Num163z1"/>
    <w:rsid w:val="00E23E3B"/>
    <w:rPr>
      <w:rFonts w:ascii="Courier New" w:hAnsi="Courier New" w:cs="Courier New" w:hint="default"/>
      <w:sz w:val="20"/>
    </w:rPr>
  </w:style>
  <w:style w:type="character" w:customStyle="1" w:styleId="WW8Num163z2">
    <w:name w:val="WW8Num163z2"/>
    <w:rsid w:val="00E23E3B"/>
    <w:rPr>
      <w:rFonts w:ascii="Wingdings" w:hAnsi="Wingdings" w:hint="default"/>
      <w:sz w:val="20"/>
    </w:rPr>
  </w:style>
  <w:style w:type="character" w:customStyle="1" w:styleId="WW8Num170z0">
    <w:name w:val="WW8Num170z0"/>
    <w:rsid w:val="00E23E3B"/>
    <w:rPr>
      <w:rFonts w:ascii="Symbol" w:eastAsia="Times New Roman" w:hAnsi="Symbol" w:hint="default"/>
    </w:rPr>
  </w:style>
  <w:style w:type="character" w:customStyle="1" w:styleId="WW8Num170z1">
    <w:name w:val="WW8Num170z1"/>
    <w:rsid w:val="00E23E3B"/>
    <w:rPr>
      <w:rFonts w:ascii="Courier New" w:hAnsi="Courier New" w:cs="Courier New" w:hint="default"/>
    </w:rPr>
  </w:style>
  <w:style w:type="character" w:customStyle="1" w:styleId="WW8Num170z2">
    <w:name w:val="WW8Num170z2"/>
    <w:rsid w:val="00E23E3B"/>
    <w:rPr>
      <w:rFonts w:ascii="Wingdings" w:hAnsi="Wingdings" w:hint="default"/>
    </w:rPr>
  </w:style>
  <w:style w:type="character" w:customStyle="1" w:styleId="WW8Num170z3">
    <w:name w:val="WW8Num170z3"/>
    <w:rsid w:val="00E23E3B"/>
    <w:rPr>
      <w:rFonts w:ascii="Symbol" w:hAnsi="Symbol" w:hint="default"/>
    </w:rPr>
  </w:style>
  <w:style w:type="character" w:customStyle="1" w:styleId="WW8Num177z0">
    <w:name w:val="WW8Num177z0"/>
    <w:rsid w:val="00E23E3B"/>
    <w:rPr>
      <w:rFonts w:ascii="Symbol" w:hAnsi="Symbol" w:hint="default"/>
      <w:sz w:val="20"/>
    </w:rPr>
  </w:style>
  <w:style w:type="character" w:customStyle="1" w:styleId="WW8Num177z1">
    <w:name w:val="WW8Num177z1"/>
    <w:rsid w:val="00E23E3B"/>
    <w:rPr>
      <w:rFonts w:ascii="Courier New" w:hAnsi="Courier New" w:cs="Courier New" w:hint="default"/>
      <w:sz w:val="20"/>
    </w:rPr>
  </w:style>
  <w:style w:type="character" w:customStyle="1" w:styleId="WW8Num177z2">
    <w:name w:val="WW8Num177z2"/>
    <w:rsid w:val="00E23E3B"/>
    <w:rPr>
      <w:rFonts w:ascii="Wingdings" w:hAnsi="Wingdings" w:hint="default"/>
      <w:sz w:val="20"/>
    </w:rPr>
  </w:style>
  <w:style w:type="character" w:customStyle="1" w:styleId="WW8Num181z0">
    <w:name w:val="WW8Num181z0"/>
    <w:rsid w:val="00E23E3B"/>
    <w:rPr>
      <w:rFonts w:ascii="Symbol" w:eastAsia="Times New Roman" w:hAnsi="Symbol" w:hint="default"/>
    </w:rPr>
  </w:style>
  <w:style w:type="character" w:customStyle="1" w:styleId="WW8Num181z1">
    <w:name w:val="WW8Num181z1"/>
    <w:rsid w:val="00E23E3B"/>
    <w:rPr>
      <w:rFonts w:ascii="Courier New" w:hAnsi="Courier New" w:cs="Courier New" w:hint="default"/>
    </w:rPr>
  </w:style>
  <w:style w:type="character" w:customStyle="1" w:styleId="WW8Num181z2">
    <w:name w:val="WW8Num181z2"/>
    <w:rsid w:val="00E23E3B"/>
    <w:rPr>
      <w:rFonts w:ascii="Wingdings" w:hAnsi="Wingdings" w:hint="default"/>
    </w:rPr>
  </w:style>
  <w:style w:type="character" w:customStyle="1" w:styleId="WW8Num181z3">
    <w:name w:val="WW8Num181z3"/>
    <w:rsid w:val="00E23E3B"/>
    <w:rPr>
      <w:rFonts w:ascii="Symbol" w:hAnsi="Symbol" w:hint="default"/>
    </w:rPr>
  </w:style>
  <w:style w:type="character" w:customStyle="1" w:styleId="WW8Num185z0">
    <w:name w:val="WW8Num185z0"/>
    <w:rsid w:val="00E23E3B"/>
    <w:rPr>
      <w:rFonts w:ascii="Symbol" w:eastAsia="Times New Roman" w:hAnsi="Symbol" w:hint="default"/>
    </w:rPr>
  </w:style>
  <w:style w:type="character" w:customStyle="1" w:styleId="WW8Num185z1">
    <w:name w:val="WW8Num185z1"/>
    <w:rsid w:val="00E23E3B"/>
    <w:rPr>
      <w:rFonts w:ascii="Courier New" w:hAnsi="Courier New" w:cs="Courier New" w:hint="default"/>
    </w:rPr>
  </w:style>
  <w:style w:type="character" w:customStyle="1" w:styleId="WW8Num185z2">
    <w:name w:val="WW8Num185z2"/>
    <w:rsid w:val="00E23E3B"/>
    <w:rPr>
      <w:rFonts w:ascii="Wingdings" w:hAnsi="Wingdings" w:hint="default"/>
    </w:rPr>
  </w:style>
  <w:style w:type="character" w:customStyle="1" w:styleId="WW8Num185z3">
    <w:name w:val="WW8Num185z3"/>
    <w:rsid w:val="00E23E3B"/>
    <w:rPr>
      <w:rFonts w:ascii="Symbol" w:hAnsi="Symbol" w:hint="default"/>
    </w:rPr>
  </w:style>
  <w:style w:type="character" w:customStyle="1" w:styleId="WW8Num186z0">
    <w:name w:val="WW8Num186z0"/>
    <w:rsid w:val="00E23E3B"/>
    <w:rPr>
      <w:rFonts w:ascii="Symbol" w:hAnsi="Symbol" w:hint="default"/>
      <w:sz w:val="20"/>
    </w:rPr>
  </w:style>
  <w:style w:type="character" w:customStyle="1" w:styleId="WW8Num186z1">
    <w:name w:val="WW8Num186z1"/>
    <w:rsid w:val="00E23E3B"/>
    <w:rPr>
      <w:rFonts w:ascii="Courier New" w:hAnsi="Courier New" w:cs="Courier New" w:hint="default"/>
      <w:sz w:val="20"/>
    </w:rPr>
  </w:style>
  <w:style w:type="character" w:customStyle="1" w:styleId="WW8Num186z2">
    <w:name w:val="WW8Num186z2"/>
    <w:rsid w:val="00E23E3B"/>
    <w:rPr>
      <w:rFonts w:ascii="Wingdings" w:hAnsi="Wingdings" w:hint="default"/>
      <w:sz w:val="20"/>
    </w:rPr>
  </w:style>
  <w:style w:type="character" w:customStyle="1" w:styleId="WW8Num192z0">
    <w:name w:val="WW8Num192z0"/>
    <w:rsid w:val="00E23E3B"/>
    <w:rPr>
      <w:rFonts w:ascii="Symbol" w:hAnsi="Symbol" w:hint="default"/>
    </w:rPr>
  </w:style>
  <w:style w:type="character" w:customStyle="1" w:styleId="WW8Num192z1">
    <w:name w:val="WW8Num192z1"/>
    <w:rsid w:val="00E23E3B"/>
    <w:rPr>
      <w:rFonts w:ascii="Courier New" w:hAnsi="Courier New" w:cs="Courier New" w:hint="default"/>
    </w:rPr>
  </w:style>
  <w:style w:type="character" w:customStyle="1" w:styleId="WW8Num192z2">
    <w:name w:val="WW8Num192z2"/>
    <w:rsid w:val="00E23E3B"/>
    <w:rPr>
      <w:rFonts w:ascii="Wingdings" w:hAnsi="Wingdings" w:hint="default"/>
    </w:rPr>
  </w:style>
  <w:style w:type="character" w:customStyle="1" w:styleId="WW8Num194z0">
    <w:name w:val="WW8Num194z0"/>
    <w:rsid w:val="00E23E3B"/>
    <w:rPr>
      <w:rFonts w:ascii="Times-Roman" w:eastAsia="Times New Roman" w:hAnsi="Times-Roman" w:cs="Times-Roman" w:hint="cs"/>
      <w:i w:val="0"/>
      <w:iCs w:val="0"/>
    </w:rPr>
  </w:style>
  <w:style w:type="character" w:customStyle="1" w:styleId="WW8Num194z1">
    <w:name w:val="WW8Num194z1"/>
    <w:rsid w:val="00E23E3B"/>
    <w:rPr>
      <w:rFonts w:ascii="Courier New" w:hAnsi="Courier New" w:cs="Courier New" w:hint="default"/>
    </w:rPr>
  </w:style>
  <w:style w:type="character" w:customStyle="1" w:styleId="WW8Num194z2">
    <w:name w:val="WW8Num194z2"/>
    <w:rsid w:val="00E23E3B"/>
    <w:rPr>
      <w:rFonts w:ascii="Wingdings" w:hAnsi="Wingdings" w:hint="default"/>
    </w:rPr>
  </w:style>
  <w:style w:type="character" w:customStyle="1" w:styleId="WW8Num194z3">
    <w:name w:val="WW8Num194z3"/>
    <w:rsid w:val="00E23E3B"/>
    <w:rPr>
      <w:rFonts w:ascii="Symbol" w:hAnsi="Symbol" w:hint="default"/>
    </w:rPr>
  </w:style>
  <w:style w:type="character" w:customStyle="1" w:styleId="WW8Num203z0">
    <w:name w:val="WW8Num203z0"/>
    <w:rsid w:val="00E23E3B"/>
    <w:rPr>
      <w:rFonts w:ascii="Wingdings" w:eastAsia="Times New Roman" w:hAnsi="Wingdings" w:hint="default"/>
    </w:rPr>
  </w:style>
  <w:style w:type="character" w:customStyle="1" w:styleId="WW8Num203z1">
    <w:name w:val="WW8Num203z1"/>
    <w:rsid w:val="00E23E3B"/>
    <w:rPr>
      <w:rFonts w:ascii="Courier New" w:hAnsi="Courier New" w:cs="Courier New" w:hint="default"/>
    </w:rPr>
  </w:style>
  <w:style w:type="character" w:customStyle="1" w:styleId="WW8Num203z2">
    <w:name w:val="WW8Num203z2"/>
    <w:rsid w:val="00E23E3B"/>
    <w:rPr>
      <w:rFonts w:ascii="Wingdings" w:hAnsi="Wingdings" w:hint="default"/>
    </w:rPr>
  </w:style>
  <w:style w:type="character" w:customStyle="1" w:styleId="WW8Num203z3">
    <w:name w:val="WW8Num203z3"/>
    <w:rsid w:val="00E23E3B"/>
    <w:rPr>
      <w:rFonts w:ascii="Symbol" w:hAnsi="Symbol" w:hint="default"/>
    </w:rPr>
  </w:style>
  <w:style w:type="character" w:customStyle="1" w:styleId="WW8Num204z1">
    <w:name w:val="WW8Num204z1"/>
    <w:rsid w:val="00E23E3B"/>
    <w:rPr>
      <w:b/>
      <w:bCs w:val="0"/>
    </w:rPr>
  </w:style>
  <w:style w:type="character" w:customStyle="1" w:styleId="WW8Num206z0">
    <w:name w:val="WW8Num206z0"/>
    <w:rsid w:val="00E23E3B"/>
    <w:rPr>
      <w:rFonts w:ascii="Symbol" w:eastAsia="Times New Roman" w:hAnsi="Symbol" w:hint="default"/>
    </w:rPr>
  </w:style>
  <w:style w:type="character" w:customStyle="1" w:styleId="WW8Num206z1">
    <w:name w:val="WW8Num206z1"/>
    <w:rsid w:val="00E23E3B"/>
    <w:rPr>
      <w:rFonts w:ascii="Courier New" w:hAnsi="Courier New" w:cs="Courier New" w:hint="default"/>
    </w:rPr>
  </w:style>
  <w:style w:type="character" w:customStyle="1" w:styleId="WW8Num206z2">
    <w:name w:val="WW8Num206z2"/>
    <w:rsid w:val="00E23E3B"/>
    <w:rPr>
      <w:rFonts w:ascii="Wingdings" w:hAnsi="Wingdings" w:hint="default"/>
    </w:rPr>
  </w:style>
  <w:style w:type="character" w:customStyle="1" w:styleId="WW8Num206z3">
    <w:name w:val="WW8Num206z3"/>
    <w:rsid w:val="00E23E3B"/>
    <w:rPr>
      <w:rFonts w:ascii="Symbol" w:hAnsi="Symbol" w:hint="default"/>
    </w:rPr>
  </w:style>
  <w:style w:type="character" w:customStyle="1" w:styleId="WW8Num207z0">
    <w:name w:val="WW8Num207z0"/>
    <w:rsid w:val="00E23E3B"/>
    <w:rPr>
      <w:rFonts w:ascii="Symbol" w:hAnsi="Symbol" w:hint="default"/>
      <w:sz w:val="20"/>
    </w:rPr>
  </w:style>
  <w:style w:type="character" w:customStyle="1" w:styleId="WW8Num213z0">
    <w:name w:val="WW8Num213z0"/>
    <w:rsid w:val="00E23E3B"/>
    <w:rPr>
      <w:rFonts w:ascii="Symbol" w:hAnsi="Symbol" w:hint="default"/>
      <w:sz w:val="20"/>
    </w:rPr>
  </w:style>
  <w:style w:type="character" w:customStyle="1" w:styleId="WW8Num214z0">
    <w:name w:val="WW8Num214z0"/>
    <w:rsid w:val="00E23E3B"/>
    <w:rPr>
      <w:rFonts w:ascii="Symbol" w:hAnsi="Symbol" w:hint="default"/>
    </w:rPr>
  </w:style>
  <w:style w:type="character" w:customStyle="1" w:styleId="WW8Num214z1">
    <w:name w:val="WW8Num214z1"/>
    <w:rsid w:val="00E23E3B"/>
    <w:rPr>
      <w:rFonts w:ascii="Courier New" w:hAnsi="Courier New" w:cs="Courier New" w:hint="default"/>
    </w:rPr>
  </w:style>
  <w:style w:type="character" w:customStyle="1" w:styleId="WW8Num220z0">
    <w:name w:val="WW8Num220z0"/>
    <w:rsid w:val="00E23E3B"/>
    <w:rPr>
      <w:u w:val="single"/>
    </w:rPr>
  </w:style>
  <w:style w:type="character" w:customStyle="1" w:styleId="WW8Num228z0">
    <w:name w:val="WW8Num228z0"/>
    <w:rsid w:val="00E23E3B"/>
    <w:rPr>
      <w:rFonts w:ascii="Symbol" w:hAnsi="Symbol" w:hint="default"/>
      <w:sz w:val="20"/>
    </w:rPr>
  </w:style>
  <w:style w:type="character" w:customStyle="1" w:styleId="WW8Num228z1">
    <w:name w:val="WW8Num228z1"/>
    <w:rsid w:val="00E23E3B"/>
    <w:rPr>
      <w:rFonts w:ascii="Courier New" w:hAnsi="Courier New" w:cs="Courier New" w:hint="default"/>
      <w:sz w:val="20"/>
    </w:rPr>
  </w:style>
  <w:style w:type="character" w:customStyle="1" w:styleId="WW8Num228z2">
    <w:name w:val="WW8Num228z2"/>
    <w:rsid w:val="00E23E3B"/>
    <w:rPr>
      <w:rFonts w:ascii="Wingdings" w:hAnsi="Wingdings" w:hint="default"/>
      <w:sz w:val="20"/>
    </w:rPr>
  </w:style>
  <w:style w:type="character" w:customStyle="1" w:styleId="WW8Num236z0">
    <w:name w:val="WW8Num236z0"/>
    <w:rsid w:val="00E23E3B"/>
    <w:rPr>
      <w:rFonts w:ascii="Symbol" w:eastAsia="Times New Roman" w:hAnsi="Symbol" w:hint="default"/>
    </w:rPr>
  </w:style>
  <w:style w:type="character" w:customStyle="1" w:styleId="WW8Num236z1">
    <w:name w:val="WW8Num236z1"/>
    <w:rsid w:val="00E23E3B"/>
    <w:rPr>
      <w:rFonts w:ascii="Courier New" w:hAnsi="Courier New" w:cs="Courier New" w:hint="default"/>
    </w:rPr>
  </w:style>
  <w:style w:type="character" w:customStyle="1" w:styleId="WW8Num236z2">
    <w:name w:val="WW8Num236z2"/>
    <w:rsid w:val="00E23E3B"/>
    <w:rPr>
      <w:rFonts w:ascii="Wingdings" w:hAnsi="Wingdings" w:hint="default"/>
    </w:rPr>
  </w:style>
  <w:style w:type="character" w:customStyle="1" w:styleId="WW8Num236z3">
    <w:name w:val="WW8Num236z3"/>
    <w:rsid w:val="00E23E3B"/>
    <w:rPr>
      <w:rFonts w:ascii="Symbol" w:hAnsi="Symbol" w:hint="default"/>
    </w:rPr>
  </w:style>
  <w:style w:type="character" w:customStyle="1" w:styleId="WW8Num239z0">
    <w:name w:val="WW8Num239z0"/>
    <w:rsid w:val="00E23E3B"/>
    <w:rPr>
      <w:rFonts w:ascii="Times New Roman" w:eastAsia="Times New Roman" w:hAnsi="Times New Roman" w:cs="Times New Roman" w:hint="default"/>
    </w:rPr>
  </w:style>
  <w:style w:type="character" w:customStyle="1" w:styleId="WW8Num239z1">
    <w:name w:val="WW8Num239z1"/>
    <w:rsid w:val="00E23E3B"/>
    <w:rPr>
      <w:rFonts w:ascii="Courier New" w:hAnsi="Courier New" w:cs="Courier New" w:hint="default"/>
    </w:rPr>
  </w:style>
  <w:style w:type="character" w:customStyle="1" w:styleId="WW8Num239z2">
    <w:name w:val="WW8Num239z2"/>
    <w:rsid w:val="00E23E3B"/>
    <w:rPr>
      <w:rFonts w:ascii="Wingdings" w:hAnsi="Wingdings" w:hint="default"/>
    </w:rPr>
  </w:style>
  <w:style w:type="character" w:customStyle="1" w:styleId="WW8Num239z3">
    <w:name w:val="WW8Num239z3"/>
    <w:rsid w:val="00E23E3B"/>
    <w:rPr>
      <w:rFonts w:ascii="Symbol" w:hAnsi="Symbol" w:hint="default"/>
    </w:rPr>
  </w:style>
  <w:style w:type="character" w:customStyle="1" w:styleId="NumberingSymbols">
    <w:name w:val="Numbering Symbols"/>
    <w:rsid w:val="00E23E3B"/>
    <w:rPr>
      <w:rFonts w:ascii="Garamond" w:hAnsi="Garamond" w:hint="default"/>
    </w:rPr>
  </w:style>
  <w:style w:type="character" w:customStyle="1" w:styleId="Bullets">
    <w:name w:val="Bullets"/>
    <w:rsid w:val="00E23E3B"/>
    <w:rPr>
      <w:rFonts w:ascii="StarSymbol" w:eastAsia="StarSymbol" w:hAnsi="StarSymbol" w:cs="StarSymbol" w:hint="default"/>
      <w:sz w:val="18"/>
      <w:szCs w:val="18"/>
    </w:rPr>
  </w:style>
  <w:style w:type="character" w:customStyle="1" w:styleId="lqqtgroup">
    <w:name w:val="lqqtgroup"/>
    <w:basedOn w:val="DefaultParagraphFont"/>
    <w:rsid w:val="00E23E3B"/>
  </w:style>
  <w:style w:type="character" w:customStyle="1" w:styleId="quotedtooltip">
    <w:name w:val="quotedtooltip"/>
    <w:basedOn w:val="DefaultParagraphFont"/>
    <w:rsid w:val="00E23E3B"/>
  </w:style>
  <w:style w:type="character" w:customStyle="1" w:styleId="quotedtooltipbox">
    <w:name w:val="quotedtooltipbox"/>
    <w:basedOn w:val="DefaultParagraphFont"/>
    <w:rsid w:val="00E23E3B"/>
  </w:style>
  <w:style w:type="character" w:customStyle="1" w:styleId="mwlivequotes">
    <w:name w:val="mwlivequotes"/>
    <w:basedOn w:val="DefaultParagraphFont"/>
    <w:rsid w:val="00E23E3B"/>
  </w:style>
  <w:style w:type="character" w:customStyle="1" w:styleId="lastlabel">
    <w:name w:val="lastlabel"/>
    <w:basedOn w:val="DefaultParagraphFont"/>
    <w:rsid w:val="00E23E3B"/>
  </w:style>
  <w:style w:type="character" w:customStyle="1" w:styleId="lb07">
    <w:name w:val="lb07"/>
    <w:basedOn w:val="DefaultParagraphFont"/>
    <w:rsid w:val="00E23E3B"/>
  </w:style>
  <w:style w:type="character" w:customStyle="1" w:styleId="qted">
    <w:name w:val="qted"/>
    <w:basedOn w:val="DefaultParagraphFont"/>
    <w:rsid w:val="00E23E3B"/>
  </w:style>
  <w:style w:type="character" w:customStyle="1" w:styleId="t14">
    <w:name w:val="t14"/>
    <w:basedOn w:val="DefaultParagraphFont"/>
    <w:rsid w:val="00E23E3B"/>
  </w:style>
  <w:style w:type="character" w:customStyle="1" w:styleId="nfakpe">
    <w:name w:val="nfakpe"/>
    <w:basedOn w:val="DefaultParagraphFont"/>
    <w:rsid w:val="00E23E3B"/>
  </w:style>
  <w:style w:type="character" w:customStyle="1" w:styleId="DebateBlockCharChar">
    <w:name w:val="Debate Block Char Char"/>
    <w:basedOn w:val="DefaultParagraphFont"/>
    <w:rsid w:val="00E23E3B"/>
    <w:rPr>
      <w:rFonts w:ascii="Arial" w:hAnsi="Arial" w:cs="Arial" w:hint="default"/>
      <w:b/>
      <w:bCs/>
      <w:kern w:val="32"/>
      <w:sz w:val="36"/>
      <w:szCs w:val="32"/>
      <w:u w:val="single"/>
    </w:rPr>
  </w:style>
  <w:style w:type="character" w:customStyle="1" w:styleId="citsource">
    <w:name w:val="citsource"/>
    <w:basedOn w:val="DefaultParagraphFont"/>
    <w:rsid w:val="00E23E3B"/>
  </w:style>
  <w:style w:type="character" w:customStyle="1" w:styleId="sc">
    <w:name w:val="sc"/>
    <w:basedOn w:val="DefaultParagraphFont"/>
    <w:rsid w:val="00E23E3B"/>
  </w:style>
  <w:style w:type="character" w:customStyle="1" w:styleId="atime">
    <w:name w:val="atime"/>
    <w:basedOn w:val="DefaultParagraphFont"/>
    <w:rsid w:val="00E23E3B"/>
  </w:style>
  <w:style w:type="character" w:customStyle="1" w:styleId="unreadChar">
    <w:name w:val="unread Char"/>
    <w:basedOn w:val="DefaultParagraphFont"/>
    <w:rsid w:val="00E23E3B"/>
    <w:rPr>
      <w:szCs w:val="24"/>
      <w:lang w:val="en-US" w:eastAsia="en-US" w:bidi="ar-SA"/>
    </w:rPr>
  </w:style>
  <w:style w:type="character" w:customStyle="1" w:styleId="Internetlink1">
    <w:name w:val="Internet link1"/>
    <w:rsid w:val="00E23E3B"/>
    <w:rPr>
      <w:color w:val="000080"/>
      <w:u w:val="single"/>
    </w:rPr>
  </w:style>
  <w:style w:type="character" w:customStyle="1" w:styleId="underliningChar3">
    <w:name w:val="underlining Char"/>
    <w:basedOn w:val="DefaultParagraphFont"/>
    <w:rsid w:val="00E23E3B"/>
    <w:rPr>
      <w:b/>
      <w:bCs w:val="0"/>
      <w:szCs w:val="24"/>
      <w:u w:val="single"/>
      <w:lang w:val="en-US" w:eastAsia="en-US" w:bidi="ar-SA"/>
    </w:rPr>
  </w:style>
  <w:style w:type="character" w:customStyle="1" w:styleId="notreadChar">
    <w:name w:val="not read Char"/>
    <w:basedOn w:val="DefaultParagraphFont"/>
    <w:rsid w:val="00E23E3B"/>
    <w:rPr>
      <w:sz w:val="18"/>
      <w:szCs w:val="24"/>
      <w:lang w:val="en-US" w:eastAsia="en-US" w:bidi="ar-SA"/>
    </w:rPr>
  </w:style>
  <w:style w:type="character" w:customStyle="1" w:styleId="journalname">
    <w:name w:val="journalname"/>
    <w:basedOn w:val="DefaultParagraphFont"/>
    <w:rsid w:val="00E23E3B"/>
  </w:style>
  <w:style w:type="character" w:customStyle="1" w:styleId="insideheadline">
    <w:name w:val="insideheadline"/>
    <w:basedOn w:val="DefaultParagraphFont"/>
    <w:rsid w:val="00E23E3B"/>
  </w:style>
  <w:style w:type="character" w:customStyle="1" w:styleId="mwlivequotesupdelayed">
    <w:name w:val="mwlivequotes up delayed"/>
    <w:basedOn w:val="DefaultParagraphFont"/>
    <w:rsid w:val="00E23E3B"/>
  </w:style>
  <w:style w:type="character" w:customStyle="1" w:styleId="mwlivequotesdowndelayed">
    <w:name w:val="mwlivequotes down delayed"/>
    <w:basedOn w:val="DefaultParagraphFont"/>
    <w:rsid w:val="00E23E3B"/>
  </w:style>
  <w:style w:type="character" w:customStyle="1" w:styleId="shirttail">
    <w:name w:val="shirttail"/>
    <w:basedOn w:val="DefaultParagraphFont"/>
    <w:rsid w:val="00E23E3B"/>
  </w:style>
  <w:style w:type="character" w:customStyle="1" w:styleId="definition">
    <w:name w:val="definition"/>
    <w:basedOn w:val="DefaultParagraphFont"/>
    <w:rsid w:val="00E23E3B"/>
  </w:style>
  <w:style w:type="character" w:customStyle="1" w:styleId="CardTextCharCharChar">
    <w:name w:val="Card Text Char Char Char"/>
    <w:basedOn w:val="DefaultParagraphFont"/>
    <w:rsid w:val="00E23E3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23E3B"/>
    <w:rPr>
      <w:rFonts w:ascii="Arial Narrow" w:hAnsi="Arial Narrow" w:hint="default"/>
      <w:sz w:val="18"/>
      <w:u w:val="single"/>
    </w:rPr>
  </w:style>
  <w:style w:type="character" w:customStyle="1" w:styleId="UnderlineStyleCharCharChar">
    <w:name w:val="Underline Style Char Char Char"/>
    <w:basedOn w:val="DefaultParagraphFont"/>
    <w:rsid w:val="00E23E3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23E3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23E3B"/>
    <w:rPr>
      <w:rFonts w:ascii="Arial" w:hAnsi="Arial" w:cs="Arial" w:hint="default"/>
      <w:b/>
      <w:bCs/>
      <w:color w:val="990000"/>
      <w:sz w:val="26"/>
      <w:szCs w:val="26"/>
    </w:rPr>
  </w:style>
  <w:style w:type="character" w:customStyle="1" w:styleId="bodytitle1">
    <w:name w:val="bodytitle1"/>
    <w:basedOn w:val="DefaultParagraphFont"/>
    <w:rsid w:val="00E23E3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23E3B"/>
  </w:style>
  <w:style w:type="character" w:customStyle="1" w:styleId="style114style118">
    <w:name w:val="style114 style118"/>
    <w:basedOn w:val="DefaultParagraphFont"/>
    <w:rsid w:val="00E23E3B"/>
  </w:style>
  <w:style w:type="character" w:customStyle="1" w:styleId="hint">
    <w:name w:val="hint"/>
    <w:basedOn w:val="DefaultParagraphFont"/>
    <w:rsid w:val="00E23E3B"/>
  </w:style>
  <w:style w:type="character" w:customStyle="1" w:styleId="flw">
    <w:name w:val="flw"/>
    <w:basedOn w:val="DefaultParagraphFont"/>
    <w:rsid w:val="00E23E3B"/>
  </w:style>
  <w:style w:type="character" w:customStyle="1" w:styleId="illustration">
    <w:name w:val="illustration"/>
    <w:basedOn w:val="DefaultParagraphFont"/>
    <w:rsid w:val="00E23E3B"/>
  </w:style>
  <w:style w:type="character" w:customStyle="1" w:styleId="StyleArialNarrowBoldThickunderline">
    <w:name w:val="Style Arial Narrow Bold Thick underline"/>
    <w:basedOn w:val="DefaultParagraphFont"/>
    <w:rsid w:val="00E23E3B"/>
    <w:rPr>
      <w:rFonts w:ascii="Arial Narrow" w:hAnsi="Arial Narrow" w:hint="default"/>
      <w:b/>
      <w:bCs/>
      <w:u w:val="thick"/>
    </w:rPr>
  </w:style>
  <w:style w:type="character" w:customStyle="1" w:styleId="subtitlesarticles1">
    <w:name w:val="subtitles_articles1"/>
    <w:basedOn w:val="DefaultParagraphFont"/>
    <w:rsid w:val="00E23E3B"/>
    <w:rPr>
      <w:rFonts w:ascii="Verdana" w:hAnsi="Verdana" w:cs="Times New Roman" w:hint="default"/>
      <w:b/>
      <w:bCs/>
      <w:color w:val="000000"/>
      <w:sz w:val="20"/>
      <w:szCs w:val="20"/>
    </w:rPr>
  </w:style>
  <w:style w:type="character" w:customStyle="1" w:styleId="fulstoryreporter">
    <w:name w:val="ful_storyreporter"/>
    <w:basedOn w:val="DefaultParagraphFont"/>
    <w:rsid w:val="00E23E3B"/>
  </w:style>
  <w:style w:type="character" w:customStyle="1" w:styleId="editsection">
    <w:name w:val="editsection"/>
    <w:basedOn w:val="DefaultParagraphFont"/>
    <w:rsid w:val="00E23E3B"/>
  </w:style>
  <w:style w:type="character" w:customStyle="1" w:styleId="StyleArial12ptBlack">
    <w:name w:val="Style Arial 12 pt Black"/>
    <w:basedOn w:val="DefaultParagraphFont"/>
    <w:rsid w:val="00E23E3B"/>
    <w:rPr>
      <w:rFonts w:ascii="Garamond" w:hAnsi="Garamond" w:hint="default"/>
      <w:color w:val="000000"/>
      <w:sz w:val="20"/>
      <w:u w:val="single"/>
    </w:rPr>
  </w:style>
  <w:style w:type="character" w:customStyle="1" w:styleId="StyleArialBlack">
    <w:name w:val="Style Arial Black"/>
    <w:basedOn w:val="DefaultParagraphFont"/>
    <w:rsid w:val="00E23E3B"/>
    <w:rPr>
      <w:rFonts w:ascii="Garamond" w:hAnsi="Garamond" w:hint="default"/>
      <w:color w:val="000000"/>
      <w:sz w:val="14"/>
    </w:rPr>
  </w:style>
  <w:style w:type="character" w:customStyle="1" w:styleId="Style11ptBorderSinglesolidlineAuto05ptLinewidth">
    <w:name w:val="Style 11 pt Border: : (Single solid line Auto  0.5 pt Line width)"/>
    <w:rsid w:val="00E23E3B"/>
    <w:rPr>
      <w:sz w:val="20"/>
      <w:bdr w:val="single" w:sz="4" w:space="0" w:color="auto" w:frame="1"/>
    </w:rPr>
  </w:style>
  <w:style w:type="character" w:customStyle="1" w:styleId="StyleUnderlineChar6CharCharCharCharCharCharCharChar11">
    <w:name w:val="Style Underline Char6 Char Char Char Char Char Char Char Char + 11 ..."/>
    <w:rsid w:val="00E23E3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23E3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23E3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23E3B"/>
    <w:rPr>
      <w:sz w:val="20"/>
      <w:szCs w:val="24"/>
      <w:u w:val="single"/>
      <w:bdr w:val="single" w:sz="4" w:space="0" w:color="auto" w:frame="1"/>
      <w:lang w:val="en-US" w:eastAsia="en-US" w:bidi="ar-SA"/>
    </w:rPr>
  </w:style>
  <w:style w:type="character" w:customStyle="1" w:styleId="StyleLatinGaramondUnderline">
    <w:name w:val="Style (Latin) Garamond Underline"/>
    <w:rsid w:val="00E23E3B"/>
    <w:rPr>
      <w:rFonts w:ascii="Times New Roman" w:hAnsi="Times New Roman" w:cs="Times New Roman" w:hint="default"/>
      <w:sz w:val="20"/>
      <w:u w:val="single"/>
    </w:rPr>
  </w:style>
  <w:style w:type="character" w:customStyle="1" w:styleId="StyleLatinGaramond">
    <w:name w:val="Style (Latin) Garamond"/>
    <w:rsid w:val="00E23E3B"/>
    <w:rPr>
      <w:rFonts w:ascii="Times New Roman" w:hAnsi="Times New Roman" w:cs="Times New Roman" w:hint="default"/>
      <w:sz w:val="20"/>
    </w:rPr>
  </w:style>
  <w:style w:type="character" w:customStyle="1" w:styleId="CardChar21">
    <w:name w:val="Card Char2"/>
    <w:basedOn w:val="DefaultParagraphFont"/>
    <w:rsid w:val="00E23E3B"/>
    <w:rPr>
      <w:rFonts w:ascii="Times New Roman" w:eastAsia="Times New Roman" w:hAnsi="Times New Roman" w:cs="Times New Roman" w:hint="default"/>
      <w:bCs/>
      <w:color w:val="000000"/>
      <w:sz w:val="20"/>
      <w:szCs w:val="20"/>
    </w:rPr>
  </w:style>
  <w:style w:type="character" w:customStyle="1" w:styleId="A17">
    <w:name w:val="A17"/>
    <w:rsid w:val="00E23E3B"/>
    <w:rPr>
      <w:rFonts w:ascii="Baskerville" w:hAnsi="Baskerville" w:cs="Baskerville" w:hint="default"/>
      <w:color w:val="000000"/>
      <w:sz w:val="12"/>
      <w:szCs w:val="12"/>
    </w:rPr>
  </w:style>
  <w:style w:type="character" w:customStyle="1" w:styleId="A14">
    <w:name w:val="A14"/>
    <w:rsid w:val="00E23E3B"/>
    <w:rPr>
      <w:rFonts w:ascii="Frutiger 45 Light" w:hAnsi="Frutiger 45 Light" w:cs="Frutiger 45 Light" w:hint="default"/>
      <w:b/>
      <w:bCs/>
      <w:i/>
      <w:iCs/>
      <w:color w:val="000000"/>
      <w:sz w:val="36"/>
      <w:szCs w:val="36"/>
    </w:rPr>
  </w:style>
  <w:style w:type="character" w:customStyle="1" w:styleId="A20">
    <w:name w:val="A20"/>
    <w:rsid w:val="00E23E3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23E3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23E3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23E3B"/>
    <w:rPr>
      <w:rFonts w:ascii="Arial" w:hAnsi="Arial" w:cs="Arial" w:hint="default"/>
      <w:b/>
      <w:bCs/>
      <w:sz w:val="24"/>
      <w:szCs w:val="26"/>
      <w:lang w:val="en-US" w:eastAsia="en-US" w:bidi="ar-SA"/>
    </w:rPr>
  </w:style>
  <w:style w:type="character" w:customStyle="1" w:styleId="brief-smalltext0">
    <w:name w:val="brief-smalltext"/>
    <w:basedOn w:val="DefaultParagraphFont"/>
    <w:rsid w:val="00E23E3B"/>
  </w:style>
  <w:style w:type="character" w:customStyle="1" w:styleId="style53">
    <w:name w:val="style5"/>
    <w:basedOn w:val="DefaultParagraphFont"/>
    <w:rsid w:val="00E23E3B"/>
  </w:style>
  <w:style w:type="character" w:customStyle="1" w:styleId="TagCharCharCharCharCharChar">
    <w:name w:val="Tag Char Char Char Char Char Char"/>
    <w:rsid w:val="00E23E3B"/>
    <w:rPr>
      <w:rFonts w:ascii="Arial" w:hAnsi="Arial" w:cs="Arial" w:hint="default"/>
      <w:b/>
      <w:bCs/>
      <w:sz w:val="24"/>
      <w:szCs w:val="26"/>
      <w:lang w:val="en-US" w:eastAsia="en-US" w:bidi="ar-SA"/>
    </w:rPr>
  </w:style>
  <w:style w:type="character" w:customStyle="1" w:styleId="pmterms3">
    <w:name w:val="pmterms3"/>
    <w:basedOn w:val="DefaultParagraphFont"/>
    <w:rsid w:val="00E23E3B"/>
  </w:style>
  <w:style w:type="character" w:customStyle="1" w:styleId="interiorheadline">
    <w:name w:val="interiorheadline"/>
    <w:basedOn w:val="DefaultParagraphFont"/>
    <w:rsid w:val="00E23E3B"/>
  </w:style>
  <w:style w:type="character" w:customStyle="1" w:styleId="Heading31CharCharCharChar1">
    <w:name w:val="Heading 31 Char Char Char Char1"/>
    <w:rsid w:val="00E23E3B"/>
    <w:rPr>
      <w:rFonts w:ascii="Arial" w:hAnsi="Arial" w:cs="Arial" w:hint="default"/>
      <w:b/>
      <w:bCs/>
      <w:sz w:val="24"/>
      <w:szCs w:val="26"/>
      <w:lang w:val="en-US" w:eastAsia="en-US" w:bidi="ar-SA"/>
    </w:rPr>
  </w:style>
  <w:style w:type="character" w:customStyle="1" w:styleId="Heading31CharCharChar">
    <w:name w:val="Heading 31 Char Char Char"/>
    <w:rsid w:val="00E23E3B"/>
    <w:rPr>
      <w:rFonts w:ascii="Arial" w:hAnsi="Arial" w:cs="Arial" w:hint="default"/>
      <w:b/>
      <w:bCs/>
      <w:sz w:val="24"/>
      <w:szCs w:val="26"/>
      <w:lang w:val="en-US" w:eastAsia="en-US" w:bidi="ar-SA"/>
    </w:rPr>
  </w:style>
  <w:style w:type="character" w:customStyle="1" w:styleId="author-bio-box">
    <w:name w:val="author-bio-box"/>
    <w:basedOn w:val="DefaultParagraphFont"/>
    <w:rsid w:val="00E23E3B"/>
  </w:style>
  <w:style w:type="character" w:customStyle="1" w:styleId="SubtitleChar2">
    <w:name w:val="Subtitle Char2"/>
    <w:basedOn w:val="DefaultParagraphFont"/>
    <w:uiPriority w:val="11"/>
    <w:rsid w:val="00E23E3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23E3B"/>
  </w:style>
  <w:style w:type="character" w:customStyle="1" w:styleId="cit-first-element">
    <w:name w:val="cit-first-element"/>
    <w:basedOn w:val="DefaultParagraphFont"/>
    <w:rsid w:val="00E23E3B"/>
  </w:style>
  <w:style w:type="character" w:customStyle="1" w:styleId="StyleThickunderline1">
    <w:name w:val="Style Thick underline1"/>
    <w:basedOn w:val="DefaultParagraphFont"/>
    <w:rsid w:val="00E23E3B"/>
    <w:rPr>
      <w:u w:val="single"/>
    </w:rPr>
  </w:style>
  <w:style w:type="character" w:customStyle="1" w:styleId="UnderlineChar6">
    <w:name w:val="UnderlineChar"/>
    <w:rsid w:val="00E23E3B"/>
    <w:rPr>
      <w:sz w:val="24"/>
      <w:u w:val="single"/>
    </w:rPr>
  </w:style>
  <w:style w:type="character" w:customStyle="1" w:styleId="Bodytext10NotItalic">
    <w:name w:val="Body text (10) + Not Italic"/>
    <w:basedOn w:val="Bodytext10"/>
    <w:uiPriority w:val="99"/>
    <w:rsid w:val="00E23E3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23E3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23E3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23E3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23E3B"/>
    <w:rPr>
      <w:rFonts w:ascii="Times New Roman" w:hAnsi="Times New Roman" w:cs="Times New Roman"/>
      <w:b/>
      <w:bCs/>
      <w:sz w:val="20"/>
      <w:szCs w:val="20"/>
      <w:shd w:val="clear" w:color="auto" w:fill="FFFFFF"/>
    </w:rPr>
  </w:style>
  <w:style w:type="character" w:customStyle="1" w:styleId="debatenormal0">
    <w:name w:val="debatenormal"/>
    <w:rsid w:val="00E23E3B"/>
  </w:style>
  <w:style w:type="character" w:customStyle="1" w:styleId="m-3509721146805615350gmail-styleunderline">
    <w:name w:val="m_-3509721146805615350gmail-styleunderline"/>
    <w:basedOn w:val="DefaultParagraphFont"/>
    <w:rsid w:val="00E23E3B"/>
  </w:style>
  <w:style w:type="character" w:customStyle="1" w:styleId="m5776082503052064917gmail-style13ptbold">
    <w:name w:val="m_5776082503052064917gmail-style13ptbold"/>
    <w:basedOn w:val="DefaultParagraphFont"/>
    <w:rsid w:val="00E23E3B"/>
  </w:style>
  <w:style w:type="character" w:customStyle="1" w:styleId="m5776082503052064917gmail-styleunderline">
    <w:name w:val="m_5776082503052064917gmail-styleunderline"/>
    <w:basedOn w:val="DefaultParagraphFont"/>
    <w:rsid w:val="00E23E3B"/>
  </w:style>
  <w:style w:type="character" w:customStyle="1" w:styleId="TagsChar1">
    <w:name w:val="Tags Char1"/>
    <w:aliases w:val="Super Script Char1,TagStyle Char1"/>
    <w:basedOn w:val="DefaultParagraphFont"/>
    <w:rsid w:val="00E23E3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23E3B"/>
    <w:rPr>
      <w:color w:val="2B579A"/>
      <w:shd w:val="clear" w:color="auto" w:fill="E6E6E6"/>
    </w:rPr>
  </w:style>
  <w:style w:type="character" w:customStyle="1" w:styleId="m6370699461968006786gmail-styleunderline">
    <w:name w:val="m_6370699461968006786gmail-styleunderline"/>
    <w:basedOn w:val="DefaultParagraphFont"/>
    <w:rsid w:val="00E23E3B"/>
  </w:style>
  <w:style w:type="character" w:customStyle="1" w:styleId="Mention2">
    <w:name w:val="Mention2"/>
    <w:basedOn w:val="DefaultParagraphFont"/>
    <w:uiPriority w:val="99"/>
    <w:semiHidden/>
    <w:rsid w:val="00E23E3B"/>
    <w:rPr>
      <w:color w:val="2B579A"/>
      <w:shd w:val="clear" w:color="auto" w:fill="E6E6E6"/>
    </w:rPr>
  </w:style>
  <w:style w:type="character" w:customStyle="1" w:styleId="m-8793234324905335251gmail-style13ptbold">
    <w:name w:val="m_-8793234324905335251gmail-style13ptbold"/>
    <w:basedOn w:val="DefaultParagraphFont"/>
    <w:rsid w:val="00E23E3B"/>
  </w:style>
  <w:style w:type="character" w:customStyle="1" w:styleId="m3965771245576658108gmail-styleunderline">
    <w:name w:val="m_3965771245576658108gmail-styleunderline"/>
    <w:basedOn w:val="DefaultParagraphFont"/>
    <w:rsid w:val="00E23E3B"/>
  </w:style>
  <w:style w:type="character" w:customStyle="1" w:styleId="BodytextItalic">
    <w:name w:val="Body text + Italic"/>
    <w:aliases w:val="Body text + CordiaUPC,12 pt,Body text + 9 pt"/>
    <w:uiPriority w:val="99"/>
    <w:rsid w:val="00E23E3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23E3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23E3B"/>
    <w:rPr>
      <w:rFonts w:ascii="Candara" w:hAnsi="Candara" w:cs="Candara" w:hint="default"/>
      <w:i/>
      <w:iCs/>
      <w:sz w:val="18"/>
      <w:szCs w:val="18"/>
    </w:rPr>
  </w:style>
  <w:style w:type="character" w:customStyle="1" w:styleId="FontStyle290">
    <w:name w:val="Font Style290"/>
    <w:basedOn w:val="DefaultParagraphFont"/>
    <w:uiPriority w:val="99"/>
    <w:rsid w:val="00E23E3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23E3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23E3B"/>
  </w:style>
  <w:style w:type="character" w:customStyle="1" w:styleId="overlay">
    <w:name w:val="overlay"/>
    <w:basedOn w:val="DefaultParagraphFont"/>
    <w:rsid w:val="00E23E3B"/>
  </w:style>
  <w:style w:type="character" w:customStyle="1" w:styleId="adtext0">
    <w:name w:val="adtext"/>
    <w:basedOn w:val="DefaultParagraphFont"/>
    <w:rsid w:val="00E23E3B"/>
  </w:style>
  <w:style w:type="character" w:customStyle="1" w:styleId="qu730rj69h">
    <w:name w:val="qu730rj69h"/>
    <w:basedOn w:val="DefaultParagraphFont"/>
    <w:rsid w:val="00E23E3B"/>
  </w:style>
  <w:style w:type="character" w:customStyle="1" w:styleId="lmy74qr12z">
    <w:name w:val="lmy74qr12z"/>
    <w:basedOn w:val="DefaultParagraphFont"/>
    <w:rsid w:val="00E23E3B"/>
  </w:style>
  <w:style w:type="character" w:customStyle="1" w:styleId="icr880">
    <w:name w:val="icr880"/>
    <w:basedOn w:val="DefaultParagraphFont"/>
    <w:rsid w:val="00E23E3B"/>
  </w:style>
  <w:style w:type="character" w:customStyle="1" w:styleId="hx23q54">
    <w:name w:val="hx23q54"/>
    <w:basedOn w:val="DefaultParagraphFont"/>
    <w:rsid w:val="00E23E3B"/>
  </w:style>
  <w:style w:type="character" w:customStyle="1" w:styleId="m-5348258726587825636gmail-style13ptbold">
    <w:name w:val="m_-5348258726587825636gmail-style13ptbold"/>
    <w:basedOn w:val="DefaultParagraphFont"/>
    <w:rsid w:val="00E23E3B"/>
  </w:style>
  <w:style w:type="character" w:customStyle="1" w:styleId="m-5348258726587825636gmail-styleunderline">
    <w:name w:val="m_-5348258726587825636gmail-styleunderline"/>
    <w:basedOn w:val="DefaultParagraphFont"/>
    <w:rsid w:val="00E23E3B"/>
  </w:style>
  <w:style w:type="character" w:customStyle="1" w:styleId="Char1">
    <w:name w:val="Char1"/>
    <w:basedOn w:val="DefaultParagraphFont"/>
    <w:rsid w:val="00E23E3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23E3B"/>
  </w:style>
  <w:style w:type="character" w:customStyle="1" w:styleId="m489902567989944824gmail-styleunderline">
    <w:name w:val="m_489902567989944824gmail-styleunderline"/>
    <w:basedOn w:val="DefaultParagraphFont"/>
    <w:rsid w:val="00E23E3B"/>
  </w:style>
  <w:style w:type="character" w:customStyle="1" w:styleId="Mention3">
    <w:name w:val="Mention3"/>
    <w:basedOn w:val="DefaultParagraphFont"/>
    <w:uiPriority w:val="99"/>
    <w:semiHidden/>
    <w:rsid w:val="00E23E3B"/>
    <w:rPr>
      <w:color w:val="2B579A"/>
      <w:shd w:val="clear" w:color="auto" w:fill="E6E6E6"/>
    </w:rPr>
  </w:style>
  <w:style w:type="character" w:customStyle="1" w:styleId="m-5251091010484660064gmail-style13ptbold">
    <w:name w:val="m_-5251091010484660064gmail-style13ptbold"/>
    <w:basedOn w:val="DefaultParagraphFont"/>
    <w:rsid w:val="00E23E3B"/>
  </w:style>
  <w:style w:type="character" w:customStyle="1" w:styleId="m-5251091010484660064gmail-styleunderline">
    <w:name w:val="m_-5251091010484660064gmail-styleunderline"/>
    <w:basedOn w:val="DefaultParagraphFont"/>
    <w:rsid w:val="00E23E3B"/>
  </w:style>
  <w:style w:type="character" w:customStyle="1" w:styleId="tablecaption1">
    <w:name w:val="tablecaption"/>
    <w:basedOn w:val="DefaultParagraphFont"/>
    <w:rsid w:val="00E23E3B"/>
  </w:style>
  <w:style w:type="character" w:customStyle="1" w:styleId="StyleLatinHelvetica105ptBlack">
    <w:name w:val="Style (Latin) Helvetica 10.5 pt Black"/>
    <w:basedOn w:val="DefaultParagraphFont"/>
    <w:rsid w:val="00E23E3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23E3B"/>
  </w:style>
  <w:style w:type="character" w:customStyle="1" w:styleId="m-413333960618644972gmail-styleunderline">
    <w:name w:val="m_-413333960618644972gmail-styleunderline"/>
    <w:basedOn w:val="DefaultParagraphFont"/>
    <w:rsid w:val="00E23E3B"/>
  </w:style>
  <w:style w:type="character" w:customStyle="1" w:styleId="m8314098763611656848gmail-stylestylebold12pt">
    <w:name w:val="m_8314098763611656848gmail-stylestylebold12pt"/>
    <w:basedOn w:val="DefaultParagraphFont"/>
    <w:rsid w:val="00E23E3B"/>
  </w:style>
  <w:style w:type="character" w:customStyle="1" w:styleId="m8314098763611656848gmail-styleboldunderline">
    <w:name w:val="m_8314098763611656848gmail-styleboldunderline"/>
    <w:basedOn w:val="DefaultParagraphFont"/>
    <w:rsid w:val="00E23E3B"/>
  </w:style>
  <w:style w:type="character" w:customStyle="1" w:styleId="tChar">
    <w:name w:val="t Char"/>
    <w:rsid w:val="00E23E3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23E3B"/>
    <w:rPr>
      <w:color w:val="2B579A"/>
      <w:shd w:val="clear" w:color="auto" w:fill="E6E6E6"/>
    </w:rPr>
  </w:style>
  <w:style w:type="character" w:customStyle="1" w:styleId="m-895152127622952443gmail-style13ptbold">
    <w:name w:val="m_-895152127622952443gmail-style13ptbold"/>
    <w:basedOn w:val="DefaultParagraphFont"/>
    <w:rsid w:val="00E23E3B"/>
  </w:style>
  <w:style w:type="character" w:customStyle="1" w:styleId="m4133802843404377303gmail-style13ptbold">
    <w:name w:val="m_4133802843404377303gmail-style13ptbold"/>
    <w:basedOn w:val="DefaultParagraphFont"/>
    <w:rsid w:val="00E23E3B"/>
  </w:style>
  <w:style w:type="character" w:customStyle="1" w:styleId="m4133802843404377303gmail-styleunderline">
    <w:name w:val="m_4133802843404377303gmail-styleunderline"/>
    <w:basedOn w:val="DefaultParagraphFont"/>
    <w:rsid w:val="00E23E3B"/>
  </w:style>
  <w:style w:type="character" w:customStyle="1" w:styleId="m1864609289044096952gmail-style13ptbold">
    <w:name w:val="m_1864609289044096952gmail-style13ptbold"/>
    <w:basedOn w:val="DefaultParagraphFont"/>
    <w:rsid w:val="00E23E3B"/>
  </w:style>
  <w:style w:type="character" w:customStyle="1" w:styleId="m-2434640214339110092gmail-style13ptbold">
    <w:name w:val="m_-2434640214339110092gmail-style13ptbold"/>
    <w:basedOn w:val="DefaultParagraphFont"/>
    <w:rsid w:val="00E23E3B"/>
  </w:style>
  <w:style w:type="character" w:customStyle="1" w:styleId="m-2434640214339110092gmail-styleunderline">
    <w:name w:val="m_-2434640214339110092gmail-styleunderline"/>
    <w:basedOn w:val="DefaultParagraphFont"/>
    <w:rsid w:val="00E23E3B"/>
  </w:style>
  <w:style w:type="character" w:customStyle="1" w:styleId="m-3350902899047358468gmail-styleunderline">
    <w:name w:val="m_-3350902899047358468gmail-styleunderline"/>
    <w:basedOn w:val="DefaultParagraphFont"/>
    <w:rsid w:val="00E23E3B"/>
  </w:style>
  <w:style w:type="character" w:customStyle="1" w:styleId="m462447500549623171gmail-style13ptbold">
    <w:name w:val="m_462447500549623171gmail-style13ptbold"/>
    <w:basedOn w:val="DefaultParagraphFont"/>
    <w:rsid w:val="00E23E3B"/>
  </w:style>
  <w:style w:type="character" w:customStyle="1" w:styleId="m462447500549623171gmail-styleunderline">
    <w:name w:val="m_462447500549623171gmail-styleunderline"/>
    <w:basedOn w:val="DefaultParagraphFont"/>
    <w:rsid w:val="00E23E3B"/>
  </w:style>
  <w:style w:type="character" w:customStyle="1" w:styleId="arttitle">
    <w:name w:val="art_title"/>
    <w:basedOn w:val="DefaultParagraphFont"/>
    <w:rsid w:val="00E23E3B"/>
  </w:style>
  <w:style w:type="character" w:customStyle="1" w:styleId="serialtitle">
    <w:name w:val="serial_title"/>
    <w:basedOn w:val="DefaultParagraphFont"/>
    <w:rsid w:val="00E23E3B"/>
  </w:style>
  <w:style w:type="character" w:customStyle="1" w:styleId="volumeissue">
    <w:name w:val="volume_issue"/>
    <w:basedOn w:val="DefaultParagraphFont"/>
    <w:rsid w:val="00E23E3B"/>
  </w:style>
  <w:style w:type="character" w:customStyle="1" w:styleId="pagerange">
    <w:name w:val="page_range"/>
    <w:basedOn w:val="DefaultParagraphFont"/>
    <w:rsid w:val="00E23E3B"/>
  </w:style>
  <w:style w:type="character" w:customStyle="1" w:styleId="doilink">
    <w:name w:val="doi_link"/>
    <w:basedOn w:val="DefaultParagraphFont"/>
    <w:rsid w:val="00E23E3B"/>
  </w:style>
  <w:style w:type="character" w:customStyle="1" w:styleId="headingnumber">
    <w:name w:val="headingnumber"/>
    <w:basedOn w:val="DefaultParagraphFont"/>
    <w:rsid w:val="00E23E3B"/>
  </w:style>
  <w:style w:type="character" w:customStyle="1" w:styleId="internalref">
    <w:name w:val="internalref"/>
    <w:basedOn w:val="DefaultParagraphFont"/>
    <w:rsid w:val="00E23E3B"/>
  </w:style>
  <w:style w:type="character" w:customStyle="1" w:styleId="articlepage-articlebody-firstletter">
    <w:name w:val="articlepage-articlebody-firstletter"/>
    <w:basedOn w:val="DefaultParagraphFont"/>
    <w:rsid w:val="00E23E3B"/>
  </w:style>
  <w:style w:type="character" w:customStyle="1" w:styleId="hubidentifier">
    <w:name w:val="hub_identifier"/>
    <w:basedOn w:val="DefaultParagraphFont"/>
    <w:rsid w:val="00E23E3B"/>
  </w:style>
  <w:style w:type="character" w:customStyle="1" w:styleId="auszeichnungkursiv">
    <w:name w:val="auszeichnungkursiv"/>
    <w:basedOn w:val="DefaultParagraphFont"/>
    <w:rsid w:val="00E23E3B"/>
  </w:style>
  <w:style w:type="character" w:customStyle="1" w:styleId="tabgrafikformalbezeichnungnr">
    <w:name w:val="tabgrafikformalbezeichnungnr"/>
    <w:basedOn w:val="DefaultParagraphFont"/>
    <w:rsid w:val="00E23E3B"/>
  </w:style>
  <w:style w:type="character" w:customStyle="1" w:styleId="m-268162420547309261gmail-stylestylebold12pt">
    <w:name w:val="m_-268162420547309261gmail-stylestylebold12pt"/>
    <w:basedOn w:val="DefaultParagraphFont"/>
    <w:rsid w:val="00E23E3B"/>
  </w:style>
  <w:style w:type="character" w:customStyle="1" w:styleId="m-268162420547309261gmail-styleboldunderline">
    <w:name w:val="m_-268162420547309261gmail-styleboldunderline"/>
    <w:basedOn w:val="DefaultParagraphFont"/>
    <w:rsid w:val="00E23E3B"/>
  </w:style>
  <w:style w:type="character" w:customStyle="1" w:styleId="m-5621139387307470627gmail-style13ptbold">
    <w:name w:val="m_-5621139387307470627gmail-style13ptbold"/>
    <w:basedOn w:val="DefaultParagraphFont"/>
    <w:rsid w:val="00E23E3B"/>
  </w:style>
  <w:style w:type="character" w:customStyle="1" w:styleId="m-5621139387307470627gmail-styleunderline">
    <w:name w:val="m_-5621139387307470627gmail-styleunderline"/>
    <w:basedOn w:val="DefaultParagraphFont"/>
    <w:rsid w:val="00E23E3B"/>
  </w:style>
  <w:style w:type="character" w:customStyle="1" w:styleId="m-4930835733434609408gmail-style13ptbold">
    <w:name w:val="m_-4930835733434609408gmail-style13ptbold"/>
    <w:basedOn w:val="DefaultParagraphFont"/>
    <w:rsid w:val="00E23E3B"/>
  </w:style>
  <w:style w:type="character" w:customStyle="1" w:styleId="m-4930835733434609408gmail-styleunderline">
    <w:name w:val="m_-4930835733434609408gmail-styleunderline"/>
    <w:basedOn w:val="DefaultParagraphFont"/>
    <w:rsid w:val="00E23E3B"/>
  </w:style>
  <w:style w:type="character" w:customStyle="1" w:styleId="m-2456650549122369157gmail-style13ptbold">
    <w:name w:val="m_-2456650549122369157gmail-style13ptbold"/>
    <w:basedOn w:val="DefaultParagraphFont"/>
    <w:rsid w:val="00E23E3B"/>
  </w:style>
  <w:style w:type="character" w:customStyle="1" w:styleId="m-2456650549122369157gmail-styleunderline">
    <w:name w:val="m_-2456650549122369157gmail-styleunderline"/>
    <w:basedOn w:val="DefaultParagraphFont"/>
    <w:rsid w:val="00E23E3B"/>
  </w:style>
  <w:style w:type="character" w:customStyle="1" w:styleId="mdash">
    <w:name w:val="mdash"/>
    <w:basedOn w:val="DefaultParagraphFont"/>
    <w:rsid w:val="00E23E3B"/>
  </w:style>
  <w:style w:type="character" w:customStyle="1" w:styleId="untext">
    <w:name w:val="untext"/>
    <w:basedOn w:val="DefaultParagraphFont"/>
    <w:rsid w:val="00E23E3B"/>
  </w:style>
  <w:style w:type="character" w:customStyle="1" w:styleId="css-1ly73wi">
    <w:name w:val="css-1ly73wi"/>
    <w:basedOn w:val="DefaultParagraphFont"/>
    <w:rsid w:val="00E23E3B"/>
  </w:style>
  <w:style w:type="character" w:customStyle="1" w:styleId="e-navigation-primary-itemlink-text">
    <w:name w:val="e-navigation-primary-item__link-text"/>
    <w:basedOn w:val="DefaultParagraphFont"/>
    <w:rsid w:val="00E23E3B"/>
  </w:style>
  <w:style w:type="character" w:customStyle="1" w:styleId="e-site-header-buttonlink-text">
    <w:name w:val="e-site-header-button__link-text"/>
    <w:basedOn w:val="DefaultParagraphFont"/>
    <w:rsid w:val="00E23E3B"/>
  </w:style>
  <w:style w:type="character" w:customStyle="1" w:styleId="bylineauthor-name">
    <w:name w:val="byline__author-name"/>
    <w:basedOn w:val="DefaultParagraphFont"/>
    <w:rsid w:val="00E23E3B"/>
  </w:style>
  <w:style w:type="character" w:customStyle="1" w:styleId="component-content">
    <w:name w:val="component-content"/>
    <w:basedOn w:val="DefaultParagraphFont"/>
    <w:rsid w:val="00E23E3B"/>
  </w:style>
  <w:style w:type="character" w:customStyle="1" w:styleId="comment-countnumber">
    <w:name w:val="comment-count__number"/>
    <w:basedOn w:val="DefaultParagraphFont"/>
    <w:rsid w:val="00E23E3B"/>
  </w:style>
  <w:style w:type="character" w:customStyle="1" w:styleId="lead-asset-caption">
    <w:name w:val="lead-asset-caption"/>
    <w:basedOn w:val="DefaultParagraphFont"/>
    <w:rsid w:val="00E23E3B"/>
  </w:style>
  <w:style w:type="character" w:customStyle="1" w:styleId="lead-asset-copyright">
    <w:name w:val="lead-asset-copyright"/>
    <w:basedOn w:val="DefaultParagraphFont"/>
    <w:rsid w:val="00E23E3B"/>
  </w:style>
  <w:style w:type="character" w:customStyle="1" w:styleId="lead-asset-copyright-label">
    <w:name w:val="lead-asset-copyright-label"/>
    <w:basedOn w:val="DefaultParagraphFont"/>
    <w:rsid w:val="00E23E3B"/>
  </w:style>
  <w:style w:type="character" w:customStyle="1" w:styleId="mfirst-letter">
    <w:name w:val="m_first-letter"/>
    <w:basedOn w:val="DefaultParagraphFont"/>
    <w:rsid w:val="00E23E3B"/>
  </w:style>
  <w:style w:type="character" w:customStyle="1" w:styleId="block-headinglabel">
    <w:name w:val="block-heading__label"/>
    <w:basedOn w:val="DefaultParagraphFont"/>
    <w:rsid w:val="00E23E3B"/>
  </w:style>
  <w:style w:type="character" w:customStyle="1" w:styleId="social-followlabel">
    <w:name w:val="social-follow__label"/>
    <w:basedOn w:val="DefaultParagraphFont"/>
    <w:rsid w:val="00E23E3B"/>
  </w:style>
  <w:style w:type="character" w:customStyle="1" w:styleId="mmeta-property">
    <w:name w:val="m_meta-property"/>
    <w:basedOn w:val="DefaultParagraphFont"/>
    <w:rsid w:val="00E23E3B"/>
  </w:style>
  <w:style w:type="character" w:customStyle="1" w:styleId="mmeta-propertydate-date">
    <w:name w:val="m_meta-property__date-date"/>
    <w:basedOn w:val="DefaultParagraphFont"/>
    <w:rsid w:val="00E23E3B"/>
  </w:style>
  <w:style w:type="character" w:customStyle="1" w:styleId="mmeta-propertydate-separator">
    <w:name w:val="m_meta-property__date-separator"/>
    <w:basedOn w:val="DefaultParagraphFont"/>
    <w:rsid w:val="00E23E3B"/>
  </w:style>
  <w:style w:type="character" w:customStyle="1" w:styleId="mmeta-propertydate-time">
    <w:name w:val="m_meta-property__date-time"/>
    <w:basedOn w:val="DefaultParagraphFont"/>
    <w:rsid w:val="00E23E3B"/>
  </w:style>
  <w:style w:type="character" w:customStyle="1" w:styleId="live-indicatortext">
    <w:name w:val="live-indicator__text"/>
    <w:basedOn w:val="DefaultParagraphFont"/>
    <w:rsid w:val="00E23E3B"/>
  </w:style>
  <w:style w:type="character" w:customStyle="1" w:styleId="sr-only">
    <w:name w:val="sr-only"/>
    <w:basedOn w:val="DefaultParagraphFont"/>
    <w:rsid w:val="00E23E3B"/>
  </w:style>
  <w:style w:type="character" w:customStyle="1" w:styleId="site-footerback-to-top-text">
    <w:name w:val="site-footer__back-to-top-text"/>
    <w:basedOn w:val="DefaultParagraphFont"/>
    <w:rsid w:val="00E23E3B"/>
  </w:style>
  <w:style w:type="character" w:customStyle="1" w:styleId="site-footersocial-description">
    <w:name w:val="site-footer__social-description"/>
    <w:basedOn w:val="DefaultParagraphFont"/>
    <w:rsid w:val="00E23E3B"/>
  </w:style>
  <w:style w:type="character" w:customStyle="1" w:styleId="hgkelc">
    <w:name w:val="hgkelc"/>
    <w:basedOn w:val="DefaultParagraphFont"/>
    <w:rsid w:val="00E23E3B"/>
  </w:style>
  <w:style w:type="character" w:customStyle="1" w:styleId="hi">
    <w:name w:val="hi"/>
    <w:basedOn w:val="DefaultParagraphFont"/>
    <w:rsid w:val="00E23E3B"/>
  </w:style>
  <w:style w:type="character" w:customStyle="1" w:styleId="Heading3Char10">
    <w:name w:val="Heading 3 Char1"/>
    <w:aliases w:val="Block Char2"/>
    <w:basedOn w:val="DefaultParagraphFont"/>
    <w:uiPriority w:val="2"/>
    <w:semiHidden/>
    <w:rsid w:val="00E23E3B"/>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E23E3B"/>
  </w:style>
  <w:style w:type="character" w:customStyle="1" w:styleId="username-1a8oiy">
    <w:name w:val="username-1a8oiy"/>
    <w:basedOn w:val="DefaultParagraphFont"/>
    <w:rsid w:val="00E23E3B"/>
  </w:style>
  <w:style w:type="character" w:customStyle="1" w:styleId="timestamp-3zcmnb">
    <w:name w:val="timestamp-3zcmnb"/>
    <w:basedOn w:val="DefaultParagraphFont"/>
    <w:rsid w:val="00E23E3B"/>
  </w:style>
  <w:style w:type="character" w:customStyle="1" w:styleId="position-relative">
    <w:name w:val="position-relative"/>
    <w:basedOn w:val="DefaultParagraphFont"/>
    <w:rsid w:val="00E23E3B"/>
  </w:style>
  <w:style w:type="character" w:customStyle="1" w:styleId="uabb-heading-text">
    <w:name w:val="uabb-heading-text"/>
    <w:basedOn w:val="DefaultParagraphFont"/>
    <w:rsid w:val="00E23E3B"/>
  </w:style>
  <w:style w:type="character" w:customStyle="1" w:styleId="css-4w91ra">
    <w:name w:val="css-4w91ra"/>
    <w:basedOn w:val="DefaultParagraphFont"/>
    <w:rsid w:val="00E23E3B"/>
  </w:style>
  <w:style w:type="character" w:customStyle="1" w:styleId="css-0">
    <w:name w:val="css-0"/>
    <w:basedOn w:val="DefaultParagraphFont"/>
    <w:rsid w:val="00E23E3B"/>
  </w:style>
  <w:style w:type="character" w:customStyle="1" w:styleId="css-19ln2d8">
    <w:name w:val="css-19ln2d8"/>
    <w:basedOn w:val="DefaultParagraphFont"/>
    <w:rsid w:val="00E23E3B"/>
  </w:style>
  <w:style w:type="character" w:customStyle="1" w:styleId="dk-covertitle">
    <w:name w:val="dk-cover__title"/>
    <w:basedOn w:val="DefaultParagraphFont"/>
    <w:rsid w:val="00E23E3B"/>
  </w:style>
  <w:style w:type="character" w:customStyle="1" w:styleId="dpvwyc">
    <w:name w:val="dpvwyc"/>
    <w:basedOn w:val="DefaultParagraphFont"/>
    <w:rsid w:val="00E23E3B"/>
  </w:style>
  <w:style w:type="character" w:customStyle="1" w:styleId="edited-3sfazf">
    <w:name w:val="edited-3sfazf"/>
    <w:basedOn w:val="DefaultParagraphFont"/>
    <w:rsid w:val="00E23E3B"/>
  </w:style>
  <w:style w:type="table" w:styleId="TableClassic1">
    <w:name w:val="Table Classic 1"/>
    <w:basedOn w:val="TableNormal"/>
    <w:unhideWhenUsed/>
    <w:rsid w:val="00E23E3B"/>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23E3B"/>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23E3B"/>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23E3B"/>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23E3B"/>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23E3B"/>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23E3B"/>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E23E3B"/>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E23E3B"/>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23E3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23E3B"/>
    <w:pPr>
      <w:spacing w:after="200" w:line="276" w:lineRule="auto"/>
      <w:ind w:left="400" w:hanging="200"/>
    </w:pPr>
    <w:rPr>
      <w:bCs/>
    </w:rPr>
  </w:style>
  <w:style w:type="paragraph" w:styleId="Index3">
    <w:name w:val="index 3"/>
    <w:basedOn w:val="Normal"/>
    <w:next w:val="Normal"/>
    <w:autoRedefine/>
    <w:unhideWhenUsed/>
    <w:rsid w:val="00E23E3B"/>
    <w:pPr>
      <w:spacing w:after="200" w:line="276" w:lineRule="auto"/>
      <w:ind w:left="600" w:hanging="200"/>
    </w:pPr>
    <w:rPr>
      <w:bCs/>
    </w:rPr>
  </w:style>
  <w:style w:type="paragraph" w:styleId="Index4">
    <w:name w:val="index 4"/>
    <w:basedOn w:val="Normal"/>
    <w:next w:val="Normal"/>
    <w:autoRedefine/>
    <w:unhideWhenUsed/>
    <w:rsid w:val="00E23E3B"/>
    <w:pPr>
      <w:spacing w:after="200" w:line="276" w:lineRule="auto"/>
      <w:ind w:left="800" w:hanging="200"/>
    </w:pPr>
    <w:rPr>
      <w:bCs/>
    </w:rPr>
  </w:style>
  <w:style w:type="paragraph" w:styleId="Index5">
    <w:name w:val="index 5"/>
    <w:basedOn w:val="Normal"/>
    <w:next w:val="Normal"/>
    <w:autoRedefine/>
    <w:unhideWhenUsed/>
    <w:rsid w:val="00E23E3B"/>
    <w:pPr>
      <w:spacing w:after="200" w:line="276" w:lineRule="auto"/>
      <w:ind w:left="1000" w:hanging="200"/>
    </w:pPr>
    <w:rPr>
      <w:bCs/>
    </w:rPr>
  </w:style>
  <w:style w:type="paragraph" w:styleId="Index6">
    <w:name w:val="index 6"/>
    <w:basedOn w:val="Normal"/>
    <w:next w:val="Normal"/>
    <w:autoRedefine/>
    <w:unhideWhenUsed/>
    <w:rsid w:val="00E23E3B"/>
    <w:pPr>
      <w:spacing w:after="200" w:line="276" w:lineRule="auto"/>
      <w:ind w:left="1200" w:hanging="200"/>
    </w:pPr>
    <w:rPr>
      <w:bCs/>
    </w:rPr>
  </w:style>
  <w:style w:type="paragraph" w:styleId="Index7">
    <w:name w:val="index 7"/>
    <w:basedOn w:val="Normal"/>
    <w:next w:val="Normal"/>
    <w:autoRedefine/>
    <w:unhideWhenUsed/>
    <w:rsid w:val="00E23E3B"/>
    <w:pPr>
      <w:spacing w:after="200" w:line="276" w:lineRule="auto"/>
      <w:ind w:left="1400" w:hanging="200"/>
    </w:pPr>
    <w:rPr>
      <w:bCs/>
    </w:rPr>
  </w:style>
  <w:style w:type="paragraph" w:styleId="Index8">
    <w:name w:val="index 8"/>
    <w:basedOn w:val="Normal"/>
    <w:next w:val="Normal"/>
    <w:autoRedefine/>
    <w:unhideWhenUsed/>
    <w:rsid w:val="00E23E3B"/>
    <w:pPr>
      <w:spacing w:after="200" w:line="276" w:lineRule="auto"/>
      <w:ind w:left="1600" w:hanging="200"/>
    </w:pPr>
    <w:rPr>
      <w:bCs/>
    </w:rPr>
  </w:style>
  <w:style w:type="paragraph" w:styleId="Index9">
    <w:name w:val="index 9"/>
    <w:basedOn w:val="Normal"/>
    <w:next w:val="Normal"/>
    <w:autoRedefine/>
    <w:unhideWhenUsed/>
    <w:rsid w:val="00E23E3B"/>
    <w:pPr>
      <w:spacing w:after="200" w:line="276" w:lineRule="auto"/>
      <w:ind w:left="1800" w:hanging="200"/>
    </w:pPr>
    <w:rPr>
      <w:bCs/>
    </w:rPr>
  </w:style>
  <w:style w:type="paragraph" w:styleId="TOC2">
    <w:name w:val="toc 2"/>
    <w:basedOn w:val="Normal"/>
    <w:next w:val="Normal"/>
    <w:autoRedefine/>
    <w:unhideWhenUsed/>
    <w:rsid w:val="00E23E3B"/>
    <w:pPr>
      <w:spacing w:after="0" w:line="240" w:lineRule="auto"/>
      <w:ind w:left="200"/>
    </w:pPr>
    <w:rPr>
      <w:rFonts w:eastAsia="Calibri"/>
      <w:color w:val="000000"/>
    </w:rPr>
  </w:style>
  <w:style w:type="paragraph" w:styleId="TOC3">
    <w:name w:val="toc 3"/>
    <w:basedOn w:val="Normal"/>
    <w:next w:val="Normal"/>
    <w:autoRedefine/>
    <w:unhideWhenUsed/>
    <w:rsid w:val="00E23E3B"/>
    <w:pPr>
      <w:spacing w:after="0" w:line="240" w:lineRule="auto"/>
      <w:ind w:left="400"/>
    </w:pPr>
    <w:rPr>
      <w:rFonts w:eastAsia="Calibri"/>
      <w:color w:val="000000"/>
    </w:rPr>
  </w:style>
  <w:style w:type="paragraph" w:styleId="TOC4">
    <w:name w:val="toc 4"/>
    <w:basedOn w:val="Normal"/>
    <w:next w:val="Normal"/>
    <w:autoRedefine/>
    <w:unhideWhenUsed/>
    <w:rsid w:val="00E23E3B"/>
    <w:pPr>
      <w:spacing w:before="240" w:after="0" w:line="240" w:lineRule="auto"/>
    </w:pPr>
    <w:rPr>
      <w:b/>
      <w:u w:val="single"/>
    </w:rPr>
  </w:style>
  <w:style w:type="paragraph" w:styleId="TOC5">
    <w:name w:val="toc 5"/>
    <w:basedOn w:val="Normal"/>
    <w:next w:val="Normal"/>
    <w:autoRedefine/>
    <w:unhideWhenUsed/>
    <w:rsid w:val="00E23E3B"/>
    <w:pPr>
      <w:spacing w:after="0" w:line="240" w:lineRule="auto"/>
      <w:ind w:left="800"/>
    </w:pPr>
    <w:rPr>
      <w:rFonts w:eastAsia="Calibri"/>
      <w:color w:val="000000"/>
    </w:rPr>
  </w:style>
  <w:style w:type="paragraph" w:styleId="TOC6">
    <w:name w:val="toc 6"/>
    <w:basedOn w:val="Normal"/>
    <w:next w:val="Normal"/>
    <w:autoRedefine/>
    <w:unhideWhenUsed/>
    <w:rsid w:val="00E23E3B"/>
    <w:pPr>
      <w:spacing w:after="0" w:line="240" w:lineRule="auto"/>
      <w:ind w:left="1000"/>
    </w:pPr>
    <w:rPr>
      <w:rFonts w:eastAsia="Calibri"/>
      <w:color w:val="000000"/>
    </w:rPr>
  </w:style>
  <w:style w:type="paragraph" w:styleId="TOC7">
    <w:name w:val="toc 7"/>
    <w:basedOn w:val="Normal"/>
    <w:next w:val="Normal"/>
    <w:autoRedefine/>
    <w:unhideWhenUsed/>
    <w:rsid w:val="00E23E3B"/>
    <w:pPr>
      <w:spacing w:after="0" w:line="240" w:lineRule="auto"/>
      <w:ind w:left="1200"/>
    </w:pPr>
    <w:rPr>
      <w:rFonts w:eastAsia="Calibri"/>
      <w:color w:val="000000"/>
    </w:rPr>
  </w:style>
  <w:style w:type="paragraph" w:styleId="TOC8">
    <w:name w:val="toc 8"/>
    <w:basedOn w:val="Normal"/>
    <w:next w:val="Normal"/>
    <w:autoRedefine/>
    <w:unhideWhenUsed/>
    <w:rsid w:val="00E23E3B"/>
    <w:pPr>
      <w:spacing w:after="0" w:line="240" w:lineRule="auto"/>
      <w:ind w:left="1400"/>
    </w:pPr>
    <w:rPr>
      <w:rFonts w:eastAsia="Calibri"/>
      <w:color w:val="000000"/>
    </w:rPr>
  </w:style>
  <w:style w:type="paragraph" w:styleId="TOC9">
    <w:name w:val="toc 9"/>
    <w:basedOn w:val="Normal"/>
    <w:next w:val="Normal"/>
    <w:autoRedefine/>
    <w:unhideWhenUsed/>
    <w:rsid w:val="00E23E3B"/>
    <w:pPr>
      <w:spacing w:after="0" w:line="240" w:lineRule="auto"/>
      <w:ind w:left="1600"/>
    </w:pPr>
    <w:rPr>
      <w:rFonts w:eastAsia="Calibri"/>
      <w:color w:val="000000"/>
    </w:rPr>
  </w:style>
  <w:style w:type="paragraph" w:styleId="NormalIndent">
    <w:name w:val="Normal Indent"/>
    <w:basedOn w:val="Normal"/>
    <w:unhideWhenUsed/>
    <w:rsid w:val="00E23E3B"/>
    <w:pPr>
      <w:spacing w:after="0" w:line="240" w:lineRule="auto"/>
      <w:ind w:left="720"/>
    </w:pPr>
  </w:style>
  <w:style w:type="paragraph" w:styleId="IndexHeading">
    <w:name w:val="index heading"/>
    <w:basedOn w:val="Normal"/>
    <w:next w:val="Index1"/>
    <w:unhideWhenUsed/>
    <w:rsid w:val="00E23E3B"/>
    <w:pPr>
      <w:spacing w:after="200" w:line="276" w:lineRule="auto"/>
    </w:pPr>
    <w:rPr>
      <w:bCs/>
    </w:rPr>
  </w:style>
  <w:style w:type="paragraph" w:styleId="EnvelopeAddress">
    <w:name w:val="envelope address"/>
    <w:basedOn w:val="Normal"/>
    <w:unhideWhenUsed/>
    <w:rsid w:val="00E23E3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23E3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23E3B"/>
    <w:pPr>
      <w:spacing w:before="120" w:line="256" w:lineRule="auto"/>
    </w:pPr>
    <w:rPr>
      <w:rFonts w:ascii="Times New Roman" w:eastAsia="Calibri" w:hAnsi="Times New Roman" w:cs="Times New Roman"/>
    </w:rPr>
  </w:style>
  <w:style w:type="paragraph" w:styleId="List">
    <w:name w:val="List"/>
    <w:basedOn w:val="BodyText"/>
    <w:uiPriority w:val="99"/>
    <w:unhideWhenUsed/>
    <w:rsid w:val="00E23E3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23E3B"/>
    <w:rPr>
      <w:rFonts w:eastAsia="Times New Roman"/>
      <w:color w:val="auto"/>
    </w:rPr>
  </w:style>
  <w:style w:type="paragraph" w:styleId="ListBullet2">
    <w:name w:val="List Bullet 2"/>
    <w:basedOn w:val="Normal"/>
    <w:unhideWhenUsed/>
    <w:rsid w:val="00E23E3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23E3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E23E3B"/>
    <w:rPr>
      <w:rFonts w:ascii="Calibri" w:hAnsi="Calibri" w:cs="Arial"/>
      <w:sz w:val="22"/>
    </w:rPr>
  </w:style>
  <w:style w:type="paragraph" w:styleId="TOCHeading">
    <w:name w:val="TOC Heading"/>
    <w:basedOn w:val="Heading1"/>
    <w:next w:val="Normal"/>
    <w:unhideWhenUsed/>
    <w:qFormat/>
    <w:rsid w:val="00E23E3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E23E3B"/>
  </w:style>
  <w:style w:type="paragraph" w:customStyle="1" w:styleId="norma">
    <w:name w:val="norma"/>
    <w:basedOn w:val="Normal"/>
    <w:uiPriority w:val="99"/>
    <w:qFormat/>
    <w:rsid w:val="00E23E3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23E3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23E3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23E3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23E3B"/>
  </w:style>
  <w:style w:type="character" w:customStyle="1" w:styleId="Bodytext2NotBold">
    <w:name w:val="Body text (2) + Not Bold"/>
    <w:basedOn w:val="Bodytext33"/>
    <w:rsid w:val="00E23E3B"/>
  </w:style>
  <w:style w:type="character" w:customStyle="1" w:styleId="Bodytext23">
    <w:name w:val="Body text (2)"/>
    <w:basedOn w:val="Bodytext33"/>
    <w:rsid w:val="00E23E3B"/>
  </w:style>
  <w:style w:type="character" w:customStyle="1" w:styleId="Bodytext301">
    <w:name w:val="Body text (30)"/>
    <w:basedOn w:val="Bodytext3TimesNewRoman"/>
    <w:rsid w:val="00E23E3B"/>
  </w:style>
  <w:style w:type="character" w:customStyle="1" w:styleId="Tableofcontents150">
    <w:name w:val="Table of contents (15)"/>
    <w:basedOn w:val="StyleBox12pt"/>
    <w:rsid w:val="00E23E3B"/>
  </w:style>
  <w:style w:type="character" w:customStyle="1" w:styleId="Bodytext1150">
    <w:name w:val="Body text (115)"/>
    <w:basedOn w:val="Picturecaption2Spacing0ptExact"/>
    <w:rsid w:val="00E23E3B"/>
  </w:style>
  <w:style w:type="character" w:customStyle="1" w:styleId="Bodytext680">
    <w:name w:val="Body text (68)"/>
    <w:basedOn w:val="Heading162SmallCaps"/>
    <w:rsid w:val="00E23E3B"/>
  </w:style>
  <w:style w:type="character" w:customStyle="1" w:styleId="Picturecaption190">
    <w:name w:val="Picture caption (19)"/>
    <w:basedOn w:val="Picturecaption27Spacing0pt"/>
    <w:rsid w:val="00E23E3B"/>
  </w:style>
  <w:style w:type="character" w:customStyle="1" w:styleId="Bodytext350">
    <w:name w:val="Body text (35)"/>
    <w:basedOn w:val="Picturecaption190"/>
    <w:rsid w:val="00E23E3B"/>
  </w:style>
  <w:style w:type="character" w:customStyle="1" w:styleId="Bodytext1570">
    <w:name w:val="Body text (157)"/>
    <w:basedOn w:val="Bodytext39"/>
    <w:rsid w:val="00E23E3B"/>
  </w:style>
  <w:style w:type="character" w:customStyle="1" w:styleId="Bodytext157Spacing0pt">
    <w:name w:val="Body text (157) + Spacing 0 pt"/>
    <w:basedOn w:val="Bodytext39"/>
    <w:rsid w:val="00E23E3B"/>
  </w:style>
  <w:style w:type="paragraph" w:customStyle="1" w:styleId="StyleHeading4TagNotBold">
    <w:name w:val="Style Heading 4Tag + Not Bold"/>
    <w:basedOn w:val="Normal"/>
    <w:rsid w:val="00E23E3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23E3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23E3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23E3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23E3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23E3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23E3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23E3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23E3B"/>
  </w:style>
  <w:style w:type="numbering" w:customStyle="1" w:styleId="1ai1">
    <w:name w:val="1 / a / i1"/>
    <w:rsid w:val="00E23E3B"/>
    <w:pPr>
      <w:numPr>
        <w:numId w:val="16"/>
      </w:numPr>
    </w:pPr>
  </w:style>
  <w:style w:type="numbering" w:styleId="1ai">
    <w:name w:val="Outline List 1"/>
    <w:basedOn w:val="NoList"/>
    <w:unhideWhenUsed/>
    <w:rsid w:val="00E23E3B"/>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23E3B"/>
    <w:rPr>
      <w:b/>
      <w:bCs/>
    </w:rPr>
  </w:style>
  <w:style w:type="character" w:styleId="FootnoteReference">
    <w:name w:val="footnote reference"/>
    <w:aliases w:val="FN Ref,footnote reference,fr,o,FR,(NECG) Footnote Reference"/>
    <w:basedOn w:val="DefaultParagraphFont"/>
    <w:uiPriority w:val="99"/>
    <w:unhideWhenUsed/>
    <w:qFormat/>
    <w:rsid w:val="00E23E3B"/>
  </w:style>
  <w:style w:type="character" w:styleId="PageNumber">
    <w:name w:val="page number"/>
    <w:aliases w:val="card ununderlined"/>
    <w:basedOn w:val="DefaultParagraphFont"/>
    <w:uiPriority w:val="99"/>
    <w:unhideWhenUsed/>
    <w:rsid w:val="00E23E3B"/>
  </w:style>
  <w:style w:type="character" w:styleId="HTMLCite">
    <w:name w:val="HTML Cite"/>
    <w:basedOn w:val="DefaultParagraphFont"/>
    <w:unhideWhenUsed/>
    <w:rsid w:val="00E23E3B"/>
    <w:rPr>
      <w:i/>
      <w:iCs/>
    </w:rPr>
  </w:style>
  <w:style w:type="numbering" w:customStyle="1" w:styleId="NoList1">
    <w:name w:val="No List1"/>
    <w:next w:val="NoList"/>
    <w:uiPriority w:val="99"/>
    <w:semiHidden/>
    <w:unhideWhenUsed/>
    <w:rsid w:val="00E23E3B"/>
  </w:style>
  <w:style w:type="numbering" w:customStyle="1" w:styleId="NoList2">
    <w:name w:val="No List2"/>
    <w:next w:val="NoList"/>
    <w:uiPriority w:val="99"/>
    <w:semiHidden/>
    <w:unhideWhenUsed/>
    <w:rsid w:val="00E23E3B"/>
  </w:style>
  <w:style w:type="numbering" w:customStyle="1" w:styleId="NoList11">
    <w:name w:val="No List11"/>
    <w:next w:val="NoList"/>
    <w:uiPriority w:val="99"/>
    <w:semiHidden/>
    <w:unhideWhenUsed/>
    <w:rsid w:val="00E23E3B"/>
  </w:style>
  <w:style w:type="numbering" w:customStyle="1" w:styleId="NoList3">
    <w:name w:val="No List3"/>
    <w:next w:val="NoList"/>
    <w:semiHidden/>
    <w:unhideWhenUsed/>
    <w:rsid w:val="00E23E3B"/>
  </w:style>
  <w:style w:type="numbering" w:customStyle="1" w:styleId="NoList12">
    <w:name w:val="No List12"/>
    <w:next w:val="NoList"/>
    <w:semiHidden/>
    <w:unhideWhenUsed/>
    <w:rsid w:val="00E23E3B"/>
  </w:style>
  <w:style w:type="numbering" w:customStyle="1" w:styleId="NoList21">
    <w:name w:val="No List21"/>
    <w:next w:val="NoList"/>
    <w:semiHidden/>
    <w:unhideWhenUsed/>
    <w:rsid w:val="00E23E3B"/>
  </w:style>
  <w:style w:type="numbering" w:customStyle="1" w:styleId="NoList111">
    <w:name w:val="No List111"/>
    <w:next w:val="NoList"/>
    <w:uiPriority w:val="99"/>
    <w:semiHidden/>
    <w:unhideWhenUsed/>
    <w:rsid w:val="00E23E3B"/>
  </w:style>
  <w:style w:type="numbering" w:customStyle="1" w:styleId="NoList211">
    <w:name w:val="No List211"/>
    <w:next w:val="NoList"/>
    <w:uiPriority w:val="99"/>
    <w:semiHidden/>
    <w:unhideWhenUsed/>
    <w:rsid w:val="00E23E3B"/>
  </w:style>
  <w:style w:type="numbering" w:customStyle="1" w:styleId="NoList1111">
    <w:name w:val="No List1111"/>
    <w:next w:val="NoList"/>
    <w:uiPriority w:val="99"/>
    <w:semiHidden/>
    <w:unhideWhenUsed/>
    <w:rsid w:val="00E23E3B"/>
  </w:style>
  <w:style w:type="numbering" w:customStyle="1" w:styleId="NoList4">
    <w:name w:val="No List4"/>
    <w:next w:val="NoList"/>
    <w:semiHidden/>
    <w:unhideWhenUsed/>
    <w:rsid w:val="00E23E3B"/>
  </w:style>
  <w:style w:type="numbering" w:customStyle="1" w:styleId="NoList5">
    <w:name w:val="No List5"/>
    <w:next w:val="NoList"/>
    <w:semiHidden/>
    <w:unhideWhenUsed/>
    <w:rsid w:val="00E23E3B"/>
  </w:style>
  <w:style w:type="character" w:customStyle="1" w:styleId="Tableofcontents110">
    <w:name w:val="Table of contents (11)"/>
    <w:basedOn w:val="article-quote-right"/>
    <w:rsid w:val="00E23E3B"/>
  </w:style>
  <w:style w:type="character" w:styleId="HTMLAcronym">
    <w:name w:val="HTML Acronym"/>
    <w:basedOn w:val="DefaultParagraphFont"/>
    <w:unhideWhenUsed/>
    <w:rsid w:val="00E23E3B"/>
  </w:style>
  <w:style w:type="numbering" w:customStyle="1" w:styleId="NoList6">
    <w:name w:val="No List6"/>
    <w:next w:val="NoList"/>
    <w:uiPriority w:val="99"/>
    <w:semiHidden/>
    <w:unhideWhenUsed/>
    <w:rsid w:val="00E23E3B"/>
  </w:style>
  <w:style w:type="numbering" w:customStyle="1" w:styleId="NoList7">
    <w:name w:val="No List7"/>
    <w:next w:val="NoList"/>
    <w:semiHidden/>
    <w:unhideWhenUsed/>
    <w:rsid w:val="00E23E3B"/>
  </w:style>
  <w:style w:type="numbering" w:customStyle="1" w:styleId="NoList8">
    <w:name w:val="No List8"/>
    <w:next w:val="NoList"/>
    <w:semiHidden/>
    <w:unhideWhenUsed/>
    <w:rsid w:val="00E23E3B"/>
  </w:style>
  <w:style w:type="numbering" w:customStyle="1" w:styleId="NoList9">
    <w:name w:val="No List9"/>
    <w:next w:val="NoList"/>
    <w:semiHidden/>
    <w:unhideWhenUsed/>
    <w:rsid w:val="00E23E3B"/>
  </w:style>
  <w:style w:type="numbering" w:customStyle="1" w:styleId="NoList10">
    <w:name w:val="No List10"/>
    <w:next w:val="NoList"/>
    <w:semiHidden/>
    <w:unhideWhenUsed/>
    <w:rsid w:val="00E23E3B"/>
  </w:style>
  <w:style w:type="numbering" w:customStyle="1" w:styleId="NoList13">
    <w:name w:val="No List13"/>
    <w:next w:val="NoList"/>
    <w:semiHidden/>
    <w:unhideWhenUsed/>
    <w:rsid w:val="00E23E3B"/>
  </w:style>
  <w:style w:type="numbering" w:customStyle="1" w:styleId="NoList14">
    <w:name w:val="No List14"/>
    <w:next w:val="NoList"/>
    <w:semiHidden/>
    <w:unhideWhenUsed/>
    <w:rsid w:val="00E23E3B"/>
  </w:style>
  <w:style w:type="numbering" w:customStyle="1" w:styleId="NoList15">
    <w:name w:val="No List15"/>
    <w:next w:val="NoList"/>
    <w:uiPriority w:val="99"/>
    <w:semiHidden/>
    <w:unhideWhenUsed/>
    <w:rsid w:val="00E23E3B"/>
  </w:style>
  <w:style w:type="numbering" w:customStyle="1" w:styleId="NoList16">
    <w:name w:val="No List16"/>
    <w:next w:val="NoList"/>
    <w:uiPriority w:val="99"/>
    <w:semiHidden/>
    <w:unhideWhenUsed/>
    <w:rsid w:val="00E23E3B"/>
  </w:style>
  <w:style w:type="numbering" w:customStyle="1" w:styleId="NoList17">
    <w:name w:val="No List17"/>
    <w:next w:val="NoList"/>
    <w:semiHidden/>
    <w:unhideWhenUsed/>
    <w:rsid w:val="00E23E3B"/>
  </w:style>
  <w:style w:type="numbering" w:customStyle="1" w:styleId="NoList18">
    <w:name w:val="No List18"/>
    <w:next w:val="NoList"/>
    <w:uiPriority w:val="99"/>
    <w:semiHidden/>
    <w:unhideWhenUsed/>
    <w:rsid w:val="00E23E3B"/>
  </w:style>
  <w:style w:type="numbering" w:customStyle="1" w:styleId="NoList19">
    <w:name w:val="No List19"/>
    <w:next w:val="NoList"/>
    <w:uiPriority w:val="99"/>
    <w:semiHidden/>
    <w:unhideWhenUsed/>
    <w:rsid w:val="00E23E3B"/>
  </w:style>
  <w:style w:type="numbering" w:customStyle="1" w:styleId="NoList20">
    <w:name w:val="No List20"/>
    <w:next w:val="NoList"/>
    <w:semiHidden/>
    <w:unhideWhenUsed/>
    <w:rsid w:val="00E23E3B"/>
  </w:style>
  <w:style w:type="numbering" w:customStyle="1" w:styleId="NoList31">
    <w:name w:val="No List31"/>
    <w:next w:val="NoList"/>
    <w:semiHidden/>
    <w:unhideWhenUsed/>
    <w:rsid w:val="00E23E3B"/>
  </w:style>
  <w:style w:type="numbering" w:customStyle="1" w:styleId="NoList41">
    <w:name w:val="No List41"/>
    <w:next w:val="NoList"/>
    <w:semiHidden/>
    <w:unhideWhenUsed/>
    <w:rsid w:val="00E23E3B"/>
  </w:style>
  <w:style w:type="numbering" w:customStyle="1" w:styleId="NoList51">
    <w:name w:val="No List51"/>
    <w:next w:val="NoList"/>
    <w:semiHidden/>
    <w:unhideWhenUsed/>
    <w:rsid w:val="00E23E3B"/>
  </w:style>
  <w:style w:type="numbering" w:customStyle="1" w:styleId="NoList61">
    <w:name w:val="No List61"/>
    <w:next w:val="NoList"/>
    <w:semiHidden/>
    <w:unhideWhenUsed/>
    <w:rsid w:val="00E23E3B"/>
  </w:style>
  <w:style w:type="numbering" w:customStyle="1" w:styleId="NoList71">
    <w:name w:val="No List71"/>
    <w:next w:val="NoList"/>
    <w:semiHidden/>
    <w:unhideWhenUsed/>
    <w:rsid w:val="00E23E3B"/>
  </w:style>
  <w:style w:type="numbering" w:customStyle="1" w:styleId="NoList81">
    <w:name w:val="No List81"/>
    <w:next w:val="NoList"/>
    <w:semiHidden/>
    <w:unhideWhenUsed/>
    <w:rsid w:val="00E23E3B"/>
  </w:style>
  <w:style w:type="numbering" w:customStyle="1" w:styleId="NoList91">
    <w:name w:val="No List91"/>
    <w:next w:val="NoList"/>
    <w:semiHidden/>
    <w:unhideWhenUsed/>
    <w:rsid w:val="00E23E3B"/>
  </w:style>
  <w:style w:type="numbering" w:customStyle="1" w:styleId="NoList101">
    <w:name w:val="No List101"/>
    <w:next w:val="NoList"/>
    <w:uiPriority w:val="99"/>
    <w:semiHidden/>
    <w:unhideWhenUsed/>
    <w:rsid w:val="00E23E3B"/>
  </w:style>
  <w:style w:type="numbering" w:customStyle="1" w:styleId="NoList121">
    <w:name w:val="No List121"/>
    <w:next w:val="NoList"/>
    <w:semiHidden/>
    <w:unhideWhenUsed/>
    <w:rsid w:val="00E23E3B"/>
  </w:style>
  <w:style w:type="numbering" w:customStyle="1" w:styleId="NoList131">
    <w:name w:val="No List131"/>
    <w:next w:val="NoList"/>
    <w:semiHidden/>
    <w:unhideWhenUsed/>
    <w:rsid w:val="00E23E3B"/>
  </w:style>
  <w:style w:type="numbering" w:customStyle="1" w:styleId="NoList141">
    <w:name w:val="No List141"/>
    <w:next w:val="NoList"/>
    <w:semiHidden/>
    <w:unhideWhenUsed/>
    <w:rsid w:val="00E23E3B"/>
  </w:style>
  <w:style w:type="numbering" w:customStyle="1" w:styleId="NoList22">
    <w:name w:val="No List22"/>
    <w:next w:val="NoList"/>
    <w:semiHidden/>
    <w:unhideWhenUsed/>
    <w:rsid w:val="00E23E3B"/>
  </w:style>
  <w:style w:type="numbering" w:customStyle="1" w:styleId="NoList23">
    <w:name w:val="No List23"/>
    <w:next w:val="NoList"/>
    <w:semiHidden/>
    <w:unhideWhenUsed/>
    <w:rsid w:val="00E23E3B"/>
  </w:style>
  <w:style w:type="numbering" w:customStyle="1" w:styleId="NoList24">
    <w:name w:val="No List24"/>
    <w:next w:val="NoList"/>
    <w:semiHidden/>
    <w:unhideWhenUsed/>
    <w:rsid w:val="00E23E3B"/>
  </w:style>
  <w:style w:type="numbering" w:customStyle="1" w:styleId="NoList25">
    <w:name w:val="No List25"/>
    <w:next w:val="NoList"/>
    <w:semiHidden/>
    <w:unhideWhenUsed/>
    <w:rsid w:val="00E23E3B"/>
  </w:style>
  <w:style w:type="numbering" w:customStyle="1" w:styleId="NoList11111">
    <w:name w:val="No List11111"/>
    <w:next w:val="NoList"/>
    <w:uiPriority w:val="99"/>
    <w:semiHidden/>
    <w:unhideWhenUsed/>
    <w:rsid w:val="00E23E3B"/>
  </w:style>
  <w:style w:type="numbering" w:customStyle="1" w:styleId="NoList111111">
    <w:name w:val="No List111111"/>
    <w:next w:val="NoList"/>
    <w:uiPriority w:val="99"/>
    <w:semiHidden/>
    <w:unhideWhenUsed/>
    <w:rsid w:val="00E23E3B"/>
  </w:style>
  <w:style w:type="numbering" w:customStyle="1" w:styleId="NoList1111111">
    <w:name w:val="No List1111111"/>
    <w:next w:val="NoList"/>
    <w:uiPriority w:val="99"/>
    <w:semiHidden/>
    <w:unhideWhenUsed/>
    <w:rsid w:val="00E23E3B"/>
  </w:style>
  <w:style w:type="numbering" w:customStyle="1" w:styleId="NoList11111111">
    <w:name w:val="No List11111111"/>
    <w:next w:val="NoList"/>
    <w:uiPriority w:val="99"/>
    <w:semiHidden/>
    <w:unhideWhenUsed/>
    <w:rsid w:val="00E23E3B"/>
  </w:style>
  <w:style w:type="numbering" w:customStyle="1" w:styleId="NoList111111111">
    <w:name w:val="No List111111111"/>
    <w:next w:val="NoList"/>
    <w:uiPriority w:val="99"/>
    <w:semiHidden/>
    <w:unhideWhenUsed/>
    <w:rsid w:val="00E23E3B"/>
  </w:style>
  <w:style w:type="numbering" w:customStyle="1" w:styleId="NoList1111111111">
    <w:name w:val="No List1111111111"/>
    <w:next w:val="NoList"/>
    <w:uiPriority w:val="99"/>
    <w:semiHidden/>
    <w:unhideWhenUsed/>
    <w:rsid w:val="00E23E3B"/>
  </w:style>
  <w:style w:type="numbering" w:customStyle="1" w:styleId="NoList11111111111">
    <w:name w:val="No List11111111111"/>
    <w:next w:val="NoList"/>
    <w:uiPriority w:val="99"/>
    <w:semiHidden/>
    <w:unhideWhenUsed/>
    <w:rsid w:val="00E23E3B"/>
  </w:style>
  <w:style w:type="numbering" w:customStyle="1" w:styleId="NoList111111111111">
    <w:name w:val="No List111111111111"/>
    <w:next w:val="NoList"/>
    <w:uiPriority w:val="99"/>
    <w:semiHidden/>
    <w:unhideWhenUsed/>
    <w:rsid w:val="00E23E3B"/>
  </w:style>
  <w:style w:type="numbering" w:customStyle="1" w:styleId="NoList1111111111111">
    <w:name w:val="No List1111111111111"/>
    <w:next w:val="NoList"/>
    <w:uiPriority w:val="99"/>
    <w:semiHidden/>
    <w:unhideWhenUsed/>
    <w:rsid w:val="00E23E3B"/>
  </w:style>
  <w:style w:type="numbering" w:customStyle="1" w:styleId="NoList11111111111111">
    <w:name w:val="No List11111111111111"/>
    <w:next w:val="NoList"/>
    <w:uiPriority w:val="99"/>
    <w:semiHidden/>
    <w:unhideWhenUsed/>
    <w:rsid w:val="00E23E3B"/>
  </w:style>
  <w:style w:type="numbering" w:customStyle="1" w:styleId="NoList111111111111111">
    <w:name w:val="No List111111111111111"/>
    <w:next w:val="NoList"/>
    <w:uiPriority w:val="99"/>
    <w:semiHidden/>
    <w:unhideWhenUsed/>
    <w:rsid w:val="00E23E3B"/>
  </w:style>
  <w:style w:type="numbering" w:customStyle="1" w:styleId="NoList1111111111111111">
    <w:name w:val="No List1111111111111111"/>
    <w:next w:val="NoList"/>
    <w:uiPriority w:val="99"/>
    <w:semiHidden/>
    <w:unhideWhenUsed/>
    <w:rsid w:val="00E23E3B"/>
  </w:style>
  <w:style w:type="numbering" w:customStyle="1" w:styleId="NoList11111111111111111">
    <w:name w:val="No List11111111111111111"/>
    <w:next w:val="NoList"/>
    <w:uiPriority w:val="99"/>
    <w:semiHidden/>
    <w:unhideWhenUsed/>
    <w:rsid w:val="00E23E3B"/>
  </w:style>
  <w:style w:type="paragraph" w:customStyle="1" w:styleId="after-p">
    <w:name w:val="after-p"/>
    <w:basedOn w:val="Normal"/>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23E3B"/>
  </w:style>
  <w:style w:type="paragraph" w:customStyle="1" w:styleId="messagelistitem-1-jvgy">
    <w:name w:val="messagelistitem-1-jvgy"/>
    <w:basedOn w:val="Normal"/>
    <w:rsid w:val="00E23E3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fontTable" Target="fontTable.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32</Pages>
  <Words>14659</Words>
  <Characters>83561</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10</cp:revision>
  <dcterms:created xsi:type="dcterms:W3CDTF">2021-10-10T17:42:00Z</dcterms:created>
  <dcterms:modified xsi:type="dcterms:W3CDTF">2021-10-10T21:44:00Z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