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4E073" w14:textId="728B45DB" w:rsidR="000E15D1" w:rsidRDefault="000E15D1" w:rsidP="000E15D1">
      <w:pPr>
        <w:pStyle w:val="Heading1"/>
      </w:pPr>
      <w:r>
        <w:t>1AC</w:t>
      </w:r>
    </w:p>
    <w:p w14:paraId="1745C299" w14:textId="77777777" w:rsidR="000E15D1" w:rsidRPr="000E15D1" w:rsidRDefault="000E15D1" w:rsidP="000E15D1"/>
    <w:p w14:paraId="7893661A" w14:textId="77777777" w:rsidR="000E15D1" w:rsidRPr="00EB533F" w:rsidRDefault="000E15D1" w:rsidP="000E15D1">
      <w:pPr>
        <w:pStyle w:val="Heading4"/>
        <w:rPr>
          <w:rFonts w:cs="Calibri"/>
        </w:rPr>
      </w:pPr>
      <w:r w:rsidRPr="00EB533F">
        <w:rPr>
          <w:rFonts w:cs="Calibri"/>
        </w:rPr>
        <w:t>The current WTO patent system is locking in global cannabis monopolies.</w:t>
      </w:r>
    </w:p>
    <w:p w14:paraId="49C0FAD7" w14:textId="77777777" w:rsidR="000E15D1" w:rsidRPr="00EB533F" w:rsidRDefault="000E15D1" w:rsidP="000E15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B533F">
          <w:rPr>
            <w:rStyle w:val="Hyperlink"/>
          </w:rPr>
          <w:t>https://www.repository.law.indiana.edu/ijgls/vol28/iss1/9/</w:t>
        </w:r>
      </w:hyperlink>
      <w:r w:rsidRPr="00EB533F">
        <w:t xml:space="preserve"> SM</w:t>
      </w:r>
    </w:p>
    <w:p w14:paraId="0B63ECA4" w14:textId="77777777" w:rsidR="000E15D1" w:rsidRPr="00EB533F" w:rsidRDefault="000E15D1" w:rsidP="000E15D1">
      <w:pPr>
        <w:rPr>
          <w:rStyle w:val="StyleUnderline"/>
        </w:rPr>
      </w:pPr>
      <w:r w:rsidRPr="00EB533F">
        <w:t xml:space="preserve">B. How </w:t>
      </w:r>
      <w:r w:rsidRPr="00EB533F">
        <w:rPr>
          <w:rStyle w:val="StyleUnderline"/>
        </w:rPr>
        <w:t xml:space="preserve">the Patent Has Become a Tool for Globalization </w:t>
      </w:r>
    </w:p>
    <w:p w14:paraId="1379FD96" w14:textId="77777777" w:rsidR="000E15D1" w:rsidRPr="00EB533F" w:rsidRDefault="000E15D1" w:rsidP="000E15D1">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4A022B33" w14:textId="77777777" w:rsidR="000E15D1" w:rsidRPr="00EB533F" w:rsidRDefault="000E15D1" w:rsidP="000E15D1">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04016D9" w14:textId="77777777" w:rsidR="000E15D1" w:rsidRPr="00EB533F" w:rsidRDefault="000E15D1" w:rsidP="000E15D1">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45B95C12" w14:textId="77777777" w:rsidR="000E15D1" w:rsidRPr="00EB533F" w:rsidRDefault="000E15D1" w:rsidP="000E15D1">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730E0530" w14:textId="77777777" w:rsidR="000E15D1" w:rsidRPr="00EB533F" w:rsidRDefault="000E15D1" w:rsidP="000E15D1">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7BE9FCCB" w14:textId="77777777" w:rsidR="000E15D1" w:rsidRPr="00EB533F" w:rsidRDefault="000E15D1" w:rsidP="000E15D1">
      <w:r w:rsidRPr="00EB533F">
        <w:t xml:space="preserve">C. How Companies Can Utilize Patents Internationally </w:t>
      </w:r>
    </w:p>
    <w:p w14:paraId="5A93E969" w14:textId="77777777" w:rsidR="000E15D1" w:rsidRPr="00EB533F" w:rsidRDefault="000E15D1" w:rsidP="000E15D1">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776E501C" w14:textId="77777777" w:rsidR="000E15D1" w:rsidRPr="00EB533F" w:rsidRDefault="000E15D1" w:rsidP="000E15D1">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5E0442BF" w14:textId="77777777" w:rsidR="000E15D1" w:rsidRPr="00EB533F" w:rsidRDefault="000E15D1" w:rsidP="000E15D1"/>
    <w:p w14:paraId="64818DE6" w14:textId="77777777" w:rsidR="000E15D1" w:rsidRPr="00EB533F" w:rsidRDefault="000E15D1" w:rsidP="000E15D1">
      <w:pPr>
        <w:pStyle w:val="Heading4"/>
        <w:rPr>
          <w:rFonts w:cs="Calibri"/>
        </w:rPr>
      </w:pPr>
      <w:r w:rsidRPr="00EB533F">
        <w:rPr>
          <w:rFonts w:cs="Calibri"/>
        </w:rPr>
        <w:t>Thailand proves – the world is trending towards legalization but big pharma patents lock in cannabis monopolies and crowd out local growth.</w:t>
      </w:r>
    </w:p>
    <w:p w14:paraId="592D9BB3" w14:textId="77777777" w:rsidR="000E15D1" w:rsidRPr="00EB533F" w:rsidRDefault="000E15D1" w:rsidP="000E15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B533F">
          <w:rPr>
            <w:rStyle w:val="Hyperlink"/>
          </w:rPr>
          <w:t>https://www.repository.law.indiana.edu/ijgls/vol28/iss1/9/</w:t>
        </w:r>
      </w:hyperlink>
      <w:r w:rsidRPr="00EB533F">
        <w:t xml:space="preserve"> SM</w:t>
      </w:r>
    </w:p>
    <w:p w14:paraId="45BB187D" w14:textId="77777777" w:rsidR="000E15D1" w:rsidRPr="00EB533F" w:rsidRDefault="000E15D1" w:rsidP="000E15D1">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35A753EB" w14:textId="77777777" w:rsidR="000E15D1" w:rsidRPr="00EB533F" w:rsidRDefault="000E15D1" w:rsidP="000E15D1">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6F4B3669" w14:textId="77777777" w:rsidR="000E15D1" w:rsidRPr="00EB533F" w:rsidRDefault="000E15D1" w:rsidP="000E15D1">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33734465" w14:textId="77777777" w:rsidR="000E15D1" w:rsidRPr="00EB533F" w:rsidRDefault="000E15D1" w:rsidP="000E15D1">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14:paraId="6813A00B" w14:textId="77777777" w:rsidR="000E15D1" w:rsidRPr="00EB533F" w:rsidRDefault="000E15D1" w:rsidP="000E15D1">
      <w:r w:rsidRPr="00EB533F">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53EFBF87" w14:textId="77777777" w:rsidR="000E15D1" w:rsidRPr="00EB533F" w:rsidRDefault="000E15D1" w:rsidP="000E15D1">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2F938FB6" w14:textId="77777777" w:rsidR="000E15D1" w:rsidRPr="00EB533F" w:rsidRDefault="000E15D1" w:rsidP="000E15D1">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4AFD01A6" w14:textId="77777777" w:rsidR="000E15D1" w:rsidRPr="00EB533F" w:rsidRDefault="000E15D1" w:rsidP="000E15D1">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6735108C" w14:textId="77777777" w:rsidR="000E15D1" w:rsidRPr="00EB533F" w:rsidRDefault="000E15D1" w:rsidP="000E15D1">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79C8C37E" w14:textId="77777777" w:rsidR="000E15D1" w:rsidRPr="00EB533F" w:rsidRDefault="000E15D1" w:rsidP="000E15D1"/>
    <w:p w14:paraId="2600A38C" w14:textId="77777777" w:rsidR="000E15D1" w:rsidRPr="00EB533F" w:rsidRDefault="000E15D1" w:rsidP="000E15D1">
      <w:pPr>
        <w:pStyle w:val="Heading4"/>
        <w:rPr>
          <w:rFonts w:cs="Calibri"/>
        </w:rPr>
      </w:pPr>
      <w:r w:rsidRPr="00EB533F">
        <w:rPr>
          <w:rFonts w:cs="Calibri"/>
        </w:rPr>
        <w:t>Big pharma leverages cannabis patents to block out competition and secure monopoly – decks medical marijuana access</w:t>
      </w:r>
    </w:p>
    <w:p w14:paraId="018F058F" w14:textId="77777777" w:rsidR="000E15D1" w:rsidRPr="00EB533F" w:rsidRDefault="000E15D1" w:rsidP="000E15D1">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B533F">
          <w:rPr>
            <w:rStyle w:val="Hyperlink"/>
          </w:rPr>
          <w:t>https://heinonline.org/HOL/LandingPage?handle=hein.journals/tuljtip22&amp;div=8&amp;id=&amp;page=</w:t>
        </w:r>
      </w:hyperlink>
      <w:r w:rsidRPr="00EB533F">
        <w:t xml:space="preserve"> SM</w:t>
      </w:r>
    </w:p>
    <w:p w14:paraId="66D4EE4D" w14:textId="77777777" w:rsidR="000E15D1" w:rsidRPr="00EB533F" w:rsidRDefault="000E15D1" w:rsidP="000E15D1">
      <w:r w:rsidRPr="00EB533F">
        <w:t xml:space="preserve">B. Cannabis Patents and Pharmaceutical Companies </w:t>
      </w:r>
    </w:p>
    <w:p w14:paraId="11C6F863" w14:textId="77777777" w:rsidR="000E15D1" w:rsidRPr="00EB533F" w:rsidRDefault="000E15D1" w:rsidP="000E15D1">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1933A8F0" w14:textId="77777777" w:rsidR="000E15D1" w:rsidRPr="00EB533F" w:rsidRDefault="000E15D1" w:rsidP="000E15D1">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6DE4B0CA" w14:textId="77777777" w:rsidR="000E15D1" w:rsidRPr="00EB533F" w:rsidRDefault="000E15D1" w:rsidP="000E15D1">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795F18A9" w14:textId="77777777" w:rsidR="000E15D1" w:rsidRPr="00EB533F" w:rsidRDefault="000E15D1" w:rsidP="000E15D1">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5041FF28" w14:textId="77777777" w:rsidR="000E15D1" w:rsidRPr="00EB533F" w:rsidRDefault="000E15D1" w:rsidP="000E15D1">
      <w:r w:rsidRPr="00EB533F">
        <w:t>In the United States, the FDA plays a crucial role in approving and 201 regulating medications for public use</w:t>
      </w:r>
      <w:r w:rsidRPr="00EB533F">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0EE693CD" w14:textId="77777777" w:rsidR="000E15D1" w:rsidRPr="00EB533F" w:rsidRDefault="000E15D1" w:rsidP="000E15D1">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3EC0D306" w14:textId="77777777" w:rsidR="000E15D1" w:rsidRPr="00EB533F" w:rsidRDefault="000E15D1" w:rsidP="000E15D1">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066C65D3" w14:textId="77777777" w:rsidR="000E15D1" w:rsidRPr="00EB533F" w:rsidRDefault="000E15D1" w:rsidP="000E15D1">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078AFE90" w14:textId="77777777" w:rsidR="000E15D1" w:rsidRPr="00EB533F" w:rsidRDefault="000E15D1" w:rsidP="000E15D1">
      <w:r w:rsidRPr="00EB533F">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7A54828C" w14:textId="77777777" w:rsidR="000E15D1" w:rsidRPr="00EB533F" w:rsidRDefault="000E15D1" w:rsidP="000E15D1"/>
    <w:p w14:paraId="17212375" w14:textId="77777777" w:rsidR="000E15D1" w:rsidRPr="00EB533F" w:rsidRDefault="000E15D1" w:rsidP="000E15D1">
      <w:pPr>
        <w:pStyle w:val="Heading4"/>
        <w:rPr>
          <w:rFonts w:cs="Calibri"/>
        </w:rPr>
      </w:pPr>
      <w:r w:rsidRPr="00EB533F">
        <w:rPr>
          <w:rFonts w:cs="Calibri"/>
        </w:rPr>
        <w:t>Monopolies kill cannabis biodiversity which throttles medical marijuana advances and industry innovation.</w:t>
      </w:r>
    </w:p>
    <w:p w14:paraId="6D59F6E0" w14:textId="77777777" w:rsidR="000E15D1" w:rsidRPr="00EB533F" w:rsidRDefault="000E15D1" w:rsidP="000E15D1">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B533F">
          <w:rPr>
            <w:rStyle w:val="Hyperlink"/>
          </w:rPr>
          <w:t>https://heinonline.org/HOL/LandingPage?handle=hein.journals/tuljtip22&amp;div=8&amp;id=&amp;page=</w:t>
        </w:r>
      </w:hyperlink>
      <w:r w:rsidRPr="00EB533F">
        <w:t xml:space="preserve"> SM</w:t>
      </w:r>
    </w:p>
    <w:p w14:paraId="2F60D222" w14:textId="77777777" w:rsidR="000E15D1" w:rsidRPr="00EB533F" w:rsidRDefault="000E15D1" w:rsidP="000E15D1">
      <w:r w:rsidRPr="00EB533F">
        <w:t xml:space="preserve">A. Biodiversity Implications for Cannabis Strain Patents </w:t>
      </w:r>
    </w:p>
    <w:p w14:paraId="306A256A" w14:textId="77777777" w:rsidR="000E15D1" w:rsidRPr="00EB533F" w:rsidRDefault="000E15D1" w:rsidP="000E15D1">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732A1CC9" w14:textId="77777777" w:rsidR="000E15D1" w:rsidRPr="00EB533F" w:rsidRDefault="000E15D1" w:rsidP="000E15D1">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319F3D96" w14:textId="77777777" w:rsidR="000E15D1" w:rsidRPr="00EB533F" w:rsidRDefault="000E15D1" w:rsidP="000E15D1">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450A72FE" w14:textId="77777777" w:rsidR="000E15D1" w:rsidRPr="00EB533F" w:rsidRDefault="000E15D1" w:rsidP="000E15D1">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14:paraId="3CEA4966" w14:textId="77777777" w:rsidR="000E15D1" w:rsidRPr="00EB533F" w:rsidRDefault="000E15D1" w:rsidP="000E15D1">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030EA0B4" w14:textId="77777777" w:rsidR="000E15D1" w:rsidRPr="00EB533F" w:rsidRDefault="000E15D1" w:rsidP="000E15D1">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6337DA47" w14:textId="77777777" w:rsidR="000E15D1" w:rsidRPr="00EB533F" w:rsidRDefault="000E15D1" w:rsidP="000E15D1">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70BDBB2C" w14:textId="77777777" w:rsidR="000E15D1" w:rsidRPr="00EB533F" w:rsidRDefault="000E15D1" w:rsidP="000E15D1">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39C26E9C" w14:textId="77777777" w:rsidR="000E15D1" w:rsidRPr="00EB533F" w:rsidRDefault="000E15D1" w:rsidP="000E15D1"/>
    <w:p w14:paraId="731A389A" w14:textId="77777777" w:rsidR="000E15D1" w:rsidRPr="00EB533F" w:rsidRDefault="000E15D1" w:rsidP="000E15D1">
      <w:pPr>
        <w:pStyle w:val="Heading4"/>
        <w:rPr>
          <w:rFonts w:cs="Calibri"/>
        </w:rPr>
      </w:pPr>
      <w:r w:rsidRPr="00EB533F">
        <w:rPr>
          <w:rFonts w:cs="Calibri"/>
        </w:rPr>
        <w:t>Monopolies kill market growth and disincentivize innovation.</w:t>
      </w:r>
    </w:p>
    <w:p w14:paraId="4FFA554B" w14:textId="77777777" w:rsidR="000E15D1" w:rsidRPr="00EB533F" w:rsidRDefault="000E15D1" w:rsidP="000E15D1">
      <w:r w:rsidRPr="00EB533F">
        <w:rPr>
          <w:rStyle w:val="Style13ptBold"/>
        </w:rPr>
        <w:t xml:space="preserve">Gunelius 20 </w:t>
      </w:r>
      <w:r w:rsidRPr="00EB533F">
        <w:t xml:space="preserve">“How Big Business, Monopolies and Stacked Licenses Impact the Marijuana Industry,” February 7, 2020, Originally published 3/4/17, Susan Gunelius is President &amp; CEO of KeySplash Creative, Inc. </w:t>
      </w:r>
      <w:hyperlink r:id="rId13" w:history="1">
        <w:r w:rsidRPr="00EB533F">
          <w:rPr>
            <w:rStyle w:val="Hyperlink"/>
          </w:rPr>
          <w:t>https://www.cannabiz.media/blog/how-big-business-monopolies-and-stacked-licenses-impact-the-marijuana-industry</w:t>
        </w:r>
      </w:hyperlink>
      <w:r w:rsidRPr="00EB533F">
        <w:t xml:space="preserve"> SM</w:t>
      </w:r>
    </w:p>
    <w:p w14:paraId="51A70712" w14:textId="77777777" w:rsidR="000E15D1" w:rsidRPr="00EB533F" w:rsidRDefault="000E15D1" w:rsidP="000E15D1">
      <w:pPr>
        <w:rPr>
          <w:rStyle w:val="StyleUnderline"/>
        </w:rPr>
      </w:pPr>
      <w:r w:rsidRPr="00EB533F">
        <w:t xml:space="preserve">However, </w:t>
      </w:r>
      <w:r w:rsidRPr="00EB533F">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0FC71BCD" w14:textId="77777777" w:rsidR="000E15D1" w:rsidRPr="00EB533F" w:rsidRDefault="000E15D1" w:rsidP="000E15D1">
      <w:r w:rsidRPr="00EB533F">
        <w:t>The Start of Monopolies and Oligopolies in the Cannabis Industry</w:t>
      </w:r>
    </w:p>
    <w:p w14:paraId="64824E47" w14:textId="77777777" w:rsidR="000E15D1" w:rsidRPr="00EB533F" w:rsidRDefault="000E15D1" w:rsidP="000E15D1">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7601EC95" w14:textId="77777777" w:rsidR="000E15D1" w:rsidRPr="00EB533F" w:rsidRDefault="000E15D1" w:rsidP="000E15D1">
      <w:r w:rsidRPr="00EB533F">
        <w:t>To clarify, all but two states (Louisiana and Washington) with active medical or recreational cannabis programs allow or require vertical integration of the cannabis supply chain. Cannabiz Media defines the related cannabis license structures as follows:</w:t>
      </w:r>
    </w:p>
    <w:p w14:paraId="42DDF475" w14:textId="77777777" w:rsidR="000E15D1" w:rsidRPr="00EB533F" w:rsidRDefault="000E15D1" w:rsidP="000E15D1">
      <w:r w:rsidRPr="00EB533F">
        <w:t>Fully stacked licenses: A single licensed business can or is required to handle all operations from seed to sale in a fully vertically integrated structure.</w:t>
      </w:r>
    </w:p>
    <w:p w14:paraId="57F80EBC" w14:textId="77777777" w:rsidR="000E15D1" w:rsidRPr="00EB533F" w:rsidRDefault="000E15D1" w:rsidP="000E15D1">
      <w:r w:rsidRPr="00EB533F">
        <w:t>Partially stacked licenses: A single licensed business can or is required to handle more than one operation but not all operations from seed to sale.</w:t>
      </w:r>
    </w:p>
    <w:p w14:paraId="625A2128" w14:textId="77777777" w:rsidR="000E15D1" w:rsidRPr="00EB533F" w:rsidRDefault="000E15D1" w:rsidP="000E15D1">
      <w:r w:rsidRPr="00EB533F">
        <w:t>Unstacked licenses: Different businesses handle different operations across the supply chain from seed to sale.</w:t>
      </w:r>
    </w:p>
    <w:p w14:paraId="36B6D3B9" w14:textId="77777777" w:rsidR="000E15D1" w:rsidRPr="00EB533F" w:rsidRDefault="000E15D1" w:rsidP="000E15D1">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1EE53208" w14:textId="77777777" w:rsidR="000E15D1" w:rsidRPr="00EB533F" w:rsidRDefault="000E15D1" w:rsidP="000E15D1">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59BD1DDE" w14:textId="77777777" w:rsidR="000E15D1" w:rsidRPr="00EB533F" w:rsidRDefault="000E15D1" w:rsidP="000E15D1">
      <w:r w:rsidRPr="00EB533F">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472FB9FF" w14:textId="77777777" w:rsidR="000E15D1" w:rsidRPr="00EB533F" w:rsidRDefault="000E15D1" w:rsidP="000E15D1">
      <w:r w:rsidRPr="00EB533F">
        <w:t>The concern about monopolies and oligopolies in the cannabis industry was in the Florida news extensively throughout 2019 when a Florida court ruled that the state’s required vertical integration was unconstitutional.</w:t>
      </w:r>
    </w:p>
    <w:p w14:paraId="0CFF3824" w14:textId="77777777" w:rsidR="000E15D1" w:rsidRPr="00EB533F" w:rsidRDefault="000E15D1" w:rsidP="000E15D1">
      <w:r w:rsidRPr="00EB533F">
        <w:t>The Future of Marijuana and Big Business</w:t>
      </w:r>
    </w:p>
    <w:p w14:paraId="36198203" w14:textId="77777777" w:rsidR="000E15D1" w:rsidRPr="00EB533F" w:rsidRDefault="000E15D1" w:rsidP="000E15D1">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Fewer players equals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0B9D8B21" w14:textId="77777777" w:rsidR="000E15D1" w:rsidRPr="00EB533F" w:rsidRDefault="000E15D1" w:rsidP="000E15D1">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35EF22E4" w14:textId="77777777" w:rsidR="000E15D1" w:rsidRPr="00EB533F" w:rsidRDefault="000E15D1" w:rsidP="000E15D1">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321A5D9F" w14:textId="6F77C234" w:rsidR="000E15D1" w:rsidRDefault="000E15D1" w:rsidP="000E15D1"/>
    <w:p w14:paraId="33C549B1" w14:textId="77777777" w:rsidR="000E15D1" w:rsidRPr="00EB533F" w:rsidRDefault="000E15D1" w:rsidP="000E15D1">
      <w:pPr>
        <w:pStyle w:val="Heading4"/>
        <w:rPr>
          <w:rFonts w:cs="Calibri"/>
        </w:rPr>
      </w:pPr>
      <w:r w:rsidRPr="00EB533F">
        <w:rPr>
          <w:rFonts w:cs="Calibri"/>
        </w:rPr>
        <w:t>Shifting away from corporate cannabis monocultures is key to organic weed.</w:t>
      </w:r>
    </w:p>
    <w:p w14:paraId="32A8E49E" w14:textId="77777777" w:rsidR="000E15D1" w:rsidRPr="00EB533F" w:rsidRDefault="000E15D1" w:rsidP="000E15D1">
      <w:r w:rsidRPr="00EB533F">
        <w:rPr>
          <w:rStyle w:val="Style13ptBold"/>
        </w:rPr>
        <w:t xml:space="preserve">Russo 19 </w:t>
      </w:r>
      <w:r w:rsidRPr="00EB533F">
        <w:t xml:space="preserve">“MARIJUANA NOT MONOCULTURE!” Sarah Russo [writer, cannabis consultant, and a social media and content manager. She got her degree in environmental studies and social justice, with a focus in plant medicine from the Evergreen State College], May 2, 2016 updated April 2, 2019, </w:t>
      </w:r>
      <w:hyperlink r:id="rId14" w:history="1">
        <w:r w:rsidRPr="00EB533F">
          <w:rPr>
            <w:rStyle w:val="Hyperlink"/>
          </w:rPr>
          <w:t>https://www.projectcbd.org/es/node/494</w:t>
        </w:r>
      </w:hyperlink>
      <w:r w:rsidRPr="00EB533F">
        <w:t xml:space="preserve"> SM</w:t>
      </w:r>
    </w:p>
    <w:p w14:paraId="145748A9" w14:textId="77777777" w:rsidR="000E15D1" w:rsidRPr="00EB533F" w:rsidRDefault="000E15D1" w:rsidP="000E15D1">
      <w:pPr>
        <w:rPr>
          <w:b/>
          <w:u w:val="single"/>
        </w:rPr>
      </w:pPr>
      <w:r w:rsidRPr="00EB533F">
        <w:rPr>
          <w:rStyle w:val="StyleUnderline"/>
        </w:rPr>
        <w:t xml:space="preserve">We have a pesky, non-organic thorn in our side. </w:t>
      </w:r>
      <w:r w:rsidRPr="00EB533F">
        <w:rPr>
          <w:rStyle w:val="StyleUnderline"/>
          <w:highlight w:val="green"/>
        </w:rPr>
        <w:t>Our current agricultural system is not</w:t>
      </w:r>
      <w:r w:rsidRPr="00EB533F">
        <w:rPr>
          <w:rStyle w:val="StyleUnderline"/>
        </w:rPr>
        <w:t xml:space="preserve"> based on </w:t>
      </w:r>
      <w:r w:rsidRPr="00EB533F">
        <w:rPr>
          <w:rStyle w:val="StyleUnderline"/>
          <w:highlight w:val="green"/>
        </w:rPr>
        <w:t>sustainable</w:t>
      </w:r>
      <w:r w:rsidRPr="00EB533F">
        <w:rPr>
          <w:rStyle w:val="StyleUnderline"/>
        </w:rPr>
        <w:t xml:space="preserve"> means of cultivation and, unfortunately, this also applies to much of </w:t>
      </w:r>
      <w:r w:rsidRPr="00EB533F">
        <w:rPr>
          <w:rStyle w:val="StyleUnderline"/>
          <w:highlight w:val="green"/>
        </w:rPr>
        <w:t>cannabis</w:t>
      </w:r>
      <w:r w:rsidRPr="00EB533F">
        <w:rPr>
          <w:rStyle w:val="StyleUnderline"/>
        </w:rPr>
        <w:t xml:space="preserve"> farming today. While the “organic” marijuana movement is gaining momentum, the vast majority of </w:t>
      </w:r>
      <w:r w:rsidRPr="00EB533F">
        <w:rPr>
          <w:rStyle w:val="StyleUnderline"/>
          <w:highlight w:val="green"/>
        </w:rPr>
        <w:t>cultivators grow cannabis as a monocultural crop</w:t>
      </w:r>
      <w:r w:rsidRPr="00EB533F">
        <w:rPr>
          <w:rStyle w:val="StyleUnderline"/>
        </w:rPr>
        <w:t xml:space="preserve">, which often entails the use of toxic pesticides and plant growth boosters </w:t>
      </w:r>
      <w:r w:rsidRPr="00EB533F">
        <w:rPr>
          <w:rStyle w:val="StyleUnderline"/>
          <w:highlight w:val="green"/>
        </w:rPr>
        <w:t>to maximize profit.</w:t>
      </w:r>
    </w:p>
    <w:p w14:paraId="738B24E7" w14:textId="77777777" w:rsidR="000E15D1" w:rsidRPr="00EB533F" w:rsidRDefault="000E15D1" w:rsidP="000E15D1">
      <w:r w:rsidRPr="00EB533F">
        <w:rPr>
          <w:rStyle w:val="StyleUnderline"/>
        </w:rPr>
        <w:t>A monoculture, or “monocropping,” involves growing one type of crop to the exclusion of others</w:t>
      </w:r>
      <w:r w:rsidRPr="00EB533F">
        <w:t xml:space="preserve">. There are virtually zero examples of monocropping in nature. Unlike monocropping, sustainable growing practices mimic what is done in nature and seek to recreate it in a controlled setting. </w:t>
      </w:r>
    </w:p>
    <w:p w14:paraId="3C13A3E2" w14:textId="77777777" w:rsidR="000E15D1" w:rsidRPr="00EB533F" w:rsidRDefault="000E15D1" w:rsidP="000E15D1">
      <w:pPr>
        <w:rPr>
          <w:b/>
          <w:u w:val="single"/>
        </w:rPr>
      </w:pPr>
      <w:r w:rsidRPr="00EB533F">
        <w:rPr>
          <w:rStyle w:val="StyleUnderline"/>
        </w:rPr>
        <w:t xml:space="preserve">As interest in medical cannabis has increased, the terms “organic” and “sustainably grown” have become trendy buzzwords within the industry. There is obviously a need to propagate more cannabis to supply a large consumer demand, but </w:t>
      </w:r>
      <w:r w:rsidRPr="00EB533F">
        <w:rPr>
          <w:rStyle w:val="StyleUnderline"/>
          <w:highlight w:val="green"/>
        </w:rPr>
        <w:t xml:space="preserve">the “more for your money” approach </w:t>
      </w:r>
      <w:r w:rsidRPr="00EB533F">
        <w:rPr>
          <w:rStyle w:val="StyleUnderline"/>
        </w:rPr>
        <w:t xml:space="preserve">to growing </w:t>
      </w:r>
      <w:r w:rsidRPr="00EB533F">
        <w:rPr>
          <w:rStyle w:val="StyleUnderline"/>
          <w:highlight w:val="green"/>
        </w:rPr>
        <w:t xml:space="preserve">has not been </w:t>
      </w:r>
      <w:r w:rsidRPr="00EB533F">
        <w:rPr>
          <w:rStyle w:val="StyleUnderline"/>
        </w:rPr>
        <w:t xml:space="preserve">conducive to </w:t>
      </w:r>
      <w:r w:rsidRPr="00EB533F">
        <w:rPr>
          <w:rStyle w:val="StyleUnderline"/>
          <w:highlight w:val="green"/>
        </w:rPr>
        <w:t xml:space="preserve">healthy </w:t>
      </w:r>
      <w:r w:rsidRPr="00EB533F">
        <w:rPr>
          <w:rStyle w:val="StyleUnderline"/>
        </w:rPr>
        <w:t xml:space="preserve">stewardship of the land. </w:t>
      </w:r>
      <w:r w:rsidRPr="00EB533F">
        <w:rPr>
          <w:rStyle w:val="StyleUnderline"/>
          <w:highlight w:val="green"/>
        </w:rPr>
        <w:t>Our corporate-dominated agricultural system is broken</w:t>
      </w:r>
      <w:r w:rsidRPr="00EB533F">
        <w:rPr>
          <w:rStyle w:val="StyleUnderline"/>
        </w:rPr>
        <w:t>, and the cannabis industry should not emulate its worst features.</w:t>
      </w:r>
    </w:p>
    <w:p w14:paraId="5882F994" w14:textId="77777777" w:rsidR="000E15D1" w:rsidRPr="00EB533F" w:rsidRDefault="000E15D1" w:rsidP="000E15D1">
      <w:pPr>
        <w:rPr>
          <w:rStyle w:val="StyleUnderline"/>
        </w:rPr>
      </w:pPr>
      <w:r w:rsidRPr="00EB533F">
        <w:rPr>
          <w:rStyle w:val="StyleUnderline"/>
        </w:rPr>
        <w:t xml:space="preserve">Some cannabis farmers have adopted </w:t>
      </w:r>
      <w:r w:rsidRPr="00EB533F">
        <w:rPr>
          <w:rStyle w:val="StyleUnderline"/>
          <w:highlight w:val="green"/>
        </w:rPr>
        <w:t>sustainable</w:t>
      </w:r>
      <w:r w:rsidRPr="00EB533F">
        <w:rPr>
          <w:rStyle w:val="StyleUnderline"/>
        </w:rPr>
        <w:t xml:space="preserve">, alternative </w:t>
      </w:r>
      <w:r w:rsidRPr="00EB533F">
        <w:rPr>
          <w:rStyle w:val="StyleUnderline"/>
          <w:highlight w:val="green"/>
        </w:rPr>
        <w:t>practices, including</w:t>
      </w:r>
      <w:r w:rsidRPr="00EB533F">
        <w:rPr>
          <w:rStyle w:val="StyleUnderline"/>
        </w:rPr>
        <w:t xml:space="preserve"> a technique known as companion planting or “</w:t>
      </w:r>
      <w:r w:rsidRPr="00EB533F">
        <w:rPr>
          <w:rStyle w:val="StyleUnderline"/>
          <w:highlight w:val="green"/>
        </w:rPr>
        <w:t>multicropping</w:t>
      </w:r>
      <w:r w:rsidRPr="00EB533F">
        <w:rPr>
          <w:rStyle w:val="StyleUnderline"/>
        </w:rPr>
        <w:t>.”</w:t>
      </w:r>
      <w:r w:rsidRPr="00EB533F">
        <w:t xml:space="preserve"> Companion planting is a method of cultivation where various plants are grown together in ways that promote a dynamic, flourishing ecosystem. </w:t>
      </w:r>
      <w:r w:rsidRPr="00EB533F">
        <w:rPr>
          <w:rStyle w:val="StyleUnderline"/>
        </w:rPr>
        <w:t>Companion planting improves the land’s resilience and also increases the yield and health of the plants within the garden.</w:t>
      </w:r>
    </w:p>
    <w:p w14:paraId="33AD92DC" w14:textId="77777777" w:rsidR="000E15D1" w:rsidRPr="00EB533F" w:rsidRDefault="000E15D1" w:rsidP="000E15D1">
      <w:r w:rsidRPr="00EB533F">
        <w:t>The science of intercropping cannabis is still in its infancy. Presently, there is little scientific study of companion planting in general, and research and development efforts in the area of cannabis cultivation face additional obstacles due to the plant’s historical stigma. But the absence of hard science doesn’t discredit the ancient cultivation methods that utilized permaculture techniques as the standard. Human beings were growing sustainably long before the advent of toxic, soil-depleting industrial agriculture.</w:t>
      </w:r>
    </w:p>
    <w:p w14:paraId="24E7D193" w14:textId="77777777" w:rsidR="000E15D1" w:rsidRPr="00EB533F" w:rsidRDefault="000E15D1" w:rsidP="000E15D1">
      <w:r w:rsidRPr="00EB533F">
        <w:t>“Companion planting is a method of cultivation where various plants are grown together in ways that promote a dynamic, flourishing ecosystem.”</w:t>
      </w:r>
    </w:p>
    <w:p w14:paraId="6C5FAB19" w14:textId="77777777" w:rsidR="000E15D1" w:rsidRPr="00EB533F" w:rsidRDefault="000E15D1" w:rsidP="000E15D1">
      <w:r w:rsidRPr="00EB533F">
        <w:t xml:space="preserve">A classic example of companion planting is the “Three Sisters Method” used by indigenous peoples in the Americas for food production. Various tribes planted beans, corn, and squash—the golden crop trio—in proximity. </w:t>
      </w:r>
      <w:r w:rsidRPr="00EB533F">
        <w:rPr>
          <w:rStyle w:val="StyleUnderline"/>
        </w:rPr>
        <w:t>This practice reflects an understanding of plant mutualism, wherein each cultivar has one or more functions that benefit the botanicals growing around it</w:t>
      </w:r>
      <w:r w:rsidRPr="00EB533F">
        <w:t xml:space="preserve">. In the Three Sisters model, the beans act as a nitrogen-fixer, which is essential for plant growth; the corn feeds off the nitrogen; the beans use the corn to climb on; the squash provides a source of shade and natural mulch, which conserves moisture in the soil and aids the growth of beans and corn. The plants are engaged synergistically in positive ways, and this contributes to a dynamic, thriving agricultural environment.  </w:t>
      </w:r>
    </w:p>
    <w:p w14:paraId="2D33CEDA" w14:textId="77777777" w:rsidR="000E15D1" w:rsidRPr="00EB533F" w:rsidRDefault="000E15D1" w:rsidP="000E15D1">
      <w:pPr>
        <w:rPr>
          <w:b/>
          <w:u w:val="single"/>
        </w:rPr>
      </w:pPr>
      <w:r w:rsidRPr="00EB533F">
        <w:rPr>
          <w:rStyle w:val="StyleUnderline"/>
          <w:highlight w:val="green"/>
        </w:rPr>
        <w:t>The ancient practice of companion planting has been resurrected by modern-day</w:t>
      </w:r>
      <w:r w:rsidRPr="00EB533F">
        <w:rPr>
          <w:rStyle w:val="StyleUnderline"/>
        </w:rPr>
        <w:t xml:space="preserve"> permaculture farmers and to a lesser extent by </w:t>
      </w:r>
      <w:r w:rsidRPr="00EB533F">
        <w:rPr>
          <w:rStyle w:val="StyleUnderline"/>
          <w:highlight w:val="green"/>
        </w:rPr>
        <w:t>cannabis growers</w:t>
      </w:r>
      <w:r w:rsidRPr="00EB533F">
        <w:t xml:space="preserve">. According to permaculturist Kate Miller of Alpine Botanicals in Nederland, Colorado, </w:t>
      </w:r>
      <w:r w:rsidRPr="00EB533F">
        <w:rPr>
          <w:rStyle w:val="StyleUnderline"/>
          <w:highlight w:val="green"/>
        </w:rPr>
        <w:t>companion planting is “</w:t>
      </w:r>
      <w:r w:rsidRPr="00EB533F">
        <w:rPr>
          <w:rStyle w:val="StyleUnderline"/>
        </w:rPr>
        <w:t xml:space="preserve">even more </w:t>
      </w:r>
      <w:r w:rsidRPr="00EB533F">
        <w:rPr>
          <w:rStyle w:val="StyleUnderline"/>
          <w:highlight w:val="green"/>
        </w:rPr>
        <w:t>important</w:t>
      </w:r>
      <w:r w:rsidRPr="00EB533F">
        <w:rPr>
          <w:rStyle w:val="StyleUnderline"/>
        </w:rPr>
        <w:t xml:space="preserve"> now that we see what’s happening to the planet, </w:t>
      </w:r>
      <w:r w:rsidRPr="00EB533F">
        <w:rPr>
          <w:rStyle w:val="StyleUnderline"/>
          <w:highlight w:val="green"/>
        </w:rPr>
        <w:t>to soil fertility</w:t>
      </w:r>
      <w:r w:rsidRPr="00EB533F">
        <w:rPr>
          <w:rStyle w:val="StyleUnderline"/>
        </w:rPr>
        <w:t xml:space="preserve"> or lack thereof, </w:t>
      </w:r>
      <w:r w:rsidRPr="00EB533F">
        <w:rPr>
          <w:rStyle w:val="StyleUnderline"/>
          <w:highlight w:val="green"/>
        </w:rPr>
        <w:t>and</w:t>
      </w:r>
      <w:r w:rsidRPr="00EB533F">
        <w:rPr>
          <w:rStyle w:val="StyleUnderline"/>
        </w:rPr>
        <w:t xml:space="preserve"> to our </w:t>
      </w:r>
      <w:r w:rsidRPr="00EB533F">
        <w:rPr>
          <w:rStyle w:val="StyleUnderline"/>
          <w:highlight w:val="green"/>
        </w:rPr>
        <w:t>pollinating insects</w:t>
      </w:r>
      <w:r w:rsidRPr="00EB533F">
        <w:rPr>
          <w:rStyle w:val="StyleUnderline"/>
        </w:rPr>
        <w:t xml:space="preserve">. Pollinators such as honey bees, butterflies, bats, and other insects simply do not thrive in a monoculture.”  </w:t>
      </w:r>
    </w:p>
    <w:p w14:paraId="379342E9" w14:textId="77777777" w:rsidR="000E15D1" w:rsidRPr="00EB533F" w:rsidRDefault="000E15D1" w:rsidP="000E15D1">
      <w:r w:rsidRPr="00EB533F">
        <w:t xml:space="preserve">Miller’s medicinal garden includes cannabis and various companion plants with therapeutic properties of their own. Sometimes, these botanical companions can be combined with cannabis to create artisanal herbal formulas for healing. </w:t>
      </w:r>
    </w:p>
    <w:p w14:paraId="277AA396" w14:textId="77777777" w:rsidR="000E15D1" w:rsidRPr="00EB533F" w:rsidRDefault="000E15D1" w:rsidP="000E15D1">
      <w:r w:rsidRPr="00EB533F">
        <w:t>MULTIPLE BENEFITS</w:t>
      </w:r>
    </w:p>
    <w:p w14:paraId="26E27B26" w14:textId="77777777" w:rsidR="000E15D1" w:rsidRPr="00EB533F" w:rsidRDefault="000E15D1" w:rsidP="000E15D1">
      <w:r w:rsidRPr="00EB533F">
        <w:t>Miller says that comfrey offers significant benefits as a botanical companion, functioning simultaneously as a cover crop and dynamic accumulator. Comfrey is also a natural remedy for external wounds, rashes, repairing tissue, and other skin issues. “The only downside of growing comfrey,” Miller explains, “is that it can take over and its large leaves can also shade out other plants. This is not a bad thing if you’re trying to prevent weeds. You can chop up the comfrey leaves and use it as living mulch throughout the season, or even as animal fodder.”</w:t>
      </w:r>
    </w:p>
    <w:p w14:paraId="599B297C" w14:textId="77777777" w:rsidR="000E15D1" w:rsidRPr="00EB533F" w:rsidRDefault="000E15D1" w:rsidP="000E15D1">
      <w:r w:rsidRPr="00EB533F">
        <w:t>Alfalfa is another example of a companion plant with therapeutic as well as other benefits. Alfalfa acts as a nitrogen-fixer and it also stabilizes terraces to prevent soil erosion. A cultivator can harvest alfalfa for making compost. Or it can be brewed and consumed as a mineral-rich medicinal tea.</w:t>
      </w:r>
    </w:p>
    <w:p w14:paraId="30935B3B" w14:textId="77777777" w:rsidR="000E15D1" w:rsidRPr="00EB533F" w:rsidRDefault="000E15D1" w:rsidP="000E15D1">
      <w:r w:rsidRPr="00EB533F">
        <w:t>Image</w:t>
      </w:r>
    </w:p>
    <w:p w14:paraId="201FB077" w14:textId="77777777" w:rsidR="000E15D1" w:rsidRPr="00EB533F" w:rsidRDefault="000E15D1" w:rsidP="000E15D1">
      <w:pPr>
        <w:rPr>
          <w:rStyle w:val="StyleUnderline"/>
        </w:rPr>
      </w:pPr>
      <w:r w:rsidRPr="00EB533F">
        <w:t xml:space="preserve">Cameron, another Colorado-based cannabis cultivator, maintains that </w:t>
      </w:r>
      <w:r w:rsidRPr="00EB533F">
        <w:rPr>
          <w:rStyle w:val="StyleUnderline"/>
        </w:rPr>
        <w:t xml:space="preserve">intercropping techniques enable his plants to reach their greatest potential. “As far as ganja farmers are concerned,” he asserts, “a high diversity of organic soil offers all the nutrients for the plant to bloom into its fullest expression. This enhances both the flavor profile and resin content.” </w:t>
      </w:r>
    </w:p>
    <w:p w14:paraId="7AC18A63" w14:textId="77777777" w:rsidR="000E15D1" w:rsidRPr="00EB533F" w:rsidRDefault="000E15D1" w:rsidP="000E15D1">
      <w:r w:rsidRPr="00EB533F">
        <w:rPr>
          <w:rStyle w:val="StyleUnderline"/>
        </w:rPr>
        <w:t xml:space="preserve">A well-fed plant is more likely to be disease-resistant. </w:t>
      </w:r>
      <w:r w:rsidRPr="00EB533F">
        <w:rPr>
          <w:rStyle w:val="StyleUnderline"/>
          <w:highlight w:val="green"/>
        </w:rPr>
        <w:t xml:space="preserve">Permaculture techniques can build </w:t>
      </w:r>
      <w:r w:rsidRPr="00EB533F">
        <w:rPr>
          <w:rStyle w:val="StyleUnderline"/>
        </w:rPr>
        <w:t xml:space="preserve">a plant’s </w:t>
      </w:r>
      <w:r w:rsidRPr="00EB533F">
        <w:rPr>
          <w:rStyle w:val="StyleUnderline"/>
          <w:highlight w:val="green"/>
        </w:rPr>
        <w:t>resilience,</w:t>
      </w:r>
      <w:r w:rsidRPr="00EB533F">
        <w:rPr>
          <w:rStyle w:val="StyleUnderline"/>
        </w:rPr>
        <w:t xml:space="preserve"> making it stronger and healthier</w:t>
      </w:r>
      <w:r w:rsidRPr="00EB533F">
        <w:t xml:space="preserve">. Some cannabis cultivators utilize mycorrhizal fungus as a soil topping at the base of a marijuana plant to increase nutrient availability. “When all ecological niches are intentionally filled with beneficial organisms, there is little space for pests to take hold,” says Cameron. </w:t>
      </w:r>
    </w:p>
    <w:p w14:paraId="6DE6EAE7" w14:textId="77777777" w:rsidR="000E15D1" w:rsidRPr="00EB533F" w:rsidRDefault="000E15D1" w:rsidP="000E15D1">
      <w:pPr>
        <w:rPr>
          <w:rStyle w:val="StyleUnderline"/>
        </w:rPr>
      </w:pPr>
      <w:r w:rsidRPr="00EB533F">
        <w:rPr>
          <w:rStyle w:val="StyleUnderline"/>
        </w:rPr>
        <w:t>Cannabis is a highly adaptable and durable plant, but dis</w:t>
      </w:r>
      <w:r w:rsidRPr="00EB533F">
        <w:rPr>
          <w:rStyle w:val="StyleUnderline"/>
          <w:highlight w:val="green"/>
        </w:rPr>
        <w:t>eases and pests pose ongoing risks</w:t>
      </w:r>
      <w:r w:rsidRPr="00EB533F">
        <w:rPr>
          <w:rStyle w:val="StyleUnderline"/>
        </w:rPr>
        <w:t xml:space="preserve"> in both indoor and outdoor cultivation. </w:t>
      </w:r>
      <w:r w:rsidRPr="00EB533F">
        <w:rPr>
          <w:rStyle w:val="StyleUnderline"/>
          <w:highlight w:val="green"/>
        </w:rPr>
        <w:t>Monocultures are major targets</w:t>
      </w:r>
      <w:r w:rsidRPr="00EB533F">
        <w:rPr>
          <w:rStyle w:val="StyleUnderline"/>
        </w:rPr>
        <w:t xml:space="preserve"> for problematic insects and pathogens like powdery mildew. By diversifying their crop spectrum, farmers are less likely to lose plants to disease and insect infestation. </w:t>
      </w:r>
      <w:r w:rsidRPr="00EB533F">
        <w:rPr>
          <w:rStyle w:val="StyleUnderline"/>
          <w:highlight w:val="green"/>
        </w:rPr>
        <w:t>Companion planting</w:t>
      </w:r>
      <w:r w:rsidRPr="00EB533F">
        <w:rPr>
          <w:rStyle w:val="StyleUnderline"/>
        </w:rPr>
        <w:t xml:space="preserve"> also helps to </w:t>
      </w:r>
      <w:r w:rsidRPr="00EB533F">
        <w:rPr>
          <w:rStyle w:val="StyleUnderline"/>
          <w:highlight w:val="green"/>
        </w:rPr>
        <w:t>create a stable, diverse habitat</w:t>
      </w:r>
      <w:r w:rsidRPr="00EB533F">
        <w:rPr>
          <w:rStyle w:val="StyleUnderline"/>
        </w:rPr>
        <w:t xml:space="preserve"> for a myriad of birds, bees, and small animals, which interact in positive ways with their botanical counterparts.</w:t>
      </w:r>
    </w:p>
    <w:p w14:paraId="4ECE9255" w14:textId="77777777" w:rsidR="000E15D1" w:rsidRPr="00EB533F" w:rsidRDefault="000E15D1" w:rsidP="000E15D1">
      <w:r w:rsidRPr="00EB533F">
        <w:t>OUTDOORS AND INDOORS</w:t>
      </w:r>
    </w:p>
    <w:p w14:paraId="65D0AECD" w14:textId="77777777" w:rsidR="000E15D1" w:rsidRPr="00EB533F" w:rsidRDefault="000E15D1" w:rsidP="000E15D1">
      <w:r w:rsidRPr="00EB533F">
        <w:rPr>
          <w:rStyle w:val="StyleUnderline"/>
        </w:rPr>
        <w:t xml:space="preserve">For outdoor grows, </w:t>
      </w:r>
      <w:r w:rsidRPr="00EB533F">
        <w:rPr>
          <w:rStyle w:val="StyleUnderline"/>
          <w:highlight w:val="green"/>
        </w:rPr>
        <w:t>crop rotation can help an ecosystem flourish</w:t>
      </w:r>
      <w:r w:rsidRPr="00EB533F">
        <w:rPr>
          <w:rStyle w:val="StyleUnderline"/>
        </w:rPr>
        <w:t xml:space="preserve"> by diversifying the earthly terrain. It’s more difficult but not impossible to implement companion planting techniques when growing indoors.</w:t>
      </w:r>
      <w:r w:rsidRPr="00EB533F">
        <w:t xml:space="preserve"> This can be accomplished by placing various companion plants—like basil to deter pests—around cannabis pots. Cover crops with shallow roots can also be placed at the base of a marijuana plant to promote nutrient availability in the soil. You can also get creative by planting aromatic herbs for cooking and for medicinal purposes when growing indoors.  </w:t>
      </w:r>
    </w:p>
    <w:p w14:paraId="11CEEC35" w14:textId="77777777" w:rsidR="000E15D1" w:rsidRPr="00EB533F" w:rsidRDefault="000E15D1" w:rsidP="000E15D1">
      <w:r w:rsidRPr="00EB533F">
        <w:t>“</w:t>
      </w:r>
      <w:r w:rsidRPr="00EB533F">
        <w:rPr>
          <w:rStyle w:val="StyleUnderline"/>
        </w:rPr>
        <w:t>Throughout modern U.S. history, we have seen farmers falling victim to the monoculture cash crop mentality,”</w:t>
      </w:r>
      <w:r w:rsidRPr="00EB533F">
        <w:t xml:space="preserve"> says Casey O’Neill, owner of Happyday Farms in Northern California. He grows 47 different kinds of veggies amongst his outdoor cannabis varieties. This enables Happyday to maximize space and harvest as much as possible from the same garden. O’Neill says that </w:t>
      </w:r>
      <w:r w:rsidRPr="00EB533F">
        <w:rPr>
          <w:rStyle w:val="StyleUnderline"/>
        </w:rPr>
        <w:t>companion planting lowers cultivation costs and mitigates risk by providing economic protection that is lacking in monoculture farming</w:t>
      </w:r>
      <w:r w:rsidRPr="00EB533F">
        <w:t xml:space="preserve">. In the event of a theft or a raid, his food crops are left untouched and he is still able to sell vegetables at the local farmer’s market.  </w:t>
      </w:r>
    </w:p>
    <w:p w14:paraId="4A4858C9" w14:textId="77777777" w:rsidR="000E15D1" w:rsidRPr="00EB533F" w:rsidRDefault="000E15D1" w:rsidP="000E15D1"/>
    <w:p w14:paraId="54830550" w14:textId="77777777" w:rsidR="000E15D1" w:rsidRPr="00EB533F" w:rsidRDefault="000E15D1" w:rsidP="000E15D1">
      <w:pPr>
        <w:pStyle w:val="Heading4"/>
        <w:rPr>
          <w:rFonts w:cs="Calibri"/>
        </w:rPr>
      </w:pPr>
      <w:r w:rsidRPr="00EB533F">
        <w:rPr>
          <w:rFonts w:cs="Calibri"/>
        </w:rPr>
        <w:t>Organic weed key to climate change – removes CO2 from the atmosphere and reverses harms of corporate farming.</w:t>
      </w:r>
    </w:p>
    <w:p w14:paraId="416FB64A" w14:textId="77777777" w:rsidR="000E15D1" w:rsidRPr="00EB533F" w:rsidRDefault="000E15D1" w:rsidP="000E15D1">
      <w:r w:rsidRPr="00EB533F">
        <w:rPr>
          <w:rStyle w:val="Style13ptBold"/>
        </w:rPr>
        <w:t xml:space="preserve">Bronner 8/23 </w:t>
      </w:r>
      <w:r w:rsidRPr="00EB533F">
        <w:t xml:space="preserve">“Opinion: Cannabis industry needs regenerative organic farming, not modified seeds,” August 23, 2021, David Bronner [Cosmic Engagement Officer (CEO) of Dr. Bronner's, BA Biology from Harvard] </w:t>
      </w:r>
      <w:hyperlink r:id="rId15" w:history="1">
        <w:r w:rsidRPr="00EB533F">
          <w:rPr>
            <w:rStyle w:val="Hyperlink"/>
          </w:rPr>
          <w:t>https://hempindustrydaily.com/opinion-cannabis-industry-needs-regenerative-organic-farming-not-modified-seeds/</w:t>
        </w:r>
      </w:hyperlink>
      <w:r w:rsidRPr="00EB533F">
        <w:t xml:space="preserve"> SM</w:t>
      </w:r>
    </w:p>
    <w:p w14:paraId="75B101C2" w14:textId="77777777" w:rsidR="000E15D1" w:rsidRPr="00EB533F" w:rsidRDefault="000E15D1" w:rsidP="000E15D1">
      <w:r w:rsidRPr="00EB533F">
        <w:t>As the legal cannabis industry continues to expand</w:t>
      </w:r>
      <w:r w:rsidRPr="00EB533F">
        <w:rPr>
          <w:rStyle w:val="StyleUnderline"/>
        </w:rPr>
        <w:t xml:space="preserve">, </w:t>
      </w:r>
      <w:r w:rsidRPr="00EB533F">
        <w:rPr>
          <w:rStyle w:val="StyleUnderline"/>
          <w:highlight w:val="green"/>
        </w:rPr>
        <w:t>it’s urgent that we understand the consequences of</w:t>
      </w:r>
      <w:r w:rsidRPr="00EB533F">
        <w:rPr>
          <w:rStyle w:val="StyleUnderline"/>
        </w:rPr>
        <w:t xml:space="preserve"> placing too much reliance on </w:t>
      </w:r>
      <w:r w:rsidRPr="00EB533F">
        <w:rPr>
          <w:rStyle w:val="StyleUnderline"/>
          <w:highlight w:val="green"/>
        </w:rPr>
        <w:t>large industrial cannabis</w:t>
      </w:r>
      <w:r w:rsidRPr="00EB533F">
        <w:t xml:space="preserve"> grown indoors under artificial lighting.</w:t>
      </w:r>
    </w:p>
    <w:p w14:paraId="229D5741" w14:textId="77777777" w:rsidR="000E15D1" w:rsidRPr="00EB533F" w:rsidRDefault="000E15D1" w:rsidP="000E15D1">
      <w:pPr>
        <w:rPr>
          <w:b/>
          <w:u w:val="single"/>
        </w:rPr>
      </w:pPr>
      <w:r w:rsidRPr="00EB533F">
        <w:rPr>
          <w:rStyle w:val="StyleUnderline"/>
          <w:highlight w:val="green"/>
        </w:rPr>
        <w:t>Now is the imperative</w:t>
      </w:r>
      <w:r w:rsidRPr="00EB533F">
        <w:rPr>
          <w:rStyle w:val="StyleUnderline"/>
        </w:rPr>
        <w:t xml:space="preserve"> time </w:t>
      </w:r>
      <w:r w:rsidRPr="00EB533F">
        <w:rPr>
          <w:rStyle w:val="StyleUnderline"/>
          <w:highlight w:val="green"/>
        </w:rPr>
        <w:t>to acknowledge natural farming as</w:t>
      </w:r>
      <w:r w:rsidRPr="00EB533F">
        <w:rPr>
          <w:rStyle w:val="StyleUnderline"/>
        </w:rPr>
        <w:t xml:space="preserve"> one of the </w:t>
      </w:r>
      <w:r w:rsidRPr="00EB533F">
        <w:rPr>
          <w:rStyle w:val="StyleUnderline"/>
          <w:highlight w:val="green"/>
        </w:rPr>
        <w:t>solution</w:t>
      </w:r>
      <w:r w:rsidRPr="00EB533F">
        <w:rPr>
          <w:rStyle w:val="StyleUnderline"/>
        </w:rPr>
        <w:t xml:space="preserve">s </w:t>
      </w:r>
      <w:r w:rsidRPr="00EB533F">
        <w:rPr>
          <w:rStyle w:val="StyleUnderline"/>
          <w:highlight w:val="green"/>
        </w:rPr>
        <w:t>for</w:t>
      </w:r>
      <w:r w:rsidRPr="00EB533F">
        <w:rPr>
          <w:rStyle w:val="StyleUnderline"/>
        </w:rPr>
        <w:t xml:space="preserve"> mitigating the impacts of </w:t>
      </w:r>
      <w:r w:rsidRPr="00EB533F">
        <w:rPr>
          <w:rStyle w:val="StyleUnderline"/>
          <w:highlight w:val="green"/>
        </w:rPr>
        <w:t>climate change.</w:t>
      </w:r>
    </w:p>
    <w:p w14:paraId="0929221F" w14:textId="77777777" w:rsidR="000E15D1" w:rsidRPr="00EB533F" w:rsidRDefault="000E15D1" w:rsidP="000E15D1">
      <w:pPr>
        <w:rPr>
          <w:b/>
          <w:u w:val="single"/>
        </w:rPr>
      </w:pPr>
      <w:r w:rsidRPr="00EB533F">
        <w:rPr>
          <w:rStyle w:val="StyleUnderline"/>
        </w:rPr>
        <w:t xml:space="preserve">We should be looking for ways to be kinder to the Earth and to reject harmful chemical-intensive agricultural practices. We should embrace </w:t>
      </w:r>
      <w:r w:rsidRPr="00EB533F">
        <w:rPr>
          <w:rStyle w:val="StyleUnderline"/>
          <w:highlight w:val="green"/>
        </w:rPr>
        <w:t>organic farming</w:t>
      </w:r>
      <w:r w:rsidRPr="00EB533F">
        <w:rPr>
          <w:rStyle w:val="StyleUnderline"/>
        </w:rPr>
        <w:t xml:space="preserve"> methods that </w:t>
      </w:r>
      <w:r w:rsidRPr="00EB533F">
        <w:rPr>
          <w:rStyle w:val="StyleUnderline"/>
          <w:highlight w:val="green"/>
        </w:rPr>
        <w:t xml:space="preserve">improve soil health and build resilient, </w:t>
      </w:r>
      <w:r w:rsidRPr="00EB533F">
        <w:rPr>
          <w:rStyle w:val="StyleUnderline"/>
        </w:rPr>
        <w:t xml:space="preserve">regenerative </w:t>
      </w:r>
      <w:r w:rsidRPr="00EB533F">
        <w:rPr>
          <w:rStyle w:val="StyleUnderline"/>
          <w:highlight w:val="green"/>
        </w:rPr>
        <w:t>supply chains that nurture</w:t>
      </w:r>
      <w:r w:rsidRPr="00EB533F">
        <w:rPr>
          <w:rStyle w:val="StyleUnderline"/>
        </w:rPr>
        <w:t xml:space="preserve"> both people and </w:t>
      </w:r>
      <w:r w:rsidRPr="00EB533F">
        <w:rPr>
          <w:rStyle w:val="StyleUnderline"/>
          <w:highlight w:val="green"/>
        </w:rPr>
        <w:t>planet</w:t>
      </w:r>
      <w:r w:rsidRPr="00EB533F">
        <w:rPr>
          <w:rStyle w:val="StyleUnderline"/>
        </w:rPr>
        <w:t>.</w:t>
      </w:r>
    </w:p>
    <w:p w14:paraId="0A0EBA02" w14:textId="77777777" w:rsidR="000E15D1" w:rsidRPr="00EB533F" w:rsidRDefault="000E15D1" w:rsidP="000E15D1">
      <w:r w:rsidRPr="00EB533F">
        <w:t>I’m disturbed by reports that seed breeders are using gene-editing technology to develop varieties that no longer contain THC but have the addition of herbicide-resistant genes so growers can spray weed killer on their plants.</w:t>
      </w:r>
    </w:p>
    <w:p w14:paraId="7202A1C9" w14:textId="77777777" w:rsidR="000E15D1" w:rsidRPr="00EB533F" w:rsidRDefault="000E15D1" w:rsidP="000E15D1">
      <w:r w:rsidRPr="00EB533F">
        <w:t xml:space="preserve">Two years ago, I founded the cannabis brand Brother David’s, </w:t>
      </w:r>
      <w:r w:rsidRPr="00EB533F">
        <w:rPr>
          <w:rStyle w:val="StyleUnderline"/>
        </w:rPr>
        <w:t>the first cannabis brand to become Sun+Earth Certified — the regenerative organic certification for cannabis that guarantees the cannabis is grown under the sun, organically in soil</w:t>
      </w:r>
      <w:r w:rsidRPr="00EB533F">
        <w:t>, and that farmers and farmworkers are fairly paid.</w:t>
      </w:r>
    </w:p>
    <w:p w14:paraId="6A058BA9" w14:textId="77777777" w:rsidR="000E15D1" w:rsidRPr="00EB533F" w:rsidRDefault="000E15D1" w:rsidP="000E15D1">
      <w:pPr>
        <w:rPr>
          <w:rStyle w:val="StyleUnderline"/>
        </w:rPr>
      </w:pPr>
      <w:r w:rsidRPr="00EB533F">
        <w:rPr>
          <w:rStyle w:val="StyleUnderline"/>
        </w:rPr>
        <w:t xml:space="preserve">Brother David’s, and our ally Sun+Earth, along with other advocates and experts in the industry share a common mission to </w:t>
      </w:r>
      <w:r w:rsidRPr="00EB533F">
        <w:rPr>
          <w:rStyle w:val="StyleUnderline"/>
          <w:highlight w:val="green"/>
        </w:rPr>
        <w:t>move the cannabis industry away from chemical-intensive farming practices.</w:t>
      </w:r>
    </w:p>
    <w:p w14:paraId="71CBC51B" w14:textId="77777777" w:rsidR="000E15D1" w:rsidRPr="00EB533F" w:rsidRDefault="000E15D1" w:rsidP="000E15D1">
      <w:r w:rsidRPr="00EB533F">
        <w:t>Because official organic certification from the U.S. Department of Agriculture remains off-limits to high-THC cannabis producers, Sun+Earth provides validation for cannabis consumers who want to know how their cannabis is produced.</w:t>
      </w:r>
    </w:p>
    <w:p w14:paraId="3155A089" w14:textId="77777777" w:rsidR="000E15D1" w:rsidRPr="00EB533F" w:rsidRDefault="000E15D1" w:rsidP="000E15D1">
      <w:pPr>
        <w:rPr>
          <w:b/>
          <w:u w:val="single"/>
        </w:rPr>
      </w:pPr>
      <w:r w:rsidRPr="00EB533F">
        <w:rPr>
          <w:rStyle w:val="StyleUnderline"/>
        </w:rPr>
        <w:t>Cannabis is a bio-accumulator that relies on the richness of the soil in which it’s grown and pulls toxins from the soil. But those toxins eventually get passed on to the consumer in the cannabis products they buy.</w:t>
      </w:r>
    </w:p>
    <w:p w14:paraId="3CFC67D5" w14:textId="77777777" w:rsidR="000E15D1" w:rsidRPr="00EB533F" w:rsidRDefault="000E15D1" w:rsidP="000E15D1">
      <w:r w:rsidRPr="00EB533F">
        <w:t>And the vast majority of cannabis currently sold in the United States has no labeling that explains how it’s grown and whether chemicals used in its production are harmful to people, the soil and the natural environment.</w:t>
      </w:r>
    </w:p>
    <w:p w14:paraId="3A283BD5" w14:textId="77777777" w:rsidR="000E15D1" w:rsidRPr="00EB533F" w:rsidRDefault="000E15D1" w:rsidP="000E15D1">
      <w:r w:rsidRPr="00EB533F">
        <w:t>According to the market research group TrendSource and its 2019 Cannabis Industry Report, more than 53% of consumers are willing to pay more for organic cannabis products. In order to bridge the gap between consumer preference and the actual supply of cannabis in the market, Sun+Earth aims to shift the industry toward healthier, more sustainably and ethically-grown cannabis.</w:t>
      </w:r>
    </w:p>
    <w:p w14:paraId="348C31F9" w14:textId="77777777" w:rsidR="000E15D1" w:rsidRPr="00EB533F" w:rsidRDefault="000E15D1" w:rsidP="000E15D1">
      <w:pPr>
        <w:rPr>
          <w:b/>
          <w:u w:val="single"/>
        </w:rPr>
      </w:pPr>
      <w:r w:rsidRPr="00EB533F">
        <w:t>Just as genetically modified seeds are not the answer to our agricultural industries</w:t>
      </w:r>
      <w:r w:rsidRPr="00EB533F">
        <w:rPr>
          <w:rStyle w:val="StyleUnderline"/>
        </w:rPr>
        <w:t>, finding ways for cannabis to be more easily sprayed with toxic chemicals is also counterproductive to the cannabis and hemp industry.</w:t>
      </w:r>
    </w:p>
    <w:p w14:paraId="0165DDE6" w14:textId="77777777" w:rsidR="000E15D1" w:rsidRPr="00EB533F" w:rsidRDefault="000E15D1" w:rsidP="000E15D1">
      <w:r w:rsidRPr="00EB533F">
        <w:t>Sun+Earth is also committed to reducing the impacts of climate change in an industry that uses excessive amounts of energy to grow plants indoors.</w:t>
      </w:r>
    </w:p>
    <w:p w14:paraId="3BFE7C20" w14:textId="77777777" w:rsidR="000E15D1" w:rsidRPr="00EB533F" w:rsidRDefault="000E15D1" w:rsidP="000E15D1">
      <w:pPr>
        <w:rPr>
          <w:b/>
          <w:u w:val="single"/>
        </w:rPr>
      </w:pPr>
      <w:r w:rsidRPr="00EB533F">
        <w:rPr>
          <w:rStyle w:val="StyleUnderline"/>
          <w:highlight w:val="green"/>
        </w:rPr>
        <w:t>Industrial cannabis production</w:t>
      </w:r>
      <w:r w:rsidRPr="00EB533F">
        <w:rPr>
          <w:rStyle w:val="StyleUnderline"/>
        </w:rPr>
        <w:t xml:space="preserve"> in the U.S. uses the same amount of energy it takes to power 1.7 million U.S. homes. It </w:t>
      </w:r>
      <w:r w:rsidRPr="00EB533F">
        <w:rPr>
          <w:rStyle w:val="StyleUnderline"/>
          <w:highlight w:val="green"/>
        </w:rPr>
        <w:t>generates</w:t>
      </w:r>
      <w:r w:rsidRPr="00EB533F">
        <w:rPr>
          <w:rStyle w:val="StyleUnderline"/>
        </w:rPr>
        <w:t xml:space="preserve"> greenhouse gas </w:t>
      </w:r>
      <w:r w:rsidRPr="00EB533F">
        <w:rPr>
          <w:rStyle w:val="StyleUnderline"/>
          <w:highlight w:val="green"/>
        </w:rPr>
        <w:t>emissions equivalent to</w:t>
      </w:r>
      <w:r w:rsidRPr="00EB533F">
        <w:rPr>
          <w:rStyle w:val="StyleUnderline"/>
        </w:rPr>
        <w:t xml:space="preserve"> that </w:t>
      </w:r>
      <w:r w:rsidRPr="00EB533F">
        <w:rPr>
          <w:rStyle w:val="StyleUnderline"/>
          <w:highlight w:val="green"/>
        </w:rPr>
        <w:t>of 3 million cars,</w:t>
      </w:r>
      <w:r w:rsidRPr="00EB533F">
        <w:rPr>
          <w:rStyle w:val="StyleUnderline"/>
        </w:rPr>
        <w:t xml:space="preserve"> on an annual basis.</w:t>
      </w:r>
    </w:p>
    <w:p w14:paraId="2CEC9A9D" w14:textId="77777777" w:rsidR="000E15D1" w:rsidRPr="00EB533F" w:rsidRDefault="000E15D1" w:rsidP="000E15D1">
      <w:r w:rsidRPr="00EB533F">
        <w:t>According to a report from 2012, indoor cannabis production uses 1% of all electricity consumed in the US at a cost of $6 billion per year.</w:t>
      </w:r>
    </w:p>
    <w:p w14:paraId="0BF446D0" w14:textId="77777777" w:rsidR="000E15D1" w:rsidRPr="00EB533F" w:rsidRDefault="000E15D1" w:rsidP="000E15D1">
      <w:r w:rsidRPr="00EB533F">
        <w:t>More recently, the 2021 report from Colorado State University found that indoor cultivation in the U.S. produces up to 5,184 kilograms of greenhouse gas emissions for each kilogram of harvested flower.</w:t>
      </w:r>
    </w:p>
    <w:p w14:paraId="354D61DF" w14:textId="77777777" w:rsidR="000E15D1" w:rsidRPr="00EB533F" w:rsidRDefault="000E15D1" w:rsidP="000E15D1">
      <w:pPr>
        <w:rPr>
          <w:b/>
          <w:u w:val="single"/>
        </w:rPr>
      </w:pPr>
      <w:r w:rsidRPr="00EB533F">
        <w:rPr>
          <w:rStyle w:val="StyleUnderline"/>
          <w:highlight w:val="green"/>
        </w:rPr>
        <w:t>Regenerative organic cultivation standards encourage</w:t>
      </w:r>
      <w:r w:rsidRPr="00EB533F">
        <w:rPr>
          <w:rStyle w:val="StyleUnderline"/>
        </w:rPr>
        <w:t xml:space="preserve"> the </w:t>
      </w:r>
      <w:r w:rsidRPr="00EB533F">
        <w:rPr>
          <w:rStyle w:val="StyleUnderline"/>
          <w:highlight w:val="green"/>
        </w:rPr>
        <w:t>planting</w:t>
      </w:r>
      <w:r w:rsidRPr="00EB533F">
        <w:rPr>
          <w:rStyle w:val="StyleUnderline"/>
        </w:rPr>
        <w:t xml:space="preserve"> of </w:t>
      </w:r>
      <w:r w:rsidRPr="00EB533F">
        <w:rPr>
          <w:rStyle w:val="StyleUnderline"/>
          <w:highlight w:val="green"/>
        </w:rPr>
        <w:t>cannabis alongside food crops</w:t>
      </w:r>
      <w:r w:rsidRPr="00EB533F">
        <w:rPr>
          <w:rStyle w:val="StyleUnderline"/>
        </w:rPr>
        <w:t xml:space="preserve"> with strategic use of cover crops, composting, mulching, and reduced soil tillage — </w:t>
      </w:r>
      <w:r w:rsidRPr="00EB533F">
        <w:rPr>
          <w:rStyle w:val="StyleUnderline"/>
          <w:highlight w:val="green"/>
        </w:rPr>
        <w:t>methods that</w:t>
      </w:r>
      <w:r w:rsidRPr="00EB533F">
        <w:rPr>
          <w:rStyle w:val="StyleUnderline"/>
        </w:rPr>
        <w:t xml:space="preserve"> have been shown to </w:t>
      </w:r>
      <w:r w:rsidRPr="00EB533F">
        <w:rPr>
          <w:rStyle w:val="StyleUnderline"/>
          <w:highlight w:val="green"/>
        </w:rPr>
        <w:t>sequester carbon from the atmosphere and are</w:t>
      </w:r>
      <w:r w:rsidRPr="00EB533F">
        <w:rPr>
          <w:rStyle w:val="StyleUnderline"/>
        </w:rPr>
        <w:t xml:space="preserve"> championed as </w:t>
      </w:r>
      <w:r w:rsidRPr="00EB533F">
        <w:rPr>
          <w:rStyle w:val="StyleUnderline"/>
          <w:highlight w:val="green"/>
        </w:rPr>
        <w:t>a</w:t>
      </w:r>
      <w:r w:rsidRPr="00EB533F">
        <w:rPr>
          <w:rStyle w:val="StyleUnderline"/>
        </w:rPr>
        <w:t xml:space="preserve"> part of the </w:t>
      </w:r>
      <w:r w:rsidRPr="00EB533F">
        <w:rPr>
          <w:rStyle w:val="StyleUnderline"/>
          <w:highlight w:val="green"/>
        </w:rPr>
        <w:t>solution to global warming</w:t>
      </w:r>
      <w:r w:rsidRPr="00EB533F">
        <w:rPr>
          <w:rStyle w:val="StyleUnderline"/>
        </w:rPr>
        <w:t xml:space="preserve"> by groups like the Rodale Institute, a pioneer of organic agriculture research and consumer education.</w:t>
      </w:r>
    </w:p>
    <w:p w14:paraId="74B06659" w14:textId="77777777" w:rsidR="000E15D1" w:rsidRPr="00EB533F" w:rsidRDefault="000E15D1" w:rsidP="000E15D1">
      <w:pPr>
        <w:rPr>
          <w:b/>
          <w:u w:val="single"/>
        </w:rPr>
      </w:pPr>
      <w:r w:rsidRPr="00EB533F">
        <w:rPr>
          <w:rStyle w:val="StyleUnderline"/>
          <w:highlight w:val="green"/>
        </w:rPr>
        <w:t xml:space="preserve">The </w:t>
      </w:r>
      <w:r w:rsidRPr="00EB533F">
        <w:rPr>
          <w:rStyle w:val="StyleUnderline"/>
        </w:rPr>
        <w:t xml:space="preserve">regenerative </w:t>
      </w:r>
      <w:r w:rsidRPr="00EB533F">
        <w:rPr>
          <w:rStyle w:val="StyleUnderline"/>
          <w:highlight w:val="green"/>
        </w:rPr>
        <w:t>organic model for cannabis</w:t>
      </w:r>
      <w:r w:rsidRPr="00EB533F">
        <w:rPr>
          <w:rStyle w:val="StyleUnderline"/>
        </w:rPr>
        <w:t xml:space="preserve"> grown under the sun, in the soil, without chemical fertilizers or toxic pesticides </w:t>
      </w:r>
      <w:r w:rsidRPr="00EB533F">
        <w:rPr>
          <w:rStyle w:val="StyleUnderline"/>
          <w:highlight w:val="green"/>
        </w:rPr>
        <w:t>can drastically reduce the carbon footprint</w:t>
      </w:r>
      <w:r w:rsidRPr="00EB533F">
        <w:rPr>
          <w:rStyle w:val="StyleUnderline"/>
        </w:rPr>
        <w:t xml:space="preserve"> of cannabis, </w:t>
      </w:r>
      <w:r w:rsidRPr="00EB533F">
        <w:rPr>
          <w:rStyle w:val="StyleUnderline"/>
          <w:highlight w:val="green"/>
        </w:rPr>
        <w:t>and</w:t>
      </w:r>
      <w:r w:rsidRPr="00EB533F">
        <w:rPr>
          <w:rStyle w:val="StyleUnderline"/>
        </w:rPr>
        <w:t xml:space="preserve"> indeed </w:t>
      </w:r>
      <w:r w:rsidRPr="00EB533F">
        <w:rPr>
          <w:rStyle w:val="StyleUnderline"/>
          <w:highlight w:val="green"/>
        </w:rPr>
        <w:t>build networks</w:t>
      </w:r>
      <w:r w:rsidRPr="00EB533F">
        <w:rPr>
          <w:rStyle w:val="StyleUnderline"/>
        </w:rPr>
        <w:t xml:space="preserve"> of food and flower production </w:t>
      </w:r>
      <w:r w:rsidRPr="00EB533F">
        <w:rPr>
          <w:rStyle w:val="StyleUnderline"/>
          <w:highlight w:val="green"/>
        </w:rPr>
        <w:t>that are</w:t>
      </w:r>
      <w:r w:rsidRPr="00EB533F">
        <w:rPr>
          <w:rStyle w:val="StyleUnderline"/>
        </w:rPr>
        <w:t xml:space="preserve"> themselves </w:t>
      </w:r>
      <w:r w:rsidRPr="00EB533F">
        <w:rPr>
          <w:rStyle w:val="StyleUnderline"/>
          <w:highlight w:val="green"/>
        </w:rPr>
        <w:t>more resilient to</w:t>
      </w:r>
      <w:r w:rsidRPr="00EB533F">
        <w:rPr>
          <w:rStyle w:val="StyleUnderline"/>
        </w:rPr>
        <w:t xml:space="preserve"> the impacts of </w:t>
      </w:r>
      <w:r w:rsidRPr="00EB533F">
        <w:rPr>
          <w:rStyle w:val="StyleUnderline"/>
          <w:highlight w:val="green"/>
        </w:rPr>
        <w:t>climate change.</w:t>
      </w:r>
    </w:p>
    <w:p w14:paraId="2E536955" w14:textId="77777777" w:rsidR="000E15D1" w:rsidRPr="00EB533F" w:rsidRDefault="000E15D1" w:rsidP="000E15D1">
      <w:r w:rsidRPr="00EB533F">
        <w:t>Sun+Earth stands as an ideal model and a beacon of hope for the cannabis industry and the broader agricultural sector. This innovative certification relies not on new genetic technology, but on farming methods that work with the natural world instead of suppressing it.</w:t>
      </w:r>
    </w:p>
    <w:p w14:paraId="50FCA53D" w14:textId="77777777" w:rsidR="000E15D1" w:rsidRPr="00EB533F" w:rsidRDefault="000E15D1" w:rsidP="000E15D1">
      <w:pPr>
        <w:rPr>
          <w:rStyle w:val="StyleUnderline"/>
        </w:rPr>
      </w:pPr>
      <w:r w:rsidRPr="00EB533F">
        <w:rPr>
          <w:rStyle w:val="StyleUnderline"/>
        </w:rPr>
        <w:t xml:space="preserve">Such tried and true methods have been used for millennia and represent more of an answer to producing </w:t>
      </w:r>
      <w:r w:rsidRPr="00EB533F">
        <w:rPr>
          <w:rStyle w:val="StyleUnderline"/>
          <w:highlight w:val="green"/>
        </w:rPr>
        <w:t>cleaner cannabis</w:t>
      </w:r>
      <w:r w:rsidRPr="00EB533F">
        <w:rPr>
          <w:rStyle w:val="StyleUnderline"/>
        </w:rPr>
        <w:t xml:space="preserve"> and for building healthy, vital soil that </w:t>
      </w:r>
      <w:r w:rsidRPr="00EB533F">
        <w:rPr>
          <w:rStyle w:val="StyleUnderline"/>
          <w:highlight w:val="green"/>
        </w:rPr>
        <w:t>can</w:t>
      </w:r>
      <w:r w:rsidRPr="00EB533F">
        <w:rPr>
          <w:rStyle w:val="StyleUnderline"/>
        </w:rPr>
        <w:t xml:space="preserve"> better </w:t>
      </w:r>
      <w:r w:rsidRPr="00EB533F">
        <w:rPr>
          <w:rStyle w:val="StyleUnderline"/>
          <w:highlight w:val="green"/>
        </w:rPr>
        <w:t>address</w:t>
      </w:r>
      <w:r w:rsidRPr="00EB533F">
        <w:rPr>
          <w:rStyle w:val="StyleUnderline"/>
        </w:rPr>
        <w:t xml:space="preserve"> our current </w:t>
      </w:r>
      <w:r w:rsidRPr="00EB533F">
        <w:rPr>
          <w:rStyle w:val="StyleUnderline"/>
          <w:highlight w:val="green"/>
        </w:rPr>
        <w:t>environmental and agricultural crises</w:t>
      </w:r>
      <w:r w:rsidRPr="00EB533F">
        <w:rPr>
          <w:rStyle w:val="StyleUnderline"/>
        </w:rPr>
        <w:t>.</w:t>
      </w:r>
    </w:p>
    <w:p w14:paraId="075BFA51" w14:textId="77777777" w:rsidR="000E15D1" w:rsidRPr="00EB533F" w:rsidRDefault="000E15D1" w:rsidP="000E15D1"/>
    <w:p w14:paraId="6E9EB124" w14:textId="77777777" w:rsidR="000E15D1" w:rsidRPr="00EB533F" w:rsidRDefault="000E15D1" w:rsidP="000E15D1">
      <w:pPr>
        <w:pStyle w:val="Heading4"/>
        <w:rPr>
          <w:rFonts w:cs="Calibri"/>
        </w:rPr>
      </w:pPr>
      <w:r w:rsidRPr="00EB533F">
        <w:rPr>
          <w:rFonts w:cs="Calibri"/>
        </w:rPr>
        <w:t>Warming causes extinction</w:t>
      </w:r>
    </w:p>
    <w:p w14:paraId="58FEA95D" w14:textId="77777777" w:rsidR="000E15D1" w:rsidRPr="00EB533F" w:rsidRDefault="000E15D1" w:rsidP="000E15D1">
      <w:r w:rsidRPr="00EB533F">
        <w:rPr>
          <w:b/>
          <w:bCs/>
          <w:sz w:val="26"/>
          <w:szCs w:val="26"/>
        </w:rPr>
        <w:t>Pester 21</w:t>
      </w:r>
      <w:r w:rsidRPr="00EB533F">
        <w:t xml:space="preserve"> </w:t>
      </w:r>
      <w:r w:rsidRPr="00EB533F">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EB533F">
        <w:rPr>
          <w:b/>
          <w:bCs/>
          <w:szCs w:val="16"/>
        </w:rPr>
        <w:t>Luke Kemp, a research associate at the Centre for the Study of Existential Risk at the University of Cambridg</w:t>
      </w:r>
      <w:r w:rsidRPr="00EB533F">
        <w:rPr>
          <w:szCs w:val="16"/>
        </w:rPr>
        <w:t xml:space="preserve">e in the United Kingdom AND </w:t>
      </w:r>
      <w:r w:rsidRPr="00EB533F">
        <w:rPr>
          <w:b/>
          <w:bCs/>
          <w:szCs w:val="16"/>
          <w:u w:val="single"/>
        </w:rPr>
        <w:t xml:space="preserve">Michael Mann, PhD, </w:t>
      </w:r>
      <w:r w:rsidRPr="00EB533F">
        <w:rPr>
          <w:b/>
          <w:bCs/>
          <w:szCs w:val="16"/>
        </w:rPr>
        <w:t>distinguished professor of atmospheric science at Penn State</w:t>
      </w:r>
      <w:r w:rsidRPr="00EB533F">
        <w:rPr>
          <w:szCs w:val="16"/>
        </w:rPr>
        <w:t xml:space="preserve">. “Could climate change make humans go extinct?” </w:t>
      </w:r>
      <w:hyperlink r:id="rId16" w:history="1">
        <w:r w:rsidRPr="00EB533F">
          <w:rPr>
            <w:rStyle w:val="Hyperlink"/>
            <w:szCs w:val="16"/>
          </w:rPr>
          <w:t>https://www.livescience.com/climate-change-humans-extinct.html August 30</w:t>
        </w:r>
      </w:hyperlink>
      <w:r w:rsidRPr="00EB533F">
        <w:rPr>
          <w:szCs w:val="16"/>
        </w:rPr>
        <w:t>, 2021)DR 21</w:t>
      </w:r>
    </w:p>
    <w:p w14:paraId="3CB43538" w14:textId="77777777" w:rsidR="000E15D1" w:rsidRPr="00EB533F" w:rsidRDefault="000E15D1" w:rsidP="000E15D1">
      <w:pPr>
        <w:rPr>
          <w:sz w:val="26"/>
          <w:szCs w:val="26"/>
          <w:u w:val="single"/>
        </w:rPr>
      </w:pPr>
      <w:r w:rsidRPr="00EB533F">
        <w:rPr>
          <w:szCs w:val="26"/>
        </w:rPr>
        <w:t xml:space="preserve">According to Mann, </w:t>
      </w:r>
      <w:r w:rsidRPr="00EB533F">
        <w:rPr>
          <w:sz w:val="26"/>
          <w:szCs w:val="26"/>
          <w:highlight w:val="green"/>
          <w:u w:val="single"/>
        </w:rPr>
        <w:t>a global temperature increase of</w:t>
      </w:r>
      <w:r w:rsidRPr="00EB533F">
        <w:rPr>
          <w:szCs w:val="26"/>
        </w:rPr>
        <w:t xml:space="preserve"> 5.4 degrees Fahrenheit (</w:t>
      </w:r>
      <w:r w:rsidRPr="00EB533F">
        <w:rPr>
          <w:rStyle w:val="Emphasis"/>
          <w:szCs w:val="26"/>
          <w:highlight w:val="green"/>
        </w:rPr>
        <w:t>3</w:t>
      </w:r>
      <w:r w:rsidRPr="00EB533F">
        <w:rPr>
          <w:szCs w:val="26"/>
        </w:rPr>
        <w:t xml:space="preserve"> degrees </w:t>
      </w:r>
      <w:r w:rsidRPr="00EB533F">
        <w:rPr>
          <w:rStyle w:val="Emphasis"/>
          <w:szCs w:val="26"/>
          <w:highlight w:val="green"/>
        </w:rPr>
        <w:t>C</w:t>
      </w:r>
      <w:r w:rsidRPr="00EB533F">
        <w:rPr>
          <w:rStyle w:val="Emphasis"/>
          <w:szCs w:val="26"/>
        </w:rPr>
        <w:t>elsius</w:t>
      </w:r>
      <w:r w:rsidRPr="00EB533F">
        <w:rPr>
          <w:szCs w:val="26"/>
        </w:rPr>
        <w:t xml:space="preserve">) or more </w:t>
      </w:r>
      <w:r w:rsidRPr="00EB533F">
        <w:rPr>
          <w:sz w:val="26"/>
          <w:szCs w:val="26"/>
          <w:highlight w:val="green"/>
          <w:u w:val="single"/>
        </w:rPr>
        <w:t>could lead to</w:t>
      </w:r>
      <w:r w:rsidRPr="00EB533F">
        <w:rPr>
          <w:sz w:val="26"/>
          <w:szCs w:val="26"/>
          <w:u w:val="single"/>
        </w:rPr>
        <w:t xml:space="preserve"> </w:t>
      </w:r>
      <w:r w:rsidRPr="00EB533F">
        <w:rPr>
          <w:rStyle w:val="Emphasis"/>
          <w:szCs w:val="26"/>
        </w:rPr>
        <w:t>a collapse of our societal infrastructure</w:t>
      </w:r>
      <w:r w:rsidRPr="00EB533F">
        <w:rPr>
          <w:sz w:val="26"/>
          <w:szCs w:val="26"/>
          <w:u w:val="single"/>
        </w:rPr>
        <w:t xml:space="preserve"> and </w:t>
      </w:r>
      <w:r w:rsidRPr="00EB533F">
        <w:rPr>
          <w:rStyle w:val="Emphasis"/>
          <w:szCs w:val="26"/>
          <w:highlight w:val="green"/>
        </w:rPr>
        <w:t>massive unrest</w:t>
      </w:r>
      <w:r w:rsidRPr="00EB533F">
        <w:rPr>
          <w:sz w:val="26"/>
          <w:szCs w:val="26"/>
          <w:highlight w:val="green"/>
          <w:u w:val="single"/>
        </w:rPr>
        <w:t xml:space="preserve"> and </w:t>
      </w:r>
      <w:r w:rsidRPr="00EB533F">
        <w:rPr>
          <w:rStyle w:val="Emphasis"/>
          <w:szCs w:val="26"/>
          <w:highlight w:val="green"/>
        </w:rPr>
        <w:t>conflict</w:t>
      </w:r>
      <w:r w:rsidRPr="00EB533F">
        <w:rPr>
          <w:sz w:val="26"/>
          <w:szCs w:val="26"/>
          <w:u w:val="single"/>
        </w:rPr>
        <w:t xml:space="preserve">, which, in turn, could lead to </w:t>
      </w:r>
      <w:r w:rsidRPr="00EB533F">
        <w:rPr>
          <w:sz w:val="26"/>
          <w:szCs w:val="26"/>
          <w:highlight w:val="green"/>
          <w:u w:val="single"/>
        </w:rPr>
        <w:t>a future that resembles</w:t>
      </w:r>
      <w:r w:rsidRPr="00EB533F">
        <w:rPr>
          <w:sz w:val="26"/>
          <w:szCs w:val="26"/>
          <w:u w:val="single"/>
        </w:rPr>
        <w:t xml:space="preserve"> some Hollywood </w:t>
      </w:r>
      <w:r w:rsidRPr="00EB533F">
        <w:rPr>
          <w:rStyle w:val="Emphasis"/>
          <w:szCs w:val="26"/>
          <w:highlight w:val="green"/>
        </w:rPr>
        <w:t>dystopian films</w:t>
      </w:r>
      <w:r w:rsidRPr="00EB533F">
        <w:rPr>
          <w:rStyle w:val="Emphasis"/>
          <w:szCs w:val="26"/>
        </w:rPr>
        <w:t>. </w:t>
      </w:r>
    </w:p>
    <w:p w14:paraId="686A766A" w14:textId="77777777" w:rsidR="000E15D1" w:rsidRPr="00EB533F" w:rsidRDefault="000E15D1" w:rsidP="000E15D1">
      <w:r w:rsidRPr="00EB533F">
        <w:rPr>
          <w:sz w:val="26"/>
          <w:szCs w:val="26"/>
          <w:u w:val="single"/>
        </w:rPr>
        <w:t xml:space="preserve">One way climate change could trigger a societal collapse is by creating </w:t>
      </w:r>
      <w:r w:rsidRPr="00EB533F">
        <w:rPr>
          <w:rStyle w:val="Emphasis"/>
          <w:szCs w:val="26"/>
          <w:highlight w:val="green"/>
        </w:rPr>
        <w:t>food insecurity</w:t>
      </w:r>
      <w:r w:rsidRPr="00EB533F">
        <w:rPr>
          <w:szCs w:val="26"/>
          <w:highlight w:val="green"/>
        </w:rPr>
        <w:t>.</w:t>
      </w:r>
      <w:r w:rsidRPr="00EB533F">
        <w:rPr>
          <w:szCs w:val="26"/>
        </w:rPr>
        <w:t xml:space="preserve"> </w:t>
      </w:r>
      <w:r w:rsidRPr="00EB533F">
        <w:rPr>
          <w:sz w:val="26"/>
          <w:szCs w:val="26"/>
          <w:u w:val="single"/>
        </w:rPr>
        <w:t>Warming the planet has a range of negative impacts on food production, including increasing the water deficit and thereby reducing food harvests, </w:t>
      </w:r>
      <w:hyperlink r:id="rId17" w:history="1">
        <w:r w:rsidRPr="00EB533F">
          <w:rPr>
            <w:rStyle w:val="Hyperlink"/>
            <w:szCs w:val="26"/>
          </w:rPr>
          <w:t>Live Science previously reported</w:t>
        </w:r>
      </w:hyperlink>
      <w:r w:rsidRPr="00EB533F">
        <w:rPr>
          <w:szCs w:val="26"/>
        </w:rPr>
        <w:t xml:space="preserve">. </w:t>
      </w:r>
      <w:r w:rsidRPr="00EB533F">
        <w:rPr>
          <w:sz w:val="26"/>
          <w:szCs w:val="26"/>
          <w:u w:val="single"/>
        </w:rPr>
        <w:t xml:space="preserve">Food production losses can </w:t>
      </w:r>
      <w:r w:rsidRPr="00EB533F">
        <w:rPr>
          <w:sz w:val="26"/>
          <w:szCs w:val="26"/>
          <w:highlight w:val="green"/>
          <w:u w:val="single"/>
        </w:rPr>
        <w:t>increase</w:t>
      </w:r>
      <w:r w:rsidRPr="00EB533F">
        <w:rPr>
          <w:sz w:val="26"/>
          <w:szCs w:val="26"/>
          <w:u w:val="single"/>
        </w:rPr>
        <w:t xml:space="preserve"> </w:t>
      </w:r>
      <w:r w:rsidRPr="00EB533F">
        <w:rPr>
          <w:rStyle w:val="Emphasis"/>
          <w:szCs w:val="26"/>
        </w:rPr>
        <w:t xml:space="preserve">human </w:t>
      </w:r>
      <w:r w:rsidRPr="00EB533F">
        <w:rPr>
          <w:rStyle w:val="Emphasis"/>
          <w:szCs w:val="26"/>
          <w:highlight w:val="green"/>
        </w:rPr>
        <w:t>death</w:t>
      </w:r>
      <w:r w:rsidRPr="00EB533F">
        <w:rPr>
          <w:rStyle w:val="Emphasis"/>
          <w:szCs w:val="26"/>
        </w:rPr>
        <w:t>s</w:t>
      </w:r>
      <w:r w:rsidRPr="00EB533F">
        <w:rPr>
          <w:sz w:val="26"/>
          <w:szCs w:val="26"/>
          <w:u w:val="single"/>
        </w:rPr>
        <w:t xml:space="preserve"> and </w:t>
      </w:r>
      <w:r w:rsidRPr="00EB533F">
        <w:rPr>
          <w:rStyle w:val="Emphasis"/>
          <w:szCs w:val="26"/>
          <w:highlight w:val="green"/>
        </w:rPr>
        <w:t>drive economic loss</w:t>
      </w:r>
      <w:r w:rsidRPr="00EB533F">
        <w:rPr>
          <w:sz w:val="26"/>
          <w:szCs w:val="26"/>
          <w:highlight w:val="green"/>
          <w:u w:val="single"/>
        </w:rPr>
        <w:t xml:space="preserve"> and</w:t>
      </w:r>
      <w:r w:rsidRPr="00EB533F">
        <w:rPr>
          <w:sz w:val="26"/>
          <w:szCs w:val="26"/>
          <w:u w:val="single"/>
        </w:rPr>
        <w:t xml:space="preserve"> </w:t>
      </w:r>
      <w:r w:rsidRPr="00EB533F">
        <w:rPr>
          <w:rStyle w:val="Emphasis"/>
          <w:szCs w:val="26"/>
        </w:rPr>
        <w:t>socio-</w:t>
      </w:r>
      <w:r w:rsidRPr="00EB533F">
        <w:rPr>
          <w:rStyle w:val="Emphasis"/>
          <w:szCs w:val="26"/>
          <w:highlight w:val="green"/>
        </w:rPr>
        <w:t>political instability</w:t>
      </w:r>
      <w:r w:rsidRPr="00EB533F">
        <w:rPr>
          <w:sz w:val="26"/>
          <w:szCs w:val="26"/>
          <w:u w:val="single"/>
        </w:rPr>
        <w:t>,</w:t>
      </w:r>
      <w:r w:rsidRPr="00EB533F">
        <w:rPr>
          <w:szCs w:val="26"/>
        </w:rPr>
        <w:t xml:space="preserve"> among other factors, that </w:t>
      </w:r>
      <w:r w:rsidRPr="00EB533F">
        <w:rPr>
          <w:sz w:val="26"/>
          <w:szCs w:val="26"/>
          <w:u w:val="single"/>
        </w:rPr>
        <w:t xml:space="preserve">may trigger a breakdown of our institutions </w:t>
      </w:r>
      <w:r w:rsidRPr="00EB533F">
        <w:rPr>
          <w:sz w:val="26"/>
          <w:szCs w:val="26"/>
          <w:highlight w:val="green"/>
          <w:u w:val="single"/>
        </w:rPr>
        <w:t>and</w:t>
      </w:r>
      <w:r w:rsidRPr="00EB533F">
        <w:rPr>
          <w:sz w:val="26"/>
          <w:szCs w:val="26"/>
          <w:u w:val="single"/>
        </w:rPr>
        <w:t xml:space="preserve"> increase the </w:t>
      </w:r>
      <w:r w:rsidRPr="00EB533F">
        <w:rPr>
          <w:sz w:val="26"/>
          <w:szCs w:val="26"/>
          <w:highlight w:val="green"/>
          <w:u w:val="single"/>
        </w:rPr>
        <w:t>risk</w:t>
      </w:r>
      <w:r w:rsidRPr="00EB533F">
        <w:rPr>
          <w:sz w:val="26"/>
          <w:szCs w:val="26"/>
          <w:u w:val="single"/>
        </w:rPr>
        <w:t xml:space="preserve"> of </w:t>
      </w:r>
      <w:r w:rsidRPr="00EB533F">
        <w:rPr>
          <w:rStyle w:val="Emphasis"/>
          <w:szCs w:val="26"/>
        </w:rPr>
        <w:t xml:space="preserve">a </w:t>
      </w:r>
      <w:r w:rsidRPr="00EB533F">
        <w:rPr>
          <w:rStyle w:val="Emphasis"/>
          <w:szCs w:val="26"/>
          <w:highlight w:val="green"/>
        </w:rPr>
        <w:t>societal collapse</w:t>
      </w:r>
      <w:r w:rsidRPr="00EB533F">
        <w:rPr>
          <w:szCs w:val="26"/>
        </w:rPr>
        <w:t>, according to a study published Feb. 21 in the journal </w:t>
      </w:r>
      <w:hyperlink r:id="rId18" w:tgtFrame="_blank" w:history="1">
        <w:r w:rsidRPr="00EB533F">
          <w:rPr>
            <w:rStyle w:val="Hyperlink"/>
            <w:szCs w:val="26"/>
          </w:rPr>
          <w:t>Climatic Change</w:t>
        </w:r>
      </w:hyperlink>
      <w:r w:rsidRPr="00EB533F">
        <w:t>. </w:t>
      </w:r>
    </w:p>
    <w:p w14:paraId="574DAEE0" w14:textId="77777777" w:rsidR="000E15D1" w:rsidRPr="00EB533F" w:rsidRDefault="000E15D1" w:rsidP="000E15D1">
      <w:pPr>
        <w:rPr>
          <w:sz w:val="12"/>
          <w:szCs w:val="12"/>
        </w:rPr>
      </w:pPr>
      <w:r w:rsidRPr="00EB533F">
        <w:rPr>
          <w:sz w:val="12"/>
          <w:szCs w:val="12"/>
        </w:rPr>
        <w:t>Related: </w:t>
      </w:r>
      <w:hyperlink r:id="rId19" w:history="1">
        <w:r w:rsidRPr="00EB533F">
          <w:rPr>
            <w:rStyle w:val="Hyperlink"/>
            <w:sz w:val="12"/>
            <w:szCs w:val="12"/>
          </w:rPr>
          <w:t>Has the Earth ever been this hot before?</w:t>
        </w:r>
      </w:hyperlink>
    </w:p>
    <w:p w14:paraId="5A3AB691" w14:textId="77777777" w:rsidR="000E15D1" w:rsidRPr="00EB533F" w:rsidRDefault="000E15D1" w:rsidP="000E15D1">
      <w:pPr>
        <w:rPr>
          <w:sz w:val="12"/>
          <w:szCs w:val="12"/>
        </w:rPr>
      </w:pPr>
      <w:r w:rsidRPr="00EB533F">
        <w:rPr>
          <w:sz w:val="12"/>
          <w:szCs w:val="12"/>
        </w:rPr>
        <w:t>Past extinctions and collapses </w:t>
      </w:r>
    </w:p>
    <w:p w14:paraId="197AC7CC" w14:textId="77777777" w:rsidR="000E15D1" w:rsidRPr="00EB533F" w:rsidRDefault="000E15D1" w:rsidP="000E15D1">
      <w:pPr>
        <w:rPr>
          <w:szCs w:val="26"/>
        </w:rPr>
      </w:pPr>
      <w:r w:rsidRPr="00EB533F">
        <w:rPr>
          <w:szCs w:val="26"/>
        </w:rPr>
        <w:t>Kemp studies previous civilization collapses and the risk of climate change. Extinctions and catastrophes almost always involve multiple factors, he said, but he thinks</w:t>
      </w:r>
      <w:r w:rsidRPr="00EB533F">
        <w:rPr>
          <w:sz w:val="26"/>
          <w:szCs w:val="26"/>
          <w:u w:val="single"/>
        </w:rPr>
        <w:t xml:space="preserve"> </w:t>
      </w:r>
      <w:r w:rsidRPr="00EB533F">
        <w:rPr>
          <w:sz w:val="26"/>
          <w:szCs w:val="26"/>
          <w:highlight w:val="green"/>
          <w:u w:val="single"/>
        </w:rPr>
        <w:t xml:space="preserve">if humans were to go </w:t>
      </w:r>
      <w:r w:rsidRPr="00EB533F">
        <w:rPr>
          <w:rStyle w:val="Emphasis"/>
          <w:szCs w:val="26"/>
          <w:highlight w:val="green"/>
        </w:rPr>
        <w:t>extinct</w:t>
      </w:r>
      <w:r w:rsidRPr="00EB533F">
        <w:rPr>
          <w:sz w:val="26"/>
          <w:szCs w:val="26"/>
          <w:highlight w:val="green"/>
          <w:u w:val="single"/>
        </w:rPr>
        <w:t>, climate change would</w:t>
      </w:r>
      <w:r w:rsidRPr="00EB533F">
        <w:rPr>
          <w:sz w:val="26"/>
          <w:szCs w:val="26"/>
          <w:u w:val="single"/>
        </w:rPr>
        <w:t xml:space="preserve"> likely </w:t>
      </w:r>
      <w:r w:rsidRPr="00EB533F">
        <w:rPr>
          <w:rStyle w:val="Emphasis"/>
          <w:szCs w:val="26"/>
          <w:highlight w:val="green"/>
        </w:rPr>
        <w:t>be the main culprit.</w:t>
      </w:r>
      <w:r w:rsidRPr="00EB533F">
        <w:rPr>
          <w:sz w:val="26"/>
          <w:szCs w:val="26"/>
          <w:u w:val="single"/>
        </w:rPr>
        <w:t> </w:t>
      </w:r>
    </w:p>
    <w:p w14:paraId="164F9EE6" w14:textId="77777777" w:rsidR="000E15D1" w:rsidRPr="00EB533F" w:rsidRDefault="000E15D1" w:rsidP="000E15D1">
      <w:pPr>
        <w:rPr>
          <w:u w:val="single"/>
        </w:rPr>
      </w:pPr>
      <w:r w:rsidRPr="00EB533F">
        <w:rPr>
          <w:u w:val="single"/>
        </w:rPr>
        <w:t>"If I'm to say, what do I think is the biggest contributor to the potential for human extinction going towards the future? Then climate change, no doubt," Kemp told Live Science. </w:t>
      </w:r>
    </w:p>
    <w:p w14:paraId="078FA377" w14:textId="77777777" w:rsidR="000E15D1" w:rsidRPr="00EB533F" w:rsidRDefault="000E15D1" w:rsidP="000E15D1">
      <w:r w:rsidRPr="00EB533F">
        <w:rPr>
          <w:rStyle w:val="Emphasis"/>
          <w:szCs w:val="26"/>
          <w:highlight w:val="green"/>
        </w:rPr>
        <w:t>All</w:t>
      </w:r>
      <w:r w:rsidRPr="00EB533F">
        <w:rPr>
          <w:sz w:val="26"/>
          <w:szCs w:val="26"/>
          <w:u w:val="single"/>
        </w:rPr>
        <w:t xml:space="preserve"> of the major </w:t>
      </w:r>
      <w:hyperlink r:id="rId20" w:history="1">
        <w:r w:rsidRPr="00EB533F">
          <w:rPr>
            <w:rStyle w:val="Emphasis"/>
            <w:szCs w:val="26"/>
            <w:highlight w:val="green"/>
          </w:rPr>
          <w:t>mass-extinction events</w:t>
        </w:r>
      </w:hyperlink>
      <w:r w:rsidRPr="00EB533F">
        <w:rPr>
          <w:rStyle w:val="Emphasis"/>
          <w:szCs w:val="26"/>
          <w:highlight w:val="green"/>
        </w:rPr>
        <w:t> in</w:t>
      </w:r>
      <w:r w:rsidRPr="00EB533F">
        <w:rPr>
          <w:rStyle w:val="Emphasis"/>
          <w:szCs w:val="26"/>
        </w:rPr>
        <w:t xml:space="preserve"> Earth's </w:t>
      </w:r>
      <w:r w:rsidRPr="00EB533F">
        <w:rPr>
          <w:rStyle w:val="Emphasis"/>
          <w:szCs w:val="26"/>
          <w:highlight w:val="green"/>
        </w:rPr>
        <w:t>history have involved</w:t>
      </w:r>
      <w:r w:rsidRPr="00EB533F">
        <w:rPr>
          <w:sz w:val="26"/>
          <w:szCs w:val="26"/>
          <w:u w:val="single"/>
        </w:rPr>
        <w:t xml:space="preserve"> some kind of </w:t>
      </w:r>
      <w:r w:rsidRPr="00EB533F">
        <w:rPr>
          <w:rStyle w:val="Emphasis"/>
          <w:szCs w:val="26"/>
          <w:highlight w:val="green"/>
        </w:rPr>
        <w:t>climatic change</w:t>
      </w:r>
      <w:r w:rsidRPr="00EB533F">
        <w:rPr>
          <w:szCs w:val="26"/>
        </w:rPr>
        <w:t>, according to Kemp. These events include cooling during the Ordovician-</w:t>
      </w:r>
      <w:hyperlink r:id="rId21" w:history="1">
        <w:r w:rsidRPr="00EB533F">
          <w:rPr>
            <w:rStyle w:val="Hyperlink"/>
            <w:szCs w:val="26"/>
          </w:rPr>
          <w:t>Silurian</w:t>
        </w:r>
      </w:hyperlink>
      <w:r w:rsidRPr="00EB533F">
        <w:rPr>
          <w:szCs w:val="26"/>
        </w:rPr>
        <w:t> extinction about 440 million years ago that wiped out 85% of species, and</w:t>
      </w:r>
      <w:r w:rsidRPr="00EB533F">
        <w:t xml:space="preserve"> warming during the </w:t>
      </w:r>
      <w:hyperlink r:id="rId22" w:history="1">
        <w:r w:rsidRPr="00EB533F">
          <w:rPr>
            <w:rStyle w:val="Hyperlink"/>
          </w:rPr>
          <w:t>Triassic</w:t>
        </w:r>
      </w:hyperlink>
      <w:r w:rsidRPr="00EB533F">
        <w:t>-</w:t>
      </w:r>
      <w:hyperlink r:id="rId23" w:history="1">
        <w:r w:rsidRPr="00EB533F">
          <w:rPr>
            <w:rStyle w:val="Hyperlink"/>
          </w:rPr>
          <w:t>Jurassic</w:t>
        </w:r>
      </w:hyperlink>
      <w:r w:rsidRPr="00EB533F">
        <w:t> extinction about 200 million years ago that killed 80% of species, Live Science previously reported. And more recently, climate change affected the fate of early human relatives. </w:t>
      </w:r>
    </w:p>
    <w:p w14:paraId="2C7ED1C4" w14:textId="77777777" w:rsidR="000E15D1" w:rsidRPr="00EB533F" w:rsidRDefault="000E15D1" w:rsidP="000E15D1">
      <w:pPr>
        <w:rPr>
          <w:sz w:val="12"/>
          <w:szCs w:val="12"/>
        </w:rPr>
      </w:pPr>
      <w:r w:rsidRPr="00EB533F">
        <w:rPr>
          <w:sz w:val="12"/>
          <w:szCs w:val="12"/>
        </w:rPr>
        <w:t>While </w:t>
      </w:r>
      <w:hyperlink r:id="rId24" w:history="1">
        <w:r w:rsidRPr="00EB533F">
          <w:rPr>
            <w:rStyle w:val="Hyperlink"/>
            <w:sz w:val="12"/>
            <w:szCs w:val="12"/>
          </w:rPr>
          <w:t>Homo sapiens</w:t>
        </w:r>
      </w:hyperlink>
      <w:r w:rsidRPr="00EB533F">
        <w:rPr>
          <w:sz w:val="12"/>
          <w:szCs w:val="12"/>
        </w:rPr>
        <w:t> are obviously not extinct, "we do have a track record of other hominid species going extinct, such as </w:t>
      </w:r>
      <w:hyperlink r:id="rId25" w:history="1">
        <w:r w:rsidRPr="00EB533F">
          <w:rPr>
            <w:rStyle w:val="Hyperlink"/>
            <w:sz w:val="12"/>
            <w:szCs w:val="12"/>
          </w:rPr>
          <w:t>Neanderthals</w:t>
        </w:r>
      </w:hyperlink>
      <w:r w:rsidRPr="00EB533F">
        <w:rPr>
          <w:sz w:val="12"/>
          <w:szCs w:val="12"/>
        </w:rPr>
        <w:t>," Kemp said. "And in each of these cases, it appears that again, climatic change plays some kind of role." </w:t>
      </w:r>
    </w:p>
    <w:p w14:paraId="18421543" w14:textId="77777777" w:rsidR="000E15D1" w:rsidRPr="00EB533F" w:rsidRDefault="000E15D1" w:rsidP="000E15D1">
      <w:pPr>
        <w:rPr>
          <w:sz w:val="12"/>
          <w:szCs w:val="12"/>
        </w:rPr>
      </w:pPr>
      <w:r w:rsidRPr="00EB533F">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6" w:history="1">
        <w:r w:rsidRPr="00EB533F">
          <w:rPr>
            <w:rStyle w:val="Hyperlink"/>
            <w:sz w:val="12"/>
            <w:szCs w:val="12"/>
          </w:rPr>
          <w:t>Natural History Museum</w:t>
        </w:r>
      </w:hyperlink>
      <w:r w:rsidRPr="00EB533F">
        <w:rPr>
          <w:sz w:val="12"/>
          <w:szCs w:val="12"/>
        </w:rPr>
        <w:t> in London. Food loss, driven by climate change, may have also led to a tiny drop in Neanderthal fertility rates, contributing to their extinction, </w:t>
      </w:r>
      <w:hyperlink r:id="rId27" w:history="1">
        <w:r w:rsidRPr="00EB533F">
          <w:rPr>
            <w:rStyle w:val="Hyperlink"/>
            <w:sz w:val="12"/>
            <w:szCs w:val="12"/>
          </w:rPr>
          <w:t>Live Science previously reported</w:t>
        </w:r>
      </w:hyperlink>
      <w:r w:rsidRPr="00EB533F">
        <w:rPr>
          <w:sz w:val="12"/>
          <w:szCs w:val="12"/>
        </w:rPr>
        <w:t>.</w:t>
      </w:r>
    </w:p>
    <w:p w14:paraId="3A3662A3" w14:textId="77777777" w:rsidR="000E15D1" w:rsidRPr="00EB533F" w:rsidRDefault="000E15D1" w:rsidP="000E15D1">
      <w:pPr>
        <w:rPr>
          <w:sz w:val="12"/>
          <w:szCs w:val="12"/>
        </w:rPr>
      </w:pPr>
      <w:r w:rsidRPr="00EB533F">
        <w:rPr>
          <w:sz w:val="12"/>
          <w:szCs w:val="12"/>
        </w:rPr>
        <w:t>Climate change has also played a role in the collapse of past human civilizations. A </w:t>
      </w:r>
      <w:hyperlink r:id="rId28" w:history="1">
        <w:r w:rsidRPr="00EB533F">
          <w:rPr>
            <w:rStyle w:val="Hyperlink"/>
            <w:sz w:val="12"/>
            <w:szCs w:val="12"/>
          </w:rPr>
          <w:t>300-year-long drought</w:t>
        </w:r>
      </w:hyperlink>
      <w:r w:rsidRPr="00EB533F">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5372E300" w14:textId="77777777" w:rsidR="000E15D1" w:rsidRPr="00EB533F" w:rsidRDefault="000E15D1" w:rsidP="000E15D1">
      <w:pPr>
        <w:rPr>
          <w:sz w:val="12"/>
          <w:szCs w:val="12"/>
        </w:rPr>
      </w:pPr>
      <w:r w:rsidRPr="00EB533F">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29" w:history="1">
        <w:r w:rsidRPr="00EB533F">
          <w:rPr>
            <w:rStyle w:val="Hyperlink"/>
            <w:sz w:val="12"/>
            <w:szCs w:val="12"/>
          </w:rPr>
          <w:t>Smithsonian’s National Museum of Natural History</w:t>
        </w:r>
      </w:hyperlink>
      <w:r w:rsidRPr="00EB533F">
        <w:rPr>
          <w:sz w:val="12"/>
          <w:szCs w:val="12"/>
        </w:rPr>
        <w:t>.</w:t>
      </w:r>
    </w:p>
    <w:p w14:paraId="797B6464" w14:textId="77777777" w:rsidR="000E15D1" w:rsidRPr="00EB533F" w:rsidRDefault="000E15D1" w:rsidP="000E15D1">
      <w:pPr>
        <w:rPr>
          <w:sz w:val="12"/>
          <w:szCs w:val="12"/>
        </w:rPr>
      </w:pPr>
      <w:r w:rsidRPr="00EB533F">
        <w:rPr>
          <w:sz w:val="12"/>
          <w:szCs w:val="12"/>
        </w:rPr>
        <w:t>Related: </w:t>
      </w:r>
      <w:hyperlink r:id="rId30" w:history="1">
        <w:r w:rsidRPr="00EB533F">
          <w:rPr>
            <w:rStyle w:val="Hyperlink"/>
            <w:sz w:val="12"/>
            <w:szCs w:val="12"/>
          </w:rPr>
          <w:t>How would just 2 degrees of warming change the planet?</w:t>
        </w:r>
      </w:hyperlink>
    </w:p>
    <w:p w14:paraId="0DC75807" w14:textId="77777777" w:rsidR="000E15D1" w:rsidRPr="00EB533F" w:rsidRDefault="000E15D1" w:rsidP="000E15D1">
      <w:pPr>
        <w:rPr>
          <w:sz w:val="12"/>
          <w:szCs w:val="12"/>
        </w:rPr>
      </w:pPr>
      <w:r w:rsidRPr="00EB533F">
        <w:rPr>
          <w:sz w:val="12"/>
          <w:szCs w:val="12"/>
        </w:rPr>
        <w:t>Today, we live in a global, interconnected civilization, but there's reason to believe our species could survive its collapse. A study published on July 21 in the journal </w:t>
      </w:r>
      <w:hyperlink r:id="rId31" w:history="1">
        <w:r w:rsidRPr="00EB533F">
          <w:rPr>
            <w:rStyle w:val="Hyperlink"/>
            <w:sz w:val="12"/>
            <w:szCs w:val="12"/>
          </w:rPr>
          <w:t>Sustainability</w:t>
        </w:r>
      </w:hyperlink>
      <w:r w:rsidRPr="00EB533F">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3388B639" w14:textId="77777777" w:rsidR="000E15D1" w:rsidRPr="00EB533F" w:rsidRDefault="000E15D1" w:rsidP="000E15D1">
      <w:pPr>
        <w:rPr>
          <w:sz w:val="12"/>
          <w:szCs w:val="12"/>
        </w:rPr>
      </w:pPr>
      <w:r w:rsidRPr="00EB533F">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1EC36C98" w14:textId="77777777" w:rsidR="000E15D1" w:rsidRPr="00EB533F" w:rsidRDefault="000E15D1" w:rsidP="000E15D1">
      <w:pPr>
        <w:rPr>
          <w:sz w:val="12"/>
          <w:szCs w:val="12"/>
        </w:rPr>
      </w:pPr>
      <w:r w:rsidRPr="00EB533F">
        <w:rPr>
          <w:sz w:val="12"/>
          <w:szCs w:val="12"/>
        </w:rPr>
        <w:t>Turning on ourselves </w:t>
      </w:r>
    </w:p>
    <w:p w14:paraId="4A29CC6C" w14:textId="77777777" w:rsidR="000E15D1" w:rsidRPr="00EB533F" w:rsidRDefault="000E15D1" w:rsidP="000E15D1">
      <w:pPr>
        <w:rPr>
          <w:szCs w:val="26"/>
        </w:rPr>
      </w:pPr>
      <w:r w:rsidRPr="00EB533F">
        <w:rPr>
          <w:szCs w:val="26"/>
        </w:rPr>
        <w:t xml:space="preserve">The last scenario to consider is </w:t>
      </w:r>
      <w:r w:rsidRPr="00EB533F">
        <w:rPr>
          <w:rStyle w:val="Emphasis"/>
          <w:szCs w:val="26"/>
        </w:rPr>
        <w:t>climate-driven conflict</w:t>
      </w:r>
      <w:r w:rsidRPr="00EB533F">
        <w:rPr>
          <w:szCs w:val="26"/>
        </w:rPr>
        <w:t xml:space="preserve">. Kemp explained that in the future, </w:t>
      </w:r>
      <w:r w:rsidRPr="00EB533F">
        <w:rPr>
          <w:sz w:val="26"/>
          <w:szCs w:val="26"/>
          <w:u w:val="single"/>
        </w:rPr>
        <w:t xml:space="preserve">a scarcity of resources that diminish because of </w:t>
      </w:r>
      <w:r w:rsidRPr="00EB533F">
        <w:rPr>
          <w:b/>
          <w:bCs/>
          <w:sz w:val="26"/>
          <w:szCs w:val="26"/>
          <w:highlight w:val="green"/>
          <w:u w:val="single"/>
        </w:rPr>
        <w:t>climate change could</w:t>
      </w:r>
      <w:r w:rsidRPr="00EB533F">
        <w:rPr>
          <w:sz w:val="26"/>
          <w:szCs w:val="26"/>
          <w:u w:val="single"/>
        </w:rPr>
        <w:t xml:space="preserve"> potentially </w:t>
      </w:r>
      <w:r w:rsidRPr="00EB533F">
        <w:rPr>
          <w:rStyle w:val="Emphasis"/>
          <w:szCs w:val="26"/>
          <w:highlight w:val="green"/>
        </w:rPr>
        <w:t>create conditions for wars that threaten humanity</w:t>
      </w:r>
      <w:r w:rsidRPr="00EB533F">
        <w:rPr>
          <w:sz w:val="26"/>
          <w:szCs w:val="26"/>
          <w:u w:val="single"/>
        </w:rPr>
        <w:t xml:space="preserve">. "There's reasons to be concerned that </w:t>
      </w:r>
      <w:r w:rsidRPr="00EB533F">
        <w:rPr>
          <w:sz w:val="26"/>
          <w:szCs w:val="26"/>
          <w:highlight w:val="green"/>
          <w:u w:val="single"/>
        </w:rPr>
        <w:t xml:space="preserve">as </w:t>
      </w:r>
      <w:r w:rsidRPr="00EB533F">
        <w:rPr>
          <w:rStyle w:val="Emphasis"/>
          <w:szCs w:val="26"/>
          <w:highlight w:val="green"/>
        </w:rPr>
        <w:t>water resources dry up</w:t>
      </w:r>
      <w:r w:rsidRPr="00EB533F">
        <w:rPr>
          <w:sz w:val="26"/>
          <w:szCs w:val="26"/>
          <w:u w:val="single"/>
        </w:rPr>
        <w:t xml:space="preserve"> and </w:t>
      </w:r>
      <w:r w:rsidRPr="00EB533F">
        <w:rPr>
          <w:rStyle w:val="Emphasis"/>
          <w:szCs w:val="26"/>
        </w:rPr>
        <w:t>scarcity becomes worse</w:t>
      </w:r>
      <w:r w:rsidRPr="00EB533F">
        <w:rPr>
          <w:sz w:val="26"/>
          <w:szCs w:val="26"/>
          <w:u w:val="single"/>
        </w:rPr>
        <w:t xml:space="preserve">, and the general conditions of living today become much, much worse, then suddenly, the </w:t>
      </w:r>
      <w:r w:rsidRPr="00EB533F">
        <w:rPr>
          <w:rStyle w:val="Emphasis"/>
          <w:szCs w:val="26"/>
          <w:highlight w:val="green"/>
        </w:rPr>
        <w:t>threat of potential nuclear war becomes much higher</w:t>
      </w:r>
      <w:r w:rsidRPr="00EB533F">
        <w:rPr>
          <w:sz w:val="26"/>
          <w:szCs w:val="26"/>
          <w:highlight w:val="green"/>
          <w:u w:val="single"/>
        </w:rPr>
        <w:t>,</w:t>
      </w:r>
      <w:r w:rsidRPr="00EB533F">
        <w:rPr>
          <w:szCs w:val="26"/>
        </w:rPr>
        <w:t>" Kemp said. </w:t>
      </w:r>
    </w:p>
    <w:p w14:paraId="409436D5" w14:textId="77777777" w:rsidR="000E15D1" w:rsidRPr="00EB533F" w:rsidRDefault="000E15D1" w:rsidP="000E15D1">
      <w:pPr>
        <w:rPr>
          <w:sz w:val="26"/>
          <w:szCs w:val="26"/>
          <w:u w:val="single"/>
        </w:rPr>
      </w:pPr>
      <w:r w:rsidRPr="00EB533F">
        <w:rPr>
          <w:szCs w:val="26"/>
        </w:rPr>
        <w:t xml:space="preserve">Put another way, climate change impacts might not directly cause humans to go extinct, but it could lead to events that seriously endanger hundreds of millions, if not billions, of lives. </w:t>
      </w:r>
      <w:r w:rsidRPr="00EB533F">
        <w:rPr>
          <w:sz w:val="26"/>
          <w:szCs w:val="26"/>
          <w:u w:val="single"/>
        </w:rPr>
        <w:t>A 2019 study published in the journal </w:t>
      </w:r>
      <w:hyperlink r:id="rId32" w:history="1">
        <w:r w:rsidRPr="00EB533F">
          <w:rPr>
            <w:rStyle w:val="Hyperlink"/>
            <w:sz w:val="26"/>
            <w:szCs w:val="26"/>
            <w:u w:val="single"/>
          </w:rPr>
          <w:t>Science Advances</w:t>
        </w:r>
      </w:hyperlink>
      <w:r w:rsidRPr="00EB533F">
        <w:rPr>
          <w:sz w:val="26"/>
          <w:szCs w:val="26"/>
          <w:u w:val="single"/>
        </w:rPr>
        <w:t xml:space="preserve"> found that </w:t>
      </w:r>
      <w:r w:rsidRPr="00EB533F">
        <w:rPr>
          <w:rStyle w:val="Emphasis"/>
          <w:szCs w:val="26"/>
          <w:highlight w:val="green"/>
        </w:rPr>
        <w:t>a nuclear conflict</w:t>
      </w:r>
      <w:r w:rsidRPr="00EB533F">
        <w:rPr>
          <w:szCs w:val="26"/>
        </w:rPr>
        <w:t xml:space="preserve"> between just India and Pakistan, </w:t>
      </w:r>
      <w:r w:rsidRPr="00EB533F">
        <w:rPr>
          <w:sz w:val="26"/>
          <w:szCs w:val="26"/>
          <w:u w:val="single"/>
        </w:rPr>
        <w:t>with</w:t>
      </w:r>
      <w:r w:rsidRPr="00EB533F">
        <w:rPr>
          <w:sz w:val="26"/>
          <w:szCs w:val="26"/>
          <w:highlight w:val="green"/>
          <w:u w:val="single"/>
        </w:rPr>
        <w:t xml:space="preserve"> a small fraction of the world's nuclear weapons</w:t>
      </w:r>
      <w:r w:rsidRPr="00EB533F">
        <w:rPr>
          <w:sz w:val="26"/>
          <w:szCs w:val="26"/>
          <w:u w:val="single"/>
        </w:rPr>
        <w:t xml:space="preserve">, </w:t>
      </w:r>
      <w:r w:rsidRPr="00EB533F">
        <w:rPr>
          <w:sz w:val="26"/>
          <w:szCs w:val="26"/>
          <w:highlight w:val="green"/>
          <w:u w:val="single"/>
        </w:rPr>
        <w:t>could kill</w:t>
      </w:r>
      <w:r w:rsidRPr="00EB533F">
        <w:rPr>
          <w:sz w:val="26"/>
          <w:szCs w:val="26"/>
          <w:u w:val="single"/>
        </w:rPr>
        <w:t xml:space="preserve"> 50 million to </w:t>
      </w:r>
      <w:r w:rsidRPr="00EB533F">
        <w:rPr>
          <w:rStyle w:val="Emphasis"/>
          <w:szCs w:val="26"/>
          <w:highlight w:val="green"/>
        </w:rPr>
        <w:t>125 million people</w:t>
      </w:r>
      <w:r w:rsidRPr="00EB533F">
        <w:rPr>
          <w:sz w:val="26"/>
          <w:szCs w:val="26"/>
          <w:u w:val="single"/>
        </w:rPr>
        <w:t xml:space="preserve"> in those two countries alone. Nuclear war would also change the climate, such as through temperature drops as burning cities fill the atmosphere with smoke, threatening food production worldwide and potentially </w:t>
      </w:r>
      <w:r w:rsidRPr="00EB533F">
        <w:rPr>
          <w:sz w:val="26"/>
          <w:szCs w:val="26"/>
          <w:highlight w:val="green"/>
          <w:u w:val="single"/>
        </w:rPr>
        <w:t xml:space="preserve">causing </w:t>
      </w:r>
      <w:r w:rsidRPr="00EB533F">
        <w:rPr>
          <w:rStyle w:val="Emphasis"/>
          <w:szCs w:val="26"/>
          <w:highlight w:val="green"/>
        </w:rPr>
        <w:t>mass starvation</w:t>
      </w:r>
      <w:r w:rsidRPr="00EB533F">
        <w:rPr>
          <w:sz w:val="26"/>
          <w:szCs w:val="26"/>
          <w:highlight w:val="green"/>
          <w:u w:val="single"/>
        </w:rPr>
        <w:t>.</w:t>
      </w:r>
    </w:p>
    <w:p w14:paraId="11085CED" w14:textId="77777777" w:rsidR="000E15D1" w:rsidRPr="00EB533F" w:rsidRDefault="000E15D1" w:rsidP="000E15D1">
      <w:pPr>
        <w:rPr>
          <w:sz w:val="12"/>
          <w:szCs w:val="12"/>
        </w:rPr>
      </w:pPr>
      <w:r w:rsidRPr="00EB533F">
        <w:rPr>
          <w:sz w:val="12"/>
          <w:szCs w:val="12"/>
        </w:rPr>
        <w:t>What's next?  </w:t>
      </w:r>
    </w:p>
    <w:p w14:paraId="08E1B7E2" w14:textId="77777777" w:rsidR="000E15D1" w:rsidRPr="00EB533F" w:rsidRDefault="000E15D1" w:rsidP="000E15D1">
      <w:pPr>
        <w:rPr>
          <w:sz w:val="26"/>
          <w:szCs w:val="26"/>
          <w:u w:val="single"/>
        </w:rPr>
      </w:pPr>
      <w:r w:rsidRPr="00EB533F">
        <w:rPr>
          <w:szCs w:val="26"/>
        </w:rPr>
        <w:t xml:space="preserve">While avoiding complete extinction doesn't sound like much of a climate change silver lining, there is reason for hope. </w:t>
      </w:r>
      <w:r w:rsidRPr="00EB533F">
        <w:rPr>
          <w:sz w:val="26"/>
          <w:szCs w:val="26"/>
          <w:u w:val="single"/>
        </w:rPr>
        <w:t xml:space="preserve">Experts say </w:t>
      </w:r>
      <w:r w:rsidRPr="00EB533F">
        <w:rPr>
          <w:rStyle w:val="Emphasis"/>
          <w:szCs w:val="26"/>
          <w:highlight w:val="green"/>
        </w:rPr>
        <w:t>it isn't too late to avoid the worst-case scenarios</w:t>
      </w:r>
      <w:r w:rsidRPr="00EB533F">
        <w:rPr>
          <w:sz w:val="26"/>
          <w:szCs w:val="26"/>
          <w:u w:val="single"/>
        </w:rPr>
        <w:t xml:space="preserve"> with significant cuts to greenhouse gas emissions.</w:t>
      </w:r>
    </w:p>
    <w:p w14:paraId="56580D07" w14:textId="77777777" w:rsidR="000E15D1" w:rsidRPr="00EB533F" w:rsidRDefault="000E15D1" w:rsidP="000E15D1">
      <w:pPr>
        <w:rPr>
          <w:sz w:val="26"/>
          <w:szCs w:val="26"/>
          <w:u w:val="single"/>
        </w:rPr>
      </w:pPr>
      <w:r w:rsidRPr="00EB533F">
        <w:rPr>
          <w:sz w:val="26"/>
          <w:szCs w:val="26"/>
          <w:u w:val="single"/>
        </w:rPr>
        <w:t>"It is up to us," Mann said. "</w:t>
      </w:r>
      <w:r w:rsidRPr="00EB533F">
        <w:rPr>
          <w:sz w:val="26"/>
          <w:szCs w:val="26"/>
          <w:highlight w:val="green"/>
          <w:u w:val="single"/>
        </w:rPr>
        <w:t>If we fail to reduce</w:t>
      </w:r>
      <w:r w:rsidRPr="00EB533F">
        <w:rPr>
          <w:sz w:val="26"/>
          <w:szCs w:val="26"/>
          <w:u w:val="single"/>
        </w:rPr>
        <w:t xml:space="preserve"> carbon </w:t>
      </w:r>
      <w:r w:rsidRPr="00EB533F">
        <w:rPr>
          <w:sz w:val="26"/>
          <w:szCs w:val="26"/>
          <w:highlight w:val="green"/>
          <w:u w:val="single"/>
        </w:rPr>
        <w:t xml:space="preserve">emissions substantially </w:t>
      </w:r>
      <w:r w:rsidRPr="00EB533F">
        <w:rPr>
          <w:rStyle w:val="Emphasis"/>
          <w:szCs w:val="26"/>
          <w:highlight w:val="green"/>
        </w:rPr>
        <w:t>in the decade ahead</w:t>
      </w:r>
      <w:r w:rsidRPr="00EB533F">
        <w:rPr>
          <w:sz w:val="26"/>
          <w:szCs w:val="26"/>
          <w:u w:val="single"/>
        </w:rPr>
        <w:t xml:space="preserve">, </w:t>
      </w:r>
      <w:r w:rsidRPr="00EB533F">
        <w:rPr>
          <w:sz w:val="26"/>
          <w:szCs w:val="26"/>
          <w:highlight w:val="green"/>
          <w:u w:val="single"/>
        </w:rPr>
        <w:t>we are likely committed to</w:t>
      </w:r>
      <w:r w:rsidRPr="00EB533F">
        <w:rPr>
          <w:sz w:val="26"/>
          <w:szCs w:val="26"/>
          <w:u w:val="single"/>
        </w:rPr>
        <w:t xml:space="preserve"> a worsening of already dangerous </w:t>
      </w:r>
      <w:r w:rsidRPr="00EB533F">
        <w:rPr>
          <w:rStyle w:val="Emphasis"/>
          <w:szCs w:val="26"/>
          <w:highlight w:val="green"/>
        </w:rPr>
        <w:t>extreme weather events</w:t>
      </w:r>
      <w:r w:rsidRPr="00EB533F">
        <w:rPr>
          <w:sz w:val="26"/>
          <w:szCs w:val="26"/>
          <w:u w:val="single"/>
        </w:rPr>
        <w:t xml:space="preserve">, inundation of coastlines around the world due to melting ice and rising sea level, more pressure on limited resources as a growing global population competes for less food, water and space due to climate change </w:t>
      </w:r>
      <w:r w:rsidRPr="00EB533F">
        <w:rPr>
          <w:rStyle w:val="Emphasis"/>
          <w:szCs w:val="26"/>
        </w:rPr>
        <w:t>impacts</w:t>
      </w:r>
      <w:r w:rsidRPr="00EB533F">
        <w:rPr>
          <w:sz w:val="26"/>
          <w:szCs w:val="26"/>
          <w:u w:val="single"/>
        </w:rPr>
        <w:t>. If we act boldly now, we can avoid the worst impacts."</w:t>
      </w:r>
    </w:p>
    <w:p w14:paraId="60623CD9" w14:textId="77777777" w:rsidR="000E15D1" w:rsidRPr="00EB533F" w:rsidRDefault="000E15D1" w:rsidP="000E15D1"/>
    <w:p w14:paraId="48898A06" w14:textId="77777777" w:rsidR="000E15D1" w:rsidRPr="00EB533F" w:rsidRDefault="000E15D1" w:rsidP="000E15D1">
      <w:pPr>
        <w:pStyle w:val="Heading4"/>
        <w:rPr>
          <w:rFonts w:cs="Calibri"/>
        </w:rPr>
      </w:pPr>
      <w:r w:rsidRPr="00EB533F">
        <w:rPr>
          <w:rFonts w:cs="Calibri"/>
        </w:rPr>
        <w:t xml:space="preserve">Only growth of legalized cannabis markets decks illegal imports and cartel revenues </w:t>
      </w:r>
    </w:p>
    <w:p w14:paraId="5F80E072" w14:textId="77777777" w:rsidR="000E15D1" w:rsidRPr="00EB533F" w:rsidRDefault="000E15D1" w:rsidP="000E15D1">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33" w:history="1">
        <w:r w:rsidRPr="00EB533F">
          <w:rPr>
            <w:rStyle w:val="Hyperlink"/>
          </w:rPr>
          <w:t>https://www.cato.org/policy-analysis/how-legalizing-marijuana-securing-border-border-wall-drug-smuggling-lessons</w:t>
        </w:r>
      </w:hyperlink>
      <w:r w:rsidRPr="00EB533F">
        <w:t xml:space="preserve"> mvp</w:t>
      </w:r>
    </w:p>
    <w:p w14:paraId="6E2F4E34" w14:textId="77777777" w:rsidR="000E15D1" w:rsidRPr="00EB533F" w:rsidRDefault="000E15D1" w:rsidP="000E15D1">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34"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35"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36" w:anchor="endnote-016" w:history="1">
        <w:r w:rsidRPr="00EB533F">
          <w:rPr>
            <w:rStyle w:val="Hyperlink"/>
          </w:rPr>
          <w:t>16</w:t>
        </w:r>
      </w:hyperlink>
      <w:r w:rsidRPr="00EB533F">
        <w:t> The Colorado study found that “legal in</w:t>
      </w:r>
      <w:r w:rsidRPr="00EB533F">
        <w:rPr>
          <w:rFonts w:ascii="Cambria Math" w:hAnsi="Cambria Math" w:cs="Cambria Math"/>
        </w:rPr>
        <w:t>‐</w:t>
      </w:r>
      <w:r w:rsidRPr="00EB533F">
        <w:t>​state purchases that are consumed out of state” are likely occurring.</w:t>
      </w:r>
      <w:hyperlink r:id="rId37" w:anchor="endnote-017" w:history="1">
        <w:r w:rsidRPr="00EB533F">
          <w:rPr>
            <w:rStyle w:val="Hyperlink"/>
          </w:rPr>
          <w:t>17</w:t>
        </w:r>
      </w:hyperlink>
      <w:r w:rsidRPr="00EB533F">
        <w:t> This places further downward pressure on prices and has prompted lawsuits by prohibitionist states against Colorado.</w:t>
      </w:r>
      <w:hyperlink r:id="rId38" w:anchor="endnote-018" w:history="1">
        <w:r w:rsidRPr="00EB533F">
          <w:rPr>
            <w:rStyle w:val="Hyperlink"/>
          </w:rPr>
          <w:t>18</w:t>
        </w:r>
      </w:hyperlink>
    </w:p>
    <w:p w14:paraId="27D80419" w14:textId="77777777" w:rsidR="000E15D1" w:rsidRPr="00EB533F" w:rsidRDefault="000E15D1" w:rsidP="000E15D1">
      <w:r w:rsidRPr="00EB533F">
        <w:t xml:space="preserve">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39"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40" w:anchor="endnote-020" w:history="1">
        <w:r w:rsidRPr="00EB533F">
          <w:rPr>
            <w:rStyle w:val="Hyperlink"/>
          </w:rPr>
          <w:t>20</w:t>
        </w:r>
      </w:hyperlink>
      <w:r w:rsidRPr="00EB533F">
        <w:t> According to the DEA, overall domestic American production has grown because of the new state</w:t>
      </w:r>
      <w:r w:rsidRPr="00EB533F">
        <w:rPr>
          <w:rFonts w:ascii="Cambria Math" w:hAnsi="Cambria Math" w:cs="Cambria Math"/>
        </w:rPr>
        <w:t>‐</w:t>
      </w:r>
      <w:r w:rsidRPr="00EB533F">
        <w:t>​approved marijuana markets.</w:t>
      </w:r>
      <w:hyperlink r:id="rId41"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42"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43" w:anchor="endnote-023" w:history="1">
        <w:r w:rsidRPr="00EB533F">
          <w:rPr>
            <w:rStyle w:val="Hyperlink"/>
          </w:rPr>
          <w:t>23</w:t>
        </w:r>
      </w:hyperlink>
    </w:p>
    <w:p w14:paraId="2521F971" w14:textId="77777777" w:rsidR="000E15D1" w:rsidRPr="00EB533F" w:rsidRDefault="000E15D1" w:rsidP="000E15D1">
      <w:pPr>
        <w:rPr>
          <w:sz w:val="8"/>
          <w:szCs w:val="8"/>
        </w:rPr>
      </w:pPr>
      <w:r w:rsidRPr="00EB533F">
        <w:rPr>
          <w:sz w:val="8"/>
          <w:szCs w:val="8"/>
        </w:rPr>
        <w:t>Efforts to Combat Drug Smuggling</w:t>
      </w:r>
    </w:p>
    <w:p w14:paraId="236B2D08" w14:textId="77777777" w:rsidR="000E15D1" w:rsidRPr="00EB533F" w:rsidRDefault="000E15D1" w:rsidP="000E15D1">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61AB6299" w14:textId="77777777" w:rsidR="000E15D1" w:rsidRPr="00EB533F" w:rsidRDefault="000E15D1" w:rsidP="000E15D1">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06F2677E" w14:textId="77777777" w:rsidR="000E15D1" w:rsidRPr="00EB533F" w:rsidRDefault="000E15D1" w:rsidP="000E15D1">
      <w:pPr>
        <w:rPr>
          <w:sz w:val="8"/>
          <w:szCs w:val="8"/>
        </w:rPr>
      </w:pPr>
      <w:r w:rsidRPr="00EB533F">
        <w:rPr>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1C79136F" w14:textId="77777777" w:rsidR="000E15D1" w:rsidRPr="00EB533F" w:rsidRDefault="000E15D1" w:rsidP="000E15D1">
      <w:r w:rsidRPr="00EB533F">
        <w:rPr>
          <w:rStyle w:val="StyleUnderline"/>
        </w:rPr>
        <w:t xml:space="preserve">Since 1965, </w:t>
      </w:r>
      <w:r w:rsidRPr="00EB533F">
        <w:rPr>
          <w:rStyle w:val="StyleUnderline"/>
          <w:highlight w:val="green"/>
        </w:rPr>
        <w:t>Congress</w:t>
      </w:r>
      <w:r w:rsidRPr="00EB533F">
        <w:rPr>
          <w:rStyle w:val="StyleUnderline"/>
        </w:rPr>
        <w:t xml:space="preserve"> has </w:t>
      </w:r>
      <w:r w:rsidRPr="00EB533F">
        <w:rPr>
          <w:rStyle w:val="StyleUnderline"/>
          <w:highlight w:val="green"/>
        </w:rPr>
        <w:t>invested $64 billion to secure the border</w:t>
      </w:r>
      <w:r w:rsidRPr="00EB533F">
        <w:rPr>
          <w:rStyle w:val="StyleUnderline"/>
        </w:rPr>
        <w:t xml:space="preserve"> from illegal immigration as well as drug smuggling</w:t>
      </w:r>
      <w:r w:rsidRPr="00EB533F">
        <w:t xml:space="preserve">.30 Some </w:t>
      </w:r>
      <w:r w:rsidRPr="00EB533F">
        <w:rPr>
          <w:rStyle w:val="StyleUnderline"/>
        </w:rPr>
        <w:t>82 percent of the spending has occurred in the last two decades alone</w:t>
      </w:r>
      <w:r w:rsidRPr="00EB533F">
        <w:t xml:space="preserve">. Border Patrol has a force of nearly </w:t>
      </w:r>
      <w:r w:rsidRPr="00EB533F">
        <w:rPr>
          <w:rStyle w:val="StyleUnderline"/>
          <w:highlight w:val="green"/>
        </w:rPr>
        <w:t>20,000 agents</w:t>
      </w:r>
      <w:r w:rsidRPr="00EB533F">
        <w:rPr>
          <w:rStyle w:val="StyleUnderline"/>
        </w:rPr>
        <w:t>, a fivefold increase over the level in 1992</w:t>
      </w:r>
      <w:r w:rsidRPr="00EB533F">
        <w:t xml:space="preserve">.31 AMO has an expansive </w:t>
      </w:r>
      <w:r w:rsidRPr="00EB533F">
        <w:rPr>
          <w:rStyle w:val="StyleUnderline"/>
          <w:highlight w:val="green"/>
        </w:rPr>
        <w:t>fleet of 286</w:t>
      </w:r>
      <w:r w:rsidRPr="00EB533F">
        <w:rPr>
          <w:rStyle w:val="StyleUnderline"/>
        </w:rPr>
        <w:t xml:space="preserve"> vessels, </w:t>
      </w:r>
      <w:r w:rsidRPr="00EB533F">
        <w:rPr>
          <w:rStyle w:val="StyleUnderline"/>
          <w:highlight w:val="green"/>
        </w:rPr>
        <w:t>246 aircraft</w:t>
      </w:r>
      <w:r w:rsidRPr="00EB533F">
        <w:rPr>
          <w:rStyle w:val="StyleUnderline"/>
        </w:rPr>
        <w:t>, and 9 unmanned aerial drones</w:t>
      </w:r>
      <w:r w:rsidRPr="00EB533F">
        <w:t xml:space="preserve"> designed to spot and interdict traffickers.32 Since 2000, Border Patrol has constructed nearly </w:t>
      </w:r>
      <w:r w:rsidRPr="00EB533F">
        <w:rPr>
          <w:rStyle w:val="StyleUnderline"/>
          <w:highlight w:val="green"/>
        </w:rPr>
        <w:t>600 miles of</w:t>
      </w:r>
      <w:r w:rsidRPr="00EB533F">
        <w:rPr>
          <w:rStyle w:val="StyleUnderline"/>
        </w:rPr>
        <w:t xml:space="preserve"> border</w:t>
      </w:r>
      <w:r w:rsidRPr="00EB533F">
        <w:rPr>
          <w:rStyle w:val="StyleUnderline"/>
          <w:highlight w:val="green"/>
        </w:rPr>
        <w:t xml:space="preserve"> fencing</w:t>
      </w:r>
      <w:r w:rsidRPr="00EB533F">
        <w:t xml:space="preserve"> and barriers.33</w:t>
      </w:r>
    </w:p>
    <w:p w14:paraId="6BEB47D0" w14:textId="77777777" w:rsidR="000E15D1" w:rsidRPr="00EB533F" w:rsidRDefault="000E15D1" w:rsidP="000E15D1">
      <w:pPr>
        <w:rPr>
          <w:rStyle w:val="StyleUnderline"/>
        </w:rPr>
      </w:pPr>
      <w:r w:rsidRPr="00EB533F">
        <w:t xml:space="preserve">In addition, CBP has nearly 1,500 canine teams used to detect drugs.34 The agency has </w:t>
      </w:r>
      <w:r w:rsidRPr="00EB533F">
        <w:rPr>
          <w:rStyle w:val="StyleUnderline"/>
        </w:rPr>
        <w:t xml:space="preserve">deployed an </w:t>
      </w:r>
      <w:r w:rsidRPr="00EB533F">
        <w:rPr>
          <w:rStyle w:val="StyleUnderline"/>
          <w:highlight w:val="green"/>
        </w:rPr>
        <w:t>extensive</w:t>
      </w:r>
      <w:r w:rsidRPr="00EB533F">
        <w:rPr>
          <w:rStyle w:val="StyleUnderline"/>
        </w:rPr>
        <w:t xml:space="preserve"> system of </w:t>
      </w:r>
      <w:r w:rsidRPr="00EB533F">
        <w:rPr>
          <w:rStyle w:val="StyleUnderline"/>
          <w:highlight w:val="green"/>
        </w:rPr>
        <w:t>surveillance equipment</w:t>
      </w:r>
      <w:r w:rsidRPr="00EB533F">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B533F">
        <w:rPr>
          <w:rStyle w:val="StyleUnderline"/>
          <w:highlight w:val="green"/>
        </w:rPr>
        <w:t>none of its spending had any noticeable effect on</w:t>
      </w:r>
      <w:r w:rsidRPr="00EB533F">
        <w:rPr>
          <w:rStyle w:val="StyleUnderline"/>
        </w:rPr>
        <w:t xml:space="preserve"> the amount of drug </w:t>
      </w:r>
      <w:r w:rsidRPr="00EB533F">
        <w:rPr>
          <w:rStyle w:val="StyleUnderline"/>
          <w:highlight w:val="green"/>
        </w:rPr>
        <w:t>smuggling prior to</w:t>
      </w:r>
      <w:r w:rsidRPr="00EB533F">
        <w:rPr>
          <w:rStyle w:val="StyleUnderline"/>
        </w:rPr>
        <w:t xml:space="preserve"> the </w:t>
      </w:r>
      <w:r w:rsidRPr="00EB533F">
        <w:rPr>
          <w:rStyle w:val="StyleUnderline"/>
          <w:highlight w:val="green"/>
        </w:rPr>
        <w:t>legalization</w:t>
      </w:r>
      <w:r w:rsidRPr="00EB533F">
        <w:rPr>
          <w:rStyle w:val="StyleUnderline"/>
        </w:rPr>
        <w:t xml:space="preserve"> of marijuana in several states in 2014.</w:t>
      </w:r>
    </w:p>
    <w:p w14:paraId="3C2EE322" w14:textId="77777777" w:rsidR="000E15D1" w:rsidRPr="00EB533F" w:rsidRDefault="000E15D1" w:rsidP="000E15D1">
      <w:pPr>
        <w:rPr>
          <w:sz w:val="8"/>
          <w:szCs w:val="8"/>
        </w:rPr>
      </w:pPr>
      <w:r w:rsidRPr="00EB533F">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6DCC70D5" w14:textId="77777777" w:rsidR="000E15D1" w:rsidRPr="00EB533F" w:rsidRDefault="000E15D1" w:rsidP="000E15D1">
      <w:pPr>
        <w:rPr>
          <w:sz w:val="8"/>
          <w:szCs w:val="8"/>
        </w:rPr>
      </w:pPr>
      <w:r w:rsidRPr="00EB533F">
        <w:rPr>
          <w:sz w:val="8"/>
          <w:szCs w:val="8"/>
        </w:rPr>
        <w:t>Measuring Drug Flows</w:t>
      </w:r>
    </w:p>
    <w:p w14:paraId="57118148" w14:textId="77777777" w:rsidR="000E15D1" w:rsidRPr="00EB533F" w:rsidRDefault="000E15D1" w:rsidP="000E15D1">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55998231" w14:textId="77777777" w:rsidR="000E15D1" w:rsidRPr="00EB533F" w:rsidRDefault="000E15D1" w:rsidP="000E15D1">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7D24863C" w14:textId="77777777" w:rsidR="000E15D1" w:rsidRPr="00EB533F" w:rsidRDefault="000E15D1" w:rsidP="000E15D1">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w:t>
      </w:r>
      <w:r w:rsidRPr="00EB533F">
        <w:rPr>
          <w:rFonts w:ascii="Cambria Math" w:hAnsi="Cambria Math" w:cs="Cambria Math"/>
          <w:sz w:val="8"/>
          <w:szCs w:val="8"/>
        </w:rPr>
        <w:t>‐</w:t>
      </w:r>
      <w:r w:rsidRPr="00EB533F">
        <w:rPr>
          <w:sz w:val="8"/>
          <w:szCs w:val="8"/>
        </w:rPr>
        <w:t>​over</w:t>
      </w:r>
      <w:r w:rsidRPr="00EB533F">
        <w:rPr>
          <w:rFonts w:ascii="Cambria Math" w:hAnsi="Cambria Math" w:cs="Cambria Math"/>
          <w:sz w:val="8"/>
          <w:szCs w:val="8"/>
        </w:rPr>
        <w:t>‐</w:t>
      </w:r>
      <w:r w:rsidRPr="00EB533F">
        <w:rPr>
          <w:sz w:val="8"/>
          <w:szCs w:val="8"/>
        </w:rPr>
        <w:t>​year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7D3EB656" w14:textId="77777777" w:rsidR="000E15D1" w:rsidRPr="00EB533F" w:rsidRDefault="000E15D1" w:rsidP="000E15D1">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w:t>
      </w:r>
      <w:r w:rsidRPr="00EB533F">
        <w:rPr>
          <w:rFonts w:ascii="Cambria Math" w:hAnsi="Cambria Math" w:cs="Cambria Math"/>
          <w:sz w:val="8"/>
          <w:szCs w:val="8"/>
        </w:rPr>
        <w:t>‐</w:t>
      </w:r>
      <w:r w:rsidRPr="00EB533F">
        <w:rPr>
          <w:sz w:val="8"/>
          <w:szCs w:val="8"/>
        </w:rPr>
        <w:t>​agent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69E5FBE6" w14:textId="77777777" w:rsidR="000E15D1" w:rsidRPr="00EB533F" w:rsidRDefault="000E15D1" w:rsidP="000E15D1">
      <w:pPr>
        <w:rPr>
          <w:sz w:val="8"/>
          <w:szCs w:val="8"/>
        </w:rPr>
      </w:pPr>
      <w:r w:rsidRPr="00EB533F">
        <w:rPr>
          <w:sz w:val="8"/>
          <w:szCs w:val="8"/>
        </w:rPr>
        <w:t>In the immigration context, researchers often use the number of apprehensions of border crossers per agent to estimate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total inflows of illegal crossers of the southwest border.44 The validity of this measure has recently received support from a 2017 DHS report that used survey data to estimate the number of total successful crossings for the 17</w:t>
      </w:r>
      <w:r w:rsidRPr="00EB533F">
        <w:rPr>
          <w:rFonts w:ascii="Cambria Math" w:hAnsi="Cambria Math" w:cs="Cambria Math"/>
          <w:sz w:val="8"/>
          <w:szCs w:val="8"/>
        </w:rPr>
        <w:t>‐</w:t>
      </w:r>
      <w:r w:rsidRPr="00EB533F">
        <w:rPr>
          <w:sz w:val="8"/>
          <w:szCs w:val="8"/>
        </w:rPr>
        <w:t>​year period from 2000 to 2016.45 Comparing these estimates to the per</w:t>
      </w:r>
      <w:r w:rsidRPr="00EB533F">
        <w:rPr>
          <w:rFonts w:ascii="Cambria Math" w:hAnsi="Cambria Math" w:cs="Cambria Math"/>
          <w:sz w:val="8"/>
          <w:szCs w:val="8"/>
        </w:rPr>
        <w:t>‐</w:t>
      </w:r>
      <w:r w:rsidRPr="00EB533F">
        <w:rPr>
          <w:sz w:val="8"/>
          <w:szCs w:val="8"/>
        </w:rPr>
        <w:t>​agent apprehension figures during this time indicates that 86 percent of the variance in successful entries can be predicted by the number of apprehensions per agent, making apprehensions a very strong predictor of the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successful illegal crossings. Given the similarities between illegal entry of people and the illegal entry of drugs, the same is likely true for drug seizures and smuggling.</w:t>
      </w:r>
    </w:p>
    <w:p w14:paraId="36FD8DBB" w14:textId="77777777" w:rsidR="000E15D1" w:rsidRPr="00EB533F" w:rsidRDefault="000E15D1" w:rsidP="000E15D1">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38331D58" w14:textId="77777777" w:rsidR="000E15D1" w:rsidRPr="00EB533F" w:rsidRDefault="000E15D1" w:rsidP="000E15D1">
      <w:r w:rsidRPr="00EB533F">
        <w:t>Less Marijuana Smuggling</w:t>
      </w:r>
    </w:p>
    <w:p w14:paraId="1BF98DB7" w14:textId="77777777" w:rsidR="000E15D1" w:rsidRPr="00EB533F" w:rsidRDefault="000E15D1" w:rsidP="000E15D1">
      <w:r w:rsidRPr="00EB533F">
        <w:t>State</w:t>
      </w:r>
      <w:r w:rsidRPr="00EB533F">
        <w:rPr>
          <w:rFonts w:ascii="Cambria Math" w:hAnsi="Cambria Math" w:cs="Cambria Math"/>
        </w:rPr>
        <w:t>‐</w:t>
      </w:r>
      <w:r w:rsidRPr="00EB533F">
        <w:t xml:space="preserv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4FBE69AA" w14:textId="77777777" w:rsidR="000E15D1" w:rsidRPr="00EB533F" w:rsidRDefault="000E15D1" w:rsidP="000E15D1">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14:paraId="56E883D6" w14:textId="77777777" w:rsidR="000E15D1" w:rsidRPr="00EB533F" w:rsidRDefault="000E15D1" w:rsidP="000E15D1">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311683DB" w14:textId="77777777" w:rsidR="000E15D1" w:rsidRPr="00EB533F" w:rsidRDefault="000E15D1" w:rsidP="000E15D1">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14:paraId="47CD3D9A" w14:textId="77777777" w:rsidR="000E15D1" w:rsidRPr="00EB533F" w:rsidRDefault="000E15D1" w:rsidP="000E15D1">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27C11D01" w14:textId="77777777" w:rsidR="000E15D1" w:rsidRPr="00EB533F" w:rsidRDefault="000E15D1" w:rsidP="000E15D1">
      <w:r w:rsidRPr="00EB533F">
        <w:t>Other Drug Smuggling</w:t>
      </w:r>
    </w:p>
    <w:p w14:paraId="368283F5" w14:textId="77777777" w:rsidR="000E15D1" w:rsidRPr="00EB533F" w:rsidRDefault="000E15D1" w:rsidP="000E15D1">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While non</w:t>
      </w:r>
      <w:r w:rsidRPr="00EB533F">
        <w:rPr>
          <w:rStyle w:val="StyleUnderline"/>
          <w:rFonts w:ascii="Cambria Math" w:hAnsi="Cambria Math" w:cs="Cambria Math"/>
        </w:rPr>
        <w:t>‐</w:t>
      </w:r>
      <w:r w:rsidRPr="00EB533F">
        <w:rPr>
          <w:rStyle w:val="StyleUnderline"/>
        </w:rPr>
        <w:t xml:space="preserve">​marijuana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14:paraId="480D2A9D" w14:textId="77777777" w:rsidR="000E15D1" w:rsidRPr="00EB533F" w:rsidRDefault="000E15D1" w:rsidP="000E15D1">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3C28B65B" w14:textId="77777777" w:rsidR="000E15D1" w:rsidRPr="00EB533F" w:rsidRDefault="000E15D1" w:rsidP="000E15D1">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00E89B6D" w14:textId="77777777" w:rsidR="000E15D1" w:rsidRPr="00EB533F" w:rsidRDefault="000E15D1" w:rsidP="000E15D1">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14:paraId="769F5A51" w14:textId="77777777" w:rsidR="000E15D1" w:rsidRPr="00EB533F" w:rsidRDefault="000E15D1" w:rsidP="000E15D1">
      <w:r w:rsidRPr="00EB533F">
        <w:t xml:space="preserve">All the decline in the value of drug seizures occurred between ports of entry. </w:t>
      </w:r>
      <w:r w:rsidRPr="00EB533F">
        <w:rPr>
          <w:rStyle w:val="StyleUnderline"/>
        </w:rPr>
        <w:t>The value of all drug seizures between ports of entry fell by 70 percent on a per</w:t>
      </w:r>
      <w:r w:rsidRPr="00EB533F">
        <w:rPr>
          <w:rStyle w:val="StyleUnderline"/>
          <w:rFonts w:ascii="Cambria Math" w:hAnsi="Cambria Math" w:cs="Cambria Math"/>
        </w:rPr>
        <w:t>‐</w:t>
      </w:r>
      <w:r w:rsidRPr="00EB533F">
        <w:rPr>
          <w:rStyle w:val="StyleUnderline"/>
        </w:rPr>
        <w:t>​agent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5A58DEB2" w14:textId="77777777" w:rsidR="000E15D1" w:rsidRPr="00EB533F" w:rsidRDefault="000E15D1" w:rsidP="000E15D1"/>
    <w:p w14:paraId="1E642F0E" w14:textId="77777777" w:rsidR="000E15D1" w:rsidRPr="00EB533F" w:rsidRDefault="000E15D1" w:rsidP="000E15D1">
      <w:pPr>
        <w:pStyle w:val="Heading4"/>
        <w:rPr>
          <w:rFonts w:cs="Calibri"/>
        </w:rPr>
      </w:pPr>
      <w:r w:rsidRPr="00EB533F">
        <w:rPr>
          <w:rFonts w:cs="Calibri"/>
        </w:rPr>
        <w:t>Cartels are driven by cash flows from illegal drug markets – tackling demand-side is key</w:t>
      </w:r>
    </w:p>
    <w:p w14:paraId="046DDE24" w14:textId="77777777" w:rsidR="000E15D1" w:rsidRPr="00EB533F" w:rsidRDefault="000E15D1" w:rsidP="000E15D1">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Iss 2, Article 18, 2014, </w:t>
      </w:r>
      <w:hyperlink r:id="rId44" w:history="1">
        <w:r w:rsidRPr="00EB533F">
          <w:rPr>
            <w:rStyle w:val="Hyperlink"/>
          </w:rPr>
          <w:t>https://digitalcommons.law.seattleu.edu/cgi/viewcontent.cgi?article=1758&amp;context=sjsj</w:t>
        </w:r>
      </w:hyperlink>
      <w:r w:rsidRPr="00EB533F">
        <w:t xml:space="preserve"> TG</w:t>
      </w:r>
    </w:p>
    <w:p w14:paraId="05EFCB72" w14:textId="77777777" w:rsidR="000E15D1" w:rsidRPr="00EB533F" w:rsidRDefault="000E15D1" w:rsidP="000E15D1">
      <w:pPr>
        <w:rPr>
          <w:rStyle w:val="StyleUnderline"/>
        </w:rPr>
      </w:pPr>
      <w:r w:rsidRPr="00EB533F">
        <w:t xml:space="preserve">1. </w:t>
      </w:r>
      <w:r w:rsidRPr="00EB533F">
        <w:rPr>
          <w:rStyle w:val="StyleUnderline"/>
        </w:rPr>
        <w:t xml:space="preserve">Demand for Illegal Drugs in the United States Fuels Cartels </w:t>
      </w:r>
    </w:p>
    <w:p w14:paraId="5B5C8903" w14:textId="77777777" w:rsidR="000E15D1" w:rsidRPr="00EB533F" w:rsidRDefault="000E15D1" w:rsidP="000E15D1">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08012590" w14:textId="77777777" w:rsidR="000E15D1" w:rsidRPr="00EB533F" w:rsidRDefault="000E15D1" w:rsidP="000E15D1">
      <w:pPr>
        <w:rPr>
          <w:rStyle w:val="StyleUnderline"/>
        </w:rPr>
      </w:pPr>
      <w:r w:rsidRPr="00EB533F">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“[o]ur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14:paraId="1AAA528E" w14:textId="132DCE0E" w:rsidR="000E15D1" w:rsidRDefault="000E15D1" w:rsidP="000E15D1"/>
    <w:p w14:paraId="5F46B8F7" w14:textId="77777777" w:rsidR="000E15D1" w:rsidRPr="00EB533F" w:rsidRDefault="000E15D1" w:rsidP="000E15D1"/>
    <w:p w14:paraId="4B8AB618" w14:textId="77777777" w:rsidR="000E15D1" w:rsidRPr="00EB533F" w:rsidRDefault="000E15D1" w:rsidP="000E15D1">
      <w:pPr>
        <w:pStyle w:val="Heading4"/>
        <w:rPr>
          <w:rFonts w:cs="Calibri"/>
        </w:rPr>
      </w:pPr>
      <w:r w:rsidRPr="00EB533F">
        <w:rPr>
          <w:rFonts w:cs="Calibri"/>
        </w:rPr>
        <w:t>Cartel revenue streams determine their viability – cash inflows enable them to buy off local police and cause Mexican state failure</w:t>
      </w:r>
    </w:p>
    <w:p w14:paraId="23789A60" w14:textId="77777777" w:rsidR="000E15D1" w:rsidRPr="00EB533F" w:rsidRDefault="000E15D1" w:rsidP="000E15D1">
      <w:r w:rsidRPr="00EB533F">
        <w:rPr>
          <w:rStyle w:val="StyleUnderline"/>
        </w:rPr>
        <w:t>Grinberg 19</w:t>
      </w:r>
      <w:r w:rsidRPr="00EB533F">
        <w:t xml:space="preserve"> [Alexander Grinberg is an officer in the U.S. Army, B.A. in Defense Policy and Strategy] “Is Mexico a Failing State?” RealClearDefense, Feb 7, 2019, </w:t>
      </w:r>
      <w:hyperlink r:id="rId45" w:history="1">
        <w:r w:rsidRPr="00EB533F">
          <w:rPr>
            <w:rStyle w:val="Hyperlink"/>
          </w:rPr>
          <w:t>https://www.realcleardefense.com/articles/2019/02/07/is_mexico_a_failing_state_114170.html</w:t>
        </w:r>
      </w:hyperlink>
      <w:r w:rsidRPr="00EB533F">
        <w:t xml:space="preserve"> TG</w:t>
      </w:r>
    </w:p>
    <w:p w14:paraId="64C71EAD" w14:textId="77777777" w:rsidR="000E15D1" w:rsidRPr="00EB533F" w:rsidRDefault="000E15D1" w:rsidP="000E15D1">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The Organisation for Economic Cooperation and Development </w:t>
      </w:r>
      <w:hyperlink r:id="rId46"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47" w:history="1">
        <w:r w:rsidRPr="00EB533F">
          <w:rPr>
            <w:rStyle w:val="Hyperlink"/>
          </w:rPr>
          <w:t>statement</w:t>
        </w:r>
      </w:hyperlink>
      <w:r w:rsidRPr="00EB533F">
        <w:t> expressing concerns over Mexico, highlighting the potential even then for a total collapse. At the time, then-President Felipe Calderón </w:t>
      </w:r>
      <w:hyperlink r:id="rId48" w:history="1">
        <w:r w:rsidRPr="00EB533F">
          <w:rPr>
            <w:rStyle w:val="Hyperlink"/>
          </w:rPr>
          <w:t>responded</w:t>
        </w:r>
      </w:hyperlink>
      <w:r w:rsidRPr="00EB533F">
        <w:t> to the report, stating it was entirely false; </w:t>
      </w:r>
      <w:hyperlink r:id="rId49" w:history="1">
        <w:r w:rsidRPr="00EB533F">
          <w:rPr>
            <w:rStyle w:val="Hyperlink"/>
          </w:rPr>
          <w:t>allegedly</w:t>
        </w:r>
      </w:hyperlink>
      <w:r w:rsidRPr="00EB533F">
        <w:t>, he even wanted President Obama to release a statement to that effect.</w:t>
      </w:r>
    </w:p>
    <w:p w14:paraId="45F0CFD4" w14:textId="77777777" w:rsidR="000E15D1" w:rsidRPr="00EB533F" w:rsidRDefault="000E15D1" w:rsidP="000E15D1">
      <w:r w:rsidRPr="00EB533F">
        <w:t xml:space="preserve">In August 2018, the State Department </w:t>
      </w:r>
      <w:hyperlink r:id="rId50"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4261D0F5" w14:textId="77777777" w:rsidR="000E15D1" w:rsidRPr="00EB533F" w:rsidRDefault="000E15D1" w:rsidP="000E15D1">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51" w:history="1">
        <w:r w:rsidRPr="00EB533F">
          <w:rPr>
            <w:rStyle w:val="Hyperlink"/>
          </w:rPr>
          <w:t>total economic burden</w:t>
        </w:r>
      </w:hyperlink>
      <w:r w:rsidRPr="00EB533F">
        <w:t xml:space="preserve"> for opioid misuse, often leading to heroin abuse, is $78.5 billion a year. CNN </w:t>
      </w:r>
      <w:hyperlink r:id="rId52"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53"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54" w:history="1">
        <w:r w:rsidRPr="00EB533F">
          <w:rPr>
            <w:rStyle w:val="Hyperlink"/>
          </w:rPr>
          <w:t>purchase weapons</w:t>
        </w:r>
      </w:hyperlink>
      <w:r w:rsidRPr="00EB533F">
        <w:t xml:space="preserve"> in order to take more territory or assert control in Mexico.</w:t>
      </w:r>
    </w:p>
    <w:p w14:paraId="3D9A11C8" w14:textId="77777777" w:rsidR="000E15D1" w:rsidRPr="00EB533F" w:rsidRDefault="000E15D1" w:rsidP="000E15D1">
      <w:r w:rsidRPr="00EB533F">
        <w:t xml:space="preserve">The spillover effect is hurting both the United States and Mexico. Assistant Secretary Brownfield, representing the State Department’s Bureau of International Narcotics and Law Enforcement Affairs, noted in a 2017 </w:t>
      </w:r>
      <w:hyperlink r:id="rId55"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56"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57"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58"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5AA90A22" w14:textId="77777777" w:rsidR="000E15D1" w:rsidRPr="00EB533F" w:rsidRDefault="000E15D1" w:rsidP="000E15D1">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59"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21F6AA72" w14:textId="77777777" w:rsidR="000E15D1" w:rsidRPr="00EB533F" w:rsidRDefault="000E15D1" w:rsidP="000E15D1">
      <w:r w:rsidRPr="00EB533F">
        <w:t xml:space="preserve">Kleptocracy creates an environment that economically incentivizes farmers to support illegal economies and allows these farmers to fall victim to the cartels. A </w:t>
      </w:r>
      <w:hyperlink r:id="rId60" w:history="1">
        <w:r w:rsidRPr="00EB533F">
          <w:rPr>
            <w:rStyle w:val="Hyperlink"/>
          </w:rPr>
          <w:t>December 2018 New York 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61" w:history="1">
        <w:r w:rsidRPr="00EB533F">
          <w:rPr>
            <w:rStyle w:val="Hyperlink"/>
          </w:rPr>
          <w:t>reports</w:t>
        </w:r>
      </w:hyperlink>
      <w:r w:rsidRPr="00EB533F">
        <w:t xml:space="preserve"> of widespread corruption throughout Mexico’s government at </w:t>
      </w:r>
      <w:hyperlink r:id="rId62"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63" w:history="1">
        <w:r w:rsidRPr="00EB533F">
          <w:rPr>
            <w:rStyle w:val="Hyperlink"/>
          </w:rPr>
          <w:t>report</w:t>
        </w:r>
      </w:hyperlink>
      <w:r w:rsidRPr="00EB533F">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64"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0EF5A711" w14:textId="77777777" w:rsidR="000E15D1" w:rsidRPr="00EB533F" w:rsidRDefault="000E15D1" w:rsidP="000E15D1">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0116EDE1" w14:textId="77777777" w:rsidR="000E15D1" w:rsidRPr="00EB533F" w:rsidRDefault="000E15D1" w:rsidP="000E15D1">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14:paraId="67B074C7" w14:textId="77777777" w:rsidR="000E15D1" w:rsidRPr="00EB533F" w:rsidRDefault="000E15D1" w:rsidP="000E15D1">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14:paraId="777CDE4B" w14:textId="77777777" w:rsidR="000E15D1" w:rsidRPr="00EB533F" w:rsidRDefault="000E15D1" w:rsidP="000E15D1">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14:paraId="0C68CD0C" w14:textId="77777777" w:rsidR="000E15D1" w:rsidRPr="00EB533F" w:rsidRDefault="000E15D1" w:rsidP="000E15D1"/>
    <w:p w14:paraId="2B8F0B1F" w14:textId="77777777" w:rsidR="000E15D1" w:rsidRPr="00EB533F" w:rsidRDefault="000E15D1" w:rsidP="000E15D1">
      <w:pPr>
        <w:pStyle w:val="Heading4"/>
        <w:rPr>
          <w:rFonts w:cs="Calibri"/>
        </w:rPr>
      </w:pPr>
      <w:r w:rsidRPr="00EB533F">
        <w:rPr>
          <w:rFonts w:cs="Calibri"/>
        </w:rPr>
        <w:t>Mexican DTO instability spills over into Latin American instability</w:t>
      </w:r>
    </w:p>
    <w:p w14:paraId="29AA5BDC" w14:textId="77777777" w:rsidR="000E15D1" w:rsidRPr="00EB533F" w:rsidRDefault="000E15D1" w:rsidP="000E15D1">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14:paraId="0792D839" w14:textId="77777777" w:rsidR="000E15D1" w:rsidRPr="00EB533F" w:rsidRDefault="000E15D1" w:rsidP="000E15D1">
      <w:pPr>
        <w:pStyle w:val="ListParagraph"/>
        <w:numPr>
          <w:ilvl w:val="0"/>
          <w:numId w:val="12"/>
        </w:numPr>
      </w:pPr>
      <w:r w:rsidRPr="00EB533F">
        <w:t>DTOs = drug trafficking organizations</w:t>
      </w:r>
    </w:p>
    <w:p w14:paraId="277DB942" w14:textId="77777777" w:rsidR="000E15D1" w:rsidRPr="00EB533F" w:rsidRDefault="000E15D1" w:rsidP="000E15D1">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14:paraId="1D38D572" w14:textId="77777777" w:rsidR="000E15D1" w:rsidRPr="00EB533F" w:rsidRDefault="000E15D1" w:rsidP="000E15D1"/>
    <w:p w14:paraId="2861404C" w14:textId="77777777" w:rsidR="000E15D1" w:rsidRPr="00EB533F" w:rsidRDefault="000E15D1" w:rsidP="000E15D1">
      <w:pPr>
        <w:pStyle w:val="Heading4"/>
        <w:rPr>
          <w:rFonts w:cs="Calibri"/>
        </w:rPr>
      </w:pPr>
      <w:r w:rsidRPr="00EB533F">
        <w:rPr>
          <w:rFonts w:cs="Calibri"/>
        </w:rPr>
        <w:t xml:space="preserve">Latin American instability goes nuclear </w:t>
      </w:r>
    </w:p>
    <w:p w14:paraId="35EC5AD5" w14:textId="77777777" w:rsidR="000E15D1" w:rsidRPr="00EB533F" w:rsidRDefault="000E15D1" w:rsidP="000E15D1">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47657233" w14:textId="77777777" w:rsidR="000E15D1" w:rsidRPr="00EB533F" w:rsidRDefault="000E15D1" w:rsidP="000E15D1">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14:paraId="152855AB" w14:textId="77777777" w:rsidR="000E15D1" w:rsidRPr="00EB533F" w:rsidRDefault="000E15D1" w:rsidP="000E15D1"/>
    <w:p w14:paraId="476B4A1A" w14:textId="77777777" w:rsidR="000E15D1" w:rsidRPr="00EB533F" w:rsidRDefault="000E15D1" w:rsidP="000E15D1">
      <w:pPr>
        <w:pStyle w:val="Heading4"/>
        <w:rPr>
          <w:rFonts w:cs="Calibri"/>
        </w:rPr>
      </w:pPr>
      <w:r w:rsidRPr="00EB533F">
        <w:rPr>
          <w:rFonts w:cs="Calibri"/>
        </w:rPr>
        <w:t>Nuke war causes extinction – Ice Age, famines, and war won’t stay limited</w:t>
      </w:r>
    </w:p>
    <w:p w14:paraId="7A069E22" w14:textId="77777777" w:rsidR="000E15D1" w:rsidRPr="00EB533F" w:rsidRDefault="000E15D1" w:rsidP="000E15D1">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AED849F" w14:textId="77777777" w:rsidR="000E15D1" w:rsidRPr="00EB533F" w:rsidRDefault="000E15D1" w:rsidP="000E15D1">
      <w:r w:rsidRPr="00EB533F">
        <w:t>In the nuclear conversation, what are we not talking about that we should be?</w:t>
      </w:r>
    </w:p>
    <w:p w14:paraId="3505B4C9" w14:textId="77777777" w:rsidR="000E15D1" w:rsidRPr="00EB533F" w:rsidRDefault="000E15D1" w:rsidP="000E15D1">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 xml:space="preserve">this aspect of nuclear war has faded from view. That’s not good. In the mid-2000s, </w:t>
      </w:r>
      <w:r w:rsidRPr="00EB533F">
        <w:rPr>
          <w:rStyle w:val="StyleUnderline"/>
          <w:highlight w:val="green"/>
        </w:rPr>
        <w:t>climate scientists</w:t>
      </w:r>
      <w:r w:rsidRPr="00EB533F">
        <w:rPr>
          <w:szCs w:val="26"/>
        </w:rPr>
        <w:t xml:space="preserve"> such as Alan Robock (Rutgers) </w:t>
      </w:r>
      <w:r w:rsidRPr="00EB533F">
        <w:rPr>
          <w:rStyle w:val="StyleUnderline"/>
        </w:rPr>
        <w:t xml:space="preserve">took another look at nuclear winter theory. This time around, they </w:t>
      </w:r>
      <w:r w:rsidRPr="00EB533F">
        <w:rPr>
          <w:rStyle w:val="StyleUnderline"/>
          <w:highlight w:val="green"/>
        </w:rPr>
        <w:t xml:space="preserve">used </w:t>
      </w:r>
      <w:r w:rsidRPr="00EB533F">
        <w:rPr>
          <w:rStyle w:val="StyleUnderline"/>
        </w:rPr>
        <w:t>much-</w:t>
      </w:r>
      <w:r w:rsidRPr="00EB533F">
        <w:rPr>
          <w:rStyle w:val="StyleUnderline"/>
          <w:highlight w:val="green"/>
        </w:rPr>
        <w:t>improved</w:t>
      </w:r>
      <w:r w:rsidRPr="00EB533F">
        <w:rPr>
          <w:rStyle w:val="StyleUnderline"/>
        </w:rPr>
        <w:t xml:space="preserve"> and much more detailed climate </w:t>
      </w:r>
      <w:r w:rsidRPr="00EB533F">
        <w:rPr>
          <w:rStyle w:val="StyleUnderline"/>
          <w:highlight w:val="green"/>
        </w:rPr>
        <w:t>models</w:t>
      </w:r>
      <w:r w:rsidRPr="00EB533F">
        <w:rPr>
          <w:rStyle w:val="StyleUnderline"/>
        </w:rPr>
        <w:t xml:space="preserve"> than those available 20 years earlier</w:t>
      </w:r>
      <w:r w:rsidRPr="00EB533F">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 xml:space="preserve">any </w:t>
      </w:r>
      <w:r w:rsidRPr="000E15D1">
        <w:rPr>
          <w:rStyle w:val="StyleUnderline"/>
          <w:highlight w:val="green"/>
        </w:rPr>
        <w:t>exchange between two nuclear powers would stay limited to</w:t>
      </w:r>
      <w:r w:rsidRPr="00EB533F">
        <w:rPr>
          <w:rStyle w:val="StyleUnderline"/>
        </w:rPr>
        <w:t xml:space="preserve"> </w:t>
      </w:r>
      <w:r w:rsidRPr="000E15D1">
        <w:rPr>
          <w:rStyle w:val="StyleUnderline"/>
        </w:rPr>
        <w:t xml:space="preserve">these smaller, </w:t>
      </w:r>
      <w:r w:rsidRPr="000E15D1">
        <w:rPr>
          <w:rStyle w:val="StyleUnderline"/>
          <w:highlight w:val="green"/>
        </w:rPr>
        <w:t>less destructive bombs.</w:t>
      </w:r>
    </w:p>
    <w:p w14:paraId="36F54196" w14:textId="77777777" w:rsidR="000E15D1" w:rsidRPr="00EB533F" w:rsidRDefault="000E15D1" w:rsidP="000E15D1">
      <w:pPr>
        <w:rPr>
          <w:szCs w:val="26"/>
        </w:rPr>
      </w:pPr>
    </w:p>
    <w:p w14:paraId="79E1E4AA" w14:textId="77777777" w:rsidR="000E15D1" w:rsidRPr="00EB533F" w:rsidRDefault="000E15D1" w:rsidP="000E15D1">
      <w:pPr>
        <w:pStyle w:val="Heading4"/>
        <w:rPr>
          <w:rFonts w:cs="Calibri"/>
        </w:rPr>
      </w:pPr>
      <w:r w:rsidRPr="00EB533F">
        <w:rPr>
          <w:rFonts w:cs="Calibri"/>
        </w:rPr>
        <w:t>Plan – the member nations of the World Trade Organization ought to delay patent enforcement for cannabis.</w:t>
      </w:r>
    </w:p>
    <w:p w14:paraId="6A0E5168" w14:textId="77777777" w:rsidR="000E15D1" w:rsidRPr="00EB533F" w:rsidRDefault="000E15D1" w:rsidP="000E15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5" w:history="1">
        <w:r w:rsidRPr="00EB533F">
          <w:rPr>
            <w:rStyle w:val="Hyperlink"/>
          </w:rPr>
          <w:t>https://www.repository.law.indiana.edu/ijgls/vol28/iss1/9/</w:t>
        </w:r>
      </w:hyperlink>
      <w:r w:rsidRPr="00EB533F">
        <w:t xml:space="preserve"> SM</w:t>
      </w:r>
    </w:p>
    <w:p w14:paraId="4255E22A" w14:textId="77777777" w:rsidR="000E15D1" w:rsidRPr="00EB533F" w:rsidRDefault="000E15D1" w:rsidP="000E15D1">
      <w:pPr>
        <w:pStyle w:val="ListParagraph"/>
        <w:numPr>
          <w:ilvl w:val="0"/>
          <w:numId w:val="12"/>
        </w:numPr>
      </w:pPr>
      <w:r w:rsidRPr="00EB533F">
        <w:t>Includes enforcement and duration</w:t>
      </w:r>
    </w:p>
    <w:p w14:paraId="73D247DC" w14:textId="77777777" w:rsidR="000E15D1" w:rsidRPr="00EB533F" w:rsidRDefault="000E15D1" w:rsidP="000E15D1">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651BC49F" w14:textId="77777777" w:rsidR="000E15D1" w:rsidRPr="00EB533F" w:rsidRDefault="000E15D1" w:rsidP="000E15D1">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7552F1C8" w14:textId="77777777" w:rsidR="000E15D1" w:rsidRPr="00EB533F" w:rsidRDefault="000E15D1" w:rsidP="000E15D1"/>
    <w:p w14:paraId="0A1286B0" w14:textId="77777777" w:rsidR="000E15D1" w:rsidRPr="00EB533F" w:rsidRDefault="000E15D1" w:rsidP="000E15D1">
      <w:pPr>
        <w:pStyle w:val="Heading4"/>
        <w:rPr>
          <w:rFonts w:cs="Calibri"/>
        </w:rPr>
      </w:pPr>
      <w:r w:rsidRPr="00EB533F">
        <w:rPr>
          <w:rFonts w:cs="Calibri"/>
        </w:rPr>
        <w:t>The plan solves by reigning in monopolies without killing innovation.</w:t>
      </w:r>
    </w:p>
    <w:p w14:paraId="03C5B953" w14:textId="77777777" w:rsidR="000E15D1" w:rsidRPr="00EB533F" w:rsidRDefault="000E15D1" w:rsidP="000E15D1">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6" w:history="1">
        <w:r w:rsidRPr="00EB533F">
          <w:rPr>
            <w:rStyle w:val="Hyperlink"/>
          </w:rPr>
          <w:t>https://www.repository.law.indiana.edu/ijgls/vol28/iss1/9/</w:t>
        </w:r>
      </w:hyperlink>
      <w:r w:rsidRPr="00EB533F">
        <w:t xml:space="preserve"> SM</w:t>
      </w:r>
    </w:p>
    <w:p w14:paraId="53635F25" w14:textId="77777777" w:rsidR="000E15D1" w:rsidRPr="00EB533F" w:rsidRDefault="000E15D1" w:rsidP="000E15D1">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2645FEE9" w14:textId="77777777" w:rsidR="000E15D1" w:rsidRPr="00EB533F" w:rsidRDefault="000E15D1" w:rsidP="000E15D1">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6650FCC5" w14:textId="77777777" w:rsidR="000E15D1" w:rsidRPr="00EB533F" w:rsidRDefault="000E15D1" w:rsidP="000E15D1">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210D28AE" w14:textId="77777777" w:rsidR="00E16979" w:rsidRDefault="000E15D1" w:rsidP="000E15D1">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w:t>
      </w:r>
    </w:p>
    <w:p w14:paraId="3FEFD466" w14:textId="77777777" w:rsidR="00E16979" w:rsidRDefault="00E16979" w:rsidP="000E15D1"/>
    <w:p w14:paraId="0D1A5556" w14:textId="77777777" w:rsidR="00E16979" w:rsidRDefault="00E16979" w:rsidP="000E15D1"/>
    <w:p w14:paraId="66C38CE4" w14:textId="77777777" w:rsidR="00E16979" w:rsidRDefault="00E16979" w:rsidP="000E15D1"/>
    <w:p w14:paraId="7AB46F64" w14:textId="77777777" w:rsidR="00E16979" w:rsidRDefault="00E16979" w:rsidP="000E15D1"/>
    <w:p w14:paraId="76F38CF3" w14:textId="77777777" w:rsidR="00E16979" w:rsidRDefault="00E16979" w:rsidP="000E15D1"/>
    <w:p w14:paraId="75EE5643" w14:textId="77777777" w:rsidR="00E16979" w:rsidRDefault="00E16979" w:rsidP="000E15D1"/>
    <w:p w14:paraId="11577F64" w14:textId="77777777" w:rsidR="00E16979" w:rsidRDefault="00E16979" w:rsidP="000E15D1"/>
    <w:p w14:paraId="079B9B28" w14:textId="77777777" w:rsidR="00E16979" w:rsidRDefault="00E16979" w:rsidP="000E15D1"/>
    <w:p w14:paraId="39E4B89C" w14:textId="77777777" w:rsidR="00E16979" w:rsidRDefault="00E16979" w:rsidP="000E15D1"/>
    <w:p w14:paraId="70DBF70D" w14:textId="77777777" w:rsidR="00E16979" w:rsidRDefault="00E16979" w:rsidP="000E15D1"/>
    <w:p w14:paraId="71A2F9F7" w14:textId="77777777" w:rsidR="00E16979" w:rsidRDefault="00E16979" w:rsidP="000E15D1"/>
    <w:p w14:paraId="373141AF" w14:textId="77777777" w:rsidR="00E16979" w:rsidRDefault="00E16979" w:rsidP="000E15D1"/>
    <w:p w14:paraId="742062D4" w14:textId="77777777" w:rsidR="00E16979" w:rsidRDefault="00E16979" w:rsidP="000E15D1"/>
    <w:p w14:paraId="50331D8F" w14:textId="77777777" w:rsidR="00E16979" w:rsidRDefault="00E16979" w:rsidP="000E15D1"/>
    <w:p w14:paraId="4BFE0063" w14:textId="197C4A17" w:rsidR="000E15D1" w:rsidRPr="00EB533F" w:rsidRDefault="000E15D1" w:rsidP="000E15D1">
      <w:r w:rsidRPr="00EB533F">
        <w:t xml:space="preserve">even if the problem here is merely a legal one.110 </w:t>
      </w:r>
    </w:p>
    <w:p w14:paraId="6A61A23D" w14:textId="77777777" w:rsidR="000E15D1" w:rsidRPr="00EB533F" w:rsidRDefault="000E15D1" w:rsidP="000E15D1">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3E99FAEB" w14:textId="77777777" w:rsidR="000E15D1" w:rsidRPr="00EB533F" w:rsidRDefault="000E15D1" w:rsidP="000E15D1">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343BCD68" w14:textId="77777777" w:rsidR="000E15D1" w:rsidRPr="00EB533F" w:rsidRDefault="000E15D1" w:rsidP="000E15D1"/>
    <w:p w14:paraId="7543E5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15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5D1"/>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D6C4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7C4"/>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0BB7"/>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979"/>
    <w:rsid w:val="00E20D65"/>
    <w:rsid w:val="00E353A2"/>
    <w:rsid w:val="00E36881"/>
    <w:rsid w:val="00E42E4C"/>
    <w:rsid w:val="00E47013"/>
    <w:rsid w:val="00E541F9"/>
    <w:rsid w:val="00E57B79"/>
    <w:rsid w:val="00E63419"/>
    <w:rsid w:val="00E64496"/>
    <w:rsid w:val="00E72115"/>
    <w:rsid w:val="00E8322E"/>
    <w:rsid w:val="00E903E0"/>
    <w:rsid w:val="00EA1004"/>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8A419B"/>
  <w14:defaultImageDpi w14:val="300"/>
  <w15:docId w15:val="{71C28F36-EE5E-D94A-9D04-A439F396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0BB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E0B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0B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E0B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9E0B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0B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BB7"/>
  </w:style>
  <w:style w:type="character" w:customStyle="1" w:styleId="Heading1Char">
    <w:name w:val="Heading 1 Char"/>
    <w:aliases w:val="Pocket Char"/>
    <w:basedOn w:val="DefaultParagraphFont"/>
    <w:link w:val="Heading1"/>
    <w:uiPriority w:val="9"/>
    <w:rsid w:val="009E0BB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E0BB7"/>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E0BB7"/>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E0BB7"/>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0BB7"/>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9E0BB7"/>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9E0BB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E0BB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E0BB7"/>
    <w:rPr>
      <w:color w:val="auto"/>
      <w:u w:val="none"/>
    </w:rPr>
  </w:style>
  <w:style w:type="paragraph" w:styleId="DocumentMap">
    <w:name w:val="Document Map"/>
    <w:basedOn w:val="Normal"/>
    <w:link w:val="DocumentMapChar"/>
    <w:uiPriority w:val="99"/>
    <w:semiHidden/>
    <w:unhideWhenUsed/>
    <w:rsid w:val="009E0B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0BB7"/>
    <w:rPr>
      <w:rFonts w:ascii="Lucida Grande" w:hAnsi="Lucida Grande" w:cs="Lucida Grande"/>
    </w:rPr>
  </w:style>
  <w:style w:type="paragraph" w:customStyle="1" w:styleId="textbold">
    <w:name w:val="text bold"/>
    <w:basedOn w:val="Normal"/>
    <w:link w:val="Emphasis"/>
    <w:uiPriority w:val="20"/>
    <w:qFormat/>
    <w:rsid w:val="000E15D1"/>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0E15D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15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hm.ac.uk/discover/who-were-the-neanderthals.html" TargetMode="External"/><Relationship Id="rId21" Type="http://schemas.openxmlformats.org/officeDocument/2006/relationships/hyperlink" Target="https://www.livescience.com/43514-silurian-period.html" TargetMode="External"/><Relationship Id="rId34" Type="http://schemas.openxmlformats.org/officeDocument/2006/relationships/hyperlink" Target="https://www.cato.org/policy-analysis/how-legalizing-marijuana-securing-border-border-wall-drug-smuggling-lessons" TargetMode="External"/><Relationship Id="rId42" Type="http://schemas.openxmlformats.org/officeDocument/2006/relationships/hyperlink" Target="https://www.cato.org/policy-analysis/how-legalizing-marijuana-securing-border-border-wall-drug-smuggling-lessons" TargetMode="External"/><Relationship Id="rId47" Type="http://schemas.openxmlformats.org/officeDocument/2006/relationships/hyperlink" Target="https://www.nytimes.com/2009/01/09/world/americas/09iht-letter.1.19217792.html" TargetMode="External"/><Relationship Id="rId50" Type="http://schemas.openxmlformats.org/officeDocument/2006/relationships/hyperlink" Target="https://travel.state.gov/content/travel/en/international-travel/International-Travel-Country-Information-Pages/Mexico.html" TargetMode="External"/><Relationship Id="rId55" Type="http://schemas.openxmlformats.org/officeDocument/2006/relationships/hyperlink" Target="https://www.state.gov/j/inl/rls/rm/2017/268146.htm" TargetMode="External"/><Relationship Id="rId63" Type="http://schemas.openxmlformats.org/officeDocument/2006/relationships/hyperlink" Target="https://www.youtube.com/watch?v=lWUgsoRiCrA"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ivescience.com/climate-change-humans-extinct.html%20August%2030" TargetMode="External"/><Relationship Id="rId29" Type="http://schemas.openxmlformats.org/officeDocument/2006/relationships/hyperlink" Target="https://humanorigins.si.edu/research/climate-and-human-evolution/climate-effects-human-evolution"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livescience.com/homo-sapiens.html" TargetMode="External"/><Relationship Id="rId32" Type="http://schemas.openxmlformats.org/officeDocument/2006/relationships/hyperlink" Target="https://advances.sciencemag.org/content/5/10/eaay5478" TargetMode="External"/><Relationship Id="rId37" Type="http://schemas.openxmlformats.org/officeDocument/2006/relationships/hyperlink" Target="https://www.cato.org/policy-analysis/how-legalizing-marijuana-securing-border-border-wall-drug-smuggling-lessons" TargetMode="External"/><Relationship Id="rId40" Type="http://schemas.openxmlformats.org/officeDocument/2006/relationships/hyperlink" Target="https://www.cato.org/policy-analysis/how-legalizing-marijuana-securing-border-border-wall-drug-smuggling-lessons" TargetMode="External"/><Relationship Id="rId45" Type="http://schemas.openxmlformats.org/officeDocument/2006/relationships/hyperlink" Target="https://www.realcleardefense.com/articles/2019/02/07/is_mexico_a_failing_state_114170.html" TargetMode="External"/><Relationship Id="rId53" Type="http://schemas.openxmlformats.org/officeDocument/2006/relationships/hyperlink" Target="https://archives.fbi.gov/archives/news/testimony/drug-trafficking-violence-in-mexico-implications-for-the-united-states" TargetMode="External"/><Relationship Id="rId58" Type="http://schemas.openxmlformats.org/officeDocument/2006/relationships/hyperlink" Target="https://worldview.stratfor.com/article/mexicos-gun-supply-and-90-percent-myth" TargetMode="External"/><Relationship Id="rId66" Type="http://schemas.openxmlformats.org/officeDocument/2006/relationships/hyperlink" Target="https://www.repository.law.indiana.edu/ijgls/vol28/iss1/9/" TargetMode="External"/><Relationship Id="rId5" Type="http://schemas.openxmlformats.org/officeDocument/2006/relationships/numbering" Target="numbering.xml"/><Relationship Id="rId61" Type="http://schemas.openxmlformats.org/officeDocument/2006/relationships/hyperlink" Target="https://www.theguardian.com/world/2016/jun/02/mexico-elections-governors-veracruz-javier-duarte" TargetMode="External"/><Relationship Id="rId19" Type="http://schemas.openxmlformats.org/officeDocument/2006/relationships/hyperlink" Target="https://www.livescience.com/65927-has-earth-been-this-hot-before.html" TargetMode="External"/><Relationship Id="rId14" Type="http://schemas.openxmlformats.org/officeDocument/2006/relationships/hyperlink" Target="https://www.projectcbd.org/es/node/494" TargetMode="External"/><Relationship Id="rId22" Type="http://schemas.openxmlformats.org/officeDocument/2006/relationships/hyperlink" Target="https://www.livescience.com/43295-triassic-period.html" TargetMode="External"/><Relationship Id="rId27" Type="http://schemas.openxmlformats.org/officeDocument/2006/relationships/hyperlink" Target="https://www.livescience.com/65594-neanderthal-fertility-led-to-extinction.html" TargetMode="External"/><Relationship Id="rId30" Type="http://schemas.openxmlformats.org/officeDocument/2006/relationships/hyperlink" Target="https://www.livescience.com/58891-why-2-degrees-celsius-increase-matters.html" TargetMode="External"/><Relationship Id="rId35" Type="http://schemas.openxmlformats.org/officeDocument/2006/relationships/hyperlink" Target="https://www.cato.org/policy-analysis/how-legalizing-marijuana-securing-border-border-wall-drug-smuggling-lessons" TargetMode="External"/><Relationship Id="rId43" Type="http://schemas.openxmlformats.org/officeDocument/2006/relationships/hyperlink" Target="https://www.cato.org/policy-analysis/how-legalizing-marijuana-securing-border-border-wall-drug-smuggling-lessons" TargetMode="External"/><Relationship Id="rId48" Type="http://schemas.openxmlformats.org/officeDocument/2006/relationships/hyperlink" Target="https://www.telegraph.co.uk/news/worldnews/centralamericaandthecaribbean/mexico/4841701/Felipe-Caldern-denies-Mexico-is-a-failed-state.html" TargetMode="External"/><Relationship Id="rId56" Type="http://schemas.openxmlformats.org/officeDocument/2006/relationships/hyperlink" Target="https://defenseoversight.wola.org/primarydocs/170302_incsr.pdf" TargetMode="External"/><Relationship Id="rId64" Type="http://schemas.openxmlformats.org/officeDocument/2006/relationships/hyperlink" Target="https://www.youtube.com/watch?v=Rz6t2FEablA" TargetMode="External"/><Relationship Id="rId8" Type="http://schemas.openxmlformats.org/officeDocument/2006/relationships/webSettings" Target="webSettings.xml"/><Relationship Id="rId51" Type="http://schemas.openxmlformats.org/officeDocument/2006/relationships/hyperlink" Target="https://www.drugabuse.gov/drugs-abuse/opioids/opioid-overdose-crisis"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livescience.com/58891-why-2-degrees-celsius-increase-matters.html" TargetMode="External"/><Relationship Id="rId25" Type="http://schemas.openxmlformats.org/officeDocument/2006/relationships/hyperlink" Target="https://www.livescience.com/28036-neanderthals-facts-about-our-extinct-human-relatives.html" TargetMode="External"/><Relationship Id="rId33" Type="http://schemas.openxmlformats.org/officeDocument/2006/relationships/hyperlink" Target="https://www.cato.org/policy-analysis/how-legalizing-marijuana-securing-border-border-wall-drug-smuggling-lessons" TargetMode="External"/><Relationship Id="rId38" Type="http://schemas.openxmlformats.org/officeDocument/2006/relationships/hyperlink" Target="https://www.cato.org/policy-analysis/how-legalizing-marijuana-securing-border-border-wall-drug-smuggling-lessons" TargetMode="External"/><Relationship Id="rId46" Type="http://schemas.openxmlformats.org/officeDocument/2006/relationships/hyperlink" Target="https://www.eda.admin.ch/deza/en/home/themes-sdc/fragile-contexts-and-prevention/fragile-states.html" TargetMode="External"/><Relationship Id="rId59" Type="http://schemas.openxmlformats.org/officeDocument/2006/relationships/hyperlink" Target="https://www.reuters.com/article/us-mexico-tax-idUSBREA0M1SR20140123?feedType=RSS&amp;feedName=GCA-Economy2010" TargetMode="External"/><Relationship Id="rId67" Type="http://schemas.openxmlformats.org/officeDocument/2006/relationships/fontTable" Target="fontTable.xml"/><Relationship Id="rId20" Type="http://schemas.openxmlformats.org/officeDocument/2006/relationships/hyperlink" Target="https://www.livescience.com/mass-extinction-events-that-shaped-Earth.html" TargetMode="External"/><Relationship Id="rId41" Type="http://schemas.openxmlformats.org/officeDocument/2006/relationships/hyperlink" Target="https://www.cato.org/policy-analysis/how-legalizing-marijuana-securing-border-border-wall-drug-smuggling-lessons" TargetMode="External"/><Relationship Id="rId54" Type="http://schemas.openxmlformats.org/officeDocument/2006/relationships/hyperlink" Target="https://www.gao.gov/products/GAO-16-223" TargetMode="External"/><Relationship Id="rId62" Type="http://schemas.openxmlformats.org/officeDocument/2006/relationships/hyperlink" Target="https://www.theguardian.com/world/2018/sep/27/javier-duarte-mexico-veracruz-guilty-sentenced-corruptio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hempindustrydaily.com/opinion-cannabis-industry-needs-regenerative-organic-farming-not-modified-seeds/" TargetMode="External"/><Relationship Id="rId23" Type="http://schemas.openxmlformats.org/officeDocument/2006/relationships/hyperlink" Target="https://www.livescience.com/28739-jurassic-period.html" TargetMode="External"/><Relationship Id="rId28" Type="http://schemas.openxmlformats.org/officeDocument/2006/relationships/hyperlink" Target="https://www.livescience.com/38893-drought-caused-ancient-mediterranean-collapse.html" TargetMode="External"/><Relationship Id="rId36" Type="http://schemas.openxmlformats.org/officeDocument/2006/relationships/hyperlink" Target="https://www.cato.org/policy-analysis/how-legalizing-marijuana-securing-border-border-wall-drug-smuggling-lessons" TargetMode="External"/><Relationship Id="rId49" Type="http://schemas.openxmlformats.org/officeDocument/2006/relationships/hyperlink" Target="https://newrepublic.com/article/85337/mexico-calderon-clinton-obama-drug-cartels" TargetMode="External"/><Relationship Id="rId57" Type="http://schemas.openxmlformats.org/officeDocument/2006/relationships/hyperlink" Target="https://www.gao.gov/new.items/d09709.pdf" TargetMode="External"/><Relationship Id="rId10" Type="http://schemas.openxmlformats.org/officeDocument/2006/relationships/hyperlink" Target="https://www.repository.law.indiana.edu/ijgls/vol28/iss1/9/" TargetMode="External"/><Relationship Id="rId31" Type="http://schemas.openxmlformats.org/officeDocument/2006/relationships/hyperlink" Target="https://www.mdpi.com/2071-1050/13/15/8161/htm" TargetMode="External"/><Relationship Id="rId44" Type="http://schemas.openxmlformats.org/officeDocument/2006/relationships/hyperlink" Target="https://digitalcommons.law.seattleu.edu/cgi/viewcontent.cgi?article=1758&amp;context=sjsj" TargetMode="External"/><Relationship Id="rId52" Type="http://schemas.openxmlformats.org/officeDocument/2006/relationships/hyperlink" Target="https://www.cnn.com/2017/09/08/health/heroin-deaths-samhsa-report/index.html" TargetMode="External"/><Relationship Id="rId60" Type="http://schemas.openxmlformats.org/officeDocument/2006/relationships/hyperlink" Target="https://www.nytimes.com/2018/12/28/nyregion/el-chapo-trial-mexico-corruption.html" TargetMode="External"/><Relationship Id="rId65" Type="http://schemas.openxmlformats.org/officeDocument/2006/relationships/hyperlink" Target="https://www.repository.law.indiana.edu/ijgls/vol28/iss1/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39" Type="http://schemas.openxmlformats.org/officeDocument/2006/relationships/hyperlink" Target="https://www.cato.org/policy-analysis/how-legalizing-marijuana-securing-border-border-wall-drug-smuggling-less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19082</Words>
  <Characters>108772</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2021-09-18T22:10:00Z</dcterms:created>
  <dcterms:modified xsi:type="dcterms:W3CDTF">2021-09-19T14:31:00Z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