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E979C" w14:textId="4B73F3EA" w:rsidR="006D7369" w:rsidRDefault="006D7369" w:rsidP="006D7369">
      <w:pPr>
        <w:pStyle w:val="Heading1"/>
      </w:pPr>
      <w:r>
        <w:t>1AR</w:t>
      </w:r>
    </w:p>
    <w:p w14:paraId="3A614328" w14:textId="405A25A1" w:rsidR="006D7369" w:rsidRDefault="006D7369" w:rsidP="006D7369"/>
    <w:p w14:paraId="32A3C8AB" w14:textId="08444382" w:rsidR="006D7369" w:rsidRDefault="006D7369" w:rsidP="006D7369">
      <w:pPr>
        <w:pStyle w:val="Heading1"/>
      </w:pPr>
      <w:r>
        <w:lastRenderedPageBreak/>
        <w:t>1AC</w:t>
      </w:r>
    </w:p>
    <w:p w14:paraId="2294442A" w14:textId="58904B40" w:rsidR="005977B2" w:rsidRPr="00F01DEA" w:rsidRDefault="005977B2" w:rsidP="005977B2">
      <w:pPr>
        <w:pStyle w:val="Heading3"/>
        <w:rPr>
          <w:rFonts w:cs="Calibri"/>
        </w:rPr>
      </w:pPr>
      <w:r w:rsidRPr="00623846">
        <w:rPr>
          <w:rFonts w:cs="Calibri"/>
        </w:rPr>
        <w:lastRenderedPageBreak/>
        <w:t>Plan</w:t>
      </w:r>
    </w:p>
    <w:p w14:paraId="2D07D0A2" w14:textId="77777777" w:rsidR="005977B2" w:rsidRDefault="005977B2" w:rsidP="005977B2">
      <w:pPr>
        <w:pStyle w:val="Heading4"/>
        <w:rPr>
          <w:rFonts w:cs="Calibri"/>
        </w:rPr>
      </w:pPr>
      <w:r w:rsidRPr="00623846">
        <w:rPr>
          <w:rFonts w:cs="Calibri"/>
        </w:rPr>
        <w:t xml:space="preserve">Plan: </w:t>
      </w:r>
      <w:r>
        <w:rPr>
          <w:rFonts w:cs="Calibri"/>
        </w:rPr>
        <w:t>Private entities ought not engage in the exclusive and permanent use of Low Earth Orbit via Large Satellite Constellations.</w:t>
      </w:r>
    </w:p>
    <w:p w14:paraId="1FDB945F" w14:textId="77777777" w:rsidR="005977B2" w:rsidRPr="00623846" w:rsidRDefault="005977B2" w:rsidP="005977B2">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45D7B8DC" w14:textId="77777777" w:rsidR="005977B2" w:rsidRPr="00623846" w:rsidRDefault="005977B2" w:rsidP="005977B2">
      <w:pPr>
        <w:pStyle w:val="ListParagraph"/>
        <w:numPr>
          <w:ilvl w:val="0"/>
          <w:numId w:val="12"/>
        </w:numPr>
      </w:pPr>
      <w:r w:rsidRPr="00623846">
        <w:t>LSC = large satellite constellations</w:t>
      </w:r>
    </w:p>
    <w:p w14:paraId="7FDB9A2C" w14:textId="77777777" w:rsidR="005977B2" w:rsidRDefault="005977B2" w:rsidP="005977B2">
      <w:pPr>
        <w:pStyle w:val="ListParagraph"/>
        <w:numPr>
          <w:ilvl w:val="0"/>
          <w:numId w:val="12"/>
        </w:numPr>
      </w:pPr>
      <w:r w:rsidRPr="00623846">
        <w:t xml:space="preserve">Outlines </w:t>
      </w:r>
      <w:r>
        <w:t>density thresholds for exclusive use via LSCs</w:t>
      </w:r>
    </w:p>
    <w:p w14:paraId="26B68A6A" w14:textId="77777777" w:rsidR="005977B2" w:rsidRDefault="005977B2" w:rsidP="005977B2">
      <w:pPr>
        <w:pStyle w:val="ListParagraph"/>
        <w:numPr>
          <w:ilvl w:val="0"/>
          <w:numId w:val="12"/>
        </w:numPr>
      </w:pPr>
      <w:r>
        <w:t>Private entities are the actors of the plan – no treaty or alteration of international law would enforce a prohibition on large satellite constellations</w:t>
      </w:r>
    </w:p>
    <w:p w14:paraId="43E8C4DF" w14:textId="77777777" w:rsidR="005977B2" w:rsidRPr="005B408D" w:rsidRDefault="005977B2" w:rsidP="005977B2">
      <w:pPr>
        <w:pStyle w:val="ListParagraph"/>
        <w:numPr>
          <w:ilvl w:val="0"/>
          <w:numId w:val="12"/>
        </w:numPr>
      </w:pPr>
      <w:r>
        <w:t>E</w:t>
      </w:r>
      <w:r w:rsidRPr="005B408D">
        <w:t xml:space="preserve">xact density thresholds would be based on collision risk and determined on a constellation by constellation basis by an impartial 3rd party </w:t>
      </w:r>
      <w:r>
        <w:t>– candidates include the ITU or UNCOPUOS</w:t>
      </w:r>
    </w:p>
    <w:p w14:paraId="53D579F9" w14:textId="77777777" w:rsidR="005977B2" w:rsidRPr="00623846" w:rsidRDefault="005977B2" w:rsidP="005977B2">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3FB532ED" w14:textId="77777777" w:rsidR="005977B2" w:rsidRPr="00623846" w:rsidRDefault="005977B2" w:rsidP="005977B2">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w:t>
      </w:r>
      <w:r w:rsidRPr="00623846">
        <w:rPr>
          <w:rStyle w:val="StyleUnderline"/>
        </w:rPr>
        <w:lastRenderedPageBreak/>
        <w:t xml:space="preserve">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256F9666" w14:textId="77777777" w:rsidR="005977B2" w:rsidRPr="00623846" w:rsidRDefault="005977B2" w:rsidP="005977B2">
      <w:r w:rsidRPr="00623846">
        <w:t xml:space="preserve">6. Conclusion </w:t>
      </w:r>
    </w:p>
    <w:p w14:paraId="44E99AE6" w14:textId="77777777" w:rsidR="005977B2" w:rsidRPr="00623846" w:rsidRDefault="005977B2" w:rsidP="005977B2">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50E84D35" w14:textId="77777777" w:rsidR="005977B2" w:rsidRPr="00623846" w:rsidRDefault="005977B2" w:rsidP="005977B2">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7AE6DA6B" w14:textId="77777777" w:rsidR="005977B2" w:rsidRPr="00623846" w:rsidRDefault="005977B2" w:rsidP="005977B2">
      <w:r w:rsidRPr="00623846">
        <w:t xml:space="preserve">ITU’s “first come, first served” principle is reaching its limits with current LSC projects and should be re-evaluated; </w:t>
      </w:r>
    </w:p>
    <w:p w14:paraId="055637DB" w14:textId="77777777" w:rsidR="005977B2" w:rsidRPr="00623846" w:rsidRDefault="005977B2" w:rsidP="005977B2">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57A97F22" w14:textId="77777777" w:rsidR="005977B2" w:rsidRPr="00623846" w:rsidRDefault="005977B2" w:rsidP="005977B2"/>
    <w:p w14:paraId="1C7F2C7F" w14:textId="77777777" w:rsidR="005977B2" w:rsidRPr="00903C9E" w:rsidRDefault="005977B2" w:rsidP="005977B2">
      <w:pPr>
        <w:pStyle w:val="Heading4"/>
      </w:pPr>
      <w:r>
        <w:t>Estimates for the minimum threshold of exclusive use occur on a system-by-system basis and range from 11-17 kilometers, or five to seven thousand sats – collisions are a mathematical certainty outside this threshold</w:t>
      </w:r>
    </w:p>
    <w:p w14:paraId="55DAC240" w14:textId="77777777" w:rsidR="005977B2" w:rsidRDefault="005977B2" w:rsidP="005977B2">
      <w:r w:rsidRPr="00903C9E">
        <w:rPr>
          <w:rStyle w:val="Style13ptBold"/>
        </w:rPr>
        <w:t>Liang et al. 21</w:t>
      </w:r>
      <w:r>
        <w:t xml:space="preserve"> J. Liang, A. U. Chaudhry and H. Yanikomeroglu, "Phasing Parameter Analysis for Satellite Collision Avoidance in Starlink and Kuiper Constellations," 2021 IEEE 4th 5G World Forum (5GWF), 2021, pp. 493-498, doi: 10.1109/5GWF52925.2021.00093. mvp</w:t>
      </w:r>
    </w:p>
    <w:p w14:paraId="445B0158" w14:textId="77777777" w:rsidR="005977B2" w:rsidRPr="00903C9E" w:rsidRDefault="005977B2" w:rsidP="005977B2">
      <w:pPr>
        <w:rPr>
          <w:rStyle w:val="StyleUnderline"/>
        </w:rPr>
      </w:pPr>
      <w:r>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r w:rsidRPr="00903C9E">
        <w:rPr>
          <w:rStyle w:val="StyleUnderline"/>
          <w:highlight w:val="green"/>
        </w:rPr>
        <w:t>Starlink</w:t>
      </w:r>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 xml:space="preserve">most </w:t>
      </w:r>
      <w:r w:rsidRPr="00903C9E">
        <w:rPr>
          <w:rStyle w:val="StyleUnderline"/>
          <w:highlight w:val="green"/>
        </w:rPr>
        <w:lastRenderedPageBreak/>
        <w:t>suitable value of F</w:t>
      </w:r>
      <w:r w:rsidRPr="00903C9E">
        <w:rPr>
          <w:rStyle w:val="StyleUnderline"/>
        </w:rPr>
        <w:t xml:space="preserve"> with the highest ranking </w:t>
      </w:r>
      <w:r w:rsidRPr="00903C9E">
        <w:rPr>
          <w:rStyle w:val="StyleUnderline"/>
          <w:highlight w:val="green"/>
        </w:rPr>
        <w:t>for Starlink</w:t>
      </w:r>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w:t>
      </w:r>
      <w:r w:rsidRPr="00903C9E">
        <w:rPr>
          <w:rStyle w:val="StyleUnderline"/>
        </w:rPr>
        <w:lastRenderedPageBreak/>
        <w:t xml:space="preserve"> in these constellations can be avoided.</w:t>
      </w:r>
    </w:p>
    <w:p w14:paraId="724F5C9D" w14:textId="77777777" w:rsidR="005977B2" w:rsidRPr="00623846" w:rsidRDefault="005977B2" w:rsidP="005977B2"/>
    <w:p w14:paraId="69A0F675" w14:textId="77777777" w:rsidR="005977B2" w:rsidRPr="00623846" w:rsidRDefault="005977B2" w:rsidP="005977B2">
      <w:pPr>
        <w:pStyle w:val="Heading4"/>
        <w:rPr>
          <w:rFonts w:cs="Calibri"/>
        </w:rPr>
      </w:pPr>
      <w:r w:rsidRPr="00623846">
        <w:rPr>
          <w:rFonts w:cs="Calibri"/>
        </w:rPr>
        <w:t xml:space="preserve">Privatization is driving </w:t>
      </w:r>
      <w:r w:rsidRPr="00623846">
        <w:rPr>
          <w:rFonts w:cs="Calibri"/>
        </w:rPr>
        <w:lastRenderedPageBreak/>
        <w:t>uncontrolled satellite internet constellations that profit at the expense of cooperation and sustainability – perpetuates internet inequality.</w:t>
      </w:r>
    </w:p>
    <w:p w14:paraId="5F1BD76B" w14:textId="77777777" w:rsidR="005977B2" w:rsidRPr="00623846" w:rsidRDefault="005977B2" w:rsidP="005977B2">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623846">
          <w:rPr>
            <w:rStyle w:val="Hyperlink"/>
          </w:rPr>
          <w:t>https://www.salon.com/2020/11/14/big-tech-is-leading-the-new-space-race-heres-why-thats-a-problem/</w:t>
        </w:r>
      </w:hyperlink>
      <w:r w:rsidRPr="00623846">
        <w:t xml:space="preserve"> SM</w:t>
      </w:r>
    </w:p>
    <w:p w14:paraId="4A2419CF" w14:textId="77777777" w:rsidR="005977B2" w:rsidRPr="00623846" w:rsidRDefault="005977B2" w:rsidP="005977B2">
      <w:pPr>
        <w:rPr>
          <w:rStyle w:val="StyleUnderline"/>
        </w:rPr>
      </w:pPr>
      <w:r w:rsidRPr="00343EA9">
        <w:rPr>
          <w:rStyle w:val="StyleUnderline"/>
          <w:highlight w:val="green"/>
        </w:rPr>
        <w:t>Big Tech is</w:t>
      </w:r>
      <w:r w:rsidRPr="00623846">
        <w:rPr>
          <w:rStyle w:val="StyleUnderline"/>
        </w:rPr>
        <w:t xml:space="preserve"> leading </w:t>
      </w:r>
      <w:r w:rsidRPr="00343EA9">
        <w:rPr>
          <w:rStyle w:val="StyleUnderline"/>
          <w:highlight w:val="green"/>
        </w:rPr>
        <w:t>the</w:t>
      </w:r>
      <w:r w:rsidRPr="00623846">
        <w:rPr>
          <w:rStyle w:val="StyleUnderline"/>
        </w:rPr>
        <w:t xml:space="preserve"> new </w:t>
      </w:r>
      <w:r w:rsidRPr="00343EA9">
        <w:rPr>
          <w:rStyle w:val="StyleUnderline"/>
          <w:highlight w:val="green"/>
        </w:rPr>
        <w:t>space race</w:t>
      </w:r>
      <w:r w:rsidRPr="00623846">
        <w:rPr>
          <w:rStyle w:val="StyleUnderline"/>
        </w:rPr>
        <w:t>. Here's why that's a problem</w:t>
      </w:r>
    </w:p>
    <w:p w14:paraId="65FEF04A" w14:textId="77777777" w:rsidR="005977B2" w:rsidRPr="00623846" w:rsidRDefault="005977B2" w:rsidP="005977B2">
      <w:r w:rsidRPr="00623846">
        <w:rPr>
          <w:rStyle w:val="StyleUnderline"/>
        </w:rPr>
        <w:t>New satellite tech could bring billions mo</w:t>
      </w:r>
      <w:r w:rsidRPr="00623846">
        <w:rPr>
          <w:rStyle w:val="StyleUnderline"/>
        </w:rPr>
        <w:lastRenderedPageBreak/>
        <w:t>re online</w:t>
      </w:r>
      <w:r w:rsidRPr="00623846">
        <w:t>. But will Big Tech bring their extractive ethos into space?</w:t>
      </w:r>
    </w:p>
    <w:p w14:paraId="00553BC6" w14:textId="77777777" w:rsidR="005977B2" w:rsidRPr="00623846" w:rsidRDefault="005977B2" w:rsidP="005977B2">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60E2DC31" w14:textId="77777777" w:rsidR="005977B2" w:rsidRPr="00623846" w:rsidRDefault="005977B2" w:rsidP="005977B2">
      <w:pPr>
        <w:rPr>
          <w:rStyle w:val="StyleUnderline"/>
        </w:rPr>
      </w:pPr>
      <w:r w:rsidRPr="00623846">
        <w:rPr>
          <w:rStyle w:val="StyleUnderline"/>
        </w:rPr>
        <w:t>One popular proposal for ubiquitous connectivity comes from Low Earth Orbit (</w:t>
      </w:r>
      <w:r w:rsidRPr="00343EA9">
        <w:rPr>
          <w:rStyle w:val="StyleUnderline"/>
          <w:highlight w:val="green"/>
        </w:rPr>
        <w:t>LEO</w:t>
      </w:r>
      <w:r w:rsidRPr="00623846">
        <w:rPr>
          <w:rStyle w:val="StyleUnderline"/>
        </w:rPr>
        <w:t xml:space="preserve">) </w:t>
      </w:r>
      <w:r w:rsidRPr="00343EA9">
        <w:rPr>
          <w:rStyle w:val="StyleUnderline"/>
          <w:highlight w:val="green"/>
        </w:rPr>
        <w:t>sat</w:t>
      </w:r>
      <w:r w:rsidRPr="00623846">
        <w:rPr>
          <w:rStyle w:val="StyleUnderline"/>
        </w:rPr>
        <w:t xml:space="preserve">ellite </w:t>
      </w:r>
      <w:r w:rsidRPr="00343EA9">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343EA9">
        <w:rPr>
          <w:rStyle w:val="StyleUnderline"/>
          <w:highlight w:val="green"/>
        </w:rPr>
        <w:t>provide internet</w:t>
      </w:r>
      <w:r w:rsidRPr="00623846">
        <w:rPr>
          <w:rStyle w:val="StyleUnderline"/>
        </w:rPr>
        <w:t xml:space="preserve"> access </w:t>
      </w:r>
      <w:r w:rsidRPr="00343EA9">
        <w:rPr>
          <w:rStyle w:val="StyleUnderline"/>
          <w:highlight w:val="green"/>
        </w:rPr>
        <w:t>from space, and require</w:t>
      </w:r>
      <w:r w:rsidRPr="00623846">
        <w:rPr>
          <w:rStyle w:val="StyleUnderline"/>
        </w:rPr>
        <w:t xml:space="preserve"> placing </w:t>
      </w:r>
      <w:r w:rsidRPr="00343EA9">
        <w:rPr>
          <w:rStyle w:val="StyleUnderline"/>
          <w:highlight w:val="green"/>
        </w:rPr>
        <w:t>thousands of sat</w:t>
      </w:r>
      <w:r w:rsidRPr="00623846">
        <w:rPr>
          <w:rStyle w:val="StyleUnderline"/>
        </w:rPr>
        <w:t>ellite</w:t>
      </w:r>
      <w:r w:rsidRPr="00343EA9">
        <w:rPr>
          <w:rStyle w:val="StyleUnderline"/>
          <w:highlight w:val="green"/>
        </w:rPr>
        <w:t>s</w:t>
      </w:r>
      <w:r w:rsidRPr="00623846">
        <w:rPr>
          <w:rStyle w:val="StyleUnderline"/>
        </w:rPr>
        <w:t xml:space="preserve"> into orbit at a much closer proximity to Earth than traditional satellites.</w:t>
      </w:r>
    </w:p>
    <w:p w14:paraId="7A2625A8" w14:textId="77777777" w:rsidR="005977B2" w:rsidRPr="00623846" w:rsidRDefault="005977B2" w:rsidP="005977B2">
      <w:pPr>
        <w:rPr>
          <w:rStyle w:val="StyleUnderline"/>
        </w:rPr>
      </w:pPr>
      <w:r w:rsidRPr="00343EA9">
        <w:rPr>
          <w:rStyle w:val="StyleUnderline"/>
          <w:highlight w:val="green"/>
        </w:rPr>
        <w:t>The prospect</w:t>
      </w:r>
      <w:r w:rsidRPr="00623846">
        <w:rPr>
          <w:rStyle w:val="StyleUnderline"/>
        </w:rPr>
        <w:t xml:space="preserve"> of a globe-encircling mesh of broadband communication satellites </w:t>
      </w:r>
      <w:r w:rsidRPr="00343EA9">
        <w:rPr>
          <w:rStyle w:val="StyleUnderline"/>
          <w:highlight w:val="green"/>
        </w:rPr>
        <w:t>has attracted</w:t>
      </w:r>
      <w:r w:rsidRPr="00623846">
        <w:rPr>
          <w:rStyle w:val="StyleUnderline"/>
        </w:rPr>
        <w:t xml:space="preserve"> the interest and investment of </w:t>
      </w:r>
      <w:r w:rsidRPr="00343EA9">
        <w:rPr>
          <w:rStyle w:val="StyleUnderline"/>
          <w:highlight w:val="green"/>
        </w:rPr>
        <w:t>billionaires</w:t>
      </w:r>
      <w:r w:rsidRPr="00623846">
        <w:rPr>
          <w:rStyle w:val="StyleUnderline"/>
        </w:rPr>
        <w:t xml:space="preserve"> ranging from Bill Gates in the 1990s to Elon Musk and Jeff Bezos today. Current</w:t>
      </w:r>
      <w:r w:rsidRPr="00623846">
        <w:rPr>
          <w:rStyle w:val="StyleUnderline"/>
        </w:rPr>
        <w:lastRenderedPageBreak/>
        <w: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w:t>
      </w:r>
      <w:r w:rsidRPr="00623846">
        <w:rPr>
          <w:rStyle w:val="StyleUnderline"/>
        </w:rPr>
        <w:lastRenderedPageBreak/>
        <w:t>permission to launch a total of 12,000 satellites. Not to be outdone, OneWeb recently applied for permission to launch 48,000 satellites.</w:t>
      </w:r>
    </w:p>
    <w:p w14:paraId="247F8ECD" w14:textId="77777777" w:rsidR="005977B2" w:rsidRPr="00623846" w:rsidRDefault="005977B2" w:rsidP="005977B2">
      <w:r w:rsidRPr="00623846">
        <w:t>So what's not to love?</w:t>
      </w:r>
    </w:p>
    <w:p w14:paraId="4C96102F" w14:textId="77777777" w:rsidR="005977B2" w:rsidRPr="00623846" w:rsidRDefault="005977B2" w:rsidP="005977B2">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33F7C061" w14:textId="77777777" w:rsidR="005977B2" w:rsidRPr="00623846" w:rsidRDefault="005977B2" w:rsidP="005977B2">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429C12E5" w14:textId="77777777" w:rsidR="005977B2" w:rsidRPr="00623846" w:rsidRDefault="005977B2" w:rsidP="005977B2">
      <w:r w:rsidRPr="00623846">
        <w:t>The scramble for space</w:t>
      </w:r>
    </w:p>
    <w:p w14:paraId="788DA3DE" w14:textId="77777777" w:rsidR="005977B2" w:rsidRPr="00623846" w:rsidRDefault="005977B2" w:rsidP="005977B2">
      <w:pPr>
        <w:rPr>
          <w:rStyle w:val="StyleUnderline"/>
        </w:rPr>
      </w:pPr>
      <w:r w:rsidRPr="00623846">
        <w:t>Over the past seven decades, as ou</w:t>
      </w:r>
      <w:r w:rsidRPr="00623846">
        <w:lastRenderedPageBreak/>
        <w:t xml:space="preserve">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343EA9">
        <w:rPr>
          <w:rStyle w:val="StyleUnderline"/>
          <w:highlight w:val="green"/>
        </w:rPr>
        <w:t>in a</w:t>
      </w:r>
      <w:r w:rsidRPr="00623846">
        <w:rPr>
          <w:rStyle w:val="StyleUnderline"/>
        </w:rPr>
        <w:t xml:space="preserve"> decidedly </w:t>
      </w:r>
      <w:r w:rsidRPr="00343EA9">
        <w:rPr>
          <w:rStyle w:val="StyleUnderline"/>
          <w:highlight w:val="green"/>
        </w:rPr>
        <w:t>new phase of</w:t>
      </w:r>
      <w:r w:rsidRPr="00623846">
        <w:rPr>
          <w:rStyle w:val="StyleUnderline"/>
        </w:rPr>
        <w:t xml:space="preserve"> this relationship due to </w:t>
      </w:r>
      <w:r w:rsidRPr="00343EA9">
        <w:rPr>
          <w:rStyle w:val="StyleUnderline"/>
          <w:highlight w:val="green"/>
        </w:rPr>
        <w:lastRenderedPageBreak/>
        <w:t>tech</w:t>
      </w:r>
      <w:r w:rsidRPr="00623846">
        <w:rPr>
          <w:rStyle w:val="StyleUnderline"/>
        </w:rPr>
        <w:t xml:space="preserve">nological </w:t>
      </w:r>
      <w:r w:rsidRPr="00343EA9">
        <w:rPr>
          <w:rStyle w:val="StyleUnderline"/>
          <w:highlight w:val="green"/>
        </w:rPr>
        <w:t>advancement</w:t>
      </w:r>
      <w:r w:rsidRPr="00623846">
        <w:rPr>
          <w:rStyle w:val="StyleUnderline"/>
        </w:rPr>
        <w:t xml:space="preserve">, new </w:t>
      </w:r>
      <w:r w:rsidRPr="00343EA9">
        <w:rPr>
          <w:rStyle w:val="StyleUnderline"/>
          <w:highlight w:val="green"/>
        </w:rPr>
        <w:t>policy priorities and</w:t>
      </w:r>
      <w:r w:rsidRPr="00623846">
        <w:rPr>
          <w:rStyle w:val="StyleUnderline"/>
        </w:rPr>
        <w:t xml:space="preserve"> the rise of </w:t>
      </w:r>
      <w:r w:rsidRPr="00343EA9">
        <w:rPr>
          <w:rStyle w:val="StyleUnderline"/>
          <w:highlight w:val="green"/>
        </w:rPr>
        <w:t>private actors</w:t>
      </w:r>
      <w:r w:rsidRPr="00623846">
        <w:rPr>
          <w:rStyle w:val="StyleUnderline"/>
        </w:rPr>
        <w:t>.</w:t>
      </w:r>
    </w:p>
    <w:p w14:paraId="6CD48331" w14:textId="77777777" w:rsidR="005977B2" w:rsidRPr="00623846" w:rsidRDefault="005977B2" w:rsidP="005977B2">
      <w:r w:rsidRPr="00623846">
        <w:rPr>
          <w:rStyle w:val="StyleUnderline"/>
        </w:rPr>
        <w:t xml:space="preserve">As commercial launch capacity has increased and space exploration technologies have </w:t>
      </w:r>
      <w:r w:rsidRPr="00452864">
        <w:rPr>
          <w:rStyle w:val="StyleUnderline"/>
        </w:rPr>
        <w:t>advanced, the decades-old agreements around how we treat space and recognize our solar system as a commons for the benefit of all humanity are beginning to unravel.</w:t>
      </w:r>
      <w:r w:rsidRPr="00452864">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2FB9DF45" w14:textId="77777777" w:rsidR="005977B2" w:rsidRPr="00623846" w:rsidRDefault="005977B2" w:rsidP="005977B2">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w:t>
      </w:r>
      <w:r w:rsidRPr="00623846">
        <w:lastRenderedPageBreak/>
        <w:t xml:space="preserve">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08B72646" w14:textId="77777777" w:rsidR="005977B2" w:rsidRPr="00623846" w:rsidRDefault="005977B2" w:rsidP="005977B2">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7543F47D" w14:textId="77777777" w:rsidR="005977B2" w:rsidRPr="00452864" w:rsidRDefault="005977B2" w:rsidP="005977B2">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w:t>
      </w:r>
      <w:r w:rsidRPr="00452864">
        <w:rPr>
          <w:rStyle w:val="StyleUnderline"/>
        </w:rPr>
        <w:t>billionaires like Jeff Bezos who make it no secret that their ultimate goal and passion is the human colonization of other planets in our solar system. In general terms, with material and economic support from taxpayers through defense spending, the profits from the colonization of our data-bodies are being invested in the militarization, privatization and colonization of space.</w:t>
      </w:r>
    </w:p>
    <w:p w14:paraId="4B074DEE" w14:textId="77777777" w:rsidR="005977B2" w:rsidRPr="00452864" w:rsidRDefault="005977B2" w:rsidP="005977B2">
      <w:r w:rsidRPr="00452864">
        <w:t>Telecommunications: driving inequality or empowering citizens?</w:t>
      </w:r>
    </w:p>
    <w:p w14:paraId="72457A4D" w14:textId="77777777" w:rsidR="005977B2" w:rsidRPr="00623846" w:rsidRDefault="005977B2" w:rsidP="005977B2">
      <w:r w:rsidRPr="00452864">
        <w:t>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w:t>
      </w:r>
      <w:r w:rsidRPr="00623846">
        <w:t xml:space="preserve"> and inequality can now be seen in almost every aspect of life.  </w:t>
      </w:r>
    </w:p>
    <w:p w14:paraId="6E71C9D1" w14:textId="77777777" w:rsidR="005977B2" w:rsidRPr="00623846" w:rsidRDefault="005977B2" w:rsidP="005977B2">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1E583BDB" w14:textId="77777777" w:rsidR="005977B2" w:rsidRPr="00623846" w:rsidRDefault="005977B2" w:rsidP="005977B2">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39FD0DCF" w14:textId="77777777" w:rsidR="005977B2" w:rsidRPr="00623846" w:rsidRDefault="005977B2" w:rsidP="005977B2">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lastRenderedPageBreak/>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3C07A274" w14:textId="77777777" w:rsidR="005977B2" w:rsidRPr="00623846" w:rsidRDefault="005977B2" w:rsidP="005977B2">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343EA9">
        <w:rPr>
          <w:rStyle w:val="StyleUnderline"/>
          <w:highlight w:val="green"/>
        </w:rPr>
        <w:t>constellations</w:t>
      </w:r>
      <w:r w:rsidRPr="00623846">
        <w:rPr>
          <w:rStyle w:val="StyleUnderline"/>
        </w:rPr>
        <w:t xml:space="preserve"> may ultimately </w:t>
      </w:r>
      <w:r w:rsidRPr="00343EA9">
        <w:rPr>
          <w:rStyle w:val="StyleUnderline"/>
          <w:highlight w:val="green"/>
        </w:rPr>
        <w:t>create a disincentive to invest</w:t>
      </w:r>
      <w:r w:rsidRPr="00623846">
        <w:rPr>
          <w:rStyle w:val="StyleUnderline"/>
        </w:rPr>
        <w:t xml:space="preserve">ment </w:t>
      </w:r>
      <w:r w:rsidRPr="00343EA9">
        <w:rPr>
          <w:rStyle w:val="StyleUnderline"/>
          <w:highlight w:val="green"/>
        </w:rPr>
        <w:t>in rural connectivity</w:t>
      </w:r>
      <w:r w:rsidRPr="00623846">
        <w:rPr>
          <w:rStyle w:val="StyleUnderline"/>
        </w:rPr>
        <w:t xml:space="preserve">, based on the </w:t>
      </w:r>
      <w:r w:rsidRPr="00452864">
        <w:rPr>
          <w:rStyle w:val="StyleUnderline"/>
          <w:highlight w:val="green"/>
        </w:rPr>
        <w:t>assumption by</w:t>
      </w:r>
      <w:r w:rsidRPr="00623846">
        <w:rPr>
          <w:rStyle w:val="StyleUnderline"/>
        </w:rPr>
        <w:t xml:space="preserve"> service providers </w:t>
      </w:r>
      <w:r w:rsidRPr="00452864">
        <w:rPr>
          <w:rStyle w:val="StyleUnderline"/>
        </w:rPr>
        <w:t>and</w:t>
      </w:r>
      <w:r w:rsidRPr="00623846">
        <w:rPr>
          <w:rStyle w:val="StyleUnderline"/>
        </w:rPr>
        <w:t xml:space="preserve"> </w:t>
      </w:r>
      <w:r w:rsidRPr="00452864">
        <w:rPr>
          <w:rStyle w:val="StyleUnderline"/>
          <w:highlight w:val="green"/>
        </w:rPr>
        <w:t xml:space="preserve">governments that </w:t>
      </w:r>
      <w:r w:rsidRPr="00452864">
        <w:rPr>
          <w:rStyle w:val="StyleUnderline"/>
        </w:rPr>
        <w:t xml:space="preserve">LEO </w:t>
      </w:r>
      <w:r w:rsidRPr="00452864">
        <w:rPr>
          <w:rStyle w:val="StyleUnderline"/>
          <w:highlight w:val="green"/>
        </w:rPr>
        <w:t>constellations will address</w:t>
      </w:r>
      <w:r w:rsidRPr="00623846">
        <w:rPr>
          <w:rStyle w:val="StyleUnderline"/>
        </w:rPr>
        <w:t xml:space="preserve"> that </w:t>
      </w:r>
      <w:r w:rsidRPr="00452864">
        <w:rPr>
          <w:rStyle w:val="StyleUnderline"/>
          <w:highlight w:val="green"/>
        </w:rPr>
        <w:t>gap</w:t>
      </w:r>
      <w:r w:rsidRPr="00623846">
        <w:rPr>
          <w:rStyle w:val="StyleUnderline"/>
        </w:rPr>
        <w:t>.</w:t>
      </w:r>
    </w:p>
    <w:p w14:paraId="0BF01755" w14:textId="77777777" w:rsidR="005977B2" w:rsidRPr="00623846" w:rsidRDefault="005977B2" w:rsidP="005977B2">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343EA9">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14BBCD88" w14:textId="77777777" w:rsidR="005977B2" w:rsidRPr="00452864" w:rsidRDefault="005977B2" w:rsidP="005977B2">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w:t>
      </w:r>
      <w:r w:rsidRPr="00452864">
        <w:rPr>
          <w:rStyle w:val="StyleUnderline"/>
        </w:rPr>
        <w:t>profit and geo-political power. If we want to recover a sense of shared purpose as a species, the question as to "who gets to put their satellites into low earth orbit?" is more important than we might think.</w:t>
      </w:r>
      <w:r w:rsidRPr="00452864">
        <w:t xml:space="preserve"> Is space for everyone, or just a few huge corporations and global superpowers? This is the question we ask when we ask who gets to park their satellites in orbit.</w:t>
      </w:r>
    </w:p>
    <w:p w14:paraId="03C88FFC" w14:textId="77777777" w:rsidR="005977B2" w:rsidRPr="00623846" w:rsidRDefault="005977B2" w:rsidP="005977B2">
      <w:pPr>
        <w:rPr>
          <w:rStyle w:val="StyleUnderline"/>
        </w:rPr>
      </w:pPr>
      <w:r w:rsidRPr="00452864">
        <w:rPr>
          <w:rStyle w:val="StyleUnderline"/>
        </w:rPr>
        <w:t>There is an opportunity to return to the spirit of internationalism that infused the early days of space exploration in which space was held as a shared resource to be protected and guarded from exploitation</w:t>
      </w:r>
      <w:r w:rsidRPr="00452864">
        <w:t>. Similarly, here on Earth, we see successful efforts to manage Internet infrastructure as a commons in contrast to Silicon Valley's model of surveillance capitalism. Recognizing</w:t>
      </w:r>
      <w:r w:rsidRPr="00623846">
        <w:t xml:space="preserve">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40486527" w14:textId="77777777" w:rsidR="005977B2" w:rsidRPr="00623846" w:rsidRDefault="005977B2" w:rsidP="005977B2"/>
    <w:p w14:paraId="345D6242" w14:textId="77777777" w:rsidR="005977B2" w:rsidRPr="00623846" w:rsidRDefault="005977B2" w:rsidP="005977B2"/>
    <w:p w14:paraId="619B285D" w14:textId="446FC3EC" w:rsidR="005977B2" w:rsidRPr="00623846" w:rsidRDefault="005977B2" w:rsidP="005977B2">
      <w:pPr>
        <w:pStyle w:val="Heading3"/>
        <w:rPr>
          <w:rFonts w:cs="Calibri"/>
        </w:rPr>
      </w:pPr>
      <w:r w:rsidRPr="00623846">
        <w:rPr>
          <w:rFonts w:cs="Calibri"/>
        </w:rPr>
        <w:lastRenderedPageBreak/>
        <w:t>Adv – Collisions</w:t>
      </w:r>
    </w:p>
    <w:p w14:paraId="1868707F" w14:textId="77777777" w:rsidR="005977B2" w:rsidRPr="00623846" w:rsidRDefault="005977B2" w:rsidP="005977B2">
      <w:pPr>
        <w:pStyle w:val="Heading4"/>
        <w:rPr>
          <w:rFonts w:cs="Calibri"/>
        </w:rPr>
      </w:pPr>
      <w:r w:rsidRPr="00623846">
        <w:rPr>
          <w:rFonts w:cs="Calibri"/>
        </w:rPr>
        <w:t>Satellite internet constellations accelerate collision risks – more close encounters and less transparency means bad decisions are inevitable.</w:t>
      </w:r>
    </w:p>
    <w:p w14:paraId="79B08383" w14:textId="77777777" w:rsidR="005977B2" w:rsidRPr="00623846" w:rsidRDefault="005977B2" w:rsidP="005977B2">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623846">
          <w:rPr>
            <w:rStyle w:val="Hyperlink"/>
          </w:rPr>
          <w:t>https://www.space.com/spacex-starlink-satellite-collision-alerts-on-the-rise</w:t>
        </w:r>
      </w:hyperlink>
      <w:r w:rsidRPr="00623846">
        <w:t xml:space="preserve"> SM</w:t>
      </w:r>
    </w:p>
    <w:p w14:paraId="03B22E75" w14:textId="77777777" w:rsidR="005977B2" w:rsidRPr="00623846" w:rsidRDefault="005977B2" w:rsidP="005977B2">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65ACE756" w14:textId="77777777" w:rsidR="005977B2" w:rsidRPr="00623846" w:rsidRDefault="005977B2" w:rsidP="005977B2">
      <w:pPr>
        <w:rPr>
          <w:rStyle w:val="StyleUnderline"/>
        </w:rPr>
      </w:pPr>
      <w:r w:rsidRPr="00623846">
        <w:rPr>
          <w:rStyle w:val="StyleUnderline"/>
        </w:rPr>
        <w:t>Starlink satellites might soon be involved in 90% of close encounters between two spacecraft in low Earth orbit.</w:t>
      </w:r>
    </w:p>
    <w:p w14:paraId="3533CE38" w14:textId="77777777" w:rsidR="005977B2" w:rsidRPr="00623846" w:rsidRDefault="005977B2" w:rsidP="005977B2">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1F7B1D7A" w14:textId="77777777" w:rsidR="005977B2" w:rsidRPr="00623846" w:rsidRDefault="005977B2" w:rsidP="005977B2">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512690B5" w14:textId="77777777" w:rsidR="005977B2" w:rsidRPr="00623846" w:rsidRDefault="005977B2" w:rsidP="005977B2">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4F8A6338" w14:textId="77777777" w:rsidR="005977B2" w:rsidRPr="00623846" w:rsidRDefault="005977B2" w:rsidP="005977B2">
      <w:r w:rsidRPr="00623846">
        <w:t xml:space="preserve">Lewis publishes regular updates on Twitter and has seen a worrying trend in the data that reflects the fast deployment of the Starlink constellation. </w:t>
      </w:r>
    </w:p>
    <w:p w14:paraId="0B0D31AA" w14:textId="77777777" w:rsidR="005977B2" w:rsidRPr="00623846" w:rsidRDefault="005977B2" w:rsidP="005977B2">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143703D4" w14:textId="77777777" w:rsidR="005977B2" w:rsidRDefault="005977B2" w:rsidP="005977B2">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1D9A90EB" w14:textId="77777777" w:rsidR="005977B2" w:rsidRPr="00593BD4" w:rsidRDefault="005977B2" w:rsidP="005977B2">
      <w:r w:rsidRPr="00593BD4">
        <w:rPr>
          <w:noProof/>
        </w:rPr>
        <w:lastRenderedPageBreak/>
        <w:drawing>
          <wp:inline distT="0" distB="0" distL="0" distR="0" wp14:anchorId="326506A6" wp14:editId="68BCE8D1">
            <wp:extent cx="2240848" cy="1463675"/>
            <wp:effectExtent l="0" t="0" r="7620" b="3175"/>
            <wp:docPr id="19" name="Picture 1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1"/>
                    <a:stretch>
                      <a:fillRect/>
                    </a:stretch>
                  </pic:blipFill>
                  <pic:spPr>
                    <a:xfrm>
                      <a:off x="0" y="0"/>
                      <a:ext cx="2251661" cy="1470738"/>
                    </a:xfrm>
                    <a:prstGeom prst="rect">
                      <a:avLst/>
                    </a:prstGeom>
                  </pic:spPr>
                </pic:pic>
              </a:graphicData>
            </a:graphic>
          </wp:inline>
        </w:drawing>
      </w:r>
    </w:p>
    <w:p w14:paraId="4DB643FD" w14:textId="77777777" w:rsidR="005977B2" w:rsidRPr="00623846" w:rsidRDefault="005977B2" w:rsidP="005977B2">
      <w:r w:rsidRPr="00623846">
        <w:t xml:space="preserve">A graph showing the </w:t>
      </w:r>
      <w:r>
        <w:t xml:space="preserve">growing </w:t>
      </w:r>
      <w:r w:rsidRPr="00623846">
        <w:t xml:space="preserve">number of close encounters </w:t>
      </w:r>
      <w:r>
        <w:t>in space involving</w:t>
      </w:r>
      <w:r w:rsidRPr="00623846">
        <w:t xml:space="preserve"> Starlink satellites </w:t>
      </w:r>
      <w:r>
        <w:t xml:space="preserve">as </w:t>
      </w:r>
      <w:r w:rsidRPr="00623846">
        <w:t xml:space="preserve">plotted by Professor Hugh Lewis </w:t>
      </w:r>
      <w:r>
        <w:t xml:space="preserve">using </w:t>
      </w:r>
      <w:r w:rsidRPr="00623846">
        <w:t>data from the Socrates database. (Image credit: Hugh Lewis)</w:t>
      </w:r>
    </w:p>
    <w:p w14:paraId="645B18B9" w14:textId="77777777" w:rsidR="005977B2" w:rsidRPr="00623846" w:rsidRDefault="005977B2" w:rsidP="005977B2">
      <w:r w:rsidRPr="00623846">
        <w:t>In comparison, Starlink's competitor OneWeb, currently flying over 250 satellites, is involved in 80 close passes with other operators' satellites every week, according to Lewis' data.</w:t>
      </w:r>
    </w:p>
    <w:p w14:paraId="15D06CEB" w14:textId="77777777" w:rsidR="005977B2" w:rsidRPr="00623846" w:rsidRDefault="005977B2" w:rsidP="005977B2">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77EF2293" w14:textId="77777777" w:rsidR="005977B2" w:rsidRPr="00623846" w:rsidRDefault="005977B2" w:rsidP="005977B2">
      <w:pPr>
        <w:rPr>
          <w:rStyle w:val="StyleUnderline"/>
        </w:rPr>
      </w:pPr>
      <w:r w:rsidRPr="00623846">
        <w:rPr>
          <w:b/>
          <w:noProof/>
        </w:rPr>
        <w:drawing>
          <wp:inline distT="0" distB="0" distL="0" distR="0" wp14:anchorId="323C83F3" wp14:editId="569EDBF1">
            <wp:extent cx="2426317" cy="1562100"/>
            <wp:effectExtent l="0" t="0" r="0" b="0"/>
            <wp:docPr id="20" name="Picture 20"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2"/>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2C0E4BE1" w14:textId="77777777" w:rsidR="005977B2" w:rsidRPr="00623846" w:rsidRDefault="005977B2" w:rsidP="005977B2">
      <w:r w:rsidRPr="00623846">
        <w:t>A graph showing the number of close encounters between Starlink satellites and spacecraft of other operators plotted by Professor Hugh Lewis based on data from the Socrates database. (Image credit: Hugh Lewis)</w:t>
      </w:r>
    </w:p>
    <w:p w14:paraId="3B81AE8F" w14:textId="77777777" w:rsidR="005977B2" w:rsidRPr="00623846" w:rsidRDefault="005977B2" w:rsidP="005977B2">
      <w:r w:rsidRPr="00623846">
        <w:t>The risk of collision</w:t>
      </w:r>
    </w:p>
    <w:p w14:paraId="79128A26" w14:textId="77777777" w:rsidR="005977B2" w:rsidRPr="00623846" w:rsidRDefault="005977B2" w:rsidP="005977B2">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574ACAB7" w14:textId="77777777" w:rsidR="005977B2" w:rsidRPr="00623846" w:rsidRDefault="005977B2" w:rsidP="005977B2">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w:t>
      </w:r>
      <w:r w:rsidRPr="00623846">
        <w:rPr>
          <w:rStyle w:val="StyleUnderline"/>
        </w:rPr>
        <w:lastRenderedPageBreak/>
        <w:t xml:space="preserve">down to the size of 4 inches (10 centimeters) and provides the most accurate location data of the orbiting objects. </w:t>
      </w:r>
    </w:p>
    <w:p w14:paraId="6B4FB282" w14:textId="77777777" w:rsidR="005977B2" w:rsidRPr="00623846" w:rsidRDefault="005977B2" w:rsidP="005977B2">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6B8011DF" w14:textId="77777777" w:rsidR="005977B2" w:rsidRPr="00623846" w:rsidRDefault="005977B2" w:rsidP="005977B2">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2B3A808A" w14:textId="77777777" w:rsidR="005977B2" w:rsidRPr="00623846" w:rsidRDefault="005977B2" w:rsidP="005977B2">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7E61F097" w14:textId="77777777" w:rsidR="005977B2" w:rsidRPr="00623846" w:rsidRDefault="005977B2" w:rsidP="005977B2">
      <w:r w:rsidRPr="00623846">
        <w:t>"You want to have that situational awareness for the other actors that are flying in the neighbourhood," Hesar said.</w:t>
      </w:r>
    </w:p>
    <w:p w14:paraId="0E57D57B" w14:textId="77777777" w:rsidR="005977B2" w:rsidRPr="00623846" w:rsidRDefault="005977B2" w:rsidP="005977B2">
      <w:r w:rsidRPr="00623846">
        <w:t>Bad decisions</w:t>
      </w:r>
    </w:p>
    <w:p w14:paraId="5AA596A4" w14:textId="77777777" w:rsidR="005977B2" w:rsidRPr="00623846" w:rsidRDefault="005977B2" w:rsidP="005977B2">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1D90EBF2" w14:textId="77777777" w:rsidR="005977B2" w:rsidRPr="00623846" w:rsidRDefault="005977B2" w:rsidP="005977B2">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5BB858A3" w14:textId="77777777" w:rsidR="005977B2" w:rsidRPr="00623846" w:rsidRDefault="005977B2" w:rsidP="005977B2">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4A2D481F" w14:textId="77777777" w:rsidR="005977B2" w:rsidRPr="00623846" w:rsidRDefault="005977B2" w:rsidP="005977B2">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46349E1C" w14:textId="77777777" w:rsidR="005977B2" w:rsidRPr="00623846" w:rsidRDefault="005977B2" w:rsidP="005977B2">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6BA271A2" w14:textId="77777777" w:rsidR="005977B2" w:rsidRPr="00623846" w:rsidRDefault="005977B2" w:rsidP="005977B2">
      <w:r w:rsidRPr="00623846">
        <w:lastRenderedPageBreak/>
        <w:t>"This object can be anywhere in this bubble of multiple kilometres," Hesar said. "At this point, and for the foreseeable future, avoidance is our best recourse. People that say 'I'm going to take the risk', in my humble opinion, that's an irresponsible thing to do."</w:t>
      </w:r>
    </w:p>
    <w:p w14:paraId="51EE4F68" w14:textId="77777777" w:rsidR="005977B2" w:rsidRPr="00623846" w:rsidRDefault="005977B2" w:rsidP="005977B2">
      <w:r w:rsidRPr="00623846">
        <w:t>Starlink monopoly</w:t>
      </w:r>
    </w:p>
    <w:p w14:paraId="3E6936DA" w14:textId="77777777" w:rsidR="005977B2" w:rsidRPr="00623846" w:rsidRDefault="005977B2" w:rsidP="005977B2">
      <w:r w:rsidRPr="00623846">
        <w:t xml:space="preserve">Lewis is concerned about the growing influence of a single actor — Starlink — on the safety of orbital operations. Especially, he says, as the spaceflight company has entered the satellite operations world only recently. </w:t>
      </w:r>
    </w:p>
    <w:p w14:paraId="656A1C83" w14:textId="77777777" w:rsidR="005977B2" w:rsidRPr="00623846" w:rsidRDefault="005977B2" w:rsidP="005977B2">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32D4CD32" w14:textId="77777777" w:rsidR="005977B2" w:rsidRPr="00623846" w:rsidRDefault="005977B2" w:rsidP="005977B2">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7A27CE">
        <w:rPr>
          <w:rStyle w:val="StyleUnderline"/>
          <w:highlight w:val="green"/>
        </w:rPr>
        <w:t>That</w:t>
      </w:r>
      <w:r w:rsidRPr="00623846">
        <w:rPr>
          <w:rStyle w:val="StyleUnderline"/>
        </w:rPr>
        <w:t xml:space="preserve">, however, </w:t>
      </w:r>
      <w:r w:rsidRPr="007A27CE">
        <w:rPr>
          <w:rStyle w:val="StyleUnderline"/>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28D0B774" w14:textId="77777777" w:rsidR="005977B2" w:rsidRPr="00623846" w:rsidRDefault="005977B2" w:rsidP="005977B2">
      <w:pPr>
        <w:rPr>
          <w:rStyle w:val="StyleUnderline"/>
        </w:rPr>
      </w:pPr>
      <w:r w:rsidRPr="00623846">
        <w:rPr>
          <w:rStyle w:val="StyleUnderline"/>
        </w:rPr>
        <w:t>"</w:t>
      </w:r>
      <w:r w:rsidRPr="009F1086">
        <w:rPr>
          <w:rStyle w:val="StyleUnderline"/>
        </w:rPr>
        <w:t>Starlink</w:t>
      </w:r>
      <w:r w:rsidRPr="00623846">
        <w:rPr>
          <w:rStyle w:val="StyleUnderline"/>
        </w:rPr>
        <w:t xml:space="preserve"> doesn't publicize all the </w:t>
      </w:r>
      <w:r w:rsidRPr="009F1086">
        <w:rPr>
          <w:rStyle w:val="StyleUnderline"/>
        </w:rPr>
        <w:t>maneuvers</w:t>
      </w:r>
      <w:r w:rsidRPr="00623846">
        <w:rPr>
          <w:rStyle w:val="StyleUnderline"/>
        </w:rPr>
        <w:t xml:space="preserve"> that they're making, but it is believed that they are </w:t>
      </w:r>
      <w:r w:rsidRPr="00335726">
        <w:rPr>
          <w:rStyle w:val="StyleUnderline"/>
          <w:highlight w:val="green"/>
        </w:rPr>
        <w:t>making</w:t>
      </w:r>
      <w:r w:rsidRPr="00623846">
        <w:rPr>
          <w:rStyle w:val="StyleUnderline"/>
        </w:rPr>
        <w:t xml:space="preserve"> a lot of </w:t>
      </w:r>
      <w:r w:rsidRPr="00335726">
        <w:rPr>
          <w:rStyle w:val="StyleUnderline"/>
          <w:highlight w:val="green"/>
        </w:rPr>
        <w:t xml:space="preserve">small </w:t>
      </w:r>
      <w:r w:rsidRPr="00335726">
        <w:rPr>
          <w:rStyle w:val="StyleUnderline"/>
        </w:rPr>
        <w:t xml:space="preserve">corrections and </w:t>
      </w:r>
      <w:r w:rsidRPr="00335726">
        <w:rPr>
          <w:rStyle w:val="StyleUnderline"/>
          <w:highlight w:val="green"/>
        </w:rPr>
        <w:t>adjustments all the time,</w:t>
      </w:r>
      <w:r w:rsidRPr="00623846">
        <w:t>" Lewis said. "</w:t>
      </w:r>
      <w:r w:rsidRPr="00623846">
        <w:rPr>
          <w:rStyle w:val="StyleUnderline"/>
        </w:rPr>
        <w:t xml:space="preserve">But that causes problems for everybody else because </w:t>
      </w:r>
      <w:r w:rsidRPr="00335726">
        <w:rPr>
          <w:rStyle w:val="StyleUnderline"/>
          <w:highlight w:val="green"/>
        </w:rPr>
        <w:t xml:space="preserve">no one knows where </w:t>
      </w:r>
      <w:r w:rsidRPr="00335726">
        <w:rPr>
          <w:rStyle w:val="StyleUnderline"/>
        </w:rPr>
        <w:t xml:space="preserve">the </w:t>
      </w:r>
      <w:r w:rsidRPr="00335726">
        <w:rPr>
          <w:rStyle w:val="StyleUnderline"/>
          <w:highlight w:val="green"/>
        </w:rPr>
        <w:t>sat</w:t>
      </w:r>
      <w:r w:rsidRPr="00335726">
        <w:rPr>
          <w:rStyle w:val="StyleUnderline"/>
        </w:rPr>
        <w:t xml:space="preserve">ellite </w:t>
      </w:r>
      <w:r w:rsidRPr="00335726">
        <w:rPr>
          <w:rStyle w:val="StyleUnderline"/>
          <w:highlight w:val="green"/>
        </w:rPr>
        <w:t xml:space="preserve">is going </w:t>
      </w:r>
      <w:r w:rsidRPr="00335726">
        <w:rPr>
          <w:rStyle w:val="StyleUnderline"/>
        </w:rPr>
        <w:t>to be</w:t>
      </w:r>
      <w:r w:rsidRPr="00623846">
        <w:rPr>
          <w:rStyle w:val="StyleUnderline"/>
        </w:rPr>
        <w:t xml:space="preserve"> and what it is going to do in the next few days."</w:t>
      </w:r>
    </w:p>
    <w:p w14:paraId="6A1AB122" w14:textId="77777777" w:rsidR="005977B2" w:rsidRPr="00B55AD5" w:rsidRDefault="005977B2" w:rsidP="005977B2"/>
    <w:p w14:paraId="1D0A56F2" w14:textId="77777777" w:rsidR="005977B2" w:rsidRPr="00623846" w:rsidRDefault="005977B2" w:rsidP="005977B2">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30B6437A" w14:textId="77777777" w:rsidR="005977B2" w:rsidRPr="00623846" w:rsidRDefault="005977B2" w:rsidP="005977B2">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3" w:history="1">
        <w:r w:rsidRPr="00623846">
          <w:rPr>
            <w:rStyle w:val="Hyperlink"/>
          </w:rPr>
          <w:t>https://www.japcc.org/congested-outer-space/</w:t>
        </w:r>
      </w:hyperlink>
      <w:r w:rsidRPr="00623846">
        <w:t xml:space="preserve"> SM</w:t>
      </w:r>
    </w:p>
    <w:p w14:paraId="5B4776AF" w14:textId="77777777" w:rsidR="005977B2" w:rsidRPr="00623846" w:rsidRDefault="005977B2" w:rsidP="005977B2">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5FA10FD5" w14:textId="77777777" w:rsidR="005977B2" w:rsidRPr="00623846" w:rsidRDefault="005977B2" w:rsidP="005977B2">
      <w:r w:rsidRPr="00623846">
        <w:lastRenderedPageBreak/>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40E94CAC" w14:textId="77777777" w:rsidR="005977B2" w:rsidRPr="00623846" w:rsidRDefault="005977B2" w:rsidP="005977B2">
      <w:pPr>
        <w:rPr>
          <w:rStyle w:val="StyleUnderline"/>
        </w:rPr>
      </w:pPr>
      <w:r w:rsidRPr="00623846">
        <w:rPr>
          <w:rStyle w:val="StyleUnderline"/>
        </w:rPr>
        <w:t>Space Debris Threat Increases in the LEO</w:t>
      </w:r>
    </w:p>
    <w:p w14:paraId="512F4AB5" w14:textId="77777777" w:rsidR="005977B2" w:rsidRPr="00623846" w:rsidRDefault="005977B2" w:rsidP="005977B2">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343EA9">
        <w:rPr>
          <w:rStyle w:val="StyleUnderline"/>
          <w:highlight w:val="green"/>
        </w:rPr>
        <w:t>debris from the collision</w:t>
      </w:r>
      <w:r w:rsidRPr="00623846">
        <w:rPr>
          <w:rStyle w:val="StyleUnderline"/>
        </w:rPr>
        <w:t xml:space="preserve"> was blasted outward away from the Earth, </w:t>
      </w:r>
      <w:r w:rsidRPr="00343EA9">
        <w:rPr>
          <w:rStyle w:val="StyleUnderline"/>
          <w:highlight w:val="green"/>
        </w:rPr>
        <w:t>caus</w:t>
      </w:r>
      <w:r w:rsidRPr="00623846">
        <w:rPr>
          <w:rStyle w:val="StyleUnderline"/>
        </w:rPr>
        <w:t xml:space="preserve">ing </w:t>
      </w:r>
      <w:r w:rsidRPr="00343EA9">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1E51F4FF" w14:textId="77777777" w:rsidR="005977B2" w:rsidRPr="00623846" w:rsidRDefault="005977B2" w:rsidP="005977B2">
      <w:pPr>
        <w:rPr>
          <w:rStyle w:val="StyleUnderline"/>
        </w:rPr>
      </w:pPr>
      <w:r w:rsidRPr="00623846">
        <w:rPr>
          <w:rStyle w:val="StyleUnderline"/>
        </w:rPr>
        <w:t xml:space="preserve">In 2009, </w:t>
      </w:r>
      <w:r w:rsidRPr="00343EA9">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343EA9">
        <w:rPr>
          <w:rStyle w:val="StyleUnderline"/>
          <w:highlight w:val="green"/>
        </w:rPr>
        <w:t>created</w:t>
      </w:r>
      <w:r w:rsidRPr="00623846">
        <w:rPr>
          <w:rStyle w:val="StyleUnderline"/>
        </w:rPr>
        <w:t xml:space="preserve"> more than </w:t>
      </w:r>
      <w:r w:rsidRPr="00343EA9">
        <w:rPr>
          <w:rStyle w:val="StyleUnderline"/>
          <w:highlight w:val="green"/>
        </w:rPr>
        <w:t>1,000 pieces of debris</w:t>
      </w:r>
      <w:r w:rsidRPr="00623846">
        <w:rPr>
          <w:rStyle w:val="StyleUnderline"/>
        </w:rPr>
        <w:t xml:space="preserve"> larger than 10 cm. Such activity could </w:t>
      </w:r>
      <w:r w:rsidRPr="00343EA9">
        <w:rPr>
          <w:rStyle w:val="StyleUnderline"/>
          <w:highlight w:val="green"/>
        </w:rPr>
        <w:t>initiate a chain reaction</w:t>
      </w:r>
      <w:r w:rsidRPr="00623846">
        <w:rPr>
          <w:rStyle w:val="StyleUnderline"/>
        </w:rPr>
        <w:t>, creating more collisions from the initial impact. This phenomenon is k</w:t>
      </w:r>
      <w:r w:rsidRPr="00343EA9">
        <w:rPr>
          <w:rStyle w:val="StyleUnderline"/>
          <w:highlight w:val="green"/>
        </w:rPr>
        <w:t>nown as the Kessler Syndrome.</w:t>
      </w:r>
      <w:r w:rsidRPr="00623846">
        <w:rPr>
          <w:rStyle w:val="StyleUnderline"/>
        </w:rPr>
        <w:t>15</w:t>
      </w:r>
    </w:p>
    <w:p w14:paraId="49309C0D" w14:textId="77777777" w:rsidR="005977B2" w:rsidRPr="00623846" w:rsidRDefault="005977B2" w:rsidP="005977B2">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343EA9">
        <w:rPr>
          <w:rStyle w:val="StyleUnderline"/>
          <w:highlight w:val="green"/>
        </w:rPr>
        <w:t xml:space="preserve">tiny objects could harm </w:t>
      </w:r>
      <w:r w:rsidRPr="00623846">
        <w:rPr>
          <w:rStyle w:val="StyleUnderline"/>
        </w:rPr>
        <w:t xml:space="preserve">any large </w:t>
      </w:r>
      <w:r w:rsidRPr="00343EA9">
        <w:rPr>
          <w:rStyle w:val="StyleUnderline"/>
          <w:highlight w:val="green"/>
        </w:rPr>
        <w:t>satellite</w:t>
      </w:r>
      <w:r w:rsidRPr="00623846">
        <w:rPr>
          <w:rStyle w:val="StyleUnderline"/>
        </w:rPr>
        <w:t xml:space="preserve"> orbiting </w:t>
      </w:r>
      <w:r w:rsidRPr="00343EA9">
        <w:rPr>
          <w:rStyle w:val="StyleUnderline"/>
          <w:highlight w:val="green"/>
        </w:rPr>
        <w:t>in the LEO</w:t>
      </w:r>
      <w:r w:rsidRPr="00343EA9">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68DF6826" w14:textId="77777777" w:rsidR="005977B2" w:rsidRPr="00623846" w:rsidRDefault="005977B2" w:rsidP="005977B2">
      <w:pPr>
        <w:rPr>
          <w:rStyle w:val="StyleUnderline"/>
        </w:rPr>
      </w:pPr>
      <w:r w:rsidRPr="00623846">
        <w:rPr>
          <w:rStyle w:val="StyleUnderline"/>
        </w:rPr>
        <w:t xml:space="preserve">Constellation in the Making </w:t>
      </w:r>
      <w:r w:rsidRPr="00343EA9">
        <w:rPr>
          <w:rStyle w:val="StyleUnderline"/>
          <w:highlight w:val="green"/>
        </w:rPr>
        <w:t>Could Impact Space-Based Military Assets</w:t>
      </w:r>
    </w:p>
    <w:p w14:paraId="5DAB7A4E" w14:textId="77777777" w:rsidR="005977B2" w:rsidRPr="00623846" w:rsidRDefault="005977B2" w:rsidP="005977B2">
      <w:pPr>
        <w:rPr>
          <w:rStyle w:val="StyleUnderline"/>
        </w:rPr>
      </w:pPr>
      <w:r w:rsidRPr="00623846">
        <w:rPr>
          <w:rStyle w:val="StyleUnderline"/>
        </w:rPr>
        <w:t xml:space="preserve">The previous examples revealed the congestion of the LEO. </w:t>
      </w:r>
      <w:r w:rsidRPr="00343EA9">
        <w:rPr>
          <w:rStyle w:val="StyleUnderline"/>
          <w:highlight w:val="green"/>
        </w:rPr>
        <w:t>With companies</w:t>
      </w:r>
      <w:r w:rsidRPr="00623846">
        <w:rPr>
          <w:rStyle w:val="StyleUnderline"/>
        </w:rPr>
        <w:t xml:space="preserve"> continuing to </w:t>
      </w:r>
      <w:r w:rsidRPr="00343EA9">
        <w:rPr>
          <w:rStyle w:val="StyleUnderline"/>
          <w:highlight w:val="green"/>
        </w:rPr>
        <w:t xml:space="preserve">launch thousands of </w:t>
      </w:r>
      <w:r w:rsidRPr="00623846">
        <w:rPr>
          <w:rStyle w:val="StyleUnderline"/>
        </w:rPr>
        <w:t xml:space="preserve">small </w:t>
      </w:r>
      <w:r w:rsidRPr="00343EA9">
        <w:rPr>
          <w:rStyle w:val="StyleUnderline"/>
          <w:highlight w:val="green"/>
        </w:rPr>
        <w:t xml:space="preserve">satellites, the chances of a collision </w:t>
      </w:r>
      <w:r w:rsidRPr="00623846">
        <w:rPr>
          <w:rStyle w:val="StyleUnderline"/>
        </w:rPr>
        <w:t xml:space="preserve">in space will continue to </w:t>
      </w:r>
      <w:r w:rsidRPr="00343EA9">
        <w:rPr>
          <w:rStyle w:val="StyleUnderline"/>
          <w:highlight w:val="green"/>
        </w:rPr>
        <w:t>increase. This</w:t>
      </w:r>
      <w:r w:rsidRPr="00623846">
        <w:rPr>
          <w:rStyle w:val="StyleUnderline"/>
        </w:rPr>
        <w:t xml:space="preserve"> will </w:t>
      </w:r>
      <w:r w:rsidRPr="00343EA9">
        <w:rPr>
          <w:rStyle w:val="StyleUnderline"/>
          <w:highlight w:val="green"/>
        </w:rPr>
        <w:t xml:space="preserve">hinder </w:t>
      </w:r>
      <w:r w:rsidRPr="00623846">
        <w:rPr>
          <w:rStyle w:val="StyleUnderline"/>
        </w:rPr>
        <w:t xml:space="preserve">space-based Intelligence, Surveillance and Reconnaissance (ISR) support to provide </w:t>
      </w:r>
      <w:r w:rsidRPr="00343EA9">
        <w:rPr>
          <w:rStyle w:val="StyleUnderline"/>
          <w:highlight w:val="green"/>
        </w:rPr>
        <w:t>valuable info</w:t>
      </w:r>
      <w:r w:rsidRPr="00623846">
        <w:rPr>
          <w:rStyle w:val="StyleUnderline"/>
        </w:rPr>
        <w:t xml:space="preserve">rmation </w:t>
      </w:r>
      <w:r w:rsidRPr="00343EA9">
        <w:rPr>
          <w:rStyle w:val="StyleUnderline"/>
          <w:highlight w:val="green"/>
        </w:rPr>
        <w:t>to military</w:t>
      </w:r>
      <w:r w:rsidRPr="00623846">
        <w:rPr>
          <w:rStyle w:val="StyleUnderline"/>
        </w:rPr>
        <w:t xml:space="preserve"> operations. A </w:t>
      </w:r>
      <w:r w:rsidRPr="00343EA9">
        <w:rPr>
          <w:rStyle w:val="StyleUnderline"/>
          <w:highlight w:val="green"/>
        </w:rPr>
        <w:t xml:space="preserve">majority of </w:t>
      </w:r>
      <w:r w:rsidRPr="00623846">
        <w:rPr>
          <w:rStyle w:val="StyleUnderline"/>
        </w:rPr>
        <w:t xml:space="preserve">the </w:t>
      </w:r>
      <w:r w:rsidRPr="00343EA9">
        <w:rPr>
          <w:rStyle w:val="StyleUnderline"/>
          <w:highlight w:val="green"/>
        </w:rPr>
        <w:t xml:space="preserve">ISR </w:t>
      </w:r>
      <w:r w:rsidRPr="00623846">
        <w:rPr>
          <w:rStyle w:val="StyleUnderline"/>
        </w:rPr>
        <w:t xml:space="preserve">assets </w:t>
      </w:r>
      <w:r w:rsidRPr="00343EA9">
        <w:rPr>
          <w:rStyle w:val="StyleUnderline"/>
          <w:highlight w:val="green"/>
        </w:rPr>
        <w:t>are</w:t>
      </w:r>
      <w:r w:rsidRPr="00623846">
        <w:rPr>
          <w:rStyle w:val="StyleUnderline"/>
        </w:rPr>
        <w:t xml:space="preserve"> orbiting </w:t>
      </w:r>
      <w:r w:rsidRPr="00343EA9">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w:t>
      </w:r>
      <w:r w:rsidRPr="00623846">
        <w:rPr>
          <w:rStyle w:val="StyleUnderline"/>
        </w:rPr>
        <w:lastRenderedPageBreak/>
        <w:t>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343EA9">
        <w:rPr>
          <w:rStyle w:val="StyleUnderline"/>
          <w:highlight w:val="green"/>
        </w:rPr>
        <w:t>satellites or</w:t>
      </w:r>
      <w:r w:rsidRPr="00623846">
        <w:rPr>
          <w:rStyle w:val="StyleUnderline"/>
        </w:rPr>
        <w:t xml:space="preserve"> manned-space stations </w:t>
      </w:r>
      <w:r w:rsidRPr="00343EA9">
        <w:rPr>
          <w:rStyle w:val="StyleUnderline"/>
          <w:highlight w:val="green"/>
        </w:rPr>
        <w:t>could be</w:t>
      </w:r>
      <w:r w:rsidRPr="00623846">
        <w:rPr>
          <w:rStyle w:val="StyleUnderline"/>
        </w:rPr>
        <w:t xml:space="preserve"> penetrated by the non-propulsion satellites, making them </w:t>
      </w:r>
      <w:r w:rsidRPr="00343EA9">
        <w:rPr>
          <w:rStyle w:val="StyleUnderline"/>
          <w:highlight w:val="green"/>
        </w:rPr>
        <w:t xml:space="preserve">a </w:t>
      </w:r>
      <w:r w:rsidRPr="00623846">
        <w:rPr>
          <w:rStyle w:val="StyleUnderline"/>
        </w:rPr>
        <w:t xml:space="preserve">potential </w:t>
      </w:r>
      <w:r w:rsidRPr="00343EA9">
        <w:rPr>
          <w:rStyle w:val="StyleUnderline"/>
          <w:highlight w:val="green"/>
        </w:rPr>
        <w:t>kinetic kill vehicle</w:t>
      </w:r>
      <w:r w:rsidRPr="00623846">
        <w:rPr>
          <w:rStyle w:val="StyleUnderline"/>
        </w:rPr>
        <w:t>.</w:t>
      </w:r>
    </w:p>
    <w:p w14:paraId="167FEFE2" w14:textId="77777777" w:rsidR="005977B2" w:rsidRPr="00623846" w:rsidRDefault="005977B2" w:rsidP="005977B2">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343EA9">
        <w:rPr>
          <w:rStyle w:val="StyleUnderline"/>
          <w:highlight w:val="green"/>
        </w:rPr>
        <w:t>Starlink</w:t>
      </w:r>
      <w:r w:rsidRPr="00623846">
        <w:rPr>
          <w:rStyle w:val="StyleUnderline"/>
        </w:rPr>
        <w:t xml:space="preserve"> satellites </w:t>
      </w:r>
      <w:r w:rsidRPr="00343EA9">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45227A02" w14:textId="77777777" w:rsidR="005977B2" w:rsidRPr="00623846" w:rsidRDefault="005977B2" w:rsidP="005977B2"/>
    <w:p w14:paraId="56AF6E73" w14:textId="77777777" w:rsidR="005977B2" w:rsidRPr="000B58FF" w:rsidRDefault="005977B2" w:rsidP="005977B2">
      <w:pPr>
        <w:pStyle w:val="Heading4"/>
      </w:pPr>
      <w:bookmarkStart w:id="0" w:name="_Hlk101601842"/>
      <w:r>
        <w:t xml:space="preserve">Debris reduction fails and SpaceX alone has a 45%+ chance of catastrophic collision in the next 5 years </w:t>
      </w:r>
    </w:p>
    <w:p w14:paraId="232D15CF" w14:textId="77777777" w:rsidR="005977B2" w:rsidRPr="0096239B" w:rsidRDefault="005977B2" w:rsidP="005977B2">
      <w:r w:rsidRPr="000B58FF">
        <w:rPr>
          <w:rStyle w:val="Style13ptBold"/>
        </w:rPr>
        <w:t>May et al. 18</w:t>
      </w:r>
      <w:r>
        <w:t xml:space="preserve"> S. Le May, S. Gehly, B.A. Carter, S. Flegel, Space debris collision probability analysis for proposed global broadband constellations, Acta Astronautica (2018), doi: 10.1016/ j.actaastro.2018.06.036., </w:t>
      </w:r>
      <w:r w:rsidRPr="00FB4D95">
        <w:t>https://www.sciencedirect.com/science/article/abs/pii/S0094576518304375</w:t>
      </w:r>
      <w:r>
        <w:t xml:space="preserve"> mvp</w:t>
      </w:r>
    </w:p>
    <w:p w14:paraId="13AA6C7C" w14:textId="77777777" w:rsidR="005977B2" w:rsidRDefault="005977B2" w:rsidP="005977B2">
      <w:r w:rsidRPr="00682D4C">
        <w:rPr>
          <w:rStyle w:val="StyleUnderline"/>
        </w:rPr>
        <w:t xml:space="preserve">The results of this study indicate </w:t>
      </w:r>
      <w:r w:rsidRPr="00873366">
        <w:rPr>
          <w:rStyle w:val="StyleUnderline"/>
        </w:rPr>
        <w:t>a high p</w:t>
      </w:r>
      <w:r>
        <w:rPr>
          <w:rStyle w:val="StyleUnderline"/>
        </w:rPr>
        <w:softHyphen/>
      </w:r>
      <w:r w:rsidRPr="00873366">
        <w:rPr>
          <w:rStyle w:val="StyleUnderline"/>
        </w:rPr>
        <w:t>robability for the occurrence of at least one collision for both</w:t>
      </w:r>
      <w:r w:rsidRPr="00682D4C">
        <w:rPr>
          <w:rStyle w:val="StyleUnderline"/>
        </w:rPr>
        <w:t xml:space="preserve"> the proposed OneWeb and SpaceX constellations </w:t>
      </w:r>
      <w:r w:rsidRPr="00873366">
        <w:rPr>
          <w:rStyle w:val="StyleUnderline"/>
          <w:highlight w:val="green"/>
        </w:rPr>
        <w:t>during an operational phase of 5 years</w:t>
      </w:r>
      <w:r w:rsidRPr="00682D4C">
        <w:rPr>
          <w:rStyle w:val="StyleUnderline"/>
        </w:rPr>
        <w:t>.</w:t>
      </w:r>
      <w:r w:rsidRPr="00A26AD5">
        <w:t xml:space="preserve"> It was found that the </w:t>
      </w:r>
      <w:r w:rsidRPr="00873366">
        <w:rPr>
          <w:rStyle w:val="StyleUnderline"/>
          <w:highlight w:val="green"/>
        </w:rPr>
        <w:t>probability of</w:t>
      </w:r>
      <w:r w:rsidRPr="00682D4C">
        <w:rPr>
          <w:rStyle w:val="StyleUnderline"/>
        </w:rPr>
        <w:t xml:space="preserve"> there being </w:t>
      </w:r>
      <w:r w:rsidRPr="00873366">
        <w:rPr>
          <w:rStyle w:val="StyleUnderline"/>
          <w:highlight w:val="green"/>
        </w:rPr>
        <w:t>at least one catastrophic collision</w:t>
      </w:r>
      <w:r w:rsidRPr="00682D4C">
        <w:rPr>
          <w:rStyle w:val="StyleUnderline"/>
        </w:rPr>
        <w:t xml:space="preserve"> involving a spacecraft </w:t>
      </w:r>
      <w:r w:rsidRPr="00873366">
        <w:rPr>
          <w:rStyle w:val="StyleUnderline"/>
          <w:highlight w:val="green"/>
        </w:rPr>
        <w:t>within</w:t>
      </w:r>
      <w:r w:rsidRPr="00A26AD5">
        <w:t xml:space="preserve"> the 360 </w:t>
      </w:r>
      <w:r w:rsidRPr="00873366">
        <w:rPr>
          <w:rStyle w:val="StyleUnderline"/>
          <w:highlight w:val="green"/>
        </w:rPr>
        <w:t>OneWeb</w:t>
      </w:r>
      <w:r w:rsidRPr="00682D4C">
        <w:rPr>
          <w:rStyle w:val="StyleUnderline"/>
        </w:rPr>
        <w:t xml:space="preserve"> </w:t>
      </w:r>
      <w:r w:rsidRPr="00A26AD5">
        <w:t xml:space="preserve">constellation </w:t>
      </w:r>
      <w:r w:rsidRPr="00873366">
        <w:rPr>
          <w:rStyle w:val="StyleUnderline"/>
          <w:highlight w:val="green"/>
        </w:rPr>
        <w:t>is 5.0%, and</w:t>
      </w:r>
      <w:r w:rsidRPr="00682D4C">
        <w:rPr>
          <w:rStyle w:val="StyleUnderline"/>
        </w:rPr>
        <w:t xml:space="preserve"> for </w:t>
      </w:r>
      <w:r w:rsidRPr="00873366">
        <w:rPr>
          <w:rStyle w:val="StyleUnderline"/>
          <w:highlight w:val="green"/>
        </w:rPr>
        <w:t>SpaceX</w:t>
      </w:r>
      <w:r w:rsidRPr="00682D4C">
        <w:rPr>
          <w:rStyle w:val="StyleUnderline"/>
        </w:rPr>
        <w:t xml:space="preserve"> much higher </w:t>
      </w:r>
      <w:r w:rsidRPr="00873366">
        <w:rPr>
          <w:rStyle w:val="StyleUnderline"/>
          <w:highlight w:val="green"/>
        </w:rPr>
        <w:t>at 45.8%</w:t>
      </w:r>
      <w:r w:rsidRPr="00682D4C">
        <w:rPr>
          <w:rStyle w:val="StyleUnderline"/>
        </w:rPr>
        <w:t>.</w:t>
      </w:r>
      <w:r w:rsidRPr="00A26AD5">
        <w:t xml:space="preserve"> It must be noted that the MASTER-2009 model does have limitations, including no quantified uncertainty associated with the flux output. The results of this study represent the mean collisional behaviour of the system, and are not strictly a prediction of the future. 365 </w:t>
      </w:r>
    </w:p>
    <w:p w14:paraId="0C109310" w14:textId="77777777" w:rsidR="005977B2" w:rsidRDefault="005977B2" w:rsidP="005977B2">
      <w:r w:rsidRPr="0096239B">
        <w:rPr>
          <w:rStyle w:val="StyleUnderline"/>
        </w:rPr>
        <w:t>When the collision probability is derived from discrete random particles, the chance of having an accurate result increases with sample size and probability of collision.</w:t>
      </w:r>
      <w:r w:rsidRPr="00A26AD5">
        <w:t xml:space="preserve"> Both of these are higher for the SpaceX constellation compared with the OneWeb constellation. The differences observed between the results for the sphere and box-wing for the Total results for SpaceX thus have the highest 370 chance of not being due to statistical noise. In statistics, the likelihood for the difference between two results being due to statistical noise is called statistical significance [28]. Similarly, for both constellations the results for Nconst(T otal) and Nconst(Non − T rackable) may have greater statistical significance than Nconst(Catastrophic) and Nconst(Catastrophic, Non − trackable) as the flux is 375 derived from a larger number of particles. Quantifying </w:t>
      </w:r>
      <w:r w:rsidRPr="00A26AD5">
        <w:lastRenderedPageBreak/>
        <w:t xml:space="preserve">statistical significance in this context would require a more robust statistical analysis, recommended for future work. </w:t>
      </w:r>
    </w:p>
    <w:p w14:paraId="72E68142" w14:textId="77777777" w:rsidR="005977B2" w:rsidRDefault="005977B2" w:rsidP="005977B2">
      <w:r w:rsidRPr="00A26AD5">
        <w:t xml:space="preserve">OneWeb’s Orbital Debris Mitigation Plan reports that the probability of a OneWeb satellite becoming disabled as a result of collisions with small debris 380 is 0.003, as computed using NASA’s ORDEM3 model and taking the minimum hazardous debris size as 1cm. In comparison, this study used ESA’s MASTER model and a minimum size threshold of 3mm to determine the probability of collision for a single OneWeb satellite. The resulting probability is around 0.008 (Table A.5), a value which aligns well with OneWeb’s own study. 385 </w:t>
      </w:r>
    </w:p>
    <w:p w14:paraId="0FF9C6E0" w14:textId="77777777" w:rsidR="005977B2" w:rsidRDefault="005977B2" w:rsidP="005977B2">
      <w:r w:rsidRPr="00A26AD5">
        <w:t>In response to the FCC’s request to provide an analysis of collision risk</w:t>
      </w:r>
      <w:r w:rsidRPr="00873366">
        <w:t xml:space="preserve">, </w:t>
      </w:r>
      <w:r w:rsidRPr="00873366">
        <w:rPr>
          <w:rStyle w:val="StyleUnderline"/>
          <w:highlight w:val="green"/>
        </w:rPr>
        <w:t>SpaceX</w:t>
      </w:r>
      <w:r w:rsidRPr="00A26AD5">
        <w:t xml:space="preserve"> reported that there is “approximately a 1 percent chance per decade that any failed SpaceX satellite would collide with a piece of tracked debris” 2 . Although this specific case wasn’t explored in Section 4.4, our analysis for the probability of collision of one failed satellite with trackable debris (not shown 390 here) agrees with this statement. However, it </w:t>
      </w:r>
      <w:r w:rsidRPr="00873366">
        <w:rPr>
          <w:rStyle w:val="StyleUnderline"/>
          <w:highlight w:val="green"/>
        </w:rPr>
        <w:t>does not take into account</w:t>
      </w:r>
      <w:r w:rsidRPr="0096239B">
        <w:rPr>
          <w:rStyle w:val="StyleUnderline"/>
        </w:rPr>
        <w:t xml:space="preserve"> the </w:t>
      </w:r>
      <w:r w:rsidRPr="00873366">
        <w:rPr>
          <w:rStyle w:val="StyleUnderline"/>
          <w:highlight w:val="green"/>
        </w:rPr>
        <w:t>collision</w:t>
      </w:r>
      <w:r w:rsidRPr="0096239B">
        <w:rPr>
          <w:rStyle w:val="StyleUnderline"/>
        </w:rPr>
        <w:t xml:space="preserve"> probabilities associated </w:t>
      </w:r>
      <w:r w:rsidRPr="00873366">
        <w:rPr>
          <w:rStyle w:val="StyleUnderline"/>
          <w:highlight w:val="green"/>
        </w:rPr>
        <w:t>with non-trackable objects</w:t>
      </w:r>
      <w:r w:rsidRPr="00A26AD5">
        <w:t xml:space="preserve">, determined to be P≥1sat = 0.124 after 10 years using the sphere model. </w:t>
      </w:r>
    </w:p>
    <w:p w14:paraId="7C4F49A0" w14:textId="77777777" w:rsidR="005977B2" w:rsidRDefault="005977B2" w:rsidP="005977B2">
      <w:r w:rsidRPr="0096239B">
        <w:rPr>
          <w:rStyle w:val="StyleUnderline"/>
        </w:rPr>
        <w:t xml:space="preserve">The results of this study show that </w:t>
      </w:r>
      <w:r w:rsidRPr="00873366">
        <w:rPr>
          <w:rStyle w:val="StyleUnderline"/>
          <w:highlight w:val="green"/>
        </w:rPr>
        <w:t>implementation of</w:t>
      </w:r>
      <w:r w:rsidRPr="0096239B">
        <w:rPr>
          <w:rStyle w:val="StyleUnderline"/>
        </w:rPr>
        <w:t xml:space="preserve"> the </w:t>
      </w:r>
      <w:r w:rsidRPr="00873366">
        <w:rPr>
          <w:rStyle w:val="StyleUnderline"/>
          <w:highlight w:val="green"/>
        </w:rPr>
        <w:t>mitigation measures</w:t>
      </w:r>
      <w:r w:rsidRPr="0096239B">
        <w:rPr>
          <w:rStyle w:val="StyleUnderline"/>
        </w:rPr>
        <w:t xml:space="preserve"> in MASTER </w:t>
      </w:r>
      <w:r w:rsidRPr="00873366">
        <w:rPr>
          <w:rStyle w:val="StyleUnderline"/>
          <w:highlight w:val="green"/>
        </w:rPr>
        <w:t>did not</w:t>
      </w:r>
      <w:r w:rsidRPr="0096239B">
        <w:rPr>
          <w:rStyle w:val="StyleUnderline"/>
        </w:rPr>
        <w:t xml:space="preserve"> significantly </w:t>
      </w:r>
      <w:r w:rsidRPr="00873366">
        <w:rPr>
          <w:rStyle w:val="StyleUnderline"/>
          <w:highlight w:val="green"/>
        </w:rPr>
        <w:t>reduce</w:t>
      </w:r>
      <w:r w:rsidRPr="0096239B">
        <w:rPr>
          <w:rStyle w:val="StyleUnderline"/>
        </w:rPr>
        <w:t xml:space="preserve"> the probability of at least one 395 </w:t>
      </w:r>
      <w:r w:rsidRPr="00873366">
        <w:rPr>
          <w:rStyle w:val="StyleUnderline"/>
          <w:highlight w:val="green"/>
        </w:rPr>
        <w:t>collision</w:t>
      </w:r>
      <w:r w:rsidRPr="0096239B">
        <w:rPr>
          <w:rStyle w:val="StyleUnderline"/>
        </w:rPr>
        <w:t xml:space="preserve"> during the five year operational phase of either the OneWeb or SpaceX constellation. The MASTER-2009 model’s intermediate and full mitigation scenarios implement steady reductions of debris creation from 2020 </w:t>
      </w:r>
      <w:r w:rsidRPr="008A05A0">
        <w:rPr>
          <w:rStyle w:val="StyleUnderline"/>
        </w:rPr>
        <w:t>onwards and therefore have very little impact on the first generation of the OneWeb and SpaceX constellations</w:t>
      </w:r>
      <w:r w:rsidRPr="008A05A0">
        <w:t xml:space="preserve"> which cease op</w:t>
      </w:r>
      <w:r w:rsidRPr="00A26AD5">
        <w:t xml:space="preserve">eration in </w:t>
      </w:r>
      <w:r w:rsidRPr="008A05A0">
        <w:t xml:space="preserve">2023. </w:t>
      </w:r>
      <w:r w:rsidRPr="008A05A0">
        <w:rPr>
          <w:rStyle w:val="StyleUnderline"/>
        </w:rPr>
        <w:t xml:space="preserve">Additional </w:t>
      </w:r>
      <w:r w:rsidRPr="00873366">
        <w:rPr>
          <w:rStyle w:val="StyleUnderline"/>
          <w:highlight w:val="green"/>
        </w:rPr>
        <w:t>measures</w:t>
      </w:r>
      <w:r w:rsidRPr="0096239B">
        <w:rPr>
          <w:rStyle w:val="StyleUnderline"/>
        </w:rPr>
        <w:t xml:space="preserve"> may 400 be </w:t>
      </w:r>
      <w:r w:rsidRPr="00873366">
        <w:rPr>
          <w:rStyle w:val="StyleUnderline"/>
          <w:highlight w:val="green"/>
        </w:rPr>
        <w:t xml:space="preserve">required </w:t>
      </w:r>
      <w:r w:rsidRPr="008A05A0">
        <w:rPr>
          <w:rStyle w:val="StyleUnderline"/>
        </w:rPr>
        <w:t>to</w:t>
      </w:r>
      <w:r w:rsidRPr="0096239B">
        <w:rPr>
          <w:rStyle w:val="StyleUnderline"/>
        </w:rPr>
        <w:t xml:space="preserve"> ensure the safe and sustainable operation of such constellations, </w:t>
      </w:r>
      <w:r w:rsidRPr="008A05A0">
        <w:rPr>
          <w:rStyle w:val="StyleUnderline"/>
          <w:highlight w:val="green"/>
        </w:rPr>
        <w:t>includ</w:t>
      </w:r>
      <w:r w:rsidRPr="0096239B">
        <w:rPr>
          <w:rStyle w:val="StyleUnderline"/>
        </w:rPr>
        <w:t xml:space="preserve">ing but not </w:t>
      </w:r>
      <w:r w:rsidRPr="008A05A0">
        <w:rPr>
          <w:rStyle w:val="StyleUnderline"/>
        </w:rPr>
        <w:t xml:space="preserve">limited to </w:t>
      </w:r>
      <w:r w:rsidRPr="00873366">
        <w:rPr>
          <w:rStyle w:val="StyleUnderline"/>
          <w:highlight w:val="green"/>
        </w:rPr>
        <w:t>reducing the</w:t>
      </w:r>
      <w:r w:rsidRPr="0096239B">
        <w:rPr>
          <w:rStyle w:val="StyleUnderline"/>
        </w:rPr>
        <w:t xml:space="preserve"> size and </w:t>
      </w:r>
      <w:r w:rsidRPr="00873366">
        <w:rPr>
          <w:rStyle w:val="StyleUnderline"/>
          <w:highlight w:val="green"/>
        </w:rPr>
        <w:t>number of satellites</w:t>
      </w:r>
      <w:r w:rsidRPr="0096239B">
        <w:rPr>
          <w:rStyle w:val="StyleUnderline"/>
        </w:rPr>
        <w:t xml:space="preserve"> launched</w:t>
      </w:r>
      <w:r w:rsidRPr="00A26AD5">
        <w:t>. Due to imminent launch dates and because of the potential value such constellations have for the global community, in particular developing economies, the question of how to ensure safe and sustainable operations alongside constellations of this scale still needs to be addressed.</w:t>
      </w:r>
    </w:p>
    <w:bookmarkEnd w:id="0"/>
    <w:p w14:paraId="08C87F8E" w14:textId="77777777" w:rsidR="005977B2" w:rsidRPr="00A26AD5" w:rsidRDefault="005977B2" w:rsidP="005977B2"/>
    <w:p w14:paraId="0ED22AF4" w14:textId="77777777" w:rsidR="005977B2" w:rsidRPr="00623846" w:rsidRDefault="005977B2" w:rsidP="005977B2">
      <w:pPr>
        <w:pStyle w:val="Heading4"/>
        <w:rPr>
          <w:rFonts w:cs="Calibri"/>
        </w:rPr>
      </w:pPr>
      <w:r w:rsidRPr="00623846">
        <w:rPr>
          <w:rFonts w:cs="Calibri"/>
        </w:rPr>
        <w:t>Collisions with early warning satellites causes miscalc and goes nuclear – magnified by the Kessler effect</w:t>
      </w:r>
    </w:p>
    <w:p w14:paraId="2FC6873E" w14:textId="77777777" w:rsidR="005977B2" w:rsidRPr="00623846" w:rsidRDefault="005977B2" w:rsidP="005977B2">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4" w:history="1">
        <w:r w:rsidRPr="00623846">
          <w:rPr>
            <w:rStyle w:val="Hyperlink"/>
          </w:rPr>
          <w:t>https://hir.harvard.edu/anti-satellite-weapons-and-the-emerging-space-arms-race/</w:t>
        </w:r>
      </w:hyperlink>
      <w:r w:rsidRPr="00623846">
        <w:t xml:space="preserve"> TG</w:t>
      </w:r>
    </w:p>
    <w:p w14:paraId="6E3F1CA1" w14:textId="77777777" w:rsidR="005977B2" w:rsidRPr="00623846" w:rsidRDefault="005977B2" w:rsidP="005977B2">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5"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16"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063A34CB" w14:textId="77777777" w:rsidR="005977B2" w:rsidRPr="00623846" w:rsidRDefault="005977B2" w:rsidP="005977B2">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dark, or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lastRenderedPageBreak/>
        <w:t xml:space="preserve">the beginning of </w:t>
      </w:r>
      <w:r w:rsidRPr="00343EA9">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7"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18"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0207FD3B" w14:textId="77777777" w:rsidR="005977B2" w:rsidRPr="00623846" w:rsidRDefault="005977B2" w:rsidP="005977B2">
      <w:pPr>
        <w:rPr>
          <w:rStyle w:val="StyleUnderline"/>
        </w:rPr>
      </w:pPr>
      <w:r w:rsidRPr="00623846">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It is </w:t>
      </w:r>
      <w:hyperlink r:id="rId19" w:anchor="v=onepage&amp;q=space%20offense%20dominant&amp;f=false" w:history="1">
        <w:r w:rsidRPr="00623846">
          <w:rPr>
            <w:rStyle w:val="Hyperlink"/>
          </w:rPr>
          <w:t>much easier</w:t>
        </w:r>
      </w:hyperlink>
      <w:r w:rsidRPr="00623846">
        <w:t> to hold an adversary’s space systems in jeopardy with destructive ASATs than it is to </w:t>
      </w:r>
      <w:hyperlink r:id="rId20" w:history="1">
        <w:r w:rsidRPr="00623846">
          <w:rPr>
            <w:rStyle w:val="Hyperlink"/>
          </w:rPr>
          <w:t>sustainably defend</w:t>
        </w:r>
      </w:hyperlink>
      <w:r w:rsidRPr="00623846">
        <w:t xml:space="preserve"> a system, which is expensive and in 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21"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22" w:history="1">
        <w:r w:rsidRPr="00623846">
          <w:rPr>
            <w:rStyle w:val="StyleUnderline"/>
          </w:rPr>
          <w:t>improving GPS</w:t>
        </w:r>
      </w:hyperlink>
      <w:r w:rsidRPr="00623846">
        <w:rPr>
          <w:rStyle w:val="StyleUnderline"/>
        </w:rPr>
        <w:t> or making satellites more resistant to jamming.</w:t>
      </w:r>
    </w:p>
    <w:p w14:paraId="078A7DBB" w14:textId="77777777" w:rsidR="005977B2" w:rsidRPr="00623846" w:rsidRDefault="005977B2" w:rsidP="005977B2">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67061260" w14:textId="77777777" w:rsidR="005977B2" w:rsidRPr="00623846" w:rsidRDefault="005977B2" w:rsidP="005977B2">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23"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4"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5" w:history="1">
        <w:r w:rsidRPr="00623846">
          <w:rPr>
            <w:rStyle w:val="Hyperlink"/>
          </w:rPr>
          <w:t>potentially in jeopardy</w:t>
        </w:r>
      </w:hyperlink>
      <w:r w:rsidRPr="00623846">
        <w:t>, a succession battle or even civil war on the peninsula </w:t>
      </w:r>
      <w:hyperlink r:id="rId26"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Or China </w:t>
      </w:r>
      <w:hyperlink r:id="rId27"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US, 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in a position to fundamentally </w:t>
      </w:r>
      <w:r w:rsidRPr="00343EA9">
        <w:rPr>
          <w:rStyle w:val="StyleUnderline"/>
          <w:highlight w:val="green"/>
        </w:rPr>
        <w:t>reshape East Asian geopolitics.</w:t>
      </w:r>
    </w:p>
    <w:p w14:paraId="6EFBDA7C" w14:textId="77777777" w:rsidR="005977B2" w:rsidRPr="00623846" w:rsidRDefault="005977B2" w:rsidP="005977B2">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ASATs could risk escalation. </w:t>
      </w:r>
      <w:r w:rsidRPr="00623846">
        <w:rPr>
          <w:rStyle w:val="StyleUnderline"/>
        </w:rPr>
        <w:t>China </w:t>
      </w:r>
      <w:hyperlink r:id="rId28"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4EF9ADFF" w14:textId="77777777" w:rsidR="005977B2" w:rsidRPr="00623846" w:rsidRDefault="005977B2" w:rsidP="005977B2"/>
    <w:p w14:paraId="5B94FFA7" w14:textId="77777777" w:rsidR="005977B2" w:rsidRPr="00623846" w:rsidRDefault="005977B2" w:rsidP="005977B2">
      <w:pPr>
        <w:pStyle w:val="Heading4"/>
        <w:rPr>
          <w:rFonts w:cs="Calibri"/>
        </w:rPr>
      </w:pPr>
      <w:r w:rsidRPr="00623846">
        <w:rPr>
          <w:rFonts w:cs="Calibri"/>
        </w:rPr>
        <w:t>Independently causes cyberwar and satellite hacking which escalates.</w:t>
      </w:r>
    </w:p>
    <w:p w14:paraId="7E2098B5" w14:textId="77777777" w:rsidR="005977B2" w:rsidRPr="00623846" w:rsidRDefault="005977B2" w:rsidP="005977B2">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9"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438F5F4D" w14:textId="77777777" w:rsidR="005977B2" w:rsidRPr="00623846" w:rsidRDefault="005977B2" w:rsidP="005977B2">
      <w:pPr>
        <w:rPr>
          <w:b/>
          <w:u w:val="single"/>
        </w:rPr>
      </w:pPr>
      <w:r w:rsidRPr="00343EA9">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343EA9">
        <w:rPr>
          <w:rStyle w:val="StyleUnderline"/>
          <w:highlight w:val="green"/>
        </w:rPr>
        <w:t>to access</w:t>
      </w:r>
      <w:r w:rsidRPr="00623846">
        <w:rPr>
          <w:rStyle w:val="StyleUnderline"/>
        </w:rPr>
        <w:t xml:space="preserve"> and restart a leading </w:t>
      </w:r>
      <w:r w:rsidRPr="00343EA9">
        <w:rPr>
          <w:rStyle w:val="StyleUnderline"/>
          <w:highlight w:val="green"/>
        </w:rPr>
        <w:t>satellite Internet</w:t>
      </w:r>
      <w:r w:rsidRPr="00623846">
        <w:rPr>
          <w:rStyle w:val="StyleUnderline"/>
        </w:rPr>
        <w:t xml:space="preserve"> provider’s </w:t>
      </w:r>
      <w:r w:rsidRPr="00343EA9">
        <w:rPr>
          <w:rStyle w:val="StyleUnderline"/>
          <w:highlight w:val="green"/>
        </w:rPr>
        <w:t>control</w:t>
      </w:r>
      <w:r w:rsidRPr="00623846">
        <w:rPr>
          <w:rStyle w:val="StyleUnderline"/>
        </w:rPr>
        <w:t xml:space="preserve"> system. </w:t>
      </w:r>
      <w:r w:rsidRPr="00343EA9">
        <w:rPr>
          <w:rStyle w:val="StyleUnderline"/>
          <w:highlight w:val="green"/>
        </w:rPr>
        <w:t>Five</w:t>
      </w:r>
      <w:r w:rsidRPr="00623846">
        <w:rPr>
          <w:rStyle w:val="StyleUnderline"/>
        </w:rPr>
        <w:t xml:space="preserve"> minutes is how long it took me </w:t>
      </w:r>
      <w:r w:rsidRPr="00343EA9">
        <w:rPr>
          <w:rStyle w:val="StyleUnderline"/>
          <w:highlight w:val="green"/>
        </w:rPr>
        <w:t>to</w:t>
      </w:r>
      <w:r w:rsidRPr="00623846">
        <w:rPr>
          <w:rStyle w:val="StyleUnderline"/>
        </w:rPr>
        <w:t xml:space="preserve"> demonstrate how to </w:t>
      </w:r>
      <w:r w:rsidRPr="00343EA9">
        <w:rPr>
          <w:rStyle w:val="StyleUnderline"/>
          <w:highlight w:val="green"/>
        </w:rPr>
        <w:t>gain full control</w:t>
      </w:r>
      <w:r w:rsidRPr="00623846">
        <w:rPr>
          <w:rStyle w:val="StyleUnderline"/>
        </w:rPr>
        <w:t xml:space="preserve"> of it.</w:t>
      </w:r>
    </w:p>
    <w:p w14:paraId="6E47D713" w14:textId="77777777" w:rsidR="005977B2" w:rsidRPr="00623846" w:rsidRDefault="005977B2" w:rsidP="005977B2">
      <w:pPr>
        <w:rPr>
          <w:rStyle w:val="StyleUnderline"/>
        </w:rPr>
      </w:pPr>
      <w:r w:rsidRPr="00343EA9">
        <w:rPr>
          <w:rStyle w:val="StyleUnderline"/>
          <w:highlight w:val="green"/>
        </w:rPr>
        <w:t xml:space="preserve">Hackers </w:t>
      </w:r>
      <w:r w:rsidRPr="00623846">
        <w:rPr>
          <w:rStyle w:val="StyleUnderline"/>
        </w:rPr>
        <w:t xml:space="preserve">are always improving their </w:t>
      </w:r>
      <w:r w:rsidRPr="00343EA9">
        <w:rPr>
          <w:rStyle w:val="StyleUnderline"/>
          <w:highlight w:val="green"/>
        </w:rPr>
        <w:t>ability to break into</w:t>
      </w:r>
      <w:r w:rsidRPr="00623846">
        <w:rPr>
          <w:rStyle w:val="StyleUnderline"/>
        </w:rPr>
        <w:t xml:space="preserve"> our </w:t>
      </w:r>
      <w:r w:rsidRPr="00343EA9">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343EA9">
        <w:rPr>
          <w:rStyle w:val="StyleUnderline"/>
          <w:highlight w:val="green"/>
        </w:rPr>
        <w:t>makes</w:t>
      </w:r>
      <w:r w:rsidRPr="00623846">
        <w:rPr>
          <w:rStyle w:val="StyleUnderline"/>
        </w:rPr>
        <w:t xml:space="preserve"> our </w:t>
      </w:r>
      <w:r w:rsidRPr="00343EA9">
        <w:rPr>
          <w:rStyle w:val="StyleUnderline"/>
          <w:highlight w:val="green"/>
        </w:rPr>
        <w:t>space assets a massive vulnerability</w:t>
      </w:r>
      <w:r w:rsidRPr="00623846">
        <w:rPr>
          <w:rStyle w:val="StyleUnderline"/>
        </w:rPr>
        <w:t xml:space="preserve"> — and it could get much worse if we’re not careful.</w:t>
      </w:r>
    </w:p>
    <w:p w14:paraId="5512E664" w14:textId="77777777" w:rsidR="005977B2" w:rsidRPr="00623846" w:rsidRDefault="005977B2" w:rsidP="005977B2">
      <w:pPr>
        <w:rPr>
          <w:b/>
          <w:u w:val="single"/>
        </w:rPr>
      </w:pPr>
      <w:r w:rsidRPr="00623846">
        <w:rPr>
          <w:rStyle w:val="StyleUnderline"/>
        </w:rPr>
        <w:t xml:space="preserve">This past weekend, SpaceX won approval from the Federal Communications Commission to increase the number of low-flying satellites as part of its </w:t>
      </w:r>
      <w:r w:rsidRPr="00343EA9">
        <w:rPr>
          <w:rStyle w:val="StyleUnderline"/>
          <w:highlight w:val="green"/>
        </w:rPr>
        <w:t>Starlink</w:t>
      </w:r>
      <w:r w:rsidRPr="00623846">
        <w:rPr>
          <w:rStyle w:val="StyleUnderline"/>
        </w:rPr>
        <w:t xml:space="preserve"> project so that they can provide faster Internet access to the world. Unfortunately, </w:t>
      </w:r>
      <w:r w:rsidRPr="00343EA9">
        <w:rPr>
          <w:rStyle w:val="StyleUnderline"/>
          <w:highlight w:val="green"/>
        </w:rPr>
        <w:t>access will be faster for</w:t>
      </w:r>
      <w:r w:rsidRPr="00623846">
        <w:rPr>
          <w:rStyle w:val="StyleUnderline"/>
        </w:rPr>
        <w:t xml:space="preserve"> both legitimate </w:t>
      </w:r>
      <w:r w:rsidRPr="00343EA9">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343EA9">
        <w:rPr>
          <w:rStyle w:val="StyleUnderline"/>
          <w:highlight w:val="green"/>
        </w:rPr>
        <w:t>SpaceX</w:t>
      </w:r>
      <w:r w:rsidRPr="00623846">
        <w:rPr>
          <w:rStyle w:val="StyleUnderline"/>
        </w:rPr>
        <w:t xml:space="preserve">, like other private space companies, </w:t>
      </w:r>
      <w:r w:rsidRPr="00343EA9">
        <w:rPr>
          <w:rStyle w:val="StyleUnderline"/>
          <w:highlight w:val="green"/>
        </w:rPr>
        <w:t>has shared</w:t>
      </w:r>
      <w:r w:rsidRPr="00623846">
        <w:rPr>
          <w:rStyle w:val="StyleUnderline"/>
        </w:rPr>
        <w:t xml:space="preserve"> virtually </w:t>
      </w:r>
      <w:r w:rsidRPr="00343EA9">
        <w:rPr>
          <w:rStyle w:val="StyleUnderline"/>
          <w:highlight w:val="green"/>
        </w:rPr>
        <w:t>no information</w:t>
      </w:r>
      <w:r w:rsidRPr="00623846">
        <w:rPr>
          <w:rStyle w:val="StyleUnderline"/>
        </w:rPr>
        <w:t xml:space="preserve"> about its cybersecurity efforts or plans.</w:t>
      </w:r>
    </w:p>
    <w:p w14:paraId="511D7925" w14:textId="77777777" w:rsidR="005977B2" w:rsidRPr="00623846" w:rsidRDefault="005977B2" w:rsidP="005977B2">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343EA9">
        <w:rPr>
          <w:rStyle w:val="StyleUnderline"/>
          <w:highlight w:val="green"/>
        </w:rPr>
        <w:t>an attacker</w:t>
      </w:r>
      <w:r w:rsidRPr="00623846">
        <w:rPr>
          <w:rStyle w:val="StyleUnderline"/>
        </w:rPr>
        <w:t xml:space="preserve"> to </w:t>
      </w:r>
      <w:r w:rsidRPr="00343EA9">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343EA9">
        <w:rPr>
          <w:rStyle w:val="StyleUnderline"/>
          <w:highlight w:val="green"/>
        </w:rPr>
        <w:t>and then propel</w:t>
      </w:r>
      <w:r w:rsidRPr="00623846">
        <w:rPr>
          <w:rStyle w:val="StyleUnderline"/>
        </w:rPr>
        <w:t xml:space="preserve"> the satellite </w:t>
      </w:r>
      <w:r w:rsidRPr="00343EA9">
        <w:rPr>
          <w:rStyle w:val="StyleUnderline"/>
          <w:highlight w:val="green"/>
        </w:rPr>
        <w:t>into critical infrastructure and military sat</w:t>
      </w:r>
      <w:r w:rsidRPr="00623846">
        <w:rPr>
          <w:rStyle w:val="StyleUnderline"/>
        </w:rPr>
        <w:t>ellite</w:t>
      </w:r>
      <w:r w:rsidRPr="00343EA9">
        <w:rPr>
          <w:rStyle w:val="StyleUnderline"/>
          <w:highlight w:val="green"/>
        </w:rPr>
        <w:t>s</w:t>
      </w:r>
      <w:r w:rsidRPr="00623846">
        <w:rPr>
          <w:rStyle w:val="StyleUnderline"/>
        </w:rPr>
        <w:t xml:space="preserve"> in other orbits. In other words, attackers could possibly use the hacked satellite </w:t>
      </w:r>
      <w:r w:rsidRPr="00343EA9">
        <w:rPr>
          <w:rStyle w:val="StyleUnderline"/>
          <w:highlight w:val="green"/>
        </w:rPr>
        <w:t>as a kinetic weapon</w:t>
      </w:r>
      <w:r w:rsidRPr="00623846">
        <w:rPr>
          <w:rStyle w:val="StyleUnderline"/>
        </w:rPr>
        <w:t>.</w:t>
      </w:r>
    </w:p>
    <w:p w14:paraId="72BD7314" w14:textId="77777777" w:rsidR="005977B2" w:rsidRPr="00623846" w:rsidRDefault="005977B2" w:rsidP="005977B2">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68F4C305" w14:textId="77777777" w:rsidR="005977B2" w:rsidRPr="00623846" w:rsidRDefault="005977B2" w:rsidP="005977B2">
      <w:pPr>
        <w:rPr>
          <w:rStyle w:val="StyleUnderline"/>
        </w:rPr>
      </w:pPr>
      <w:r w:rsidRPr="00623846">
        <w:rPr>
          <w:rStyle w:val="StyleUnderline"/>
        </w:rPr>
        <w:t xml:space="preserve">This leaves </w:t>
      </w:r>
      <w:r w:rsidRPr="00343EA9">
        <w:rPr>
          <w:rStyle w:val="StyleUnderline"/>
          <w:highlight w:val="green"/>
        </w:rPr>
        <w:t>space security in</w:t>
      </w:r>
      <w:r w:rsidRPr="00623846">
        <w:rPr>
          <w:rStyle w:val="StyleUnderline"/>
        </w:rPr>
        <w:t xml:space="preserve"> the hands of </w:t>
      </w:r>
      <w:r w:rsidRPr="00343EA9">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343EA9">
        <w:rPr>
          <w:rStyle w:val="StyleUnderline"/>
          <w:highlight w:val="green"/>
        </w:rPr>
        <w:t>is not</w:t>
      </w:r>
      <w:r w:rsidRPr="00623846">
        <w:rPr>
          <w:rStyle w:val="StyleUnderline"/>
        </w:rPr>
        <w:t xml:space="preserve"> usually </w:t>
      </w:r>
      <w:r w:rsidRPr="00343EA9">
        <w:rPr>
          <w:rStyle w:val="StyleUnderline"/>
          <w:highlight w:val="green"/>
        </w:rPr>
        <w:t>part of the</w:t>
      </w:r>
      <w:r w:rsidRPr="00623846">
        <w:rPr>
          <w:rStyle w:val="StyleUnderline"/>
        </w:rPr>
        <w:t xml:space="preserve"> rocket </w:t>
      </w:r>
      <w:r w:rsidRPr="00343EA9">
        <w:rPr>
          <w:rStyle w:val="StyleUnderline"/>
          <w:highlight w:val="green"/>
        </w:rPr>
        <w:t>scientist’s</w:t>
      </w:r>
      <w:r w:rsidRPr="00623846">
        <w:rPr>
          <w:rStyle w:val="StyleUnderline"/>
        </w:rPr>
        <w:t xml:space="preserve"> traditional </w:t>
      </w:r>
      <w:r w:rsidRPr="00343EA9">
        <w:rPr>
          <w:rStyle w:val="StyleUnderline"/>
          <w:highlight w:val="green"/>
        </w:rPr>
        <w:t>skill set</w:t>
      </w:r>
      <w:r w:rsidRPr="00623846">
        <w:rPr>
          <w:rStyle w:val="StyleUnderline"/>
        </w:rPr>
        <w:t>.</w:t>
      </w:r>
    </w:p>
    <w:p w14:paraId="10EA814B" w14:textId="77777777" w:rsidR="005977B2" w:rsidRPr="00623846" w:rsidRDefault="005977B2" w:rsidP="005977B2">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43EA9">
        <w:rPr>
          <w:rStyle w:val="StyleUnderline"/>
          <w:highlight w:val="green"/>
        </w:rPr>
        <w:t>satellites</w:t>
      </w:r>
      <w:r w:rsidRPr="00623846">
        <w:rPr>
          <w:rStyle w:val="StyleUnderline"/>
        </w:rPr>
        <w:t xml:space="preserve"> often </w:t>
      </w:r>
      <w:r w:rsidRPr="00343EA9">
        <w:rPr>
          <w:rStyle w:val="StyleUnderline"/>
          <w:highlight w:val="green"/>
        </w:rPr>
        <w:t>remain in orbit</w:t>
      </w:r>
      <w:r w:rsidRPr="00623846">
        <w:rPr>
          <w:rStyle w:val="StyleUnderline"/>
        </w:rPr>
        <w:t xml:space="preserve"> for </w:t>
      </w:r>
      <w:r w:rsidRPr="00343EA9">
        <w:rPr>
          <w:rStyle w:val="StyleUnderline"/>
          <w:highlight w:val="green"/>
        </w:rPr>
        <w:t>much longer</w:t>
      </w:r>
      <w:r w:rsidRPr="00623846">
        <w:rPr>
          <w:rStyle w:val="StyleUnderline"/>
        </w:rPr>
        <w:t xml:space="preserve"> and are less dispensable. So if we don’t consider the cybersecurity of the space asset now, </w:t>
      </w:r>
      <w:r w:rsidRPr="00343EA9">
        <w:rPr>
          <w:rStyle w:val="StyleUnderline"/>
          <w:highlight w:val="green"/>
        </w:rPr>
        <w:t>we’ll</w:t>
      </w:r>
      <w:r w:rsidRPr="00623846">
        <w:rPr>
          <w:rStyle w:val="StyleUnderline"/>
        </w:rPr>
        <w:t xml:space="preserve"> likely </w:t>
      </w:r>
      <w:r w:rsidRPr="00343EA9">
        <w:rPr>
          <w:rStyle w:val="StyleUnderline"/>
          <w:highlight w:val="green"/>
        </w:rPr>
        <w:t>be dealing with</w:t>
      </w:r>
      <w:r w:rsidRPr="00623846">
        <w:rPr>
          <w:rStyle w:val="StyleUnderline"/>
        </w:rPr>
        <w:t xml:space="preserve"> the </w:t>
      </w:r>
      <w:r w:rsidRPr="00343EA9">
        <w:rPr>
          <w:rStyle w:val="StyleUnderline"/>
          <w:highlight w:val="green"/>
        </w:rPr>
        <w:t>ramifications</w:t>
      </w:r>
      <w:r w:rsidRPr="00623846">
        <w:rPr>
          <w:rStyle w:val="StyleUnderline"/>
        </w:rPr>
        <w:t xml:space="preserve"> of that </w:t>
      </w:r>
      <w:r w:rsidRPr="00343EA9">
        <w:rPr>
          <w:rStyle w:val="StyleUnderline"/>
          <w:highlight w:val="green"/>
        </w:rPr>
        <w:t>for</w:t>
      </w:r>
      <w:r w:rsidRPr="00623846">
        <w:rPr>
          <w:rStyle w:val="StyleUnderline"/>
        </w:rPr>
        <w:t xml:space="preserve"> several </w:t>
      </w:r>
      <w:r w:rsidRPr="00343EA9">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0F6ED1FF" w14:textId="77777777" w:rsidR="005977B2" w:rsidRPr="00623846" w:rsidRDefault="005977B2" w:rsidP="005977B2">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297ADC82" w14:textId="77777777" w:rsidR="005977B2" w:rsidRPr="00623846" w:rsidRDefault="005977B2" w:rsidP="005977B2">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343EA9">
        <w:rPr>
          <w:rStyle w:val="StyleUnderline"/>
          <w:highlight w:val="green"/>
        </w:rPr>
        <w:t>China or Russia</w:t>
      </w:r>
      <w:r w:rsidRPr="00623846">
        <w:rPr>
          <w:rStyle w:val="StyleUnderline"/>
        </w:rPr>
        <w:t xml:space="preserve"> to </w:t>
      </w:r>
      <w:r w:rsidRPr="00343EA9">
        <w:rPr>
          <w:rStyle w:val="StyleUnderline"/>
          <w:highlight w:val="green"/>
        </w:rPr>
        <w:t>take over SpaceX</w:t>
      </w:r>
      <w:r w:rsidRPr="00623846">
        <w:rPr>
          <w:rStyle w:val="StyleUnderline"/>
        </w:rPr>
        <w:t xml:space="preserve">’s </w:t>
      </w:r>
      <w:r w:rsidRPr="00343EA9">
        <w:rPr>
          <w:rStyle w:val="StyleUnderline"/>
          <w:highlight w:val="green"/>
        </w:rPr>
        <w:t>sat</w:t>
      </w:r>
      <w:r w:rsidRPr="00623846">
        <w:rPr>
          <w:rStyle w:val="StyleUnderline"/>
        </w:rPr>
        <w:t>ellite</w:t>
      </w:r>
      <w:r w:rsidRPr="00343EA9">
        <w:rPr>
          <w:rStyle w:val="StyleUnderline"/>
          <w:highlight w:val="green"/>
        </w:rPr>
        <w:t>s and wreak havoc</w:t>
      </w:r>
      <w:r w:rsidRPr="00623846">
        <w:rPr>
          <w:rStyle w:val="StyleUnderline"/>
        </w:rPr>
        <w:t xml:space="preserve"> on our space assets.</w:t>
      </w:r>
    </w:p>
    <w:p w14:paraId="696A3BE5" w14:textId="77777777" w:rsidR="005977B2" w:rsidRPr="00623846" w:rsidRDefault="005977B2" w:rsidP="005977B2">
      <w:pPr>
        <w:rPr>
          <w:rStyle w:val="StyleUnderline"/>
        </w:rPr>
      </w:pPr>
    </w:p>
    <w:p w14:paraId="2B88A3C6" w14:textId="77777777" w:rsidR="005977B2" w:rsidRPr="00623846" w:rsidRDefault="005977B2" w:rsidP="005977B2">
      <w:pPr>
        <w:pStyle w:val="Heading4"/>
        <w:rPr>
          <w:rFonts w:cs="Calibri"/>
        </w:rPr>
      </w:pPr>
      <w:r w:rsidRPr="00623846">
        <w:rPr>
          <w:rFonts w:cs="Calibri"/>
        </w:rPr>
        <w:t>Empirics prove it’s possible and likely by state and nonstate actors – especially true given private sector cost cutting.</w:t>
      </w:r>
    </w:p>
    <w:p w14:paraId="33FFA5C4" w14:textId="77777777" w:rsidR="005977B2" w:rsidRPr="00623846" w:rsidRDefault="005977B2" w:rsidP="005977B2">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30" w:history="1">
        <w:r w:rsidRPr="00623846">
          <w:rPr>
            <w:rStyle w:val="Hyperlink"/>
          </w:rPr>
          <w:t>https://www.upi.com/Top_News/Voices/2020/02/13/Hackers-could-shut-down-satellites-or-turn-them-into-weapons/4091581597502/</w:t>
        </w:r>
      </w:hyperlink>
      <w:r w:rsidRPr="00623846">
        <w:t xml:space="preserve"> SM</w:t>
      </w:r>
    </w:p>
    <w:p w14:paraId="71872AF0" w14:textId="77777777" w:rsidR="005977B2" w:rsidRPr="00623846" w:rsidRDefault="005977B2" w:rsidP="005977B2">
      <w:pPr>
        <w:rPr>
          <w:rStyle w:val="StyleUnderline"/>
        </w:rPr>
      </w:pPr>
      <w:r w:rsidRPr="00623846">
        <w:t xml:space="preserve">Feb. 13 (UPI) </w:t>
      </w:r>
      <w:r w:rsidRPr="00623846">
        <w:rPr>
          <w:rStyle w:val="StyleUnderline"/>
        </w:rPr>
        <w:t xml:space="preserve">-- Last month, </w:t>
      </w:r>
      <w:r w:rsidRPr="00343EA9">
        <w:rPr>
          <w:rStyle w:val="StyleUnderline"/>
          <w:highlight w:val="green"/>
        </w:rPr>
        <w:t>SpaceX</w:t>
      </w:r>
      <w:r w:rsidRPr="00623846">
        <w:rPr>
          <w:rStyle w:val="StyleUnderline"/>
        </w:rPr>
        <w:t xml:space="preserve"> became the </w:t>
      </w:r>
      <w:r w:rsidRPr="00343EA9">
        <w:rPr>
          <w:rStyle w:val="StyleUnderline"/>
          <w:highlight w:val="green"/>
        </w:rPr>
        <w:t>operat</w:t>
      </w:r>
      <w:r w:rsidRPr="00623846">
        <w:rPr>
          <w:rStyle w:val="StyleUnderline"/>
        </w:rPr>
        <w:t xml:space="preserve">or of </w:t>
      </w:r>
      <w:r w:rsidRPr="00343EA9">
        <w:rPr>
          <w:rStyle w:val="StyleUnderline"/>
          <w:highlight w:val="green"/>
        </w:rPr>
        <w:t>the</w:t>
      </w:r>
      <w:r w:rsidRPr="00623846">
        <w:rPr>
          <w:rStyle w:val="StyleUnderline"/>
        </w:rPr>
        <w:t xml:space="preserve"> world's </w:t>
      </w:r>
      <w:r w:rsidRPr="00343EA9">
        <w:rPr>
          <w:rStyle w:val="StyleUnderline"/>
          <w:highlight w:val="green"/>
        </w:rPr>
        <w:t>largest</w:t>
      </w:r>
      <w:r w:rsidRPr="00623846">
        <w:rPr>
          <w:rStyle w:val="StyleUnderline"/>
        </w:rPr>
        <w:t xml:space="preserve"> active satellite </w:t>
      </w:r>
      <w:r w:rsidRPr="00343EA9">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343EA9">
        <w:rPr>
          <w:rStyle w:val="StyleUnderline"/>
          <w:highlight w:val="green"/>
        </w:rPr>
        <w:t>The race to put sat</w:t>
      </w:r>
      <w:r w:rsidRPr="00623846">
        <w:rPr>
          <w:rStyle w:val="StyleUnderline"/>
        </w:rPr>
        <w:t>ellite</w:t>
      </w:r>
      <w:r w:rsidRPr="00343EA9">
        <w:rPr>
          <w:rStyle w:val="StyleUnderline"/>
          <w:highlight w:val="green"/>
        </w:rPr>
        <w:t>s in space is on</w:t>
      </w:r>
      <w:r w:rsidRPr="00623846">
        <w:rPr>
          <w:rStyle w:val="StyleUnderline"/>
        </w:rPr>
        <w:t xml:space="preserve">, with </w:t>
      </w:r>
      <w:r w:rsidRPr="00343EA9">
        <w:rPr>
          <w:rStyle w:val="StyleUnderline"/>
          <w:highlight w:val="green"/>
        </w:rPr>
        <w:t>Amazon</w:t>
      </w:r>
      <w:r w:rsidRPr="00623846">
        <w:rPr>
          <w:rStyle w:val="StyleUnderline"/>
        </w:rPr>
        <w:t xml:space="preserve">, U.K.-based </w:t>
      </w:r>
      <w:r w:rsidRPr="00343EA9">
        <w:rPr>
          <w:rStyle w:val="StyleUnderline"/>
          <w:highlight w:val="green"/>
        </w:rPr>
        <w:t>OneWeb and other</w:t>
      </w:r>
      <w:r w:rsidRPr="00623846">
        <w:rPr>
          <w:rStyle w:val="StyleUnderline"/>
        </w:rPr>
        <w:t xml:space="preserve"> companie</w:t>
      </w:r>
      <w:r w:rsidRPr="00343EA9">
        <w:rPr>
          <w:rStyle w:val="StyleUnderline"/>
          <w:highlight w:val="green"/>
        </w:rPr>
        <w:t>s</w:t>
      </w:r>
      <w:r w:rsidRPr="00623846">
        <w:rPr>
          <w:rStyle w:val="StyleUnderline"/>
        </w:rPr>
        <w:t xml:space="preserve"> chomping at the bit to place thousands of satellites in orbit in the coming months.</w:t>
      </w:r>
    </w:p>
    <w:p w14:paraId="6987381D" w14:textId="77777777" w:rsidR="005977B2" w:rsidRPr="00623846" w:rsidRDefault="005977B2" w:rsidP="005977B2">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343EA9">
        <w:rPr>
          <w:rStyle w:val="StyleUnderline"/>
          <w:highlight w:val="green"/>
        </w:rPr>
        <w:t>coupled with</w:t>
      </w:r>
      <w:r w:rsidRPr="00623846">
        <w:rPr>
          <w:rStyle w:val="StyleUnderline"/>
        </w:rPr>
        <w:t xml:space="preserve"> satellites' complex </w:t>
      </w:r>
      <w:r w:rsidRPr="00343EA9">
        <w:rPr>
          <w:rStyle w:val="StyleUnderline"/>
          <w:highlight w:val="green"/>
        </w:rPr>
        <w:t>supply chains</w:t>
      </w:r>
      <w:r w:rsidRPr="00623846">
        <w:rPr>
          <w:rStyle w:val="StyleUnderline"/>
        </w:rPr>
        <w:t xml:space="preserve"> </w:t>
      </w:r>
      <w:r w:rsidRPr="00343EA9">
        <w:rPr>
          <w:rStyle w:val="StyleUnderline"/>
          <w:highlight w:val="green"/>
        </w:rPr>
        <w:t xml:space="preserve">and </w:t>
      </w:r>
      <w:r w:rsidRPr="00623846">
        <w:rPr>
          <w:rStyle w:val="StyleUnderline"/>
        </w:rPr>
        <w:t xml:space="preserve">layers of </w:t>
      </w:r>
      <w:r w:rsidRPr="00343EA9">
        <w:rPr>
          <w:rStyle w:val="StyleUnderline"/>
          <w:highlight w:val="green"/>
        </w:rPr>
        <w:t>stakeholders, leaves them</w:t>
      </w:r>
      <w:r w:rsidRPr="00623846">
        <w:rPr>
          <w:rStyle w:val="StyleUnderline"/>
        </w:rPr>
        <w:t xml:space="preserve"> highly </w:t>
      </w:r>
      <w:r w:rsidRPr="00343EA9">
        <w:rPr>
          <w:rStyle w:val="StyleUnderline"/>
          <w:highlight w:val="green"/>
        </w:rPr>
        <w:t>vulnerable to cyberattacks</w:t>
      </w:r>
      <w:r w:rsidRPr="00623846">
        <w:rPr>
          <w:rStyle w:val="StyleUnderline"/>
        </w:rPr>
        <w:t>.</w:t>
      </w:r>
    </w:p>
    <w:p w14:paraId="0380A55A" w14:textId="77777777" w:rsidR="005977B2" w:rsidRPr="00623846" w:rsidRDefault="005977B2" w:rsidP="005977B2">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795427FD" w14:textId="77777777" w:rsidR="005977B2" w:rsidRPr="00623846" w:rsidRDefault="005977B2" w:rsidP="005977B2">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343EA9">
        <w:rPr>
          <w:rStyle w:val="StyleUnderline"/>
          <w:highlight w:val="green"/>
        </w:rPr>
        <w:t>Hackers could alter</w:t>
      </w:r>
      <w:r w:rsidRPr="00623846">
        <w:rPr>
          <w:rStyle w:val="StyleUnderline"/>
        </w:rPr>
        <w:t xml:space="preserve"> the </w:t>
      </w:r>
      <w:r w:rsidRPr="00343EA9">
        <w:rPr>
          <w:rStyle w:val="StyleUnderline"/>
          <w:highlight w:val="green"/>
        </w:rPr>
        <w:t>sat</w:t>
      </w:r>
      <w:r w:rsidRPr="00623846">
        <w:rPr>
          <w:rStyle w:val="StyleUnderline"/>
        </w:rPr>
        <w:t xml:space="preserve">ellites' </w:t>
      </w:r>
      <w:r w:rsidRPr="00343EA9">
        <w:rPr>
          <w:rStyle w:val="StyleUnderline"/>
          <w:highlight w:val="green"/>
        </w:rPr>
        <w:t>orbits and crash</w:t>
      </w:r>
      <w:r w:rsidRPr="00623846">
        <w:rPr>
          <w:rStyle w:val="StyleUnderline"/>
        </w:rPr>
        <w:t xml:space="preserve"> them </w:t>
      </w:r>
      <w:r w:rsidRPr="00343EA9">
        <w:rPr>
          <w:rStyle w:val="StyleUnderline"/>
          <w:highlight w:val="green"/>
        </w:rPr>
        <w:t>into other sat</w:t>
      </w:r>
      <w:r w:rsidRPr="00623846">
        <w:rPr>
          <w:rStyle w:val="StyleUnderline"/>
        </w:rPr>
        <w:t>ellite</w:t>
      </w:r>
      <w:r w:rsidRPr="00343EA9">
        <w:rPr>
          <w:rStyle w:val="StyleUnderline"/>
          <w:highlight w:val="green"/>
        </w:rPr>
        <w:t>s</w:t>
      </w:r>
      <w:r w:rsidRPr="00623846">
        <w:rPr>
          <w:rStyle w:val="StyleUnderline"/>
        </w:rPr>
        <w:t xml:space="preserve"> or even the International Space Station.</w:t>
      </w:r>
    </w:p>
    <w:p w14:paraId="2C8EFAE4" w14:textId="77777777" w:rsidR="005977B2" w:rsidRPr="00623846" w:rsidRDefault="005977B2" w:rsidP="005977B2">
      <w:r w:rsidRPr="00623846">
        <w:t>Commodity parts</w:t>
      </w:r>
    </w:p>
    <w:p w14:paraId="043BB88D" w14:textId="77777777" w:rsidR="005977B2" w:rsidRPr="00623846" w:rsidRDefault="005977B2" w:rsidP="005977B2">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223A3C9" w14:textId="77777777" w:rsidR="005977B2" w:rsidRPr="00623846" w:rsidRDefault="005977B2" w:rsidP="005977B2">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43EA9">
        <w:rPr>
          <w:rStyle w:val="StyleUnderline"/>
          <w:highlight w:val="green"/>
        </w:rPr>
        <w:t>With each</w:t>
      </w:r>
      <w:r w:rsidRPr="00623846">
        <w:rPr>
          <w:rStyle w:val="StyleUnderline"/>
        </w:rPr>
        <w:t xml:space="preserve"> additional </w:t>
      </w:r>
      <w:r w:rsidRPr="00343EA9">
        <w:rPr>
          <w:rStyle w:val="StyleUnderline"/>
          <w:highlight w:val="green"/>
        </w:rPr>
        <w:t>vendor</w:t>
      </w:r>
      <w:r w:rsidRPr="00623846">
        <w:rPr>
          <w:rStyle w:val="StyleUnderline"/>
        </w:rPr>
        <w:t xml:space="preserve">, the </w:t>
      </w:r>
      <w:r w:rsidRPr="00343EA9">
        <w:rPr>
          <w:rStyle w:val="StyleUnderline"/>
          <w:highlight w:val="green"/>
        </w:rPr>
        <w:t>vulnerabilities increase</w:t>
      </w:r>
      <w:r w:rsidRPr="00623846">
        <w:rPr>
          <w:rStyle w:val="StyleUnderline"/>
        </w:rPr>
        <w:t xml:space="preserve"> as hackers have multiple opportunities to infiltrate the system.</w:t>
      </w:r>
    </w:p>
    <w:p w14:paraId="2C4F1017" w14:textId="77777777" w:rsidR="005977B2" w:rsidRPr="00623846" w:rsidRDefault="005977B2" w:rsidP="005977B2">
      <w:pPr>
        <w:rPr>
          <w:b/>
          <w:u w:val="single"/>
        </w:rPr>
      </w:pPr>
      <w:r w:rsidRPr="00343EA9">
        <w:rPr>
          <w:rStyle w:val="StyleUnderline"/>
          <w:highlight w:val="green"/>
        </w:rPr>
        <w:t xml:space="preserve">Hacking </w:t>
      </w:r>
      <w:r w:rsidRPr="00623846">
        <w:rPr>
          <w:rStyle w:val="StyleUnderline"/>
        </w:rPr>
        <w:t xml:space="preserve">some of these CubeSats may be </w:t>
      </w:r>
      <w:r w:rsidRPr="00343EA9">
        <w:rPr>
          <w:rStyle w:val="StyleUnderline"/>
          <w:highlight w:val="green"/>
        </w:rPr>
        <w:t>as simple as waiting for one</w:t>
      </w:r>
      <w:r w:rsidRPr="00623846">
        <w:rPr>
          <w:rStyle w:val="StyleUnderline"/>
        </w:rPr>
        <w:t xml:space="preserve"> of them </w:t>
      </w:r>
      <w:r w:rsidRPr="00343EA9">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7029136D" w14:textId="77777777" w:rsidR="005977B2" w:rsidRPr="00623846" w:rsidRDefault="005977B2" w:rsidP="005977B2">
      <w:pPr>
        <w:rPr>
          <w:b/>
          <w:u w:val="single"/>
        </w:rPr>
      </w:pPr>
      <w:r w:rsidRPr="00623846">
        <w:t>Satellites are typically controlled from ground stations</w:t>
      </w:r>
      <w:r w:rsidRPr="00623846">
        <w:rPr>
          <w:rStyle w:val="StyleUnderline"/>
        </w:rPr>
        <w:t xml:space="preserve">. These </w:t>
      </w:r>
      <w:r w:rsidRPr="00343EA9">
        <w:rPr>
          <w:rStyle w:val="StyleUnderline"/>
          <w:highlight w:val="green"/>
        </w:rPr>
        <w:t xml:space="preserve">stations </w:t>
      </w:r>
      <w:r w:rsidRPr="00623846">
        <w:rPr>
          <w:rStyle w:val="StyleUnderline"/>
        </w:rPr>
        <w:t xml:space="preserve">run computers with software vulnerabilities that </w:t>
      </w:r>
      <w:r w:rsidRPr="00343EA9">
        <w:rPr>
          <w:rStyle w:val="StyleUnderline"/>
          <w:highlight w:val="green"/>
        </w:rPr>
        <w:t>can be exploited</w:t>
      </w:r>
      <w:r w:rsidRPr="00623846">
        <w:rPr>
          <w:rStyle w:val="StyleUnderline"/>
        </w:rPr>
        <w:t xml:space="preserve"> by hackers. If hackers were </w:t>
      </w:r>
      <w:r w:rsidRPr="00343EA9">
        <w:rPr>
          <w:rStyle w:val="StyleUnderline"/>
          <w:highlight w:val="green"/>
        </w:rPr>
        <w:t>to</w:t>
      </w:r>
      <w:r w:rsidRPr="00623846">
        <w:rPr>
          <w:rStyle w:val="StyleUnderline"/>
        </w:rPr>
        <w:t xml:space="preserve"> infiltrate these computers, they could </w:t>
      </w:r>
      <w:r w:rsidRPr="00343EA9">
        <w:rPr>
          <w:rStyle w:val="StyleUnderline"/>
          <w:highlight w:val="green"/>
        </w:rPr>
        <w:t>send malicious commands</w:t>
      </w:r>
      <w:r w:rsidRPr="00623846">
        <w:rPr>
          <w:rStyle w:val="StyleUnderline"/>
        </w:rPr>
        <w:t xml:space="preserve"> to the satellites.</w:t>
      </w:r>
    </w:p>
    <w:p w14:paraId="72DB41F8" w14:textId="77777777" w:rsidR="005977B2" w:rsidRPr="00623846" w:rsidRDefault="005977B2" w:rsidP="005977B2">
      <w:r w:rsidRPr="00623846">
        <w:t>History of hacks</w:t>
      </w:r>
    </w:p>
    <w:p w14:paraId="607EAD38" w14:textId="77777777" w:rsidR="005977B2" w:rsidRPr="00623846" w:rsidRDefault="005977B2" w:rsidP="005977B2">
      <w:pPr>
        <w:rPr>
          <w:b/>
          <w:u w:val="single"/>
        </w:rPr>
      </w:pPr>
      <w:r w:rsidRPr="00343EA9">
        <w:rPr>
          <w:rStyle w:val="StyleUnderline"/>
          <w:highlight w:val="green"/>
        </w:rPr>
        <w:t>This</w:t>
      </w:r>
      <w:r w:rsidRPr="00623846">
        <w:rPr>
          <w:rStyle w:val="StyleUnderline"/>
        </w:rPr>
        <w:t xml:space="preserve"> scenario </w:t>
      </w:r>
      <w:r w:rsidRPr="00343EA9">
        <w:rPr>
          <w:rStyle w:val="StyleUnderline"/>
          <w:highlight w:val="green"/>
        </w:rPr>
        <w:t>played out in</w:t>
      </w:r>
      <w:r w:rsidRPr="00623846">
        <w:rPr>
          <w:rStyle w:val="StyleUnderline"/>
        </w:rPr>
        <w:t xml:space="preserve"> 19</w:t>
      </w:r>
      <w:r w:rsidRPr="00343EA9">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343EA9">
        <w:rPr>
          <w:rStyle w:val="StyleUnderline"/>
          <w:highlight w:val="green"/>
        </w:rPr>
        <w:t>Hackers could</w:t>
      </w:r>
      <w:r w:rsidRPr="00623846">
        <w:rPr>
          <w:rStyle w:val="StyleUnderline"/>
        </w:rPr>
        <w:t xml:space="preserve"> also </w:t>
      </w:r>
      <w:r w:rsidRPr="00343EA9">
        <w:rPr>
          <w:rStyle w:val="StyleUnderline"/>
          <w:highlight w:val="green"/>
        </w:rPr>
        <w:t>hold sat</w:t>
      </w:r>
      <w:r w:rsidRPr="00623846">
        <w:rPr>
          <w:rStyle w:val="StyleUnderline"/>
        </w:rPr>
        <w:t>ellite</w:t>
      </w:r>
      <w:r w:rsidRPr="00343EA9">
        <w:rPr>
          <w:rStyle w:val="StyleUnderline"/>
          <w:highlight w:val="green"/>
        </w:rPr>
        <w:t>s for ransom, as</w:t>
      </w:r>
      <w:r w:rsidRPr="00623846">
        <w:rPr>
          <w:rStyle w:val="StyleUnderline"/>
        </w:rPr>
        <w:t xml:space="preserve"> happened </w:t>
      </w:r>
      <w:r w:rsidRPr="00343EA9">
        <w:rPr>
          <w:rStyle w:val="StyleUnderline"/>
          <w:highlight w:val="green"/>
        </w:rPr>
        <w:t>in</w:t>
      </w:r>
      <w:r w:rsidRPr="00623846">
        <w:rPr>
          <w:rStyle w:val="StyleUnderline"/>
        </w:rPr>
        <w:t xml:space="preserve"> 19</w:t>
      </w:r>
      <w:r w:rsidRPr="00343EA9">
        <w:rPr>
          <w:rStyle w:val="StyleUnderline"/>
          <w:highlight w:val="green"/>
        </w:rPr>
        <w:t>99</w:t>
      </w:r>
      <w:r w:rsidRPr="00623846">
        <w:rPr>
          <w:rStyle w:val="StyleUnderline"/>
        </w:rPr>
        <w:t xml:space="preserve"> when hackers took control of the U.K.'s SkyNet satellites.</w:t>
      </w:r>
    </w:p>
    <w:p w14:paraId="76C82D5C" w14:textId="77777777" w:rsidR="005977B2" w:rsidRPr="00623846" w:rsidRDefault="005977B2" w:rsidP="005977B2">
      <w:pPr>
        <w:rPr>
          <w:rStyle w:val="StyleUnderline"/>
        </w:rPr>
      </w:pPr>
      <w:r w:rsidRPr="00623846">
        <w:rPr>
          <w:rStyle w:val="StyleUnderline"/>
        </w:rPr>
        <w:t xml:space="preserve">Over the years, </w:t>
      </w:r>
      <w:r w:rsidRPr="00343EA9">
        <w:rPr>
          <w:rStyle w:val="StyleUnderline"/>
          <w:highlight w:val="green"/>
        </w:rPr>
        <w:t>the threat</w:t>
      </w:r>
      <w:r w:rsidRPr="00623846">
        <w:rPr>
          <w:rStyle w:val="StyleUnderline"/>
        </w:rPr>
        <w:t xml:space="preserve"> of cyberattacks on satellites </w:t>
      </w:r>
      <w:r w:rsidRPr="00343EA9">
        <w:rPr>
          <w:rStyle w:val="StyleUnderline"/>
          <w:highlight w:val="green"/>
        </w:rPr>
        <w:t>has gotten more dire. In</w:t>
      </w:r>
      <w:r w:rsidRPr="00623846">
        <w:rPr>
          <w:rStyle w:val="StyleUnderline"/>
        </w:rPr>
        <w:t xml:space="preserve"> 20</w:t>
      </w:r>
      <w:r w:rsidRPr="00343EA9">
        <w:rPr>
          <w:rStyle w:val="StyleUnderline"/>
          <w:highlight w:val="green"/>
        </w:rPr>
        <w:t>08</w:t>
      </w:r>
      <w:r w:rsidRPr="00623846">
        <w:rPr>
          <w:rStyle w:val="StyleUnderline"/>
        </w:rPr>
        <w:t xml:space="preserve">, </w:t>
      </w:r>
      <w:r w:rsidRPr="00343EA9">
        <w:rPr>
          <w:rStyle w:val="StyleUnderline"/>
          <w:highlight w:val="green"/>
        </w:rPr>
        <w:t>hackers</w:t>
      </w:r>
      <w:r w:rsidRPr="00623846">
        <w:rPr>
          <w:rStyle w:val="StyleUnderline"/>
        </w:rPr>
        <w:t xml:space="preserve">, possibly from China, reportedly </w:t>
      </w:r>
      <w:r w:rsidRPr="00343EA9">
        <w:rPr>
          <w:rStyle w:val="StyleUnderline"/>
          <w:highlight w:val="green"/>
        </w:rPr>
        <w:t>took full control of two NASA sat</w:t>
      </w:r>
      <w:r w:rsidRPr="00623846">
        <w:rPr>
          <w:rStyle w:val="StyleUnderline"/>
        </w:rPr>
        <w:t>ellite</w:t>
      </w:r>
      <w:r w:rsidRPr="00343EA9">
        <w:rPr>
          <w:rStyle w:val="StyleUnderline"/>
          <w:highlight w:val="green"/>
        </w:rPr>
        <w:t>s</w:t>
      </w:r>
      <w:r w:rsidRPr="00623846">
        <w:rPr>
          <w:rStyle w:val="StyleUnderline"/>
        </w:rPr>
        <w:t xml:space="preserve">, one for about two minutes and the other for about nine minutes. </w:t>
      </w:r>
      <w:r w:rsidRPr="00343EA9">
        <w:rPr>
          <w:rStyle w:val="StyleUnderline"/>
          <w:highlight w:val="green"/>
        </w:rPr>
        <w:t>In</w:t>
      </w:r>
      <w:r w:rsidRPr="00623846">
        <w:rPr>
          <w:rStyle w:val="StyleUnderline"/>
        </w:rPr>
        <w:t xml:space="preserve"> 20</w:t>
      </w:r>
      <w:r w:rsidRPr="00343EA9">
        <w:rPr>
          <w:rStyle w:val="StyleUnderline"/>
          <w:highlight w:val="green"/>
        </w:rPr>
        <w:t>18, another group</w:t>
      </w:r>
      <w:r w:rsidRPr="00623846">
        <w:rPr>
          <w:rStyle w:val="StyleUnderline"/>
        </w:rPr>
        <w:t xml:space="preserve"> of Chinese state-backed hackers reportedly </w:t>
      </w:r>
      <w:r w:rsidRPr="00343EA9">
        <w:rPr>
          <w:rStyle w:val="StyleUnderline"/>
          <w:highlight w:val="green"/>
        </w:rPr>
        <w:t>launched a sophisticated</w:t>
      </w:r>
      <w:r w:rsidRPr="00623846">
        <w:rPr>
          <w:rStyle w:val="StyleUnderline"/>
        </w:rPr>
        <w:t xml:space="preserve"> hacking </w:t>
      </w:r>
      <w:r w:rsidRPr="00343EA9">
        <w:rPr>
          <w:rStyle w:val="StyleUnderline"/>
          <w:highlight w:val="green"/>
        </w:rPr>
        <w:t>campaign</w:t>
      </w:r>
      <w:r w:rsidRPr="00623846">
        <w:rPr>
          <w:rStyle w:val="StyleUnderline"/>
        </w:rPr>
        <w:t xml:space="preserve"> aimed </w:t>
      </w:r>
      <w:r w:rsidRPr="00343EA9">
        <w:rPr>
          <w:rStyle w:val="StyleUnderline"/>
          <w:highlight w:val="green"/>
        </w:rPr>
        <w:t>at</w:t>
      </w:r>
      <w:r w:rsidRPr="00623846">
        <w:rPr>
          <w:rStyle w:val="StyleUnderline"/>
        </w:rPr>
        <w:t xml:space="preserve"> satellite </w:t>
      </w:r>
      <w:r w:rsidRPr="00343EA9">
        <w:rPr>
          <w:rStyle w:val="StyleUnderline"/>
          <w:highlight w:val="green"/>
        </w:rPr>
        <w:t>operators and</w:t>
      </w:r>
      <w:r w:rsidRPr="00623846">
        <w:rPr>
          <w:rStyle w:val="StyleUnderline"/>
        </w:rPr>
        <w:t xml:space="preserve"> defense </w:t>
      </w:r>
      <w:r w:rsidRPr="00343EA9">
        <w:rPr>
          <w:rStyle w:val="StyleUnderline"/>
          <w:highlight w:val="green"/>
        </w:rPr>
        <w:t>contractors</w:t>
      </w:r>
      <w:r w:rsidRPr="00623846">
        <w:rPr>
          <w:rStyle w:val="StyleUnderline"/>
        </w:rPr>
        <w:t>. Iranian hacking groups have also attempted similar attacks.</w:t>
      </w:r>
    </w:p>
    <w:p w14:paraId="78811176" w14:textId="77777777" w:rsidR="005977B2" w:rsidRPr="00623846" w:rsidRDefault="005977B2" w:rsidP="005977B2">
      <w:pPr>
        <w:rPr>
          <w:rStyle w:val="StyleUnderline"/>
        </w:rPr>
      </w:pPr>
      <w:r w:rsidRPr="00623846">
        <w:t xml:space="preserve">Although the U.S. Department of Defense and National Security Agency have made some efforts to address space cybersecurity, the pace has been slow. </w:t>
      </w:r>
      <w:r w:rsidRPr="00343EA9">
        <w:rPr>
          <w:rStyle w:val="StyleUnderline"/>
          <w:highlight w:val="green"/>
        </w:rPr>
        <w:t>There are no</w:t>
      </w:r>
      <w:r w:rsidRPr="00623846">
        <w:rPr>
          <w:rStyle w:val="StyleUnderline"/>
        </w:rPr>
        <w:t xml:space="preserve"> cybersecurity </w:t>
      </w:r>
      <w:r w:rsidRPr="00343EA9">
        <w:rPr>
          <w:rStyle w:val="StyleUnderline"/>
          <w:highlight w:val="green"/>
        </w:rPr>
        <w:t>standards</w:t>
      </w:r>
      <w:r w:rsidRPr="00623846">
        <w:rPr>
          <w:rStyle w:val="StyleUnderline"/>
        </w:rPr>
        <w:t xml:space="preserve"> for satellites </w:t>
      </w:r>
      <w:r w:rsidRPr="00343EA9">
        <w:rPr>
          <w:rStyle w:val="StyleUnderline"/>
          <w:highlight w:val="green"/>
        </w:rPr>
        <w:t>and no</w:t>
      </w:r>
      <w:r w:rsidRPr="00623846">
        <w:rPr>
          <w:rStyle w:val="StyleUnderline"/>
        </w:rPr>
        <w:t xml:space="preserve"> governing </w:t>
      </w:r>
      <w:r w:rsidRPr="00343EA9">
        <w:rPr>
          <w:rStyle w:val="StyleUnderline"/>
          <w:highlight w:val="green"/>
        </w:rPr>
        <w:t>body to regulate</w:t>
      </w:r>
      <w:r w:rsidRPr="00623846">
        <w:rPr>
          <w:rStyle w:val="StyleUnderline"/>
        </w:rPr>
        <w:t xml:space="preserve"> and ensure their cybersecurity. </w:t>
      </w:r>
      <w:r w:rsidRPr="00343EA9">
        <w:rPr>
          <w:rStyle w:val="StyleUnderline"/>
          <w:highlight w:val="green"/>
        </w:rPr>
        <w:t>Even if</w:t>
      </w:r>
      <w:r w:rsidRPr="00623846">
        <w:rPr>
          <w:rStyle w:val="StyleUnderline"/>
        </w:rPr>
        <w:t xml:space="preserve"> common </w:t>
      </w:r>
      <w:r w:rsidRPr="00343EA9">
        <w:rPr>
          <w:rStyle w:val="StyleUnderline"/>
          <w:highlight w:val="green"/>
        </w:rPr>
        <w:t>standards could be developed, there are no</w:t>
      </w:r>
      <w:r w:rsidRPr="00623846">
        <w:rPr>
          <w:rStyle w:val="StyleUnderline"/>
        </w:rPr>
        <w:t xml:space="preserve"> </w:t>
      </w:r>
      <w:r w:rsidRPr="00343EA9">
        <w:rPr>
          <w:rStyle w:val="StyleUnderline"/>
          <w:highlight w:val="green"/>
        </w:rPr>
        <w:t>mechanisms</w:t>
      </w:r>
      <w:r w:rsidRPr="00623846">
        <w:rPr>
          <w:rStyle w:val="StyleUnderline"/>
        </w:rPr>
        <w:t xml:space="preserve"> in place </w:t>
      </w:r>
      <w:r w:rsidRPr="00343EA9">
        <w:rPr>
          <w:rStyle w:val="StyleUnderline"/>
          <w:highlight w:val="green"/>
        </w:rPr>
        <w:t>to enforce</w:t>
      </w:r>
      <w:r w:rsidRPr="00623846">
        <w:rPr>
          <w:rStyle w:val="StyleUnderline"/>
        </w:rPr>
        <w:t xml:space="preserve"> them. This means </w:t>
      </w:r>
      <w:r w:rsidRPr="00343EA9">
        <w:rPr>
          <w:rStyle w:val="StyleUnderline"/>
          <w:highlight w:val="green"/>
        </w:rPr>
        <w:t>responsibility</w:t>
      </w:r>
      <w:r w:rsidRPr="00623846">
        <w:rPr>
          <w:rStyle w:val="StyleUnderline"/>
        </w:rPr>
        <w:t xml:space="preserve"> for satellite cybersecurity </w:t>
      </w:r>
      <w:r w:rsidRPr="00343EA9">
        <w:rPr>
          <w:rStyle w:val="StyleUnderline"/>
          <w:highlight w:val="green"/>
        </w:rPr>
        <w:t>falls to</w:t>
      </w:r>
      <w:r w:rsidRPr="00623846">
        <w:rPr>
          <w:rStyle w:val="StyleUnderline"/>
        </w:rPr>
        <w:t xml:space="preserve"> the </w:t>
      </w:r>
      <w:r w:rsidRPr="00343EA9">
        <w:rPr>
          <w:rStyle w:val="StyleUnderline"/>
          <w:highlight w:val="green"/>
        </w:rPr>
        <w:t>individual companies</w:t>
      </w:r>
      <w:r w:rsidRPr="00623846">
        <w:rPr>
          <w:rStyle w:val="StyleUnderline"/>
        </w:rPr>
        <w:t xml:space="preserve"> that build and operate them.</w:t>
      </w:r>
    </w:p>
    <w:p w14:paraId="0A87E391" w14:textId="77777777" w:rsidR="005977B2" w:rsidRPr="00623846" w:rsidRDefault="005977B2" w:rsidP="005977B2">
      <w:pPr>
        <w:rPr>
          <w:b/>
          <w:u w:val="single"/>
        </w:rPr>
      </w:pPr>
      <w:r w:rsidRPr="00343EA9">
        <w:rPr>
          <w:rStyle w:val="StyleUnderline"/>
          <w:highlight w:val="green"/>
        </w:rPr>
        <w:t>As they compete</w:t>
      </w:r>
      <w:r w:rsidRPr="00623846">
        <w:rPr>
          <w:rStyle w:val="StyleUnderline"/>
        </w:rPr>
        <w:t xml:space="preserve"> to be the dominant satellite operator, SpaceX and rival </w:t>
      </w:r>
      <w:r w:rsidRPr="00343EA9">
        <w:rPr>
          <w:rStyle w:val="StyleUnderline"/>
          <w:highlight w:val="green"/>
        </w:rPr>
        <w:t>companies</w:t>
      </w:r>
      <w:r w:rsidRPr="00623846">
        <w:rPr>
          <w:rStyle w:val="StyleUnderline"/>
        </w:rPr>
        <w:t xml:space="preserve"> </w:t>
      </w:r>
      <w:r w:rsidRPr="00343EA9">
        <w:rPr>
          <w:rStyle w:val="StyleUnderline"/>
          <w:highlight w:val="green"/>
        </w:rPr>
        <w:t>are under</w:t>
      </w:r>
      <w:r w:rsidRPr="00623846">
        <w:rPr>
          <w:rStyle w:val="StyleUnderline"/>
        </w:rPr>
        <w:t xml:space="preserve"> increasing </w:t>
      </w:r>
      <w:r w:rsidRPr="00343EA9">
        <w:rPr>
          <w:rStyle w:val="StyleUnderline"/>
          <w:highlight w:val="green"/>
        </w:rPr>
        <w:t>pressure to cut costs</w:t>
      </w:r>
      <w:r w:rsidRPr="00623846">
        <w:rPr>
          <w:rStyle w:val="StyleUnderline"/>
        </w:rPr>
        <w:t xml:space="preserve">. There is also pressure to speed up development and production. </w:t>
      </w:r>
      <w:r w:rsidRPr="00343EA9">
        <w:rPr>
          <w:rStyle w:val="StyleUnderline"/>
          <w:highlight w:val="green"/>
        </w:rPr>
        <w:t>This makes it tempting</w:t>
      </w:r>
      <w:r w:rsidRPr="00623846">
        <w:rPr>
          <w:rStyle w:val="StyleUnderline"/>
        </w:rPr>
        <w:t xml:space="preserve"> for the companies </w:t>
      </w:r>
      <w:r w:rsidRPr="00343EA9">
        <w:rPr>
          <w:rStyle w:val="StyleUnderline"/>
          <w:highlight w:val="green"/>
        </w:rPr>
        <w:t>to cut corners</w:t>
      </w:r>
      <w:r w:rsidRPr="00623846">
        <w:rPr>
          <w:rStyle w:val="StyleUnderline"/>
        </w:rPr>
        <w:t xml:space="preserve"> </w:t>
      </w:r>
      <w:r w:rsidRPr="00343EA9">
        <w:rPr>
          <w:rStyle w:val="StyleUnderline"/>
          <w:highlight w:val="green"/>
        </w:rPr>
        <w:t>in</w:t>
      </w:r>
      <w:r w:rsidRPr="00623846">
        <w:rPr>
          <w:rStyle w:val="StyleUnderline"/>
        </w:rPr>
        <w:t xml:space="preserve"> areas like </w:t>
      </w:r>
      <w:r w:rsidRPr="00343EA9">
        <w:rPr>
          <w:rStyle w:val="StyleUnderline"/>
          <w:highlight w:val="green"/>
        </w:rPr>
        <w:t>cybersecurity</w:t>
      </w:r>
      <w:r w:rsidRPr="00623846">
        <w:rPr>
          <w:rStyle w:val="StyleUnderline"/>
        </w:rPr>
        <w:t xml:space="preserve"> that are secondary to actually getting these satellites in space.</w:t>
      </w:r>
    </w:p>
    <w:p w14:paraId="1A31E35B" w14:textId="77777777" w:rsidR="005977B2" w:rsidRPr="00623846" w:rsidRDefault="005977B2" w:rsidP="005977B2"/>
    <w:p w14:paraId="06EBDDF3" w14:textId="77777777" w:rsidR="005977B2" w:rsidRPr="00623846" w:rsidRDefault="005977B2" w:rsidP="005977B2">
      <w:pPr>
        <w:pStyle w:val="Heading4"/>
        <w:rPr>
          <w:rFonts w:cs="Calibri"/>
        </w:rPr>
      </w:pPr>
      <w:r w:rsidRPr="00623846">
        <w:rPr>
          <w:rFonts w:cs="Calibri"/>
        </w:rPr>
        <w:t>Interconnectedness and surface area</w:t>
      </w:r>
    </w:p>
    <w:p w14:paraId="21AE561F" w14:textId="77777777" w:rsidR="005977B2" w:rsidRPr="00623846" w:rsidRDefault="005977B2" w:rsidP="005977B2">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w:t>
      </w:r>
      <w:r>
        <w:t xml:space="preserve">, </w:t>
      </w:r>
      <w:hyperlink r:id="rId31" w:history="1">
        <w:r w:rsidRPr="008841C9">
          <w:rPr>
            <w:rStyle w:val="Hyperlink"/>
          </w:rPr>
          <w:t>https://arxiv.org/pdf/2110.05878.pdf</w:t>
        </w:r>
      </w:hyperlink>
      <w:r>
        <w:t xml:space="preserve"> </w:t>
      </w:r>
      <w:r w:rsidRPr="00623846">
        <w:t>//Elmer</w:t>
      </w:r>
    </w:p>
    <w:p w14:paraId="382AA87F" w14:textId="77777777" w:rsidR="005977B2" w:rsidRPr="00623846" w:rsidRDefault="005977B2" w:rsidP="005977B2">
      <w:r w:rsidRPr="00343EA9">
        <w:rPr>
          <w:rStyle w:val="Emphasis"/>
          <w:highlight w:val="green"/>
        </w:rPr>
        <w:t>NewSpace</w:t>
      </w:r>
      <w:r w:rsidRPr="00623846">
        <w:rPr>
          <w:rStyle w:val="StyleUnderline"/>
        </w:rPr>
        <w:t xml:space="preserve"> is on course of </w:t>
      </w:r>
      <w:r w:rsidRPr="00343EA9">
        <w:rPr>
          <w:rStyle w:val="Emphasis"/>
          <w:highlight w:val="green"/>
        </w:rPr>
        <w:t>enabling satellites</w:t>
      </w:r>
      <w:r w:rsidRPr="00623846">
        <w:rPr>
          <w:rStyle w:val="Emphasis"/>
        </w:rPr>
        <w:t xml:space="preserve"> to become </w:t>
      </w:r>
      <w:r w:rsidRPr="00343EA9">
        <w:rPr>
          <w:rStyle w:val="Emphasis"/>
          <w:highlight w:val="green"/>
        </w:rPr>
        <w:t>interconnected</w:t>
      </w:r>
      <w:r w:rsidRPr="00623846">
        <w:rPr>
          <w:rStyle w:val="Emphasis"/>
        </w:rPr>
        <w:t>, creating</w:t>
      </w:r>
      <w:r w:rsidRPr="00623846">
        <w:rPr>
          <w:rStyle w:val="StyleUnderline"/>
        </w:rPr>
        <w:t xml:space="preserve"> orbital </w:t>
      </w:r>
      <w:r w:rsidRPr="00343EA9">
        <w:rPr>
          <w:rStyle w:val="Emphasis"/>
          <w:highlight w:val="green"/>
        </w:rPr>
        <w:t>networks with many nodes and</w:t>
      </w:r>
      <w:r w:rsidRPr="00343EA9">
        <w:rPr>
          <w:rStyle w:val="StyleUnderline"/>
          <w:highlight w:val="green"/>
        </w:rPr>
        <w:t xml:space="preserve"> </w:t>
      </w:r>
      <w:r w:rsidRPr="00623846">
        <w:rPr>
          <w:rStyle w:val="StyleUnderline"/>
        </w:rPr>
        <w:t xml:space="preserve">numerous </w:t>
      </w:r>
      <w:r w:rsidRPr="00343EA9">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343EA9">
        <w:rPr>
          <w:rStyle w:val="Emphasis"/>
          <w:highlight w:val="green"/>
        </w:rPr>
        <w:t xml:space="preserve">increases </w:t>
      </w:r>
      <w:r w:rsidRPr="00623846">
        <w:rPr>
          <w:rStyle w:val="Emphasis"/>
        </w:rPr>
        <w:t xml:space="preserve">the </w:t>
      </w:r>
      <w:r w:rsidRPr="00343EA9">
        <w:rPr>
          <w:rStyle w:val="Emphasis"/>
          <w:highlight w:val="green"/>
        </w:rPr>
        <w:t>attack surface</w:t>
      </w:r>
      <w:r w:rsidRPr="00623846">
        <w:rPr>
          <w:rStyle w:val="Emphasis"/>
        </w:rPr>
        <w:t xml:space="preserve">, making it </w:t>
      </w:r>
      <w:r w:rsidRPr="00343EA9">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343EA9">
        <w:rPr>
          <w:rStyle w:val="Emphasis"/>
          <w:highlight w:val="green"/>
        </w:rPr>
        <w:t>increasing</w:t>
      </w:r>
      <w:r w:rsidRPr="00343EA9">
        <w:rPr>
          <w:rStyle w:val="StyleUnderline"/>
          <w:highlight w:val="green"/>
        </w:rPr>
        <w:t xml:space="preserve"> </w:t>
      </w:r>
      <w:r w:rsidRPr="00623846">
        <w:rPr>
          <w:rStyle w:val="StyleUnderline"/>
        </w:rPr>
        <w:t xml:space="preserve">the </w:t>
      </w:r>
      <w:r w:rsidRPr="00343EA9">
        <w:rPr>
          <w:rStyle w:val="Emphasis"/>
          <w:highlight w:val="green"/>
        </w:rPr>
        <w:t>size of</w:t>
      </w:r>
      <w:r w:rsidRPr="00343EA9">
        <w:rPr>
          <w:rStyle w:val="StyleUnderline"/>
          <w:highlight w:val="green"/>
        </w:rPr>
        <w:t xml:space="preserve"> </w:t>
      </w:r>
      <w:r w:rsidRPr="00623846">
        <w:rPr>
          <w:rStyle w:val="StyleUnderline"/>
        </w:rPr>
        <w:t xml:space="preserve">satellite </w:t>
      </w:r>
      <w:r w:rsidRPr="00343EA9">
        <w:rPr>
          <w:rStyle w:val="Emphasis"/>
          <w:highlight w:val="green"/>
        </w:rPr>
        <w:t>constellation</w:t>
      </w:r>
      <w:r w:rsidRPr="00343EA9">
        <w:rPr>
          <w:rStyle w:val="StyleUnderline"/>
          <w:highlight w:val="green"/>
        </w:rPr>
        <w:t xml:space="preserve"> </w:t>
      </w:r>
      <w:r w:rsidRPr="00623846">
        <w:rPr>
          <w:rStyle w:val="StyleUnderline"/>
        </w:rPr>
        <w:t xml:space="preserve">along </w:t>
      </w:r>
      <w:r w:rsidRPr="00343EA9">
        <w:rPr>
          <w:rStyle w:val="Emphasis"/>
          <w:highlight w:val="green"/>
        </w:rPr>
        <w:t>with simplifying and miniaturizing</w:t>
      </w:r>
      <w:r w:rsidRPr="00623846">
        <w:rPr>
          <w:rStyle w:val="Emphasis"/>
        </w:rPr>
        <w:t xml:space="preserve"> the </w:t>
      </w:r>
      <w:r w:rsidRPr="00343EA9">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343EA9">
        <w:rPr>
          <w:rStyle w:val="Emphasis"/>
          <w:highlight w:val="green"/>
        </w:rPr>
        <w:t>become</w:t>
      </w:r>
      <w:r w:rsidRPr="00623846">
        <w:rPr>
          <w:rStyle w:val="Emphasis"/>
        </w:rPr>
        <w:t xml:space="preserve"> even </w:t>
      </w:r>
      <w:r w:rsidRPr="00343EA9">
        <w:rPr>
          <w:rStyle w:val="Emphasis"/>
          <w:highlight w:val="green"/>
        </w:rPr>
        <w:t xml:space="preserve">more significant </w:t>
      </w:r>
      <w:r w:rsidRPr="00623846">
        <w:rPr>
          <w:rStyle w:val="StyleUnderline"/>
        </w:rPr>
        <w:t>in the future.</w:t>
      </w:r>
    </w:p>
    <w:p w14:paraId="578EE3AE" w14:textId="77777777" w:rsidR="005977B2" w:rsidRDefault="005977B2" w:rsidP="005977B2"/>
    <w:p w14:paraId="1FC1785C" w14:textId="77777777" w:rsidR="005977B2" w:rsidRPr="004B6C85" w:rsidRDefault="005977B2" w:rsidP="005977B2">
      <w:pPr>
        <w:pStyle w:val="Heading4"/>
      </w:pPr>
      <w:r>
        <w:t>Independently, Russia starts a space war over Starlink now – timeframe for debris explosions could be within the week</w:t>
      </w:r>
    </w:p>
    <w:p w14:paraId="5C331559" w14:textId="77777777" w:rsidR="005977B2" w:rsidRDefault="005977B2" w:rsidP="005977B2">
      <w:r w:rsidRPr="00C573A2">
        <w:rPr>
          <w:rStyle w:val="StyleUnderline"/>
        </w:rPr>
        <w:t>Edge 4/16</w:t>
      </w:r>
      <w:r w:rsidRPr="004B6C85">
        <w:t>, “Republic World: Russia announces space war on Elon Musk's Starlink satellites, accepts Moskva was attacke</w:t>
      </w:r>
      <w:r>
        <w:t xml:space="preserve">d,” Edge Markets, April 16, 2022, </w:t>
      </w:r>
      <w:hyperlink r:id="rId32" w:history="1">
        <w:r w:rsidRPr="00B00E65">
          <w:rPr>
            <w:rStyle w:val="Hyperlink"/>
          </w:rPr>
          <w:t>https://www.theedgemarkets.com/article/republic-world-russia-announces-space-war-elon-musks-starlink-satellites-accepts-moskva-was</w:t>
        </w:r>
      </w:hyperlink>
      <w:r>
        <w:t xml:space="preserve"> TG</w:t>
      </w:r>
    </w:p>
    <w:p w14:paraId="2EC6CC74" w14:textId="77777777" w:rsidR="005977B2" w:rsidRPr="004B6C85" w:rsidRDefault="005977B2" w:rsidP="005977B2">
      <w:r w:rsidRPr="004B6C85">
        <w:t xml:space="preserve">(April 16): </w:t>
      </w:r>
      <w:r w:rsidRPr="004B6C85">
        <w:rPr>
          <w:rStyle w:val="StyleUnderline"/>
        </w:rPr>
        <w:t xml:space="preserve">Space X's </w:t>
      </w:r>
      <w:r w:rsidRPr="00115036">
        <w:rPr>
          <w:rStyle w:val="StyleUnderline"/>
          <w:highlight w:val="green"/>
        </w:rPr>
        <w:t>Starlink</w:t>
      </w:r>
      <w:r w:rsidRPr="004B6C85">
        <w:rPr>
          <w:rStyle w:val="StyleUnderline"/>
        </w:rPr>
        <w:t xml:space="preserve"> internet constellation has </w:t>
      </w:r>
      <w:r w:rsidRPr="00115036">
        <w:rPr>
          <w:rStyle w:val="StyleUnderline"/>
          <w:highlight w:val="green"/>
        </w:rPr>
        <w:t>angered Russia</w:t>
      </w:r>
      <w:r w:rsidRPr="004B6C85">
        <w:t xml:space="preserve"> as it was reported that </w:t>
      </w:r>
      <w:r w:rsidRPr="00115036">
        <w:rPr>
          <w:rStyle w:val="StyleUnderline"/>
        </w:rPr>
        <w:t xml:space="preserve">the Starlink satellite constellation was </w:t>
      </w:r>
      <w:r w:rsidRPr="00115036">
        <w:rPr>
          <w:rStyle w:val="StyleUnderline"/>
          <w:highlight w:val="green"/>
        </w:rPr>
        <w:t>used to guide</w:t>
      </w:r>
      <w:r w:rsidRPr="00115036">
        <w:rPr>
          <w:rStyle w:val="StyleUnderline"/>
        </w:rPr>
        <w:t xml:space="preserve"> and modify </w:t>
      </w:r>
      <w:r w:rsidRPr="00115036">
        <w:rPr>
          <w:rStyle w:val="StyleUnderline"/>
          <w:highlight w:val="green"/>
        </w:rPr>
        <w:t>fire on the Black Sea Fleet's flagship</w:t>
      </w:r>
      <w:r w:rsidRPr="00115036">
        <w:rPr>
          <w:rStyle w:val="StyleUnderline"/>
        </w:rPr>
        <w:t xml:space="preserve">, the cruiser </w:t>
      </w:r>
      <w:r w:rsidRPr="00115036">
        <w:rPr>
          <w:rStyle w:val="StyleUnderline"/>
          <w:highlight w:val="green"/>
        </w:rPr>
        <w:t>Moskva</w:t>
      </w:r>
      <w:r w:rsidRPr="00115036">
        <w:rPr>
          <w:rStyle w:val="StyleUnderline"/>
        </w:rPr>
        <w:t xml:space="preserve"> and </w:t>
      </w:r>
      <w:r w:rsidRPr="00115036">
        <w:rPr>
          <w:rStyle w:val="StyleUnderline"/>
          <w:highlight w:val="green"/>
        </w:rPr>
        <w:t>it sank</w:t>
      </w:r>
      <w:r w:rsidRPr="00115036">
        <w:rPr>
          <w:rStyle w:val="StyleUnderline"/>
        </w:rPr>
        <w:t xml:space="preserve"> because of that</w:t>
      </w:r>
      <w:r w:rsidRPr="004B6C85">
        <w:t>. This was revealed by new data from the Russian Federation's General Staff, Republic World reported. </w:t>
      </w:r>
    </w:p>
    <w:p w14:paraId="1B9E3ECE" w14:textId="77777777" w:rsidR="005977B2" w:rsidRDefault="005977B2" w:rsidP="005977B2">
      <w:r w:rsidRPr="004B6C85">
        <w:t xml:space="preserve">This was revealed by new data from the </w:t>
      </w:r>
      <w:r w:rsidRPr="00115036">
        <w:rPr>
          <w:rStyle w:val="StyleUnderline"/>
        </w:rPr>
        <w:t xml:space="preserve">Russian Federation's General Staff, Dmitry </w:t>
      </w:r>
      <w:r w:rsidRPr="00115036">
        <w:rPr>
          <w:rStyle w:val="StyleUnderline"/>
          <w:highlight w:val="green"/>
        </w:rPr>
        <w:t>Medvedev</w:t>
      </w:r>
      <w:r w:rsidRPr="004B6C85">
        <w:t>, who has </w:t>
      </w:r>
      <w:r w:rsidRPr="00115036">
        <w:rPr>
          <w:rStyle w:val="StyleUnderline"/>
          <w:highlight w:val="green"/>
        </w:rPr>
        <w:t>ordered to destroy</w:t>
      </w:r>
      <w:r w:rsidRPr="00115036">
        <w:rPr>
          <w:rStyle w:val="StyleUnderline"/>
        </w:rPr>
        <w:t xml:space="preserve"> the </w:t>
      </w:r>
      <w:r w:rsidRPr="00115036">
        <w:rPr>
          <w:rStyle w:val="StyleUnderline"/>
          <w:highlight w:val="green"/>
        </w:rPr>
        <w:t>Starlink</w:t>
      </w:r>
      <w:r w:rsidRPr="00115036">
        <w:rPr>
          <w:rStyle w:val="StyleUnderline"/>
        </w:rPr>
        <w:t xml:space="preserve"> satellite constellation located </w:t>
      </w:r>
      <w:r w:rsidRPr="00115036">
        <w:rPr>
          <w:rStyle w:val="StyleUnderline"/>
          <w:highlight w:val="green"/>
        </w:rPr>
        <w:t>over Russian</w:t>
      </w:r>
      <w:r w:rsidRPr="00115036">
        <w:rPr>
          <w:rStyle w:val="StyleUnderline"/>
        </w:rPr>
        <w:t xml:space="preserve"> Federation </w:t>
      </w:r>
      <w:r w:rsidRPr="00115036">
        <w:rPr>
          <w:rStyle w:val="StyleUnderline"/>
          <w:highlight w:val="green"/>
        </w:rPr>
        <w:t>territory</w:t>
      </w:r>
      <w:r w:rsidRPr="00115036">
        <w:rPr>
          <w:rStyle w:val="StyleUnderline"/>
        </w:rPr>
        <w:t xml:space="preserve">, the special </w:t>
      </w:r>
      <w:r w:rsidRPr="00115036">
        <w:rPr>
          <w:rStyle w:val="StyleUnderline"/>
          <w:highlight w:val="green"/>
        </w:rPr>
        <w:t>military operation zone and</w:t>
      </w:r>
      <w:r w:rsidRPr="00115036">
        <w:rPr>
          <w:rStyle w:val="StyleUnderline"/>
        </w:rPr>
        <w:t xml:space="preserve"> the </w:t>
      </w:r>
      <w:r w:rsidRPr="00115036">
        <w:rPr>
          <w:rStyle w:val="StyleUnderline"/>
          <w:highlight w:val="green"/>
        </w:rPr>
        <w:t>Black Sea</w:t>
      </w:r>
      <w:r w:rsidRPr="00115036">
        <w:rPr>
          <w:rStyle w:val="StyleUnderline"/>
        </w:rPr>
        <w:t xml:space="preserve"> basin in order </w:t>
      </w:r>
      <w:r w:rsidRPr="00115036">
        <w:rPr>
          <w:rStyle w:val="StyleUnderline"/>
          <w:highlight w:val="green"/>
        </w:rPr>
        <w:t>to ensure</w:t>
      </w:r>
      <w:r w:rsidRPr="00115036">
        <w:rPr>
          <w:rStyle w:val="StyleUnderline"/>
        </w:rPr>
        <w:t xml:space="preserve"> the </w:t>
      </w:r>
      <w:r w:rsidRPr="00115036">
        <w:rPr>
          <w:rStyle w:val="StyleUnderline"/>
          <w:highlight w:val="green"/>
        </w:rPr>
        <w:t>security</w:t>
      </w:r>
      <w:r w:rsidRPr="00115036">
        <w:rPr>
          <w:rStyle w:val="StyleUnderline"/>
        </w:rPr>
        <w:t xml:space="preserve"> of all units participating in the special military operation</w:t>
      </w:r>
      <w:r w:rsidRPr="004B6C85">
        <w:t>, Republic World reported. </w:t>
      </w:r>
    </w:p>
    <w:p w14:paraId="20DC3550" w14:textId="77777777" w:rsidR="005977B2" w:rsidRDefault="005977B2" w:rsidP="005977B2"/>
    <w:p w14:paraId="3AF5F4B0" w14:textId="77777777" w:rsidR="005977B2" w:rsidRPr="004F2029" w:rsidRDefault="005977B2" w:rsidP="005977B2">
      <w:pPr>
        <w:pStyle w:val="Heading4"/>
      </w:pPr>
      <w:r>
        <w:t>Risk of hacking higher than ever – structural issues limit hacking improvements on sats – we cite Elon</w:t>
      </w:r>
    </w:p>
    <w:p w14:paraId="08B8C760" w14:textId="77777777" w:rsidR="005977B2" w:rsidRPr="004F2029" w:rsidRDefault="005977B2" w:rsidP="005977B2">
      <w:r w:rsidRPr="004F2029">
        <w:rPr>
          <w:rStyle w:val="Style13ptBold"/>
        </w:rPr>
        <w:t>Stack 22</w:t>
      </w:r>
      <w:r w:rsidRPr="004F2029">
        <w:t xml:space="preserve"> (Stack, [</w:t>
      </w:r>
      <w:r>
        <w:t>business techology publication</w:t>
      </w:r>
      <w:r w:rsidRPr="004F2029">
        <w:t>], 3-4-2022, “Elon Musk warns Starlink terminals in Ukraine could be targeted“, accessed: 4-19-2022, https://thestack.technology/elon-musk-warns-starlink-terminals-in-ukraine/) ajs</w:t>
      </w:r>
    </w:p>
    <w:p w14:paraId="33C573A2" w14:textId="77777777" w:rsidR="005977B2" w:rsidRPr="004F2029" w:rsidRDefault="005977B2" w:rsidP="005977B2">
      <w:r w:rsidRPr="005346FB">
        <w:rPr>
          <w:rStyle w:val="StyleUnderline"/>
        </w:rPr>
        <w:t xml:space="preserve">Elon </w:t>
      </w:r>
      <w:r w:rsidRPr="005346FB">
        <w:rPr>
          <w:rStyle w:val="StyleUnderline"/>
          <w:highlight w:val="green"/>
        </w:rPr>
        <w:t>Musk</w:t>
      </w:r>
      <w:r w:rsidRPr="004F2029">
        <w:t xml:space="preserve"> has </w:t>
      </w:r>
      <w:r w:rsidRPr="00AE203A">
        <w:rPr>
          <w:rStyle w:val="StyleUnderline"/>
          <w:highlight w:val="green"/>
        </w:rPr>
        <w:t>warned</w:t>
      </w:r>
      <w:r w:rsidRPr="004F2029">
        <w:t xml:space="preserve"> that the Starlink terminals in Ukraine could be targeted by Russia, days after re-routing satellites over the embattled country and promising delivery of more receiver terminals.</w:t>
      </w:r>
    </w:p>
    <w:p w14:paraId="38F1EBD0" w14:textId="77777777" w:rsidR="005977B2" w:rsidRPr="004F2029" w:rsidRDefault="005977B2" w:rsidP="005977B2">
      <w:pPr>
        <w:rPr>
          <w:rStyle w:val="StyleUnderline"/>
        </w:rPr>
      </w:pPr>
      <w:r w:rsidRPr="004F2029">
        <w:t>He said on Twitter: “</w:t>
      </w:r>
      <w:r w:rsidRPr="00AE203A">
        <w:rPr>
          <w:rStyle w:val="StyleUnderline"/>
          <w:highlight w:val="green"/>
        </w:rPr>
        <w:t>Starlink</w:t>
      </w:r>
      <w:r w:rsidRPr="004F2029">
        <w:t xml:space="preserve"> is the only non-Russian communications system still working in some parts of Ukraine, so probability of being targeted is high. Please use with caution” — pressed on whether he meant they </w:t>
      </w:r>
      <w:r w:rsidRPr="00AE203A">
        <w:rPr>
          <w:rStyle w:val="StyleUnderline"/>
        </w:rPr>
        <w:t>ran</w:t>
      </w:r>
      <w:r w:rsidRPr="004F2029">
        <w:rPr>
          <w:rStyle w:val="StyleUnderline"/>
        </w:rPr>
        <w:t xml:space="preserve"> the </w:t>
      </w:r>
      <w:r w:rsidRPr="00AE203A">
        <w:rPr>
          <w:rStyle w:val="StyleUnderline"/>
          <w:highlight w:val="green"/>
        </w:rPr>
        <w:t>risk</w:t>
      </w:r>
      <w:r w:rsidRPr="004F2029">
        <w:rPr>
          <w:rStyle w:val="StyleUnderline"/>
        </w:rPr>
        <w:t xml:space="preserve"> of </w:t>
      </w:r>
      <w:r w:rsidRPr="00AE203A">
        <w:rPr>
          <w:rStyle w:val="StyleUnderline"/>
          <w:highlight w:val="green"/>
        </w:rPr>
        <w:t>being hacked</w:t>
      </w:r>
      <w:r w:rsidRPr="004F2029">
        <w:t xml:space="preserve"> (as well as potentially bombed) he noted: “</w:t>
      </w:r>
      <w:r w:rsidRPr="004F2029">
        <w:rPr>
          <w:rStyle w:val="StyleUnderline"/>
        </w:rPr>
        <w:t xml:space="preserve">Almost all </w:t>
      </w:r>
      <w:r w:rsidRPr="00AE203A">
        <w:rPr>
          <w:rStyle w:val="StyleUnderline"/>
          <w:highlight w:val="green"/>
        </w:rPr>
        <w:t xml:space="preserve">Viasat </w:t>
      </w:r>
      <w:r w:rsidRPr="00AE203A">
        <w:rPr>
          <w:rStyle w:val="StyleUnderline"/>
        </w:rPr>
        <w:t>Ukraine</w:t>
      </w:r>
      <w:r w:rsidRPr="004F2029">
        <w:rPr>
          <w:rStyle w:val="StyleUnderline"/>
        </w:rPr>
        <w:t xml:space="preserve"> user </w:t>
      </w:r>
      <w:r w:rsidRPr="00AE203A">
        <w:rPr>
          <w:rStyle w:val="StyleUnderline"/>
          <w:highlight w:val="green"/>
        </w:rPr>
        <w:t>terminals</w:t>
      </w:r>
      <w:r w:rsidRPr="004F2029">
        <w:rPr>
          <w:rStyle w:val="StyleUnderline"/>
        </w:rPr>
        <w:t xml:space="preserve"> were </w:t>
      </w:r>
      <w:r w:rsidRPr="00AE203A">
        <w:rPr>
          <w:rStyle w:val="StyleUnderline"/>
        </w:rPr>
        <w:t>rendered</w:t>
      </w:r>
      <w:r w:rsidRPr="004F2029">
        <w:rPr>
          <w:rStyle w:val="StyleUnderline"/>
        </w:rPr>
        <w:t xml:space="preserve"> </w:t>
      </w:r>
      <w:r w:rsidRPr="00AE203A">
        <w:rPr>
          <w:rStyle w:val="StyleUnderline"/>
          <w:highlight w:val="green"/>
        </w:rPr>
        <w:t>permanently unusable by</w:t>
      </w:r>
      <w:r w:rsidRPr="004F2029">
        <w:rPr>
          <w:rStyle w:val="StyleUnderline"/>
        </w:rPr>
        <w:t xml:space="preserve"> </w:t>
      </w:r>
      <w:r w:rsidRPr="00AE203A">
        <w:rPr>
          <w:rStyle w:val="StyleUnderline"/>
        </w:rPr>
        <w:t xml:space="preserve">a </w:t>
      </w:r>
      <w:r w:rsidRPr="00AE203A">
        <w:rPr>
          <w:rStyle w:val="StyleUnderline"/>
          <w:highlight w:val="green"/>
        </w:rPr>
        <w:t>Russia</w:t>
      </w:r>
      <w:r w:rsidRPr="004F2029">
        <w:rPr>
          <w:rStyle w:val="StyleUnderline"/>
        </w:rPr>
        <w:t xml:space="preserve">n </w:t>
      </w:r>
      <w:r w:rsidRPr="00AE203A">
        <w:rPr>
          <w:rStyle w:val="StyleUnderline"/>
          <w:highlight w:val="green"/>
        </w:rPr>
        <w:t>cyberattack</w:t>
      </w:r>
      <w:r w:rsidRPr="004F2029">
        <w:rPr>
          <w:rStyle w:val="StyleUnderline"/>
        </w:rPr>
        <w:t xml:space="preserve"> on day of invasion, so … yes.”</w:t>
      </w:r>
    </w:p>
    <w:p w14:paraId="33F05BDC" w14:textId="77777777" w:rsidR="005977B2" w:rsidRPr="00AE203A" w:rsidRDefault="005977B2" w:rsidP="005977B2">
      <w:pPr>
        <w:rPr>
          <w:szCs w:val="16"/>
        </w:rPr>
      </w:pPr>
      <w:r w:rsidRPr="00AE203A">
        <w:rPr>
          <w:szCs w:val="16"/>
        </w:rPr>
        <w:t>His comments came after Viasat, a US-owned broadband satellite and other aerospace provider, said its KA-SAT broadband services had been badly affectly by what it believed to be a cyber-attack. The subsequent outage took down satellite broadband across Ukraine and also affected services more broadly across Europe.</w:t>
      </w:r>
    </w:p>
    <w:p w14:paraId="2700E3D6" w14:textId="77777777" w:rsidR="005977B2" w:rsidRPr="00AE203A" w:rsidRDefault="005977B2" w:rsidP="005977B2">
      <w:pPr>
        <w:rPr>
          <w:szCs w:val="16"/>
        </w:rPr>
      </w:pPr>
      <w:r w:rsidRPr="00AE203A">
        <w:rPr>
          <w:szCs w:val="16"/>
        </w:rPr>
        <w:t>One affected customer lost remote monitoring capabilities for 5,800 wind turbines as a result.</w:t>
      </w:r>
    </w:p>
    <w:p w14:paraId="68314535" w14:textId="77777777" w:rsidR="005977B2" w:rsidRPr="00AE203A" w:rsidRDefault="005977B2" w:rsidP="005977B2">
      <w:pPr>
        <w:rPr>
          <w:szCs w:val="16"/>
        </w:rPr>
      </w:pPr>
      <w:r w:rsidRPr="00AE203A">
        <w:rPr>
          <w:szCs w:val="16"/>
        </w:rPr>
        <w:t>Multiple unconfirmed reports suggest Viasat users’ modems were “bricked” or rendered completely inoperable during the attack, which only appears to have hit a large subset of users on certain bands.</w:t>
      </w:r>
    </w:p>
    <w:p w14:paraId="4538F27F" w14:textId="77777777" w:rsidR="005977B2" w:rsidRPr="00AE203A" w:rsidRDefault="005977B2" w:rsidP="005977B2">
      <w:pPr>
        <w:rPr>
          <w:szCs w:val="16"/>
        </w:rPr>
      </w:pPr>
      <w:r w:rsidRPr="00AE203A">
        <w:rPr>
          <w:szCs w:val="16"/>
        </w:rPr>
        <w:t>The incident comes after the NSA </w:t>
      </w:r>
      <w:hyperlink r:id="rId33" w:history="1">
        <w:r w:rsidRPr="00AE203A">
          <w:rPr>
            <w:rStyle w:val="Hyperlink"/>
            <w:szCs w:val="16"/>
          </w:rPr>
          <w:t>in January 2022 warned</w:t>
        </w:r>
      </w:hyperlink>
      <w:r w:rsidRPr="00AE203A">
        <w:rPr>
          <w:szCs w:val="16"/>
        </w:rPr>
        <w:t xml:space="preserve"> that “Very Small Aperture Terminal” (VSAT) </w:t>
      </w:r>
      <w:r w:rsidRPr="005346FB">
        <w:rPr>
          <w:rStyle w:val="StyleUnderline"/>
        </w:rPr>
        <w:t>satellite networks leave communications over these links “at risk of being exposed and may be targeted</w:t>
      </w:r>
      <w:r w:rsidRPr="00AE203A">
        <w:rPr>
          <w:szCs w:val="16"/>
        </w:rPr>
        <w:t xml:space="preserve"> by adversaries for the sensitive information they contain or to compromise connected networks.</w:t>
      </w:r>
    </w:p>
    <w:p w14:paraId="34BBCFB9" w14:textId="77777777" w:rsidR="005977B2" w:rsidRPr="00AE203A" w:rsidRDefault="005977B2" w:rsidP="005977B2">
      <w:pPr>
        <w:rPr>
          <w:szCs w:val="16"/>
        </w:rPr>
      </w:pPr>
      <w:r w:rsidRPr="00AE203A">
        <w:rPr>
          <w:szCs w:val="16"/>
        </w:rPr>
        <w:t>“</w:t>
      </w:r>
      <w:r w:rsidRPr="005346FB">
        <w:rPr>
          <w:rStyle w:val="StyleUnderline"/>
        </w:rPr>
        <w:t>Most of these links are unencrypted, relying on frequency separation or predictable frequency hopping rather than encryption to separate communications</w:t>
      </w:r>
      <w:r w:rsidRPr="00AE203A">
        <w:rPr>
          <w:szCs w:val="16"/>
        </w:rPr>
        <w:t>. Public vulnerability research has found certain terminal equipment vulnerable to compromise and illicit firmware modification. NSA recommends that VSAT networks enable any available transmission security (TRANSEC) protections, segment and encrypt network communications before transmitting across the VSAT links, and keep VSAT equipment and firmware up to date.”</w:t>
      </w:r>
    </w:p>
    <w:p w14:paraId="241CC107" w14:textId="77777777" w:rsidR="005977B2" w:rsidRPr="00AE203A" w:rsidRDefault="005977B2" w:rsidP="005977B2">
      <w:pPr>
        <w:rPr>
          <w:szCs w:val="16"/>
        </w:rPr>
      </w:pPr>
      <w:r w:rsidRPr="00AE203A">
        <w:rPr>
          <w:szCs w:val="16"/>
        </w:rPr>
        <w:t>See also: </w:t>
      </w:r>
      <w:hyperlink r:id="rId34" w:history="1">
        <w:r w:rsidRPr="00AE203A">
          <w:rPr>
            <w:rStyle w:val="Hyperlink"/>
            <w:szCs w:val="16"/>
          </w:rPr>
          <w:t>KA-SAT issues hit German wind farm</w:t>
        </w:r>
      </w:hyperlink>
    </w:p>
    <w:p w14:paraId="7E25F4B1" w14:textId="77777777" w:rsidR="005977B2" w:rsidRPr="00AE203A" w:rsidRDefault="005977B2" w:rsidP="005977B2">
      <w:pPr>
        <w:rPr>
          <w:szCs w:val="16"/>
        </w:rPr>
      </w:pPr>
      <w:r w:rsidRPr="00AE203A">
        <w:rPr>
          <w:szCs w:val="16"/>
        </w:rPr>
        <w:t>John Scott-Railton, a senior researcher at Canada’s CitizenLab, warned that cyber attacks on Starlink terminals in Ukraine were far from the only risk for users.</w:t>
      </w:r>
    </w:p>
    <w:p w14:paraId="112931A0" w14:textId="77777777" w:rsidR="005977B2" w:rsidRPr="00AE203A" w:rsidRDefault="005977B2" w:rsidP="005977B2">
      <w:pPr>
        <w:rPr>
          <w:szCs w:val="16"/>
        </w:rPr>
      </w:pPr>
      <w:r w:rsidRPr="00AE203A">
        <w:rPr>
          <w:szCs w:val="16"/>
        </w:rPr>
        <w:t>He noted: “Remember: if Putin controls the air above Ukraine, users’ uplink transmissions become beacons for airstrikes… there are various ways to spot, geolocate, and drop a missile on VSAT satellite internet terminals — and Russia has recent battle-tested experience doing just this in Syria…”</w:t>
      </w:r>
    </w:p>
    <w:p w14:paraId="74617C65" w14:textId="77777777" w:rsidR="005977B2" w:rsidRPr="00AE203A" w:rsidRDefault="005977B2" w:rsidP="005977B2">
      <w:pPr>
        <w:rPr>
          <w:szCs w:val="16"/>
        </w:rPr>
      </w:pPr>
      <w:r w:rsidRPr="00AE203A">
        <w:rPr>
          <w:szCs w:val="16"/>
        </w:rPr>
        <w:t>He added: “In Syria, ISIS reportedly came up w/ various tactics to avoid being killed by strikes against their satellite internet terminals. E.g. Distancing dishes from their installations, covertly taking a connection from civilian internet cafes’ VSATs, etc.</w:t>
      </w:r>
    </w:p>
    <w:p w14:paraId="5AEE3483" w14:textId="77777777" w:rsidR="005977B2" w:rsidRPr="00AE203A" w:rsidRDefault="005977B2" w:rsidP="005977B2">
      <w:pPr>
        <w:rPr>
          <w:szCs w:val="16"/>
        </w:rPr>
      </w:pPr>
      <w:r w:rsidRPr="00AE203A">
        <w:rPr>
          <w:szCs w:val="16"/>
        </w:rPr>
        <w:t>“Deadly cat &amp; mouse…</w:t>
      </w:r>
    </w:p>
    <w:p w14:paraId="7F616F4F" w14:textId="77777777" w:rsidR="005977B2" w:rsidRPr="004F2029" w:rsidRDefault="005977B2" w:rsidP="005977B2">
      <w:r w:rsidRPr="004F2029">
        <w:t xml:space="preserve">“Early in a conflict w/disrupted internet, </w:t>
      </w:r>
      <w:r w:rsidRPr="00AE203A">
        <w:rPr>
          <w:rStyle w:val="StyleUnderline"/>
          <w:highlight w:val="green"/>
        </w:rPr>
        <w:t>satellite internet</w:t>
      </w:r>
      <w:r w:rsidRPr="004F2029">
        <w:rPr>
          <w:rStyle w:val="StyleUnderline"/>
        </w:rPr>
        <w:t xml:space="preserve"> feels like a savior. But it quickly </w:t>
      </w:r>
      <w:r w:rsidRPr="00AE203A">
        <w:rPr>
          <w:rStyle w:val="StyleUnderline"/>
          <w:highlight w:val="green"/>
        </w:rPr>
        <w:t xml:space="preserve">introduces </w:t>
      </w:r>
      <w:r w:rsidRPr="005346FB">
        <w:rPr>
          <w:rStyle w:val="StyleUnderline"/>
        </w:rPr>
        <w:t xml:space="preserve">*very real, </w:t>
      </w:r>
      <w:r w:rsidRPr="00AE203A">
        <w:rPr>
          <w:rStyle w:val="StyleUnderline"/>
          <w:highlight w:val="green"/>
        </w:rPr>
        <w:t>deadly new vulnerabilities</w:t>
      </w:r>
      <w:r w:rsidRPr="004F2029">
        <w:t>* If you don’t understand them, people die needlessly until they learn and adapt. Remember,” he added in a </w:t>
      </w:r>
      <w:hyperlink r:id="rId35" w:history="1">
        <w:r w:rsidRPr="004F2029">
          <w:rPr>
            <w:rStyle w:val="Hyperlink"/>
          </w:rPr>
          <w:t>Twitter thread</w:t>
        </w:r>
      </w:hyperlink>
      <w:r w:rsidRPr="004F2029">
        <w:t>, “encryption doesn’t prevent GEOLOCATION based on radio emissions.</w:t>
      </w:r>
    </w:p>
    <w:p w14:paraId="57F83537" w14:textId="77777777" w:rsidR="005977B2" w:rsidRPr="004F2029" w:rsidRDefault="005977B2" w:rsidP="005977B2">
      <w:r w:rsidRPr="004F2029">
        <w:t>“A smartphone or satcom user can be on encrypted call, using a VPN, etc. etc. correctly believing that nobody is LISTENING to them… right up until the instant they are nabbed. Now that Starlink devices are headed into an active conflict zone, though, *possible* risks are about to get battle tested. I hope that OPSEC is front of mind as decisions are made about terminal distribution, use and placement.”</w:t>
      </w:r>
    </w:p>
    <w:p w14:paraId="681E6136" w14:textId="77777777" w:rsidR="005977B2" w:rsidRPr="004F2029" w:rsidRDefault="005977B2" w:rsidP="005977B2">
      <w:r w:rsidRPr="004F2029">
        <w:t>In 2020 an Oxford University-based security researcher </w:t>
      </w:r>
      <w:hyperlink r:id="rId36" w:history="1">
        <w:r w:rsidRPr="004F2029">
          <w:rPr>
            <w:rStyle w:val="Hyperlink"/>
          </w:rPr>
          <w:t>used</w:t>
        </w:r>
      </w:hyperlink>
      <w:r w:rsidRPr="004F2029">
        <w:t> £270 ($300) of home television equipment to capture terabytes of real-world satellite traffic — including sensitive data from “some of the world’s largest organisations”; demonstrating that an attacker can intercept and even modify VSAT connections using standard satellite television equipment and creating a purpose built forensic tool dubbed “GSExtract” designed to “recover sensitive IP traffic from even highly corrupted maritime VSAT feeds collected on consumer-grade equipment.”</w:t>
      </w:r>
    </w:p>
    <w:p w14:paraId="70843379" w14:textId="77777777" w:rsidR="005977B2" w:rsidRPr="004F2029" w:rsidRDefault="005977B2" w:rsidP="005977B2">
      <w:r w:rsidRPr="004F2029">
        <w:t>As James Pavur noted at the time</w:t>
      </w:r>
      <w:r w:rsidRPr="004F2029">
        <w:rPr>
          <w:rStyle w:val="StyleUnderline"/>
        </w:rPr>
        <w:t xml:space="preserve">, </w:t>
      </w:r>
      <w:r w:rsidRPr="005346FB">
        <w:rPr>
          <w:rStyle w:val="StyleUnderline"/>
        </w:rPr>
        <w:t xml:space="preserve">a </w:t>
      </w:r>
      <w:r w:rsidRPr="00AE203A">
        <w:rPr>
          <w:rStyle w:val="StyleUnderline"/>
          <w:highlight w:val="green"/>
        </w:rPr>
        <w:t>lack of encryption</w:t>
      </w:r>
      <w:r w:rsidRPr="004F2029">
        <w:rPr>
          <w:rStyle w:val="StyleUnderline"/>
        </w:rPr>
        <w:t xml:space="preserve"> was a </w:t>
      </w:r>
      <w:r w:rsidRPr="00AE203A">
        <w:rPr>
          <w:rStyle w:val="StyleUnderline"/>
          <w:highlight w:val="green"/>
        </w:rPr>
        <w:t>key issue</w:t>
      </w:r>
      <w:r w:rsidRPr="004F2029">
        <w:t xml:space="preserve"> for many: “Satellite </w:t>
      </w:r>
      <w:r w:rsidRPr="00AE203A">
        <w:rPr>
          <w:rStyle w:val="StyleUnderline"/>
          <w:highlight w:val="green"/>
        </w:rPr>
        <w:t>transmissions cover vast distances</w:t>
      </w:r>
      <w:r w:rsidRPr="004F2029">
        <w:rPr>
          <w:rStyle w:val="StyleUnderline"/>
        </w:rPr>
        <w:t xml:space="preserve"> and are </w:t>
      </w:r>
      <w:r w:rsidRPr="00AE203A">
        <w:rPr>
          <w:rStyle w:val="StyleUnderline"/>
          <w:highlight w:val="green"/>
        </w:rPr>
        <w:t>subject to speed-of-</w:t>
      </w:r>
      <w:r w:rsidRPr="005346FB">
        <w:rPr>
          <w:rStyle w:val="StyleUnderline"/>
          <w:highlight w:val="green"/>
        </w:rPr>
        <w:t>light latency</w:t>
      </w:r>
      <w:r w:rsidRPr="004F2029">
        <w:rPr>
          <w:rStyle w:val="StyleUnderline"/>
        </w:rPr>
        <w:t xml:space="preserve"> effects </w:t>
      </w:r>
      <w:r w:rsidRPr="00AE203A">
        <w:rPr>
          <w:rStyle w:val="StyleUnderline"/>
          <w:highlight w:val="green"/>
        </w:rPr>
        <w:t>and packet loss</w:t>
      </w:r>
      <w:r w:rsidRPr="004F2029">
        <w:rPr>
          <w:rStyle w:val="StyleUnderline"/>
        </w:rPr>
        <w:t xml:space="preserve"> which can </w:t>
      </w:r>
      <w:r w:rsidRPr="00AE203A">
        <w:rPr>
          <w:rStyle w:val="StyleUnderline"/>
          <w:highlight w:val="green"/>
        </w:rPr>
        <w:t>impair</w:t>
      </w:r>
      <w:r w:rsidRPr="004F2029">
        <w:rPr>
          <w:rStyle w:val="StyleUnderline"/>
        </w:rPr>
        <w:t xml:space="preserve"> the function of </w:t>
      </w:r>
      <w:r w:rsidRPr="00AE203A">
        <w:rPr>
          <w:rStyle w:val="StyleUnderline"/>
          <w:highlight w:val="green"/>
        </w:rPr>
        <w:t>encryption</w:t>
      </w:r>
      <w:r w:rsidRPr="004F2029">
        <w:rPr>
          <w:rStyle w:val="StyleUnderline"/>
        </w:rPr>
        <w:t xml:space="preserve"> schemes</w:t>
      </w:r>
      <w:r w:rsidRPr="004F2029">
        <w:t xml:space="preserve"> designed for high-reliability terrestrial environments (e.g. by requiring re-transmission of corrupted key materials)… Moreover, </w:t>
      </w:r>
      <w:r w:rsidRPr="00AE203A">
        <w:rPr>
          <w:rStyle w:val="StyleUnderline"/>
          <w:highlight w:val="green"/>
        </w:rPr>
        <w:t>satellites</w:t>
      </w:r>
      <w:r w:rsidRPr="004F2029">
        <w:rPr>
          <w:rStyle w:val="StyleUnderline"/>
        </w:rPr>
        <w:t xml:space="preserve"> themselves are </w:t>
      </w:r>
      <w:r w:rsidRPr="00AE203A">
        <w:rPr>
          <w:rStyle w:val="StyleUnderline"/>
          <w:highlight w:val="green"/>
        </w:rPr>
        <w:t>limited in</w:t>
      </w:r>
      <w:r w:rsidRPr="004F2029">
        <w:rPr>
          <w:rStyle w:val="StyleUnderline"/>
        </w:rPr>
        <w:t xml:space="preserve"> terms of </w:t>
      </w:r>
      <w:r w:rsidRPr="00AE203A">
        <w:rPr>
          <w:rStyle w:val="StyleUnderline"/>
          <w:highlight w:val="green"/>
        </w:rPr>
        <w:t>computing</w:t>
      </w:r>
      <w:r w:rsidRPr="004F2029">
        <w:rPr>
          <w:rStyle w:val="StyleUnderline"/>
        </w:rPr>
        <w:t xml:space="preserve"> capabilities </w:t>
      </w:r>
      <w:r w:rsidRPr="00AE203A">
        <w:rPr>
          <w:rStyle w:val="StyleUnderline"/>
          <w:highlight w:val="green"/>
        </w:rPr>
        <w:t>and</w:t>
      </w:r>
      <w:r w:rsidRPr="004F2029">
        <w:rPr>
          <w:rStyle w:val="StyleUnderline"/>
        </w:rPr>
        <w:t xml:space="preserve"> any on-board </w:t>
      </w:r>
      <w:r w:rsidRPr="00AE203A">
        <w:rPr>
          <w:rStyle w:val="StyleUnderline"/>
          <w:highlight w:val="green"/>
        </w:rPr>
        <w:t>cryptographic operation</w:t>
      </w:r>
      <w:r w:rsidRPr="004F2029">
        <w:rPr>
          <w:rStyle w:val="StyleUnderline"/>
        </w:rPr>
        <w:t xml:space="preserve"> risks </w:t>
      </w:r>
      <w:r w:rsidRPr="00AE203A">
        <w:rPr>
          <w:rStyle w:val="StyleUnderline"/>
          <w:highlight w:val="green"/>
        </w:rPr>
        <w:t>trad</w:t>
      </w:r>
      <w:r w:rsidRPr="00AE203A">
        <w:rPr>
          <w:rStyle w:val="StyleUnderline"/>
        </w:rPr>
        <w:t xml:space="preserve">ing </w:t>
      </w:r>
      <w:r w:rsidRPr="00AE203A">
        <w:rPr>
          <w:rStyle w:val="StyleUnderline"/>
          <w:highlight w:val="green"/>
        </w:rPr>
        <w:t>off</w:t>
      </w:r>
      <w:r w:rsidRPr="004F2029">
        <w:rPr>
          <w:rStyle w:val="StyleUnderline"/>
        </w:rPr>
        <w:t xml:space="preserve"> with other mission </w:t>
      </w:r>
      <w:r w:rsidRPr="005346FB">
        <w:rPr>
          <w:rStyle w:val="StyleUnderline"/>
          <w:highlight w:val="green"/>
        </w:rPr>
        <w:t>functionality</w:t>
      </w:r>
      <w:r w:rsidRPr="004F2029">
        <w:t>.”</w:t>
      </w:r>
    </w:p>
    <w:p w14:paraId="1AB7A783" w14:textId="77777777" w:rsidR="005977B2" w:rsidRPr="004B6C85" w:rsidRDefault="005977B2" w:rsidP="005977B2"/>
    <w:p w14:paraId="12A21E7D" w14:textId="77777777" w:rsidR="005977B2" w:rsidRPr="00623846" w:rsidRDefault="005977B2" w:rsidP="005977B2">
      <w:pPr>
        <w:pStyle w:val="Heading4"/>
        <w:rPr>
          <w:rFonts w:cs="Calibri"/>
        </w:rPr>
      </w:pPr>
      <w:r w:rsidRPr="00623846">
        <w:rPr>
          <w:rFonts w:cs="Calibri"/>
        </w:rPr>
        <w:t>Nuke war causes extinction – Ice Age, famines, and war won’t stay limited</w:t>
      </w:r>
    </w:p>
    <w:p w14:paraId="70786957" w14:textId="77777777" w:rsidR="005977B2" w:rsidRPr="00623846" w:rsidRDefault="005977B2" w:rsidP="005977B2">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566E16D4" w14:textId="77777777" w:rsidR="005977B2" w:rsidRPr="00623846" w:rsidRDefault="005977B2" w:rsidP="005977B2">
      <w:r w:rsidRPr="00623846">
        <w:t>In the nuclear conversation, what are we not talking about that we should be?</w:t>
      </w:r>
    </w:p>
    <w:p w14:paraId="586EB654" w14:textId="77777777" w:rsidR="005977B2" w:rsidRPr="00623846" w:rsidRDefault="005977B2" w:rsidP="005977B2">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343EA9">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343EA9">
        <w:rPr>
          <w:rStyle w:val="StyleUnderline"/>
          <w:highlight w:val="green"/>
        </w:rPr>
        <w:t xml:space="preserve">used </w:t>
      </w:r>
      <w:r w:rsidRPr="00623846">
        <w:rPr>
          <w:rStyle w:val="StyleUnderline"/>
        </w:rPr>
        <w:t>much-</w:t>
      </w:r>
      <w:r w:rsidRPr="00343EA9">
        <w:rPr>
          <w:rStyle w:val="StyleUnderline"/>
          <w:highlight w:val="green"/>
        </w:rPr>
        <w:t>improved</w:t>
      </w:r>
      <w:r w:rsidRPr="00623846">
        <w:rPr>
          <w:rStyle w:val="StyleUnderline"/>
        </w:rPr>
        <w:t xml:space="preserve"> and much more detailed climate </w:t>
      </w:r>
      <w:r w:rsidRPr="00343EA9">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343EA9">
        <w:rPr>
          <w:rStyle w:val="StyleUnderline"/>
          <w:highlight w:val="green"/>
        </w:rPr>
        <w:t>hundreds or</w:t>
      </w:r>
      <w:r w:rsidRPr="00623846">
        <w:rPr>
          <w:rStyle w:val="StyleUnderline"/>
        </w:rPr>
        <w:t xml:space="preserve"> even </w:t>
      </w:r>
      <w:r w:rsidRPr="00343EA9">
        <w:rPr>
          <w:rStyle w:val="StyleUnderline"/>
          <w:highlight w:val="green"/>
        </w:rPr>
        <w:t>thousands of</w:t>
      </w:r>
      <w:r w:rsidRPr="00623846">
        <w:rPr>
          <w:rStyle w:val="StyleUnderline"/>
        </w:rPr>
        <w:t xml:space="preserve"> nuclear </w:t>
      </w:r>
      <w:r w:rsidRPr="00343EA9">
        <w:rPr>
          <w:rStyle w:val="StyleUnderline"/>
          <w:highlight w:val="green"/>
        </w:rPr>
        <w:t>weapons might be launched</w:t>
      </w:r>
      <w:r w:rsidRPr="00623846">
        <w:rPr>
          <w:rStyle w:val="StyleUnderline"/>
        </w:rPr>
        <w:t xml:space="preserve">. The climatic consequences would be catastrophic: global average </w:t>
      </w:r>
      <w:r w:rsidRPr="00343EA9">
        <w:rPr>
          <w:rStyle w:val="StyleUnderline"/>
          <w:highlight w:val="green"/>
        </w:rPr>
        <w:t>temperatures would drop</w:t>
      </w:r>
      <w:r w:rsidRPr="00623846">
        <w:rPr>
          <w:rStyle w:val="StyleUnderline"/>
        </w:rPr>
        <w:t xml:space="preserve"> as much as </w:t>
      </w:r>
      <w:r w:rsidRPr="00343EA9">
        <w:rPr>
          <w:rStyle w:val="StyleUnderline"/>
          <w:highlight w:val="green"/>
        </w:rPr>
        <w:t>12 degrees</w:t>
      </w:r>
      <w:r w:rsidRPr="00623846">
        <w:rPr>
          <w:rStyle w:val="StyleUnderline"/>
        </w:rPr>
        <w:t xml:space="preserve"> Fahrenheit (7 degrees Celsius) for up to several years — temperatures </w:t>
      </w:r>
      <w:r w:rsidRPr="00343EA9">
        <w:rPr>
          <w:rStyle w:val="StyleUnderline"/>
          <w:highlight w:val="green"/>
        </w:rPr>
        <w:t xml:space="preserve">last seen during the </w:t>
      </w:r>
      <w:r w:rsidRPr="00623846">
        <w:rPr>
          <w:rStyle w:val="StyleUnderline"/>
        </w:rPr>
        <w:t xml:space="preserve">great </w:t>
      </w:r>
      <w:r w:rsidRPr="00343EA9">
        <w:rPr>
          <w:rStyle w:val="StyleUnderline"/>
          <w:highlight w:val="green"/>
        </w:rPr>
        <w:t>ice ages</w:t>
      </w:r>
      <w:r w:rsidRPr="00623846">
        <w:rPr>
          <w:rStyle w:val="StyleUnderline"/>
        </w:rPr>
        <w:t xml:space="preserve">. Meanwhile, </w:t>
      </w:r>
      <w:r w:rsidRPr="00343EA9">
        <w:rPr>
          <w:rStyle w:val="StyleUnderline"/>
          <w:highlight w:val="green"/>
        </w:rPr>
        <w:t>smoke</w:t>
      </w:r>
      <w:r w:rsidRPr="00623846">
        <w:rPr>
          <w:rStyle w:val="StyleUnderline"/>
        </w:rPr>
        <w:t xml:space="preserve"> and dust circulating in the stratosphere </w:t>
      </w:r>
      <w:r w:rsidRPr="00343EA9">
        <w:rPr>
          <w:rStyle w:val="StyleUnderline"/>
          <w:highlight w:val="green"/>
        </w:rPr>
        <w:t xml:space="preserve">would </w:t>
      </w:r>
      <w:r w:rsidRPr="00623846">
        <w:rPr>
          <w:rStyle w:val="StyleUnderline"/>
        </w:rPr>
        <w:t xml:space="preserve">darken the atmosphere enough to </w:t>
      </w:r>
      <w:r w:rsidRPr="00343EA9">
        <w:rPr>
          <w:rStyle w:val="StyleUnderline"/>
          <w:highlight w:val="green"/>
        </w:rPr>
        <w:t xml:space="preserve">inhibit photosynthesis, causing </w:t>
      </w:r>
      <w:r w:rsidRPr="00623846">
        <w:rPr>
          <w:rStyle w:val="StyleUnderline"/>
        </w:rPr>
        <w:t xml:space="preserve">disastrous </w:t>
      </w:r>
      <w:r w:rsidRPr="00343EA9">
        <w:rPr>
          <w:rStyle w:val="StyleUnderline"/>
          <w:highlight w:val="green"/>
        </w:rPr>
        <w:t>crop failures</w:t>
      </w:r>
      <w:r w:rsidRPr="00623846">
        <w:rPr>
          <w:rStyle w:val="StyleUnderline"/>
        </w:rPr>
        <w:t xml:space="preserve">, widespread </w:t>
      </w:r>
      <w:r w:rsidRPr="00343EA9">
        <w:rPr>
          <w:rStyle w:val="StyleUnderline"/>
          <w:highlight w:val="green"/>
        </w:rPr>
        <w:t xml:space="preserve">famine and </w:t>
      </w:r>
      <w:r w:rsidRPr="00623846">
        <w:rPr>
          <w:rStyle w:val="StyleUnderline"/>
        </w:rPr>
        <w:t xml:space="preserve">massive </w:t>
      </w:r>
      <w:r w:rsidRPr="00343EA9">
        <w:rPr>
          <w:rStyle w:val="StyleUnderline"/>
          <w:highlight w:val="green"/>
        </w:rPr>
        <w:t>ecological disruption</w:t>
      </w:r>
      <w:r w:rsidRPr="00623846">
        <w:rPr>
          <w:rStyle w:val="StyleUnderline"/>
        </w:rPr>
        <w:t xml:space="preserve">. The </w:t>
      </w:r>
      <w:r w:rsidRPr="00343EA9">
        <w:rPr>
          <w:rStyle w:val="StyleUnderline"/>
          <w:highlight w:val="green"/>
        </w:rPr>
        <w:t>effect would be similar to</w:t>
      </w:r>
      <w:r w:rsidRPr="00623846">
        <w:rPr>
          <w:rStyle w:val="StyleUnderline"/>
        </w:rPr>
        <w:t xml:space="preserve"> that of the </w:t>
      </w:r>
      <w:r w:rsidRPr="00343EA9">
        <w:rPr>
          <w:rStyle w:val="StyleUnderline"/>
          <w:highlight w:val="green"/>
        </w:rPr>
        <w:t>giant meteor</w:t>
      </w:r>
      <w:r w:rsidRPr="00623846">
        <w:rPr>
          <w:rStyle w:val="StyleUnderline"/>
        </w:rPr>
        <w:t xml:space="preserve"> believed to be </w:t>
      </w:r>
      <w:r w:rsidRPr="00343EA9">
        <w:rPr>
          <w:rStyle w:val="StyleUnderline"/>
          <w:highlight w:val="green"/>
        </w:rPr>
        <w:t>responsible for the extinction of the dinosaurs</w:t>
      </w:r>
      <w:r w:rsidRPr="00623846">
        <w:rPr>
          <w:rStyle w:val="StyleUnderline"/>
        </w:rPr>
        <w:t xml:space="preserve">. This time, </w:t>
      </w:r>
      <w:r w:rsidRPr="00343EA9">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3EA9">
        <w:rPr>
          <w:rStyle w:val="StyleUnderline"/>
          <w:highlight w:val="green"/>
        </w:rPr>
        <w:t>it’s</w:t>
      </w:r>
      <w:r w:rsidRPr="00623846">
        <w:rPr>
          <w:rStyle w:val="StyleUnderline"/>
        </w:rPr>
        <w:t xml:space="preserve"> quite </w:t>
      </w:r>
      <w:r w:rsidRPr="00343EA9">
        <w:rPr>
          <w:rStyle w:val="StyleUnderline"/>
          <w:highlight w:val="green"/>
        </w:rPr>
        <w:t>unlikely</w:t>
      </w:r>
      <w:r w:rsidRPr="00623846">
        <w:rPr>
          <w:rStyle w:val="StyleUnderline"/>
        </w:rPr>
        <w:t xml:space="preserve"> that </w:t>
      </w:r>
      <w:r w:rsidRPr="00343EA9">
        <w:rPr>
          <w:rStyle w:val="StyleUnderline"/>
          <w:highlight w:val="green"/>
        </w:rPr>
        <w:t>any exchange</w:t>
      </w:r>
      <w:r w:rsidRPr="00623846">
        <w:rPr>
          <w:rStyle w:val="StyleUnderline"/>
        </w:rPr>
        <w:t xml:space="preserve"> between two nuclear powers </w:t>
      </w:r>
      <w:r w:rsidRPr="00343EA9">
        <w:rPr>
          <w:rStyle w:val="StyleUnderline"/>
          <w:highlight w:val="green"/>
        </w:rPr>
        <w:t xml:space="preserve">would stay limited </w:t>
      </w:r>
      <w:r w:rsidRPr="00623846">
        <w:rPr>
          <w:rStyle w:val="StyleUnderline"/>
        </w:rPr>
        <w:t>to these smaller, less destructive bombs.</w:t>
      </w:r>
    </w:p>
    <w:p w14:paraId="2A55A343" w14:textId="77777777" w:rsidR="005977B2" w:rsidRPr="00623846" w:rsidRDefault="005977B2" w:rsidP="005977B2"/>
    <w:p w14:paraId="03D94850" w14:textId="67F16404" w:rsidR="005977B2" w:rsidRPr="00623846" w:rsidRDefault="005977B2" w:rsidP="005977B2">
      <w:pPr>
        <w:pStyle w:val="Heading3"/>
        <w:rPr>
          <w:rFonts w:cs="Calibri"/>
        </w:rPr>
      </w:pPr>
      <w:r w:rsidRPr="00623846">
        <w:rPr>
          <w:rFonts w:cs="Calibri"/>
        </w:rPr>
        <w:t>FW</w:t>
      </w:r>
    </w:p>
    <w:p w14:paraId="41B7C642" w14:textId="77777777" w:rsidR="005977B2" w:rsidRDefault="005977B2" w:rsidP="005977B2">
      <w:pPr>
        <w:keepNext/>
        <w:keepLines/>
        <w:spacing w:before="40" w:after="0"/>
        <w:outlineLvl w:val="3"/>
        <w:rPr>
          <w:rFonts w:eastAsia="Times New Roman"/>
          <w:b/>
          <w:iCs/>
          <w:sz w:val="26"/>
        </w:rPr>
      </w:pPr>
      <w:bookmarkStart w:id="1" w:name="_Hlk83379941"/>
      <w:r w:rsidRPr="00623846">
        <w:rPr>
          <w:rFonts w:eastAsia="Times New Roman"/>
          <w:b/>
          <w:iCs/>
          <w:sz w:val="26"/>
        </w:rPr>
        <w:t>Moral Realism is true – there is an ethical truth that exists metaphysically: a) otherwise we could not make moral claims since we would merely claim disagreement rather than an absolute wrong, justifying any ethical statement b) regressive moral debates always terminate in an endpoint of agreement, we just compare different values in an attempt to find the ultimate one.</w:t>
      </w:r>
    </w:p>
    <w:p w14:paraId="423D975C" w14:textId="77777777" w:rsidR="005977B2" w:rsidRPr="00DA43BC" w:rsidRDefault="005977B2" w:rsidP="005977B2"/>
    <w:p w14:paraId="4FE485E7" w14:textId="77777777" w:rsidR="005977B2" w:rsidRDefault="005977B2" w:rsidP="005977B2">
      <w:pPr>
        <w:pStyle w:val="Heading4"/>
        <w:rPr>
          <w:rFonts w:cs="Calibri"/>
        </w:rPr>
      </w:pPr>
      <w:r w:rsidRPr="00623846">
        <w:rPr>
          <w:rFonts w:cs="Calibri"/>
        </w:rPr>
        <w:t>Moral realism must start by being mind-independent – realism wouldn’t make sense if there were a plethora of moral truths contingent on the agent’s cognitively predisposed capacity because then moral truths wouldn’t exist outside of the ways we cohere them. Thus, moral naturalism is true.</w:t>
      </w:r>
    </w:p>
    <w:p w14:paraId="0CF1D4D3" w14:textId="77777777" w:rsidR="005977B2" w:rsidRPr="00DA43BC" w:rsidRDefault="005977B2" w:rsidP="005977B2"/>
    <w:p w14:paraId="347E5754" w14:textId="77777777" w:rsidR="005977B2" w:rsidRPr="00623846" w:rsidRDefault="005977B2" w:rsidP="005977B2">
      <w:pPr>
        <w:pStyle w:val="Heading4"/>
        <w:rPr>
          <w:rFonts w:cs="Calibri"/>
        </w:rPr>
      </w:pPr>
      <w:r w:rsidRPr="00623846">
        <w:rPr>
          <w:rFonts w:cs="Calibri"/>
        </w:rPr>
        <w:t>Synthetic a posteriori moral naturalism is the basis of realist ethics:</w:t>
      </w:r>
    </w:p>
    <w:p w14:paraId="6DE8FF97" w14:textId="77777777" w:rsidR="005977B2" w:rsidRPr="00623846" w:rsidRDefault="005977B2" w:rsidP="005977B2">
      <w:pPr>
        <w:pStyle w:val="Heading4"/>
        <w:rPr>
          <w:rFonts w:cs="Calibri"/>
        </w:rPr>
      </w:pPr>
      <w:r w:rsidRPr="00623846">
        <w:rPr>
          <w:rFonts w:cs="Calibri"/>
        </w:rPr>
        <w:t>A] The normative supervenes on the natural – natural facts like whether brains develop to permit rationality or subjectivity determine whether non naturalist moral facts can be premised on things like capacity for reason</w:t>
      </w:r>
    </w:p>
    <w:p w14:paraId="1EA22809" w14:textId="77777777" w:rsidR="005977B2" w:rsidRPr="00623846" w:rsidRDefault="005977B2" w:rsidP="005977B2">
      <w:r w:rsidRPr="00623846">
        <w:rPr>
          <w:b/>
          <w:bCs/>
          <w:sz w:val="26"/>
          <w:szCs w:val="26"/>
          <w:u w:val="single"/>
        </w:rPr>
        <w:t>Lutz and Lenman 18.</w:t>
      </w:r>
      <w:r w:rsidRPr="00623846">
        <w:t xml:space="preserve"> Lutz, Matthew and Lenman, James, "Moral Naturalism", The Stanford Encyclopedia of Philosophy (Fall 2018 Edition), Edward N. Zalta (ed.), URL = &lt;https://plato.stanford</w:t>
      </w:r>
      <w:r w:rsidRPr="00623846">
        <w:rPr>
          <w:szCs w:val="16"/>
        </w:rPr>
        <w:t>.edu/archives/fall2018/entries/naturalism-moral/&gt;. //Massa</w:t>
      </w:r>
    </w:p>
    <w:p w14:paraId="4DE6B590" w14:textId="77777777" w:rsidR="005977B2" w:rsidRPr="00623846" w:rsidRDefault="005977B2" w:rsidP="005977B2">
      <w:r w:rsidRPr="00623846">
        <w:t xml:space="preserve">The first argument against normative non-naturalism concerns normative supervenience. </w:t>
      </w:r>
      <w:r w:rsidRPr="00623846">
        <w:rPr>
          <w:b/>
          <w:bCs/>
          <w:sz w:val="26"/>
          <w:szCs w:val="26"/>
          <w:u w:val="single"/>
        </w:rPr>
        <w:t xml:space="preserve">The </w:t>
      </w:r>
      <w:r w:rsidRPr="00343EA9">
        <w:rPr>
          <w:b/>
          <w:bCs/>
          <w:sz w:val="26"/>
          <w:szCs w:val="26"/>
          <w:highlight w:val="green"/>
          <w:u w:val="single"/>
        </w:rPr>
        <w:t>normative supervenes</w:t>
      </w:r>
      <w:r w:rsidRPr="00623846">
        <w:rPr>
          <w:b/>
          <w:bCs/>
          <w:sz w:val="26"/>
          <w:szCs w:val="26"/>
          <w:u w:val="single"/>
        </w:rPr>
        <w:t xml:space="preserve"> on </w:t>
      </w:r>
      <w:r w:rsidRPr="00343EA9">
        <w:rPr>
          <w:b/>
          <w:bCs/>
          <w:sz w:val="26"/>
          <w:szCs w:val="26"/>
          <w:highlight w:val="green"/>
          <w:u w:val="single"/>
        </w:rPr>
        <w:t>the natural</w:t>
      </w:r>
      <w:r w:rsidRPr="00623846">
        <w:rPr>
          <w:b/>
          <w:bCs/>
          <w:sz w:val="26"/>
          <w:szCs w:val="26"/>
          <w:u w:val="single"/>
        </w:rPr>
        <w:t>; in all</w:t>
      </w:r>
      <w:r w:rsidRPr="00623846">
        <w:t xml:space="preserve"> metaphysically </w:t>
      </w:r>
      <w:r w:rsidRPr="00623846">
        <w:rPr>
          <w:b/>
          <w:bCs/>
          <w:sz w:val="26"/>
          <w:szCs w:val="26"/>
          <w:u w:val="single"/>
        </w:rPr>
        <w:t>possible worlds in which the natural facts are the same as</w:t>
      </w:r>
      <w:r w:rsidRPr="00623846">
        <w:t xml:space="preserve"> they are in </w:t>
      </w:r>
      <w:r w:rsidRPr="00623846">
        <w:rPr>
          <w:b/>
          <w:bCs/>
          <w:sz w:val="26"/>
          <w:szCs w:val="26"/>
          <w:u w:val="single"/>
        </w:rPr>
        <w:t>the actual world, the moral facts are the same</w:t>
      </w:r>
      <w:r w:rsidRPr="00623846">
        <w:t xml:space="preserve"> as well. </w:t>
      </w:r>
      <w:r w:rsidRPr="00623846">
        <w:rPr>
          <w:b/>
          <w:bCs/>
          <w:sz w:val="26"/>
          <w:szCs w:val="26"/>
          <w:u w:val="single"/>
        </w:rPr>
        <w:t>This</w:t>
      </w:r>
      <w:r w:rsidRPr="00623846">
        <w:t xml:space="preserve"> claim </w:t>
      </w:r>
      <w:r w:rsidRPr="00623846">
        <w:rPr>
          <w:b/>
          <w:bCs/>
          <w:sz w:val="26"/>
          <w:szCs w:val="26"/>
          <w:u w:val="single"/>
        </w:rPr>
        <w:t xml:space="preserve">has been called </w:t>
      </w:r>
      <w:r w:rsidRPr="00343EA9">
        <w:rPr>
          <w:b/>
          <w:bCs/>
          <w:sz w:val="26"/>
          <w:szCs w:val="26"/>
          <w:highlight w:val="green"/>
          <w:u w:val="single"/>
        </w:rPr>
        <w:t>the “least controversial thesis in metaethics”</w:t>
      </w:r>
      <w:r w:rsidRPr="00623846">
        <w:t xml:space="preserve"> (Rosen forthcoming); </w:t>
      </w:r>
      <w:r w:rsidRPr="00623846">
        <w:rPr>
          <w:b/>
          <w:bCs/>
          <w:sz w:val="26"/>
          <w:szCs w:val="26"/>
          <w:u w:val="single"/>
        </w:rPr>
        <w:t xml:space="preserve">it </w:t>
      </w:r>
      <w:r w:rsidRPr="00343EA9">
        <w:rPr>
          <w:b/>
          <w:bCs/>
          <w:sz w:val="26"/>
          <w:szCs w:val="26"/>
          <w:highlight w:val="green"/>
          <w:u w:val="single"/>
        </w:rPr>
        <w:t>is</w:t>
      </w:r>
      <w:r w:rsidRPr="00623846">
        <w:rPr>
          <w:b/>
          <w:bCs/>
          <w:sz w:val="26"/>
          <w:szCs w:val="26"/>
          <w:u w:val="single"/>
        </w:rPr>
        <w:t xml:space="preserve"> very </w:t>
      </w:r>
      <w:r w:rsidRPr="00343EA9">
        <w:rPr>
          <w:b/>
          <w:bCs/>
          <w:sz w:val="26"/>
          <w:szCs w:val="26"/>
          <w:highlight w:val="green"/>
          <w:u w:val="single"/>
        </w:rPr>
        <w:t>widely accepted</w:t>
      </w:r>
      <w:r w:rsidRPr="00623846">
        <w:rPr>
          <w:b/>
          <w:bCs/>
          <w:sz w:val="26"/>
          <w:szCs w:val="26"/>
          <w:u w:val="single"/>
        </w:rPr>
        <w:t>.</w:t>
      </w:r>
      <w:r w:rsidRPr="00623846">
        <w:t xml:space="preserve"> But it is also a striking fact that stands in need of some explanation. </w:t>
      </w:r>
      <w:r w:rsidRPr="00623846">
        <w:rPr>
          <w:b/>
          <w:bCs/>
          <w:sz w:val="26"/>
          <w:szCs w:val="26"/>
          <w:u w:val="single"/>
        </w:rPr>
        <w:t>For naturalists</w:t>
      </w:r>
      <w:r w:rsidRPr="00623846">
        <w:t xml:space="preserve">, such an explanation is easy to provide: </w:t>
      </w:r>
      <w:r w:rsidRPr="00343EA9">
        <w:rPr>
          <w:b/>
          <w:bCs/>
          <w:sz w:val="26"/>
          <w:szCs w:val="26"/>
          <w:highlight w:val="green"/>
          <w:u w:val="single"/>
        </w:rPr>
        <w:t>the moral facts</w:t>
      </w:r>
      <w:r w:rsidRPr="00623846">
        <w:rPr>
          <w:b/>
          <w:bCs/>
          <w:sz w:val="26"/>
          <w:szCs w:val="26"/>
          <w:u w:val="single"/>
        </w:rPr>
        <w:t xml:space="preserve"> just </w:t>
      </w:r>
      <w:r w:rsidRPr="00343EA9">
        <w:rPr>
          <w:b/>
          <w:bCs/>
          <w:sz w:val="26"/>
          <w:szCs w:val="26"/>
          <w:highlight w:val="green"/>
          <w:u w:val="single"/>
        </w:rPr>
        <w:t xml:space="preserve">are natural facts, so </w:t>
      </w:r>
      <w:r w:rsidRPr="00623846">
        <w:rPr>
          <w:b/>
          <w:bCs/>
          <w:sz w:val="26"/>
          <w:szCs w:val="26"/>
          <w:u w:val="single"/>
        </w:rPr>
        <w:t xml:space="preserve">when we consider </w:t>
      </w:r>
      <w:r w:rsidRPr="00343EA9">
        <w:rPr>
          <w:b/>
          <w:bCs/>
          <w:sz w:val="26"/>
          <w:szCs w:val="26"/>
          <w:highlight w:val="green"/>
          <w:u w:val="single"/>
        </w:rPr>
        <w:t xml:space="preserve">worlds </w:t>
      </w:r>
      <w:r w:rsidRPr="00623846">
        <w:rPr>
          <w:b/>
          <w:bCs/>
          <w:sz w:val="26"/>
          <w:szCs w:val="26"/>
          <w:u w:val="single"/>
        </w:rPr>
        <w:t xml:space="preserve">that are </w:t>
      </w:r>
      <w:r w:rsidRPr="00343EA9">
        <w:rPr>
          <w:b/>
          <w:bCs/>
          <w:sz w:val="26"/>
          <w:szCs w:val="26"/>
          <w:highlight w:val="green"/>
          <w:u w:val="single"/>
        </w:rPr>
        <w:t>naturally the same</w:t>
      </w:r>
      <w:r w:rsidRPr="00623846">
        <w:t xml:space="preserve"> as the actual world, </w:t>
      </w:r>
      <w:r w:rsidRPr="00623846">
        <w:rPr>
          <w:b/>
          <w:bCs/>
          <w:sz w:val="26"/>
          <w:szCs w:val="26"/>
          <w:u w:val="single"/>
        </w:rPr>
        <w:t xml:space="preserve">we </w:t>
      </w:r>
      <w:r w:rsidRPr="00343EA9">
        <w:rPr>
          <w:b/>
          <w:bCs/>
          <w:sz w:val="26"/>
          <w:szCs w:val="26"/>
          <w:highlight w:val="green"/>
          <w:u w:val="single"/>
        </w:rPr>
        <w:t xml:space="preserve">will ipso facto be </w:t>
      </w:r>
      <w:r w:rsidRPr="00623846">
        <w:rPr>
          <w:b/>
          <w:bCs/>
          <w:sz w:val="26"/>
          <w:szCs w:val="26"/>
          <w:u w:val="single"/>
        </w:rPr>
        <w:t xml:space="preserve">considering </w:t>
      </w:r>
      <w:r w:rsidRPr="00343EA9">
        <w:rPr>
          <w:b/>
          <w:bCs/>
          <w:sz w:val="26"/>
          <w:szCs w:val="26"/>
          <w:highlight w:val="green"/>
          <w:u w:val="single"/>
        </w:rPr>
        <w:t>worlds</w:t>
      </w:r>
      <w:r w:rsidRPr="00623846">
        <w:rPr>
          <w:b/>
          <w:bCs/>
          <w:sz w:val="26"/>
          <w:szCs w:val="26"/>
          <w:u w:val="single"/>
        </w:rPr>
        <w:t xml:space="preserve"> that are </w:t>
      </w:r>
      <w:r w:rsidRPr="00343EA9">
        <w:rPr>
          <w:b/>
          <w:bCs/>
          <w:sz w:val="26"/>
          <w:szCs w:val="26"/>
          <w:highlight w:val="green"/>
          <w:u w:val="single"/>
        </w:rPr>
        <w:t>morally the same</w:t>
      </w:r>
      <w:r w:rsidRPr="00623846">
        <w:rPr>
          <w:b/>
          <w:bCs/>
          <w:sz w:val="26"/>
          <w:szCs w:val="26"/>
          <w:u w:val="single"/>
        </w:rPr>
        <w:t xml:space="preserve"> </w:t>
      </w:r>
      <w:r w:rsidRPr="00623846">
        <w:t xml:space="preserve">as the actual world. But for the non-naturalist, no such explanation seems available. In fact, </w:t>
      </w:r>
      <w:r w:rsidRPr="00623846">
        <w:rPr>
          <w:b/>
          <w:bCs/>
          <w:sz w:val="26"/>
          <w:szCs w:val="26"/>
          <w:u w:val="single"/>
        </w:rPr>
        <w:t>it seems</w:t>
      </w:r>
      <w:r w:rsidRPr="00623846">
        <w:t xml:space="preserve"> to be in principle </w:t>
      </w:r>
      <w:r w:rsidRPr="00343EA9">
        <w:rPr>
          <w:b/>
          <w:bCs/>
          <w:sz w:val="26"/>
          <w:szCs w:val="26"/>
          <w:highlight w:val="green"/>
          <w:u w:val="single"/>
        </w:rPr>
        <w:t xml:space="preserve">impossible for a non-naturalist to explain how the moral supervenes </w:t>
      </w:r>
      <w:r w:rsidRPr="00623846">
        <w:rPr>
          <w:b/>
          <w:bCs/>
          <w:sz w:val="26"/>
          <w:szCs w:val="26"/>
          <w:u w:val="single"/>
        </w:rPr>
        <w:t xml:space="preserve">on </w:t>
      </w:r>
      <w:r w:rsidRPr="00343EA9">
        <w:rPr>
          <w:b/>
          <w:bCs/>
          <w:sz w:val="26"/>
          <w:szCs w:val="26"/>
          <w:highlight w:val="green"/>
          <w:u w:val="single"/>
        </w:rPr>
        <w:t>the natural.</w:t>
      </w:r>
      <w:r w:rsidRPr="00623846">
        <w:t xml:space="preserve"> And if the non-naturalist can offer no explanation of this phenomenon that demands explanation, this is a heavy mark against non-naturalism (McPherson 2012).</w:t>
      </w:r>
    </w:p>
    <w:p w14:paraId="26D03C6A" w14:textId="77777777" w:rsidR="005977B2" w:rsidRPr="00623846" w:rsidRDefault="005977B2" w:rsidP="005977B2">
      <w:pPr>
        <w:pStyle w:val="Heading4"/>
        <w:rPr>
          <w:rFonts w:cs="Calibri"/>
        </w:rPr>
      </w:pPr>
      <w:r w:rsidRPr="00623846">
        <w:rPr>
          <w:rFonts w:cs="Calibri"/>
        </w:rPr>
        <w:t>That outweighs other metaethical justifications– controversy prevents acting on moral laws, but lack of philosophical controversy on the correlation between moral and natural facts indicates naturalism guides action.</w:t>
      </w:r>
    </w:p>
    <w:p w14:paraId="1DAA85F4" w14:textId="77777777" w:rsidR="005977B2" w:rsidRPr="00623846" w:rsidRDefault="005977B2" w:rsidP="005977B2">
      <w:pPr>
        <w:pStyle w:val="Heading4"/>
        <w:rPr>
          <w:rFonts w:cs="Calibri"/>
        </w:rPr>
      </w:pPr>
      <w:r w:rsidRPr="00623846">
        <w:rPr>
          <w:rFonts w:cs="Calibr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31E19425" w14:textId="77777777" w:rsidR="005977B2" w:rsidRPr="00623846" w:rsidRDefault="005977B2" w:rsidP="005977B2"/>
    <w:p w14:paraId="35FD1341" w14:textId="77777777" w:rsidR="005977B2" w:rsidRPr="00623846" w:rsidRDefault="005977B2" w:rsidP="005977B2">
      <w:pPr>
        <w:pStyle w:val="Heading4"/>
        <w:rPr>
          <w:rFonts w:cs="Calibri"/>
        </w:rPr>
      </w:pPr>
      <w:r w:rsidRPr="00623846">
        <w:rPr>
          <w:rFonts w:cs="Calibr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48D866DA" w14:textId="77777777" w:rsidR="005977B2" w:rsidRPr="00623846" w:rsidRDefault="005977B2" w:rsidP="005977B2">
      <w:pPr>
        <w:pStyle w:val="Heading4"/>
        <w:spacing w:line="276" w:lineRule="auto"/>
        <w:rPr>
          <w:rFonts w:cs="Calibri"/>
        </w:rPr>
      </w:pPr>
      <w:r w:rsidRPr="00623846">
        <w:rPr>
          <w:rFonts w:cs="Calibri"/>
        </w:rPr>
        <w:t>This connection between pain and pleasure and phenomenal conceptions of intrinsic value and disvalue is irrefutable – everything else regresses – robust neuroscience proves.</w:t>
      </w:r>
    </w:p>
    <w:p w14:paraId="30EE828D" w14:textId="77777777" w:rsidR="005977B2" w:rsidRPr="00623846" w:rsidRDefault="005977B2" w:rsidP="005977B2">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7" w:history="1">
        <w:r w:rsidRPr="00623846">
          <w:rPr>
            <w:rStyle w:val="Hyperlink"/>
            <w:color w:val="000000"/>
            <w:szCs w:val="16"/>
          </w:rPr>
          <w:t>https://www.ncbi.nlm.nih.gov/pmc/articles/PMC6446569/</w:t>
        </w:r>
      </w:hyperlink>
      <w:r w:rsidRPr="00623846">
        <w:rPr>
          <w:szCs w:val="16"/>
        </w:rPr>
        <w:t>, R.S.</w:t>
      </w:r>
    </w:p>
    <w:p w14:paraId="49132E65" w14:textId="77777777" w:rsidR="005977B2" w:rsidRPr="00623846" w:rsidRDefault="005977B2" w:rsidP="005977B2">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7FE7A3FE" w14:textId="77777777" w:rsidR="005977B2" w:rsidRPr="00623846" w:rsidRDefault="005977B2" w:rsidP="005977B2">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748B362A" w14:textId="77777777" w:rsidR="005977B2" w:rsidRPr="00623846" w:rsidRDefault="005977B2" w:rsidP="005977B2">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BA9E2DE" w14:textId="77777777" w:rsidR="005977B2" w:rsidRPr="00623846" w:rsidRDefault="005977B2" w:rsidP="005977B2">
      <w:pPr>
        <w:spacing w:line="276" w:lineRule="auto"/>
      </w:pPr>
      <w:r w:rsidRPr="00623846">
        <w:t>Evolutionary theories of pleasure: The love connection BO:D</w:t>
      </w:r>
    </w:p>
    <w:p w14:paraId="5F7130FE" w14:textId="77777777" w:rsidR="005977B2" w:rsidRPr="00623846" w:rsidRDefault="005977B2" w:rsidP="005977B2">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4717204" w14:textId="77777777" w:rsidR="005977B2" w:rsidRPr="00623846" w:rsidRDefault="005977B2" w:rsidP="005977B2">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F2FD2F3" w14:textId="77777777" w:rsidR="005977B2" w:rsidRPr="00623846" w:rsidRDefault="005977B2" w:rsidP="005977B2">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48BCA9C4" w14:textId="77777777" w:rsidR="005977B2" w:rsidRPr="00623846" w:rsidRDefault="005977B2" w:rsidP="005977B2">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8C996DA" w14:textId="77777777" w:rsidR="005977B2" w:rsidRPr="00623846" w:rsidRDefault="005977B2" w:rsidP="005977B2">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8ACEA16" w14:textId="77777777" w:rsidR="005977B2" w:rsidRPr="00623846" w:rsidRDefault="005977B2" w:rsidP="005977B2">
      <w:pPr>
        <w:spacing w:line="276" w:lineRule="auto"/>
      </w:pPr>
      <w:r w:rsidRPr="00623846">
        <w:t>Finding happiness is different between apes and humans</w:t>
      </w:r>
    </w:p>
    <w:p w14:paraId="5C9D0D01" w14:textId="77777777" w:rsidR="005977B2" w:rsidRPr="00623846" w:rsidRDefault="005977B2" w:rsidP="005977B2">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1008D65A" w14:textId="77777777" w:rsidR="005977B2" w:rsidRPr="00623846" w:rsidRDefault="005977B2" w:rsidP="005977B2">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3E13FF41" w14:textId="77777777" w:rsidR="005977B2" w:rsidRPr="00623846" w:rsidRDefault="005977B2" w:rsidP="005977B2">
      <w:pPr>
        <w:spacing w:line="276" w:lineRule="auto"/>
      </w:pPr>
      <w:r w:rsidRPr="00623846">
        <w:t>Desire and reward centers</w:t>
      </w:r>
    </w:p>
    <w:p w14:paraId="2034422C" w14:textId="77777777" w:rsidR="005977B2" w:rsidRPr="00623846" w:rsidRDefault="005977B2" w:rsidP="005977B2">
      <w:pPr>
        <w:spacing w:line="276" w:lineRule="auto"/>
      </w:pPr>
      <w:r w:rsidRPr="00623846">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FDB587F" w14:textId="77777777" w:rsidR="005977B2" w:rsidRPr="00623846" w:rsidRDefault="005977B2" w:rsidP="005977B2">
      <w:pPr>
        <w:spacing w:line="276" w:lineRule="auto"/>
      </w:pPr>
      <w:r w:rsidRPr="00623846">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CDEB0B0" w14:textId="77777777" w:rsidR="005977B2" w:rsidRPr="00623846" w:rsidRDefault="005977B2" w:rsidP="005977B2">
      <w:pPr>
        <w:spacing w:line="276" w:lineRule="auto"/>
      </w:pPr>
      <w:r w:rsidRPr="00623846">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62D44C0" w14:textId="77777777" w:rsidR="005977B2" w:rsidRPr="00623846" w:rsidRDefault="005977B2" w:rsidP="005977B2">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1B35A7D" w14:textId="77777777" w:rsidR="005977B2" w:rsidRPr="00623846" w:rsidRDefault="005977B2" w:rsidP="005977B2">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8A30DA1" w14:textId="77777777" w:rsidR="005977B2" w:rsidRPr="00623846" w:rsidRDefault="005977B2" w:rsidP="005977B2">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24EB761" w14:textId="77777777" w:rsidR="005977B2" w:rsidRPr="00623846" w:rsidRDefault="005977B2" w:rsidP="005977B2">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0DDBF36" w14:textId="77777777" w:rsidR="005977B2" w:rsidRPr="00623846" w:rsidRDefault="005977B2" w:rsidP="005977B2">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5FD2C38" w14:textId="77777777" w:rsidR="005977B2" w:rsidRPr="00623846" w:rsidRDefault="005977B2" w:rsidP="005977B2">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0C965AA1" w14:textId="77777777" w:rsidR="005977B2" w:rsidRPr="00623846" w:rsidRDefault="005977B2" w:rsidP="005977B2">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1"/>
    <w:p w14:paraId="7F1F96BF" w14:textId="77777777" w:rsidR="005977B2" w:rsidRPr="00623846" w:rsidRDefault="005977B2" w:rsidP="005977B2">
      <w:pPr>
        <w:pStyle w:val="Heading4"/>
        <w:rPr>
          <w:rFonts w:cs="Calibri"/>
        </w:rPr>
      </w:pPr>
      <w:r w:rsidRPr="00623846">
        <w:rPr>
          <w:rFonts w:cs="Calibri"/>
        </w:rPr>
        <w:t xml:space="preserve">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w:t>
      </w:r>
      <w:r>
        <w:rPr>
          <w:rFonts w:cs="Calibri"/>
        </w:rPr>
        <w:t xml:space="preserve">selective </w:t>
      </w:r>
      <w:r w:rsidRPr="00623846">
        <w:rPr>
          <w:rFonts w:cs="Calibri"/>
        </w:rPr>
        <w:t>pressure to identify moral truths that have no bearing on survival and reproduction.</w:t>
      </w:r>
    </w:p>
    <w:p w14:paraId="79E7096E" w14:textId="77777777" w:rsidR="005977B2" w:rsidRPr="00623846" w:rsidRDefault="005977B2" w:rsidP="005977B2"/>
    <w:p w14:paraId="53D4BEA9" w14:textId="77777777" w:rsidR="005977B2" w:rsidRPr="00623846" w:rsidRDefault="005977B2" w:rsidP="005977B2"/>
    <w:p w14:paraId="71077860" w14:textId="1D1D564B" w:rsidR="00E42E4C" w:rsidRPr="00F601E6" w:rsidRDefault="005977B2" w:rsidP="00F4608C">
      <w:pPr>
        <w:pStyle w:val="Heading4"/>
      </w:pPr>
      <w:r w:rsidRPr="00623846">
        <w:rPr>
          <w:rFonts w:cs="Calibri"/>
        </w:rPr>
        <w:t xml:space="preserve">Thus, the standard is consistency with hedonic act utilitarianism. </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667B80"/>
    <w:multiLevelType w:val="hybridMultilevel"/>
    <w:tmpl w:val="571090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709842870">
    <w:abstractNumId w:val="10"/>
  </w:num>
  <w:num w:numId="2" w16cid:durableId="1633747302">
    <w:abstractNumId w:val="8"/>
  </w:num>
  <w:num w:numId="3" w16cid:durableId="1835874166">
    <w:abstractNumId w:val="7"/>
  </w:num>
  <w:num w:numId="4" w16cid:durableId="1289314780">
    <w:abstractNumId w:val="6"/>
  </w:num>
  <w:num w:numId="5" w16cid:durableId="1432626420">
    <w:abstractNumId w:val="5"/>
  </w:num>
  <w:num w:numId="6" w16cid:durableId="1968507439">
    <w:abstractNumId w:val="9"/>
  </w:num>
  <w:num w:numId="7" w16cid:durableId="2092697237">
    <w:abstractNumId w:val="4"/>
  </w:num>
  <w:num w:numId="8" w16cid:durableId="751702212">
    <w:abstractNumId w:val="3"/>
  </w:num>
  <w:num w:numId="9" w16cid:durableId="1849249611">
    <w:abstractNumId w:val="2"/>
  </w:num>
  <w:num w:numId="10" w16cid:durableId="1906380499">
    <w:abstractNumId w:val="1"/>
  </w:num>
  <w:num w:numId="11" w16cid:durableId="1512798162">
    <w:abstractNumId w:val="0"/>
  </w:num>
  <w:num w:numId="12" w16cid:durableId="1176769931">
    <w:abstractNumId w:val="12"/>
  </w:num>
  <w:num w:numId="13" w16cid:durableId="88572440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24F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4234"/>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2639C"/>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7B2"/>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D7369"/>
    <w:rsid w:val="006E6D0B"/>
    <w:rsid w:val="006F126E"/>
    <w:rsid w:val="006F32C9"/>
    <w:rsid w:val="006F3834"/>
    <w:rsid w:val="006F5693"/>
    <w:rsid w:val="006F5D4C"/>
    <w:rsid w:val="00717B01"/>
    <w:rsid w:val="007227D9"/>
    <w:rsid w:val="0072491F"/>
    <w:rsid w:val="00725598"/>
    <w:rsid w:val="007374A1"/>
    <w:rsid w:val="007524F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CE9"/>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57498"/>
    <w:rsid w:val="00C70C51"/>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EF7863"/>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08C"/>
    <w:rsid w:val="00F50C55"/>
    <w:rsid w:val="00F57FFB"/>
    <w:rsid w:val="00F601E6"/>
    <w:rsid w:val="00F73954"/>
    <w:rsid w:val="00F8646D"/>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0AB888"/>
  <w14:defaultImageDpi w14:val="300"/>
  <w15:docId w15:val="{AE17C7D9-A4CA-7A48-9F30-93B90CAE3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639C"/>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3263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639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32639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32639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63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639C"/>
  </w:style>
  <w:style w:type="character" w:customStyle="1" w:styleId="Heading1Char">
    <w:name w:val="Heading 1 Char"/>
    <w:aliases w:val="Pocket Char"/>
    <w:basedOn w:val="DefaultParagraphFont"/>
    <w:link w:val="Heading1"/>
    <w:uiPriority w:val="9"/>
    <w:rsid w:val="0032639C"/>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32639C"/>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32639C"/>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32639C"/>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2639C"/>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32639C"/>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32639C"/>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32639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2639C"/>
    <w:rPr>
      <w:color w:val="auto"/>
      <w:u w:val="none"/>
    </w:rPr>
  </w:style>
  <w:style w:type="paragraph" w:styleId="DocumentMap">
    <w:name w:val="Document Map"/>
    <w:basedOn w:val="Normal"/>
    <w:link w:val="DocumentMapChar"/>
    <w:uiPriority w:val="99"/>
    <w:semiHidden/>
    <w:unhideWhenUsed/>
    <w:rsid w:val="0032639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639C"/>
    <w:rPr>
      <w:rFonts w:ascii="Lucida Grande" w:hAnsi="Lucida Grande" w:cs="Lucida Grande"/>
    </w:rPr>
  </w:style>
  <w:style w:type="paragraph" w:styleId="ListParagraph">
    <w:name w:val="List Paragraph"/>
    <w:aliases w:val="6 font"/>
    <w:basedOn w:val="Normal"/>
    <w:uiPriority w:val="99"/>
    <w:qFormat/>
    <w:rsid w:val="005977B2"/>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977B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5977B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pcc.org/congested-outer-space/" TargetMode="External"/><Relationship Id="rId18"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6" Type="http://schemas.openxmlformats.org/officeDocument/2006/relationships/hyperlink" Target="https://www.express.co.uk/news/world/1273890/Kim-Jong-un-dead-North-Korea-nuclear-weapon-news-latest-death-US" TargetMode="External"/><Relationship Id="rId39" Type="http://schemas.openxmlformats.org/officeDocument/2006/relationships/theme" Target="theme/theme1.xm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4" Type="http://schemas.openxmlformats.org/officeDocument/2006/relationships/hyperlink" Target="https://thestack.technology/viasat-ka-sat-outage-cyber/"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belfercenter.org/sites/default/files/files/publication/isec_a_00273_LieberPress.pdf" TargetMode="External"/><Relationship Id="rId25" Type="http://schemas.openxmlformats.org/officeDocument/2006/relationships/hyperlink" Target="https://apnews.com/f5d302ae65b03838173e40848223b771" TargetMode="External"/><Relationship Id="rId33" Type="http://schemas.openxmlformats.org/officeDocument/2006/relationships/hyperlink" Target="https://media.defense.gov/2022/Jan/25/2002927101/-1/-1/0/CSA_PROTECTING_VSAT_COMMUNICATIONS_01252022.PDF"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lobalsecurity.org/space/world/japan/warning.htm" TargetMode="External"/><Relationship Id="rId20" Type="http://schemas.openxmlformats.org/officeDocument/2006/relationships/hyperlink" Target="https://www.cnas.org/publications/commentary/the-us-military-should-not-be-doubling-down-on-space" TargetMode="External"/><Relationship Id="rId29" Type="http://schemas.openxmlformats.org/officeDocument/2006/relationships/hyperlink" Target="https://www.washingtonpost.com/opinions/our-satellites-are-prime-targets-for-a-cyberattack-and-things-could-get-worse/2019/05/07/31c85438-7041-11e9-8be0-ca575670e91c_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bbc.com/news/world-asia-pacific-11813699" TargetMode="External"/><Relationship Id="rId32" Type="http://schemas.openxmlformats.org/officeDocument/2006/relationships/hyperlink" Target="https://www.theedgemarkets.com/article/republic-world-russia-announces-space-war-elon-musks-starlink-satellites-accepts-moskva-was" TargetMode="External"/><Relationship Id="rId37"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thebulletin.org/2019/06/arms-control-in-outer-space-the-russian-angle-and-a-possible-way-forward/"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missiledefenseadvocacy.org/missile-threat-and-proliferation/todays-missile-threat/china-anti-access-area-denial-coming-soon/" TargetMode="External"/><Relationship Id="rId36" Type="http://schemas.openxmlformats.org/officeDocument/2006/relationships/hyperlink" Target="https://www.cs.ox.ac.uk/files/11922/Pavur%20et%20al%20A%20tale%20of%20sea%20and%20sky.pdf"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1" Type="http://schemas.openxmlformats.org/officeDocument/2006/relationships/hyperlink" Target="https://arxiv.org/pdf/2110.05878.pdf"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hir.harvard.edu/anti-satellite-weapons-and-the-emerging-space-arms-race/"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foreignpolicy.com/2020/04/28/kim-jong-un-china-north-korea/" TargetMode="External"/><Relationship Id="rId30" Type="http://schemas.openxmlformats.org/officeDocument/2006/relationships/hyperlink" Target="https://www.upi.com/Top_News/Voices/2020/02/13/Hackers-could-shut-down-satellites-or-turn-them-into-weapons/4091581597502/" TargetMode="External"/><Relationship Id="rId35" Type="http://schemas.openxmlformats.org/officeDocument/2006/relationships/hyperlink" Target="https://twitter.com/jsrailton"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24</Pages>
  <Words>13987</Words>
  <Characters>79730</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93530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6</cp:revision>
  <dcterms:created xsi:type="dcterms:W3CDTF">2022-04-23T20:26:00Z</dcterms:created>
  <dcterms:modified xsi:type="dcterms:W3CDTF">2022-04-24T15:35:00Z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