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0F6F4" w14:textId="03FA3035" w:rsidR="00E6352B" w:rsidRDefault="00E6352B" w:rsidP="00E6352B">
      <w:pPr>
        <w:pStyle w:val="Heading1"/>
      </w:pPr>
      <w:r>
        <w:t>1AR</w:t>
      </w:r>
    </w:p>
    <w:p w14:paraId="5AD4D17D" w14:textId="77777777" w:rsidR="00984BBB" w:rsidRPr="00623846" w:rsidRDefault="00984BBB" w:rsidP="00984BBB"/>
    <w:p w14:paraId="5FD8F084" w14:textId="77777777" w:rsidR="002267C8" w:rsidRPr="002267C8" w:rsidRDefault="002267C8" w:rsidP="002267C8"/>
    <w:p w14:paraId="5F5333EE" w14:textId="6B81FFD8" w:rsidR="00E6352B" w:rsidRDefault="00E6352B" w:rsidP="00E6352B">
      <w:pPr>
        <w:pStyle w:val="Heading1"/>
      </w:pPr>
      <w:r>
        <w:lastRenderedPageBreak/>
        <w:t>1AC</w:t>
      </w:r>
    </w:p>
    <w:p w14:paraId="372F85C9" w14:textId="69D65A4D" w:rsidR="00D871DB" w:rsidRPr="00F01DEA" w:rsidRDefault="00D871DB" w:rsidP="00D871DB">
      <w:pPr>
        <w:pStyle w:val="Heading3"/>
        <w:rPr>
          <w:rFonts w:cs="Calibri"/>
        </w:rPr>
      </w:pPr>
      <w:r w:rsidRPr="00623846">
        <w:rPr>
          <w:rFonts w:cs="Calibri"/>
        </w:rPr>
        <w:lastRenderedPageBreak/>
        <w:t>Plan</w:t>
      </w:r>
    </w:p>
    <w:p w14:paraId="352C4404" w14:textId="3F3576E9" w:rsidR="00D871DB" w:rsidRDefault="00D871DB" w:rsidP="00D871DB">
      <w:pPr>
        <w:pStyle w:val="Heading4"/>
        <w:rPr>
          <w:rFonts w:cs="Calibri"/>
        </w:rPr>
      </w:pPr>
      <w:r w:rsidRPr="00623846">
        <w:rPr>
          <w:rFonts w:cs="Calibri"/>
        </w:rPr>
        <w:t xml:space="preserve">Plan: </w:t>
      </w:r>
      <w:r>
        <w:rPr>
          <w:rFonts w:cs="Calibri"/>
        </w:rPr>
        <w:t>Private entities ought not engage in the exclusive use of Low Earth Orbit via Large Satellite Constellations.</w:t>
      </w:r>
    </w:p>
    <w:p w14:paraId="7E3A18AD" w14:textId="77777777" w:rsidR="00D871DB" w:rsidRPr="00623846" w:rsidRDefault="00D871DB" w:rsidP="00D871DB">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5D1B324" w14:textId="77777777" w:rsidR="00D871DB" w:rsidRPr="00623846" w:rsidRDefault="00D871DB" w:rsidP="00D871DB">
      <w:pPr>
        <w:pStyle w:val="ListParagraph"/>
        <w:numPr>
          <w:ilvl w:val="0"/>
          <w:numId w:val="12"/>
        </w:numPr>
      </w:pPr>
      <w:r w:rsidRPr="00623846">
        <w:t>LSC = large satellite constellations</w:t>
      </w:r>
    </w:p>
    <w:p w14:paraId="28D21D28" w14:textId="77777777" w:rsidR="00D871DB" w:rsidRDefault="00D871DB" w:rsidP="00D871DB">
      <w:pPr>
        <w:pStyle w:val="ListParagraph"/>
        <w:numPr>
          <w:ilvl w:val="0"/>
          <w:numId w:val="12"/>
        </w:numPr>
      </w:pPr>
      <w:r w:rsidRPr="00623846">
        <w:t xml:space="preserve">Outlines </w:t>
      </w:r>
      <w:r>
        <w:t>density thresholds for exclusive use via LSCs</w:t>
      </w:r>
    </w:p>
    <w:p w14:paraId="1FB56066" w14:textId="77777777" w:rsidR="00D871DB" w:rsidRDefault="00D871DB" w:rsidP="00D871DB">
      <w:pPr>
        <w:pStyle w:val="ListParagraph"/>
        <w:numPr>
          <w:ilvl w:val="0"/>
          <w:numId w:val="12"/>
        </w:numPr>
      </w:pPr>
      <w:r>
        <w:t>Private entities are the actors of the plan – no treaty or alteration of international law would enforce a prohibition on large satellite constellations</w:t>
      </w:r>
    </w:p>
    <w:p w14:paraId="0C3FECDE" w14:textId="77777777" w:rsidR="00D871DB" w:rsidRPr="005B408D" w:rsidRDefault="00D871DB" w:rsidP="00D871DB">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0B6EC2E3" w14:textId="77777777" w:rsidR="00D871DB" w:rsidRPr="00623846" w:rsidRDefault="00D871DB" w:rsidP="00D871DB">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333747D2" w14:textId="77777777" w:rsidR="00D871DB" w:rsidRPr="00623846" w:rsidRDefault="00D871DB" w:rsidP="00D871DB">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w:t>
      </w:r>
      <w:r w:rsidRPr="00623846">
        <w:rPr>
          <w:rStyle w:val="StyleUnderline"/>
        </w:rPr>
        <w:lastRenderedPageBreak/>
        <w:t xml:space="preserve">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6ACB1675" w14:textId="77777777" w:rsidR="00D871DB" w:rsidRPr="00623846" w:rsidRDefault="00D871DB" w:rsidP="00D871DB">
      <w:r w:rsidRPr="00623846">
        <w:t xml:space="preserve">6. Conclusion </w:t>
      </w:r>
    </w:p>
    <w:p w14:paraId="0C29782C" w14:textId="77777777" w:rsidR="00D871DB" w:rsidRPr="00623846" w:rsidRDefault="00D871DB" w:rsidP="00D871DB">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2DF3F897" w14:textId="77777777" w:rsidR="00D871DB" w:rsidRPr="00623846" w:rsidRDefault="00D871DB" w:rsidP="00D871DB">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3949313" w14:textId="77777777" w:rsidR="00D871DB" w:rsidRPr="00623846" w:rsidRDefault="00D871DB" w:rsidP="00D871DB">
      <w:r w:rsidRPr="00623846">
        <w:t xml:space="preserve">ITU’s “first come, first served” principle is reaching its limits with current LSC projects and should be re-evaluated; </w:t>
      </w:r>
    </w:p>
    <w:p w14:paraId="75DAE7B0" w14:textId="77777777" w:rsidR="00D871DB" w:rsidRPr="00623846" w:rsidRDefault="00D871DB" w:rsidP="00D871DB">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9F73615" w14:textId="77777777" w:rsidR="00D871DB" w:rsidRPr="00623846" w:rsidRDefault="00D871DB" w:rsidP="00D871DB"/>
    <w:p w14:paraId="4BE2BA3D" w14:textId="77777777" w:rsidR="00D871DB" w:rsidRPr="00623846" w:rsidRDefault="00D871DB" w:rsidP="00D871DB">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540FA49B" w14:textId="77777777" w:rsidR="00D871DB" w:rsidRPr="00623846" w:rsidRDefault="00D871DB" w:rsidP="00D871DB">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772A9E1B" w14:textId="77777777" w:rsidR="00D871DB" w:rsidRPr="00623846" w:rsidRDefault="00D871DB" w:rsidP="00D871DB">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39005CCF" w14:textId="77777777" w:rsidR="00D871DB" w:rsidRPr="00623846" w:rsidRDefault="00D871DB" w:rsidP="00D871DB">
      <w:r w:rsidRPr="00623846">
        <w:rPr>
          <w:rStyle w:val="StyleUnderline"/>
        </w:rPr>
        <w:lastRenderedPageBreak/>
        <w:t>New satellite tech could bring billions more online</w:t>
      </w:r>
      <w:r w:rsidRPr="00623846">
        <w:t>. But will Big Tech bring their extractive ethos into space?</w:t>
      </w:r>
    </w:p>
    <w:p w14:paraId="5DF5335C" w14:textId="77777777" w:rsidR="00D871DB" w:rsidRPr="00623846" w:rsidRDefault="00D871DB" w:rsidP="00D871DB">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22C0392C" w14:textId="77777777" w:rsidR="00D871DB" w:rsidRPr="00623846" w:rsidRDefault="00D871DB" w:rsidP="00D871DB">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from space, and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435E2447" w14:textId="77777777" w:rsidR="00D871DB" w:rsidRPr="00623846" w:rsidRDefault="00D871DB" w:rsidP="00D871DB">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0DA282BA" w14:textId="77777777" w:rsidR="00D871DB" w:rsidRPr="00623846" w:rsidRDefault="00D871DB" w:rsidP="00D871DB">
      <w:r w:rsidRPr="00623846">
        <w:t>So what's not to love?</w:t>
      </w:r>
    </w:p>
    <w:p w14:paraId="2E7DBF43" w14:textId="77777777" w:rsidR="00D871DB" w:rsidRPr="00623846" w:rsidRDefault="00D871DB" w:rsidP="00D871DB">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91F2ED4" w14:textId="77777777" w:rsidR="00D871DB" w:rsidRPr="00623846" w:rsidRDefault="00D871DB" w:rsidP="00D871DB">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C544B6A" w14:textId="77777777" w:rsidR="00D871DB" w:rsidRPr="00623846" w:rsidRDefault="00D871DB" w:rsidP="00D871DB">
      <w:r w:rsidRPr="00623846">
        <w:t>The scramble for space</w:t>
      </w:r>
    </w:p>
    <w:p w14:paraId="38DDF787" w14:textId="77777777" w:rsidR="00D871DB" w:rsidRPr="00623846" w:rsidRDefault="00D871DB" w:rsidP="00D871DB">
      <w:pPr>
        <w:rPr>
          <w:rStyle w:val="StyleUnderline"/>
        </w:rPr>
      </w:pPr>
      <w:r w:rsidRPr="00623846">
        <w:lastRenderedPageBreak/>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366DBD9A" w14:textId="77777777" w:rsidR="00D871DB" w:rsidRPr="00623846" w:rsidRDefault="00D871DB" w:rsidP="00D871DB">
      <w:r w:rsidRPr="00623846">
        <w:rPr>
          <w:rStyle w:val="StyleUnderline"/>
        </w:rPr>
        <w:t xml:space="preserve">As commercial launch capacity has increased and space exploration technologies have </w:t>
      </w:r>
      <w:r w:rsidRPr="00452864">
        <w:rPr>
          <w:rStyle w:val="StyleUnderline"/>
        </w:rPr>
        <w:t>advanced, the decades-old agreements around how we treat space and recognize our solar system as a commons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B0F8255" w14:textId="77777777" w:rsidR="00D871DB" w:rsidRPr="00623846" w:rsidRDefault="00D871DB" w:rsidP="00D871DB">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D07B200" w14:textId="77777777" w:rsidR="00D871DB" w:rsidRPr="00623846" w:rsidRDefault="00D871DB" w:rsidP="00D871DB">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B446989" w14:textId="77777777" w:rsidR="00D871DB" w:rsidRPr="00452864" w:rsidRDefault="00D871DB" w:rsidP="00D871DB">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billionaires like Jeff Bezos who make it no secret that their ultimate goal and passion is the human colonization of other planets in our solar system. In general terms, with material and economic support from taxpayers through defense spending, the profits from the colonization of our data-bodies are being invested in the militarization, privatization and colonization of space.</w:t>
      </w:r>
    </w:p>
    <w:p w14:paraId="0A91AE2D" w14:textId="77777777" w:rsidR="00D871DB" w:rsidRPr="00452864" w:rsidRDefault="00D871DB" w:rsidP="00D871DB">
      <w:r w:rsidRPr="00452864">
        <w:t>Telecommunications: driving inequality or empowering citizens?</w:t>
      </w:r>
    </w:p>
    <w:p w14:paraId="11D39C23" w14:textId="77777777" w:rsidR="00D871DB" w:rsidRPr="00623846" w:rsidRDefault="00D871DB" w:rsidP="00D871DB">
      <w:r w:rsidRPr="00452864">
        <w:t xml:space="preserve">The telecommunications sector has always been a battleground for regulation. While the early days of the Internet seemingly teemed with competition and diversity, power and control has ultimately become concentrated with the growth of giant internet companies </w:t>
      </w:r>
      <w:r w:rsidRPr="00452864">
        <w:lastRenderedPageBreak/>
        <w:t>that now dominate our online life. The consequences of unregulated, technology-fueled expansion of globalization</w:t>
      </w:r>
      <w:r w:rsidRPr="00623846">
        <w:t xml:space="preserve"> and inequality can now be seen in almost every aspect of life.  </w:t>
      </w:r>
    </w:p>
    <w:p w14:paraId="7E19AF7F" w14:textId="77777777" w:rsidR="00D871DB" w:rsidRPr="00623846" w:rsidRDefault="00D871DB" w:rsidP="00D871DB">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A6E9199" w14:textId="77777777" w:rsidR="00D871DB" w:rsidRPr="00623846" w:rsidRDefault="00D871DB" w:rsidP="00D871DB">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3ED47B2A" w14:textId="77777777" w:rsidR="00D871DB" w:rsidRPr="00623846" w:rsidRDefault="00D871DB" w:rsidP="00D871DB">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7885D944" w14:textId="77777777" w:rsidR="00D871DB" w:rsidRPr="00623846" w:rsidRDefault="00D871DB" w:rsidP="00D871DB">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41ECEBD5" w14:textId="77777777" w:rsidR="00D871DB" w:rsidRPr="00623846" w:rsidRDefault="00D871DB" w:rsidP="00D871DB">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39201409" w14:textId="77777777" w:rsidR="00D871DB" w:rsidRPr="00452864" w:rsidRDefault="00D871DB" w:rsidP="00D871DB">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w:t>
      </w:r>
      <w:r w:rsidRPr="00623846">
        <w:lastRenderedPageBreak/>
        <w:t xml:space="preserve">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2B4BDD08" w14:textId="09CF3002" w:rsidR="00E42E4C" w:rsidRDefault="00D871DB" w:rsidP="00F601E6">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Similarly, here on Earth, we see successful efforts to manage Internet infrastructure as a commons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C717EA9" w14:textId="5915139A" w:rsidR="00D871DB" w:rsidRDefault="00D871DB" w:rsidP="00F601E6">
      <w:pPr>
        <w:rPr>
          <w:rStyle w:val="StyleUnderline"/>
        </w:rPr>
      </w:pPr>
    </w:p>
    <w:p w14:paraId="4D5F7D4F" w14:textId="77777777" w:rsidR="00D871DB" w:rsidRPr="00623846" w:rsidRDefault="00D871DB" w:rsidP="00D871DB">
      <w:pPr>
        <w:pStyle w:val="Heading3"/>
        <w:rPr>
          <w:rFonts w:cs="Calibri"/>
        </w:rPr>
      </w:pPr>
      <w:r w:rsidRPr="00623846">
        <w:rPr>
          <w:rFonts w:cs="Calibri"/>
        </w:rPr>
        <w:lastRenderedPageBreak/>
        <w:t>Adv – Astronomy</w:t>
      </w:r>
    </w:p>
    <w:p w14:paraId="6357187D" w14:textId="77777777" w:rsidR="00D871DB" w:rsidRPr="00623846" w:rsidRDefault="00D871DB" w:rsidP="00D871DB">
      <w:pPr>
        <w:pStyle w:val="Heading4"/>
        <w:rPr>
          <w:rFonts w:cs="Calibri"/>
        </w:rPr>
      </w:pPr>
      <w:r w:rsidRPr="00623846">
        <w:rPr>
          <w:rFonts w:cs="Calibri"/>
        </w:rPr>
        <w:t xml:space="preserve">Constellations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1F53569E" w14:textId="77777777" w:rsidR="00D871DB" w:rsidRPr="00623846" w:rsidRDefault="00D871DB" w:rsidP="00D871DB">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10" w:history="1">
        <w:r w:rsidRPr="00623846">
          <w:rPr>
            <w:rStyle w:val="Hyperlink"/>
          </w:rPr>
          <w:t>https://www.theverge.com/2020/3/24/21190273/spacex-starlink-satellite-internet-constellation-astronomy-coating</w:t>
        </w:r>
      </w:hyperlink>
      <w:r w:rsidRPr="00623846">
        <w:t xml:space="preserve"> SM</w:t>
      </w:r>
    </w:p>
    <w:p w14:paraId="5B2EB1C1" w14:textId="77777777" w:rsidR="00D871DB" w:rsidRPr="00623846" w:rsidRDefault="00D871DB" w:rsidP="00D871DB">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29662875" w14:textId="77777777" w:rsidR="00D871DB" w:rsidRPr="00623846" w:rsidRDefault="00D871DB" w:rsidP="00D871DB">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4F2AE732" w14:textId="77777777" w:rsidR="00D871DB" w:rsidRPr="00623846" w:rsidRDefault="00D871DB" w:rsidP="00D871DB">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3BF44913" w14:textId="77777777" w:rsidR="00D871DB" w:rsidRPr="00623846" w:rsidRDefault="00D871DB" w:rsidP="00D871DB">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5A42490" w14:textId="77777777" w:rsidR="00D871DB" w:rsidRPr="00623846" w:rsidRDefault="00D871DB" w:rsidP="00D871DB">
      <w:r w:rsidRPr="00623846">
        <w:t>HOW STARLINK WILL AFFECT THE ASTRONOMERS</w:t>
      </w:r>
    </w:p>
    <w:p w14:paraId="251B66CE" w14:textId="77777777" w:rsidR="00D871DB" w:rsidRPr="00623846" w:rsidRDefault="00D871DB" w:rsidP="00D871DB">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xml:space="preserve">. Some </w:t>
      </w:r>
      <w:r w:rsidRPr="00623846">
        <w:lastRenderedPageBreak/>
        <w:t>astronomers take long-exposure images of the sky, gathering as much light as possible from distant objects — and when a bright satellite reflecting light from the Sun passes overhead, it can leave a long white streak that ruins the picture.</w:t>
      </w:r>
    </w:p>
    <w:p w14:paraId="2743B30C" w14:textId="77777777" w:rsidR="00D871DB" w:rsidRPr="00623846" w:rsidRDefault="00D871DB" w:rsidP="00D871DB">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B388E67" w14:textId="77777777" w:rsidR="00D871DB" w:rsidRPr="00623846" w:rsidRDefault="00D871DB" w:rsidP="00D871DB">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all of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3BBE459" w14:textId="77777777" w:rsidR="00D871DB" w:rsidRPr="00623846" w:rsidRDefault="00D871DB" w:rsidP="00D871DB">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A342FEF" w14:textId="77777777" w:rsidR="00D871DB" w:rsidRPr="00623846" w:rsidRDefault="00D871DB" w:rsidP="00D871DB">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F1F9235" w14:textId="77777777" w:rsidR="00D871DB" w:rsidRPr="00623846" w:rsidRDefault="00D871DB" w:rsidP="00D871DB">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4938BF70" w14:textId="77777777" w:rsidR="00D871DB" w:rsidRPr="00623846" w:rsidRDefault="00D871DB" w:rsidP="00D871DB">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211510C5" w14:textId="77777777" w:rsidR="00D871DB" w:rsidRPr="00623846" w:rsidRDefault="00D871DB" w:rsidP="00D871DB">
      <w:r w:rsidRPr="00623846">
        <w:lastRenderedPageBreak/>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40310A51" w14:textId="77777777" w:rsidR="00D871DB" w:rsidRPr="00623846" w:rsidRDefault="00D871DB" w:rsidP="00D871DB">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34659A78" w14:textId="77777777" w:rsidR="00D871DB" w:rsidRPr="00623846" w:rsidRDefault="00D871DB" w:rsidP="00D871DB">
      <w:r w:rsidRPr="00623846">
        <w:t>A COAT OF NO COLORS</w:t>
      </w:r>
    </w:p>
    <w:p w14:paraId="38E3CDA7" w14:textId="77777777" w:rsidR="00D871DB" w:rsidRPr="00623846" w:rsidRDefault="00D871DB" w:rsidP="00D871DB">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16555444" w14:textId="77777777" w:rsidR="00D871DB" w:rsidRPr="00623846" w:rsidRDefault="00D871DB" w:rsidP="00D871DB">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628E6AF3" w14:textId="77777777" w:rsidR="00D871DB" w:rsidRPr="00623846" w:rsidRDefault="00D871DB" w:rsidP="00D871DB">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in order to truly stay out of the way and not saturate the images gathered.</w:t>
      </w:r>
    </w:p>
    <w:p w14:paraId="0CA9D99A" w14:textId="77777777" w:rsidR="00D871DB" w:rsidRPr="00623846" w:rsidRDefault="00D871DB" w:rsidP="00D871DB">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6B0D9CF1" w14:textId="77777777" w:rsidR="00D871DB" w:rsidRPr="00623846" w:rsidRDefault="00D871DB" w:rsidP="00D871DB">
      <w:proofErr w:type="spellStart"/>
      <w:r w:rsidRPr="00623846">
        <w:t>Tregloan</w:t>
      </w:r>
      <w:proofErr w:type="spellEnd"/>
      <w:r w:rsidRPr="00623846">
        <w:t>-Reed says he’s hopeful about some kind of shade. “If that was to work then in theory it would block out the sunlight completely,” he says.</w:t>
      </w:r>
    </w:p>
    <w:p w14:paraId="044ACC01" w14:textId="77777777" w:rsidR="00D871DB" w:rsidRPr="00623846" w:rsidRDefault="00D871DB" w:rsidP="00D871DB">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w:t>
      </w:r>
      <w:r w:rsidRPr="00623846">
        <w:rPr>
          <w:rStyle w:val="StyleUnderline"/>
        </w:rPr>
        <w:lastRenderedPageBreak/>
        <w:t xml:space="preserve">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4480FEFB" w14:textId="77777777" w:rsidR="00D871DB" w:rsidRPr="00623846" w:rsidRDefault="00D871DB" w:rsidP="00D871DB">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23C2BB00" w14:textId="77777777" w:rsidR="00D871DB" w:rsidRPr="00623846" w:rsidRDefault="00D871DB" w:rsidP="00D871DB">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008CC459" w14:textId="77777777" w:rsidR="00D871DB" w:rsidRPr="00623846" w:rsidRDefault="00D871DB" w:rsidP="00D871DB">
      <w:pPr>
        <w:pStyle w:val="Heading4"/>
        <w:rPr>
          <w:rFonts w:cs="Calibri"/>
        </w:rPr>
      </w:pPr>
      <w:r w:rsidRPr="00623846">
        <w:rPr>
          <w:rFonts w:cs="Calibri"/>
        </w:rPr>
        <w:t>Asteroids threats are existential – increasingly likely</w:t>
      </w:r>
    </w:p>
    <w:p w14:paraId="3355398A" w14:textId="77777777" w:rsidR="00D871DB" w:rsidRPr="00623846" w:rsidRDefault="00D871DB" w:rsidP="00D871DB">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11" w:history="1">
        <w:r w:rsidRPr="00623846">
          <w:rPr>
            <w:rStyle w:val="Hyperlink"/>
          </w:rPr>
          <w:t>https://www.salon.com/2018/01/14/the-asteroids-most-likely-to-hit-earth/</w:t>
        </w:r>
      </w:hyperlink>
      <w:r w:rsidRPr="00623846">
        <w:t>.</w:t>
      </w:r>
    </w:p>
    <w:p w14:paraId="678D273E" w14:textId="77777777" w:rsidR="00D871DB" w:rsidRPr="00623846" w:rsidRDefault="00D871DB" w:rsidP="00D871DB">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2D275F23" w14:textId="77777777" w:rsidR="00D871DB" w:rsidRPr="00623846" w:rsidRDefault="00D871DB" w:rsidP="00D871DB">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5A798932" w14:textId="77777777" w:rsidR="00D871DB" w:rsidRPr="00623846" w:rsidRDefault="00D871DB" w:rsidP="00D871DB">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039127F2" w14:textId="77777777" w:rsidR="00D871DB" w:rsidRPr="00623846" w:rsidRDefault="00D871DB" w:rsidP="00D871DB">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lastRenderedPageBreak/>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72B62E27" w14:textId="77777777" w:rsidR="00D871DB" w:rsidRPr="00623846" w:rsidRDefault="00D871DB" w:rsidP="00D871DB">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521573B2" w14:textId="77777777" w:rsidR="00D871DB" w:rsidRPr="00623846" w:rsidRDefault="00D871DB" w:rsidP="00D871DB">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1C04524D" w14:textId="77777777" w:rsidR="00D871DB" w:rsidRPr="00623846" w:rsidRDefault="00D871DB" w:rsidP="00D871DB">
      <w:pPr>
        <w:rPr>
          <w:rStyle w:val="Emphasis"/>
        </w:rPr>
      </w:pPr>
      <w:r w:rsidRPr="00343EA9">
        <w:rPr>
          <w:rStyle w:val="Emphasis"/>
          <w:highlight w:val="green"/>
        </w:rPr>
        <w:t>3200 Phaethon</w:t>
      </w:r>
    </w:p>
    <w:p w14:paraId="6CD61741" w14:textId="77777777" w:rsidR="00D871DB" w:rsidRPr="00623846" w:rsidRDefault="00D871DB" w:rsidP="00D871DB">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6C471D29" w14:textId="77777777" w:rsidR="00D871DB" w:rsidRPr="00623846" w:rsidRDefault="00D871DB" w:rsidP="00D871DB">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7F36942B" w14:textId="77777777" w:rsidR="00D871DB" w:rsidRPr="00623846" w:rsidRDefault="00D871DB" w:rsidP="00D871DB">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6BDF3393" w14:textId="77777777" w:rsidR="00D871DB" w:rsidRPr="00623846" w:rsidRDefault="00D871DB" w:rsidP="00D871DB">
      <w:r w:rsidRPr="00623846">
        <w:t>Accordingly, NASA lists 3200 Phaethon as “potentially hazardous.”</w:t>
      </w:r>
    </w:p>
    <w:p w14:paraId="6CCA7547" w14:textId="77777777" w:rsidR="00D871DB" w:rsidRPr="00623846" w:rsidRDefault="00D871DB" w:rsidP="00D871DB">
      <w:pPr>
        <w:rPr>
          <w:rStyle w:val="Emphasis"/>
        </w:rPr>
      </w:pPr>
      <w:r w:rsidRPr="00343EA9">
        <w:rPr>
          <w:rStyle w:val="Emphasis"/>
          <w:highlight w:val="green"/>
        </w:rPr>
        <w:t>2017 XO2</w:t>
      </w:r>
    </w:p>
    <w:p w14:paraId="2E020DC5" w14:textId="77777777" w:rsidR="00D871DB" w:rsidRPr="00623846" w:rsidRDefault="00D871DB" w:rsidP="00D871DB">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 xml:space="preserve">bee that won’t stop </w:t>
      </w:r>
      <w:r w:rsidRPr="00623846">
        <w:rPr>
          <w:rStyle w:val="Emphasis"/>
        </w:rPr>
        <w:lastRenderedPageBreak/>
        <w:t>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1FD7047A" w14:textId="77777777" w:rsidR="00D871DB" w:rsidRPr="00623846" w:rsidRDefault="00D871DB" w:rsidP="00D871DB">
      <w:pPr>
        <w:rPr>
          <w:rStyle w:val="Emphasis"/>
        </w:rPr>
      </w:pPr>
      <w:r w:rsidRPr="00343EA9">
        <w:rPr>
          <w:rStyle w:val="Emphasis"/>
          <w:highlight w:val="green"/>
        </w:rPr>
        <w:t>2017 YZ1</w:t>
      </w:r>
    </w:p>
    <w:p w14:paraId="16D381DB" w14:textId="77777777" w:rsidR="00D871DB" w:rsidRPr="00623846" w:rsidRDefault="00D871DB" w:rsidP="00D871DB">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4B29779D" w14:textId="77777777" w:rsidR="00D871DB" w:rsidRPr="00623846" w:rsidRDefault="00D871DB" w:rsidP="00D871DB">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10DE9FB3" w14:textId="77777777" w:rsidR="00D871DB" w:rsidRPr="00623846" w:rsidRDefault="00D871DB" w:rsidP="00D871DB">
      <w:r w:rsidRPr="00623846">
        <w:t>Jot down June 30, 2047, in your calendar, and then pull out your telescope, watch it sail by and toast your good fortune.</w:t>
      </w:r>
    </w:p>
    <w:p w14:paraId="47A14B73" w14:textId="77777777" w:rsidR="00D871DB" w:rsidRPr="00623846" w:rsidRDefault="00D871DB" w:rsidP="00D871DB">
      <w:pPr>
        <w:rPr>
          <w:rStyle w:val="Emphasis"/>
        </w:rPr>
      </w:pPr>
      <w:r w:rsidRPr="00343EA9">
        <w:rPr>
          <w:rStyle w:val="Emphasis"/>
          <w:highlight w:val="green"/>
        </w:rPr>
        <w:t>2018 AE2</w:t>
      </w:r>
    </w:p>
    <w:p w14:paraId="11D8682D" w14:textId="77777777" w:rsidR="00D871DB" w:rsidRPr="00623846" w:rsidRDefault="00D871DB" w:rsidP="00D871DB">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36214151" w14:textId="77777777" w:rsidR="00D871DB" w:rsidRPr="00623846" w:rsidRDefault="00D871DB" w:rsidP="00D871DB">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34D39865" w14:textId="77777777" w:rsidR="00D871DB" w:rsidRPr="00623846" w:rsidRDefault="00D871DB" w:rsidP="00D871DB"/>
    <w:p w14:paraId="12EB1E40" w14:textId="77777777" w:rsidR="00D871DB" w:rsidRPr="00623846" w:rsidRDefault="00D871DB" w:rsidP="00D871DB">
      <w:pPr>
        <w:pStyle w:val="Heading3"/>
        <w:rPr>
          <w:rFonts w:cs="Calibri"/>
        </w:rPr>
      </w:pPr>
      <w:r w:rsidRPr="00623846">
        <w:rPr>
          <w:rFonts w:cs="Calibri"/>
        </w:rPr>
        <w:lastRenderedPageBreak/>
        <w:t>Adv – Collisions</w:t>
      </w:r>
    </w:p>
    <w:p w14:paraId="60F44794" w14:textId="77777777" w:rsidR="00D871DB" w:rsidRPr="00623846" w:rsidRDefault="00D871DB" w:rsidP="00D871DB">
      <w:pPr>
        <w:pStyle w:val="Heading4"/>
        <w:rPr>
          <w:rFonts w:cs="Calibri"/>
        </w:rPr>
      </w:pPr>
      <w:r w:rsidRPr="00623846">
        <w:rPr>
          <w:rFonts w:cs="Calibri"/>
        </w:rPr>
        <w:t>Satellite internet constellations accelerate collision risks – more close encounters and less transparency means bad decisions are inevitable.</w:t>
      </w:r>
    </w:p>
    <w:p w14:paraId="166AD9CD" w14:textId="77777777" w:rsidR="00D871DB" w:rsidRPr="00623846" w:rsidRDefault="00D871DB" w:rsidP="00D871DB">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2" w:history="1">
        <w:r w:rsidRPr="00623846">
          <w:rPr>
            <w:rStyle w:val="Hyperlink"/>
          </w:rPr>
          <w:t>https://www.space.com/spacex-starlink-satellite-collision-alerts-on-the-rise</w:t>
        </w:r>
      </w:hyperlink>
      <w:r w:rsidRPr="00623846">
        <w:t xml:space="preserve"> SM</w:t>
      </w:r>
    </w:p>
    <w:p w14:paraId="1C324991" w14:textId="77777777" w:rsidR="00D871DB" w:rsidRPr="00623846" w:rsidRDefault="00D871DB" w:rsidP="00D871DB">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03D0D13" w14:textId="77777777" w:rsidR="00D871DB" w:rsidRPr="00623846" w:rsidRDefault="00D871DB" w:rsidP="00D871DB">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512B8418" w14:textId="77777777" w:rsidR="00D871DB" w:rsidRPr="00623846" w:rsidRDefault="00D871DB" w:rsidP="00D871DB">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0D775FAB" w14:textId="77777777" w:rsidR="00D871DB" w:rsidRPr="00623846" w:rsidRDefault="00D871DB" w:rsidP="00D871DB">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379DD985" w14:textId="77777777" w:rsidR="00D871DB" w:rsidRPr="00623846" w:rsidRDefault="00D871DB" w:rsidP="00D871DB">
      <w:r w:rsidRPr="00623846">
        <w:t xml:space="preserve">Lewis, Europe's leading expert on space debris, makes regular estimates of the situation in orbit based on data from the Socrates (Satellite Orbital Conjunction Reports Assessing Threatening Encounters in Space )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3DAE9836" w14:textId="77777777" w:rsidR="00D871DB" w:rsidRPr="00623846" w:rsidRDefault="00D871DB" w:rsidP="00D871DB">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6E1221BC" w14:textId="77777777" w:rsidR="00D871DB" w:rsidRPr="00623846" w:rsidRDefault="00D871DB" w:rsidP="00D871DB">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48A52C7F" w14:textId="77777777" w:rsidR="00D871DB" w:rsidRDefault="00D871DB" w:rsidP="00D871DB">
      <w:pPr>
        <w:rPr>
          <w:rStyle w:val="StyleUnderline"/>
        </w:rPr>
      </w:pPr>
      <w:r w:rsidRPr="00623846">
        <w:rPr>
          <w:rStyle w:val="StyleUnderline"/>
        </w:rPr>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03A8E014" w14:textId="77777777" w:rsidR="00D871DB" w:rsidRPr="00593BD4" w:rsidRDefault="00D871DB" w:rsidP="00D871DB">
      <w:r w:rsidRPr="00593BD4">
        <w:rPr>
          <w:noProof/>
        </w:rPr>
        <w:lastRenderedPageBreak/>
        <w:drawing>
          <wp:inline distT="0" distB="0" distL="0" distR="0" wp14:anchorId="4A36F603" wp14:editId="3988AC6E">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2251661" cy="1470738"/>
                    </a:xfrm>
                    <a:prstGeom prst="rect">
                      <a:avLst/>
                    </a:prstGeom>
                  </pic:spPr>
                </pic:pic>
              </a:graphicData>
            </a:graphic>
          </wp:inline>
        </w:drawing>
      </w:r>
    </w:p>
    <w:p w14:paraId="00A90DE0" w14:textId="77777777" w:rsidR="00D871DB" w:rsidRPr="00623846" w:rsidRDefault="00D871DB" w:rsidP="00D871DB">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7085FD19" w14:textId="77777777" w:rsidR="00D871DB" w:rsidRPr="00623846" w:rsidRDefault="00D871DB" w:rsidP="00D871DB">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5F4BA729" w14:textId="77777777" w:rsidR="00D871DB" w:rsidRPr="00623846" w:rsidRDefault="00D871DB" w:rsidP="00D871DB">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7458B7AB" w14:textId="77777777" w:rsidR="00D871DB" w:rsidRPr="00623846" w:rsidRDefault="00D871DB" w:rsidP="00D871DB">
      <w:pPr>
        <w:rPr>
          <w:rStyle w:val="StyleUnderline"/>
        </w:rPr>
      </w:pPr>
      <w:r w:rsidRPr="00623846">
        <w:rPr>
          <w:b/>
          <w:noProof/>
        </w:rPr>
        <w:drawing>
          <wp:inline distT="0" distB="0" distL="0" distR="0" wp14:anchorId="4B4BBB8C" wp14:editId="3366BD8E">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4"/>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0A8B0AEB" w14:textId="77777777" w:rsidR="00D871DB" w:rsidRPr="00623846" w:rsidRDefault="00D871DB" w:rsidP="00D871DB">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132E8D26" w14:textId="77777777" w:rsidR="00D871DB" w:rsidRPr="00623846" w:rsidRDefault="00D871DB" w:rsidP="00D871DB">
      <w:r w:rsidRPr="00623846">
        <w:t>The risk of collision</w:t>
      </w:r>
    </w:p>
    <w:p w14:paraId="7BE9B1FC" w14:textId="77777777" w:rsidR="00D871DB" w:rsidRPr="00623846" w:rsidRDefault="00D871DB" w:rsidP="00D871DB">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4F5DFFD1" w14:textId="77777777" w:rsidR="00D871DB" w:rsidRPr="00623846" w:rsidRDefault="00D871DB" w:rsidP="00D871DB">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w:t>
      </w:r>
      <w:r w:rsidRPr="00623846">
        <w:rPr>
          <w:rStyle w:val="StyleUnderline"/>
        </w:rPr>
        <w:lastRenderedPageBreak/>
        <w:t xml:space="preserve">down to the size of 4 inches (10 centimeters) and provides the most accurate location data of the orbiting objects. </w:t>
      </w:r>
    </w:p>
    <w:p w14:paraId="642BC4B9" w14:textId="77777777" w:rsidR="00D871DB" w:rsidRPr="00623846" w:rsidRDefault="00D871DB" w:rsidP="00D871DB">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7E26D833" w14:textId="77777777" w:rsidR="00D871DB" w:rsidRPr="00623846" w:rsidRDefault="00D871DB" w:rsidP="00D871DB">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33412B6B" w14:textId="77777777" w:rsidR="00D871DB" w:rsidRPr="00623846" w:rsidRDefault="00D871DB" w:rsidP="00D871DB">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662B6A55" w14:textId="77777777" w:rsidR="00D871DB" w:rsidRPr="00623846" w:rsidRDefault="00D871DB" w:rsidP="00D871DB">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2A9B1D24" w14:textId="77777777" w:rsidR="00D871DB" w:rsidRPr="00623846" w:rsidRDefault="00D871DB" w:rsidP="00D871DB">
      <w:r w:rsidRPr="00623846">
        <w:t>Bad decisions</w:t>
      </w:r>
    </w:p>
    <w:p w14:paraId="1BB9B4E3" w14:textId="77777777" w:rsidR="00D871DB" w:rsidRPr="00623846" w:rsidRDefault="00D871DB" w:rsidP="00D871DB">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3E5D34E4" w14:textId="77777777" w:rsidR="00D871DB" w:rsidRPr="00623846" w:rsidRDefault="00D871DB" w:rsidP="00D871DB">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18C2F329" w14:textId="77777777" w:rsidR="00D871DB" w:rsidRPr="00623846" w:rsidRDefault="00D871DB" w:rsidP="00D871DB">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09F727B1" w14:textId="77777777" w:rsidR="00D871DB" w:rsidRPr="00623846" w:rsidRDefault="00D871DB" w:rsidP="00D871DB">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69BA62D3" w14:textId="77777777" w:rsidR="00D871DB" w:rsidRPr="00623846" w:rsidRDefault="00D871DB" w:rsidP="00D871DB">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2E6E3B54" w14:textId="77777777" w:rsidR="00D871DB" w:rsidRPr="00623846" w:rsidRDefault="00D871DB" w:rsidP="00D871DB">
      <w:r w:rsidRPr="00623846">
        <w:lastRenderedPageBreak/>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say 'I'm going to take the risk', in my humble opinion, that's an irresponsible thing to do."</w:t>
      </w:r>
    </w:p>
    <w:p w14:paraId="55E6D6F6" w14:textId="77777777" w:rsidR="00D871DB" w:rsidRPr="00623846" w:rsidRDefault="00D871DB" w:rsidP="00D871DB">
      <w:proofErr w:type="spellStart"/>
      <w:r w:rsidRPr="00623846">
        <w:t>Starlink</w:t>
      </w:r>
      <w:proofErr w:type="spellEnd"/>
      <w:r w:rsidRPr="00623846">
        <w:t xml:space="preserve"> monopoly</w:t>
      </w:r>
    </w:p>
    <w:p w14:paraId="13D18638" w14:textId="77777777" w:rsidR="00D871DB" w:rsidRPr="00623846" w:rsidRDefault="00D871DB" w:rsidP="00D871DB">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6816C691" w14:textId="77777777" w:rsidR="00D871DB" w:rsidRPr="00623846" w:rsidRDefault="00D871DB" w:rsidP="00D871DB">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4CCC99AB" w14:textId="77777777" w:rsidR="00D871DB" w:rsidRPr="00623846" w:rsidRDefault="00D871DB" w:rsidP="00D871DB">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0300BA9" w14:textId="77777777" w:rsidR="00D871DB" w:rsidRPr="00623846" w:rsidRDefault="00D871DB" w:rsidP="00D871DB">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2E3C4ABB" w14:textId="77777777" w:rsidR="00D871DB" w:rsidRPr="00B55AD5" w:rsidRDefault="00D871DB" w:rsidP="00D871DB"/>
    <w:p w14:paraId="5A0BB6D5" w14:textId="77777777" w:rsidR="00D871DB" w:rsidRPr="00623846" w:rsidRDefault="00D871DB" w:rsidP="00D871DB">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0E71ED7D" w14:textId="77777777" w:rsidR="00D871DB" w:rsidRPr="00623846" w:rsidRDefault="00D871DB" w:rsidP="00D871DB">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w:t>
      </w:r>
      <w:proofErr w:type="spellStart"/>
      <w:r w:rsidRPr="00623846">
        <w:t>Defence</w:t>
      </w:r>
      <w:proofErr w:type="spellEnd"/>
      <w:r w:rsidRPr="00623846">
        <w:t xml:space="preserve"> Investment Division on interoperability for NATO’s multinational battlegroups.] </w:t>
      </w:r>
      <w:hyperlink r:id="rId15" w:history="1">
        <w:r w:rsidRPr="00623846">
          <w:rPr>
            <w:rStyle w:val="Hyperlink"/>
          </w:rPr>
          <w:t>https://www.japcc.org/congested-outer-space/</w:t>
        </w:r>
      </w:hyperlink>
      <w:r w:rsidRPr="00623846">
        <w:t xml:space="preserve"> SM</w:t>
      </w:r>
    </w:p>
    <w:p w14:paraId="43B07B4C" w14:textId="77777777" w:rsidR="00D871DB" w:rsidRPr="00623846" w:rsidRDefault="00D871DB" w:rsidP="00D871DB">
      <w:r w:rsidRPr="00623846">
        <w:t xml:space="preserve">Since the production of a large number of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476F6DD" w14:textId="77777777" w:rsidR="00D871DB" w:rsidRPr="00623846" w:rsidRDefault="00D871DB" w:rsidP="00D871DB">
      <w:r w:rsidRPr="00623846">
        <w:lastRenderedPageBreak/>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2E95779" w14:textId="77777777" w:rsidR="00D871DB" w:rsidRPr="00623846" w:rsidRDefault="00D871DB" w:rsidP="00D871DB">
      <w:pPr>
        <w:rPr>
          <w:rStyle w:val="StyleUnderline"/>
        </w:rPr>
      </w:pPr>
      <w:r w:rsidRPr="00623846">
        <w:rPr>
          <w:rStyle w:val="StyleUnderline"/>
        </w:rPr>
        <w:t>Space Debris Threat Increases in the LEO</w:t>
      </w:r>
    </w:p>
    <w:p w14:paraId="0CCD98F9" w14:textId="77777777" w:rsidR="00D871DB" w:rsidRPr="00623846" w:rsidRDefault="00D871DB" w:rsidP="00D871DB">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46723E08" w14:textId="77777777" w:rsidR="00D871DB" w:rsidRPr="00623846" w:rsidRDefault="00D871DB" w:rsidP="00D871DB">
      <w:pPr>
        <w:rPr>
          <w:rStyle w:val="StyleUnderline"/>
        </w:rPr>
      </w:pPr>
      <w:r w:rsidRPr="00623846">
        <w:rPr>
          <w:rStyle w:val="StyleUnderline"/>
        </w:rPr>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27C28DE0" w14:textId="77777777" w:rsidR="00D871DB" w:rsidRPr="00623846" w:rsidRDefault="00D871DB" w:rsidP="00D871DB">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DC9A376" w14:textId="77777777" w:rsidR="00D871DB" w:rsidRPr="00623846" w:rsidRDefault="00D871DB" w:rsidP="00D871DB">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6B90E4F1" w14:textId="77777777" w:rsidR="00D871DB" w:rsidRPr="00623846" w:rsidRDefault="00D871DB" w:rsidP="00D871DB">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w:t>
      </w:r>
      <w:r w:rsidRPr="00623846">
        <w:rPr>
          <w:rStyle w:val="StyleUnderline"/>
        </w:rPr>
        <w:lastRenderedPageBreak/>
        <w:t>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30ABF427" w14:textId="77777777" w:rsidR="00D871DB" w:rsidRPr="00623846" w:rsidRDefault="00D871DB" w:rsidP="00D871DB">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FC246B9" w14:textId="77777777" w:rsidR="00D871DB" w:rsidRPr="00623846" w:rsidRDefault="00D871DB" w:rsidP="00D871DB"/>
    <w:p w14:paraId="6B1FF6C7" w14:textId="77777777" w:rsidR="00D871DB" w:rsidRPr="00623846" w:rsidRDefault="00D871DB" w:rsidP="00D871DB">
      <w:pPr>
        <w:pStyle w:val="Heading4"/>
        <w:rPr>
          <w:rFonts w:cs="Calibri"/>
        </w:rPr>
      </w:pPr>
      <w:r w:rsidRPr="00623846">
        <w:rPr>
          <w:rFonts w:cs="Calibri"/>
        </w:rPr>
        <w:t>Collisions with early warning satellites causes miscalc and goes nuclear – magnified by the Kessler effect</w:t>
      </w:r>
    </w:p>
    <w:p w14:paraId="444B2CC0" w14:textId="77777777" w:rsidR="00D871DB" w:rsidRPr="00623846" w:rsidRDefault="00D871DB" w:rsidP="00D871DB">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6" w:history="1">
        <w:r w:rsidRPr="00623846">
          <w:rPr>
            <w:rStyle w:val="Hyperlink"/>
          </w:rPr>
          <w:t>https://hir.harvard.edu/anti-satellite-weapons-and-the-emerging-space-arms-race/</w:t>
        </w:r>
      </w:hyperlink>
      <w:r w:rsidRPr="00623846">
        <w:t xml:space="preserve"> TG</w:t>
      </w:r>
    </w:p>
    <w:p w14:paraId="1300905A" w14:textId="77777777" w:rsidR="00D871DB" w:rsidRPr="00623846" w:rsidRDefault="00D871DB" w:rsidP="00D871DB">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7"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8"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17AE94EE" w14:textId="77777777" w:rsidR="00D871DB" w:rsidRPr="00623846" w:rsidRDefault="00D871DB" w:rsidP="00D871DB">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9"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20"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F9425D6" w14:textId="77777777" w:rsidR="00D871DB" w:rsidRPr="00623846" w:rsidRDefault="00D871DB" w:rsidP="00D871DB">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1" w:anchor="v=onepage&amp;q=space%20offense%20dominant&amp;f=false" w:history="1">
        <w:r w:rsidRPr="00623846">
          <w:rPr>
            <w:rStyle w:val="Hyperlink"/>
          </w:rPr>
          <w:t>much easier</w:t>
        </w:r>
      </w:hyperlink>
      <w:r w:rsidRPr="00623846">
        <w:t> to hold an adversary’s space systems in jeopardy with destructive ASATs than it is to </w:t>
      </w:r>
      <w:hyperlink r:id="rId22" w:history="1">
        <w:r w:rsidRPr="00623846">
          <w:rPr>
            <w:rStyle w:val="Hyperlink"/>
          </w:rPr>
          <w:t>sustainably defend</w:t>
        </w:r>
      </w:hyperlink>
      <w:r w:rsidRPr="00623846">
        <w:t xml:space="preserve"> a system, which is expensive and in </w:t>
      </w:r>
      <w:r w:rsidRPr="00623846">
        <w:lastRenderedPageBreak/>
        <w:t xml:space="preserve">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3"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4" w:history="1">
        <w:r w:rsidRPr="00623846">
          <w:rPr>
            <w:rStyle w:val="StyleUnderline"/>
          </w:rPr>
          <w:t>improving GPS</w:t>
        </w:r>
      </w:hyperlink>
      <w:r w:rsidRPr="00623846">
        <w:rPr>
          <w:rStyle w:val="StyleUnderline"/>
        </w:rPr>
        <w:t> or making satellites more resistant to jamming.</w:t>
      </w:r>
    </w:p>
    <w:p w14:paraId="117C3F23" w14:textId="77777777" w:rsidR="00D871DB" w:rsidRPr="00623846" w:rsidRDefault="00D871DB" w:rsidP="00D871DB">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668EE4A0" w14:textId="77777777" w:rsidR="00D871DB" w:rsidRPr="00623846" w:rsidRDefault="00D871DB" w:rsidP="00D871DB">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5"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6"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7" w:history="1">
        <w:r w:rsidRPr="00623846">
          <w:rPr>
            <w:rStyle w:val="Hyperlink"/>
          </w:rPr>
          <w:t>potentially in jeopardy</w:t>
        </w:r>
      </w:hyperlink>
      <w:r w:rsidRPr="00623846">
        <w:t>, a succession battle or even civil war on the peninsula </w:t>
      </w:r>
      <w:hyperlink r:id="rId28"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9"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12E5AFD6" w14:textId="77777777" w:rsidR="00D871DB" w:rsidRPr="00623846" w:rsidRDefault="00D871DB" w:rsidP="00D871DB">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30"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09752D4" w14:textId="77777777" w:rsidR="00D871DB" w:rsidRPr="00623846" w:rsidRDefault="00D871DB" w:rsidP="00D871DB"/>
    <w:p w14:paraId="18513754" w14:textId="77777777" w:rsidR="00D871DB" w:rsidRPr="00623846" w:rsidRDefault="00D871DB" w:rsidP="00D871DB">
      <w:pPr>
        <w:pStyle w:val="Heading4"/>
        <w:rPr>
          <w:rFonts w:cs="Calibri"/>
        </w:rPr>
      </w:pPr>
      <w:r w:rsidRPr="00623846">
        <w:rPr>
          <w:rFonts w:cs="Calibri"/>
        </w:rPr>
        <w:t>Independently causes cyberwar and satellite hacking which escalates.</w:t>
      </w:r>
    </w:p>
    <w:p w14:paraId="7EC460B6" w14:textId="77777777" w:rsidR="00D871DB" w:rsidRPr="00623846" w:rsidRDefault="00D871DB" w:rsidP="00D871DB">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1"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EBF2618" w14:textId="77777777" w:rsidR="00D871DB" w:rsidRPr="00623846" w:rsidRDefault="00D871DB" w:rsidP="00D871DB">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lastRenderedPageBreak/>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162549DA" w14:textId="77777777" w:rsidR="00D871DB" w:rsidRPr="00623846" w:rsidRDefault="00D871DB" w:rsidP="00D871DB">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2F8EEF96" w14:textId="77777777" w:rsidR="00D871DB" w:rsidRPr="00623846" w:rsidRDefault="00D871DB" w:rsidP="00D871DB">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198A1A99" w14:textId="77777777" w:rsidR="00D871DB" w:rsidRPr="00623846" w:rsidRDefault="00D871DB" w:rsidP="00D871DB">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622B0F89" w14:textId="77777777" w:rsidR="00D871DB" w:rsidRPr="00623846" w:rsidRDefault="00D871DB" w:rsidP="00D871DB">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8FFDE33" w14:textId="77777777" w:rsidR="00D871DB" w:rsidRPr="00623846" w:rsidRDefault="00D871DB" w:rsidP="00D871DB">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7AFC25C9" w14:textId="77777777" w:rsidR="00D871DB" w:rsidRPr="00623846" w:rsidRDefault="00D871DB" w:rsidP="00D871DB">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So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3642995D" w14:textId="77777777" w:rsidR="00D871DB" w:rsidRPr="00623846" w:rsidRDefault="00D871DB" w:rsidP="00D871DB">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w:t>
      </w:r>
      <w:r w:rsidRPr="00623846">
        <w:lastRenderedPageBreak/>
        <w:t>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4025CAD" w14:textId="77777777" w:rsidR="00D871DB" w:rsidRPr="00623846" w:rsidRDefault="00D871DB" w:rsidP="00D871DB">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59AA3528" w14:textId="77777777" w:rsidR="00D871DB" w:rsidRPr="00623846" w:rsidRDefault="00D871DB" w:rsidP="00D871DB">
      <w:pPr>
        <w:rPr>
          <w:rStyle w:val="StyleUnderline"/>
        </w:rPr>
      </w:pPr>
    </w:p>
    <w:p w14:paraId="1E8B203B" w14:textId="77777777" w:rsidR="00D871DB" w:rsidRPr="00623846" w:rsidRDefault="00D871DB" w:rsidP="00D871DB"/>
    <w:p w14:paraId="5A6039E5" w14:textId="77777777" w:rsidR="00D871DB" w:rsidRPr="00623846" w:rsidRDefault="00D871DB" w:rsidP="00D871DB"/>
    <w:p w14:paraId="716357B8" w14:textId="77777777" w:rsidR="00D871DB" w:rsidRPr="00623846" w:rsidRDefault="00D871DB" w:rsidP="00D871DB">
      <w:pPr>
        <w:pStyle w:val="Heading4"/>
        <w:rPr>
          <w:rFonts w:cs="Calibri"/>
        </w:rPr>
      </w:pPr>
      <w:r w:rsidRPr="00623846">
        <w:rPr>
          <w:rFonts w:cs="Calibri"/>
        </w:rPr>
        <w:t>Nuke war causes extinction – Ice Age, famines, and war won’t stay limited</w:t>
      </w:r>
    </w:p>
    <w:p w14:paraId="0B292702" w14:textId="77777777" w:rsidR="00D871DB" w:rsidRPr="00623846" w:rsidRDefault="00D871DB" w:rsidP="00D871DB">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44CA2043" w14:textId="77777777" w:rsidR="00D871DB" w:rsidRPr="00623846" w:rsidRDefault="00D871DB" w:rsidP="00D871DB">
      <w:r w:rsidRPr="00623846">
        <w:t>In the nuclear conversation, what are we not talking about that we should be?</w:t>
      </w:r>
    </w:p>
    <w:p w14:paraId="19448E72" w14:textId="77777777" w:rsidR="00D871DB" w:rsidRPr="00623846" w:rsidRDefault="00D871DB" w:rsidP="00D871DB">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w:t>
      </w:r>
      <w:r w:rsidRPr="00623846">
        <w:rPr>
          <w:rStyle w:val="StyleUnderline"/>
        </w:rPr>
        <w:lastRenderedPageBreak/>
        <w:t xml:space="preserve">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761978AA" w14:textId="77777777" w:rsidR="00D871DB" w:rsidRPr="00623846" w:rsidRDefault="00D871DB" w:rsidP="00D871DB"/>
    <w:p w14:paraId="2034E973" w14:textId="65C36BE0" w:rsidR="00D871DB" w:rsidRPr="00623846" w:rsidRDefault="00D871DB" w:rsidP="00D871DB">
      <w:pPr>
        <w:pStyle w:val="Heading3"/>
        <w:rPr>
          <w:rFonts w:cs="Calibri"/>
        </w:rPr>
      </w:pPr>
      <w:r w:rsidRPr="00623846">
        <w:rPr>
          <w:rFonts w:cs="Calibri"/>
        </w:rPr>
        <w:lastRenderedPageBreak/>
        <w:t>FW – Fancy</w:t>
      </w:r>
    </w:p>
    <w:p w14:paraId="28ECB5D3" w14:textId="77777777" w:rsidR="00D871DB" w:rsidRDefault="00D871DB" w:rsidP="00D871DB">
      <w:pPr>
        <w:keepNext/>
        <w:keepLines/>
        <w:spacing w:before="40" w:after="0"/>
        <w:outlineLvl w:val="3"/>
        <w:rPr>
          <w:rFonts w:eastAsia="Times New Roman"/>
          <w:b/>
          <w:iCs/>
          <w:sz w:val="26"/>
        </w:rPr>
      </w:pPr>
      <w:bookmarkStart w:id="0" w:name="_Hlk83379941"/>
      <w:r w:rsidRPr="00623846">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1C08195A" w14:textId="77777777" w:rsidR="00D871DB" w:rsidRPr="00DA43BC" w:rsidRDefault="00D871DB" w:rsidP="00D871DB"/>
    <w:p w14:paraId="7DC13FEC" w14:textId="77777777" w:rsidR="00D871DB" w:rsidRDefault="00D871DB" w:rsidP="00D871DB">
      <w:pPr>
        <w:pStyle w:val="Heading4"/>
        <w:rPr>
          <w:rFonts w:cs="Calibri"/>
        </w:rPr>
      </w:pPr>
      <w:r w:rsidRPr="00623846">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p w14:paraId="79BE43B5" w14:textId="77777777" w:rsidR="00D871DB" w:rsidRPr="00DA43BC" w:rsidRDefault="00D871DB" w:rsidP="00D871DB"/>
    <w:p w14:paraId="13386414" w14:textId="77777777" w:rsidR="00D871DB" w:rsidRPr="00623846" w:rsidRDefault="00D871DB" w:rsidP="00D871DB">
      <w:pPr>
        <w:pStyle w:val="Heading4"/>
        <w:rPr>
          <w:rFonts w:cs="Calibri"/>
        </w:rPr>
      </w:pPr>
      <w:r w:rsidRPr="00623846">
        <w:rPr>
          <w:rFonts w:cs="Calibri"/>
        </w:rPr>
        <w:t>Synthetic a posteriori moral naturalism is the basis of realist ethics:</w:t>
      </w:r>
    </w:p>
    <w:p w14:paraId="75640756" w14:textId="77777777" w:rsidR="00D871DB" w:rsidRPr="00623846" w:rsidRDefault="00D871DB" w:rsidP="00D871DB">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197A77AA" w14:textId="77777777" w:rsidR="00D871DB" w:rsidRPr="00623846" w:rsidRDefault="00D871DB" w:rsidP="00D871DB">
      <w:r w:rsidRPr="00623846">
        <w:rPr>
          <w:b/>
          <w:bCs/>
          <w:sz w:val="26"/>
          <w:szCs w:val="26"/>
          <w:u w:val="single"/>
        </w:rPr>
        <w:t xml:space="preserve">Lutz and </w:t>
      </w:r>
      <w:proofErr w:type="spellStart"/>
      <w:r w:rsidRPr="00623846">
        <w:rPr>
          <w:b/>
          <w:bCs/>
          <w:sz w:val="26"/>
          <w:szCs w:val="26"/>
          <w:u w:val="single"/>
        </w:rPr>
        <w:t>Lenman</w:t>
      </w:r>
      <w:proofErr w:type="spellEnd"/>
      <w:r w:rsidRPr="00623846">
        <w:rPr>
          <w:b/>
          <w:bCs/>
          <w:sz w:val="26"/>
          <w:szCs w:val="26"/>
          <w:u w:val="single"/>
        </w:rPr>
        <w:t xml:space="preserve"> 18.</w:t>
      </w:r>
      <w:r w:rsidRPr="00623846">
        <w:t xml:space="preserve"> Lutz, Matthew and </w:t>
      </w:r>
      <w:proofErr w:type="spellStart"/>
      <w:r w:rsidRPr="00623846">
        <w:t>Lenman</w:t>
      </w:r>
      <w:proofErr w:type="spellEnd"/>
      <w:r w:rsidRPr="00623846">
        <w:t xml:space="preserve">, James, "Moral Naturalism", The Stanford Encyclopedia of Philosophy (Fall 2018 Edition), Edward N. </w:t>
      </w:r>
      <w:proofErr w:type="spellStart"/>
      <w:r w:rsidRPr="00623846">
        <w:t>Zalta</w:t>
      </w:r>
      <w:proofErr w:type="spellEnd"/>
      <w:r w:rsidRPr="00623846">
        <w:t> (ed.), URL = &lt;https://plato.stanford</w:t>
      </w:r>
      <w:r w:rsidRPr="00623846">
        <w:rPr>
          <w:szCs w:val="16"/>
        </w:rPr>
        <w:t>.edu/archives/fall2018/entries/naturalism-moral/&gt;. //Massa</w:t>
      </w:r>
    </w:p>
    <w:p w14:paraId="0A4D6D55" w14:textId="77777777" w:rsidR="00D871DB" w:rsidRPr="00623846" w:rsidRDefault="00D871DB" w:rsidP="00D871DB">
      <w:r w:rsidRPr="00623846">
        <w:t xml:space="preserve">The first argument against normative non-naturalism concerns normative supervenience. </w:t>
      </w:r>
      <w:r w:rsidRPr="00623846">
        <w:rPr>
          <w:b/>
          <w:bCs/>
          <w:sz w:val="26"/>
          <w:szCs w:val="26"/>
          <w:u w:val="single"/>
        </w:rPr>
        <w:t xml:space="preserve">The </w:t>
      </w:r>
      <w:r w:rsidRPr="00343EA9">
        <w:rPr>
          <w:b/>
          <w:bCs/>
          <w:sz w:val="26"/>
          <w:szCs w:val="26"/>
          <w:highlight w:val="green"/>
          <w:u w:val="single"/>
        </w:rPr>
        <w:t>normative supervenes</w:t>
      </w:r>
      <w:r w:rsidRPr="00623846">
        <w:rPr>
          <w:b/>
          <w:bCs/>
          <w:sz w:val="26"/>
          <w:szCs w:val="26"/>
          <w:u w:val="single"/>
        </w:rPr>
        <w:t xml:space="preserve"> on </w:t>
      </w:r>
      <w:r w:rsidRPr="00343EA9">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343EA9">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343EA9">
        <w:rPr>
          <w:b/>
          <w:bCs/>
          <w:sz w:val="26"/>
          <w:szCs w:val="26"/>
          <w:highlight w:val="green"/>
          <w:u w:val="single"/>
        </w:rPr>
        <w:t>is</w:t>
      </w:r>
      <w:r w:rsidRPr="00623846">
        <w:rPr>
          <w:b/>
          <w:bCs/>
          <w:sz w:val="26"/>
          <w:szCs w:val="26"/>
          <w:u w:val="single"/>
        </w:rPr>
        <w:t xml:space="preserve"> very </w:t>
      </w:r>
      <w:r w:rsidRPr="00343EA9">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343EA9">
        <w:rPr>
          <w:b/>
          <w:bCs/>
          <w:sz w:val="26"/>
          <w:szCs w:val="26"/>
          <w:highlight w:val="green"/>
          <w:u w:val="single"/>
        </w:rPr>
        <w:t>the moral facts</w:t>
      </w:r>
      <w:r w:rsidRPr="00623846">
        <w:rPr>
          <w:b/>
          <w:bCs/>
          <w:sz w:val="26"/>
          <w:szCs w:val="26"/>
          <w:u w:val="single"/>
        </w:rPr>
        <w:t xml:space="preserve"> just </w:t>
      </w:r>
      <w:r w:rsidRPr="00343EA9">
        <w:rPr>
          <w:b/>
          <w:bCs/>
          <w:sz w:val="26"/>
          <w:szCs w:val="26"/>
          <w:highlight w:val="green"/>
          <w:u w:val="single"/>
        </w:rPr>
        <w:t xml:space="preserve">are natural facts, so </w:t>
      </w:r>
      <w:r w:rsidRPr="00623846">
        <w:rPr>
          <w:b/>
          <w:bCs/>
          <w:sz w:val="26"/>
          <w:szCs w:val="26"/>
          <w:u w:val="single"/>
        </w:rPr>
        <w:t xml:space="preserve">when we consider </w:t>
      </w:r>
      <w:r w:rsidRPr="00343EA9">
        <w:rPr>
          <w:b/>
          <w:bCs/>
          <w:sz w:val="26"/>
          <w:szCs w:val="26"/>
          <w:highlight w:val="green"/>
          <w:u w:val="single"/>
        </w:rPr>
        <w:t xml:space="preserve">worlds </w:t>
      </w:r>
      <w:r w:rsidRPr="00623846">
        <w:rPr>
          <w:b/>
          <w:bCs/>
          <w:sz w:val="26"/>
          <w:szCs w:val="26"/>
          <w:u w:val="single"/>
        </w:rPr>
        <w:t xml:space="preserve">that are </w:t>
      </w:r>
      <w:r w:rsidRPr="00343EA9">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343EA9">
        <w:rPr>
          <w:b/>
          <w:bCs/>
          <w:sz w:val="26"/>
          <w:szCs w:val="26"/>
          <w:highlight w:val="green"/>
          <w:u w:val="single"/>
        </w:rPr>
        <w:t xml:space="preserve">will ipso facto be </w:t>
      </w:r>
      <w:r w:rsidRPr="00623846">
        <w:rPr>
          <w:b/>
          <w:bCs/>
          <w:sz w:val="26"/>
          <w:szCs w:val="26"/>
          <w:u w:val="single"/>
        </w:rPr>
        <w:t xml:space="preserve">considering </w:t>
      </w:r>
      <w:r w:rsidRPr="00343EA9">
        <w:rPr>
          <w:b/>
          <w:bCs/>
          <w:sz w:val="26"/>
          <w:szCs w:val="26"/>
          <w:highlight w:val="green"/>
          <w:u w:val="single"/>
        </w:rPr>
        <w:t>worlds</w:t>
      </w:r>
      <w:r w:rsidRPr="00623846">
        <w:rPr>
          <w:b/>
          <w:bCs/>
          <w:sz w:val="26"/>
          <w:szCs w:val="26"/>
          <w:u w:val="single"/>
        </w:rPr>
        <w:t xml:space="preserve"> that are </w:t>
      </w:r>
      <w:r w:rsidRPr="00343EA9">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343EA9">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343EA9">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57680EAC" w14:textId="77777777" w:rsidR="00D871DB" w:rsidRPr="00623846" w:rsidRDefault="00D871DB" w:rsidP="00D871DB">
      <w:pPr>
        <w:pStyle w:val="Heading4"/>
        <w:rPr>
          <w:rFonts w:cs="Calibri"/>
        </w:rPr>
      </w:pPr>
      <w:r w:rsidRPr="00623846">
        <w:rPr>
          <w:rFonts w:cs="Calibri"/>
        </w:rPr>
        <w:lastRenderedPageBreak/>
        <w:t>That outweighs other metaethical justifications– controversy prevents acting on moral laws, but lack of philosophical controversy on the correlation between moral and natural facts indicates naturalism guides action.</w:t>
      </w:r>
    </w:p>
    <w:p w14:paraId="4E07D08C" w14:textId="77777777" w:rsidR="00D871DB" w:rsidRPr="00623846" w:rsidRDefault="00D871DB" w:rsidP="00D871DB">
      <w:pPr>
        <w:pStyle w:val="Heading4"/>
        <w:rPr>
          <w:rFonts w:cs="Calibri"/>
        </w:rPr>
      </w:pPr>
      <w:r w:rsidRPr="00623846">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1CD87290" w14:textId="77777777" w:rsidR="00D871DB" w:rsidRPr="00623846" w:rsidRDefault="00D871DB" w:rsidP="00D871DB"/>
    <w:p w14:paraId="36AFC0C6" w14:textId="77777777" w:rsidR="00D871DB" w:rsidRPr="00623846" w:rsidRDefault="00D871DB" w:rsidP="00D871DB">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0F834A31" w14:textId="77777777" w:rsidR="00D871DB" w:rsidRPr="00623846" w:rsidRDefault="00D871DB" w:rsidP="00D871DB">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3AC2009C" w14:textId="77777777" w:rsidR="00D871DB" w:rsidRPr="00623846" w:rsidRDefault="00D871DB" w:rsidP="00D871DB">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w:t>
      </w:r>
      <w:r w:rsidRPr="00623846">
        <w:rPr>
          <w:szCs w:val="16"/>
        </w:rPr>
        <w:lastRenderedPageBreak/>
        <w:t xml:space="preserve">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3F9E2D19" w14:textId="77777777" w:rsidR="00D871DB" w:rsidRPr="00623846" w:rsidRDefault="00D871DB" w:rsidP="00D871DB">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3234FC6A" w14:textId="77777777" w:rsidR="00D871DB" w:rsidRPr="00623846" w:rsidRDefault="00D871DB" w:rsidP="00D871DB">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35C42A4D" w14:textId="77777777" w:rsidR="00D871DB" w:rsidRPr="00623846" w:rsidRDefault="00D871DB" w:rsidP="00D871DB">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197A3DD" w14:textId="77777777" w:rsidR="00D871DB" w:rsidRPr="00623846" w:rsidRDefault="00D871DB" w:rsidP="00D871DB">
      <w:pPr>
        <w:spacing w:line="276" w:lineRule="auto"/>
      </w:pPr>
      <w:r w:rsidRPr="00623846">
        <w:lastRenderedPageBreak/>
        <w:t>Evolutionary theories of pleasure: The love connection BO:D</w:t>
      </w:r>
    </w:p>
    <w:p w14:paraId="71763198" w14:textId="77777777" w:rsidR="00D871DB" w:rsidRPr="00623846" w:rsidRDefault="00D871DB" w:rsidP="00D871DB">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E598C07" w14:textId="77777777" w:rsidR="00D871DB" w:rsidRPr="00623846" w:rsidRDefault="00D871DB" w:rsidP="00D871DB">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C5DD378" w14:textId="77777777" w:rsidR="00D871DB" w:rsidRPr="00623846" w:rsidRDefault="00D871DB" w:rsidP="00D871DB">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26865DCA" w14:textId="77777777" w:rsidR="00D871DB" w:rsidRPr="00623846" w:rsidRDefault="00D871DB" w:rsidP="00D871DB">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w:t>
      </w:r>
      <w:r w:rsidRPr="00623846">
        <w:lastRenderedPageBreak/>
        <w:t xml:space="preserve">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BC8D4E5" w14:textId="77777777" w:rsidR="00D871DB" w:rsidRPr="00623846" w:rsidRDefault="00D871DB" w:rsidP="00D871DB">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29C05BF" w14:textId="77777777" w:rsidR="00D871DB" w:rsidRPr="00623846" w:rsidRDefault="00D871DB" w:rsidP="00D871DB">
      <w:pPr>
        <w:spacing w:line="276" w:lineRule="auto"/>
      </w:pPr>
      <w:r w:rsidRPr="00623846">
        <w:t>Finding happiness is different between apes and humans</w:t>
      </w:r>
    </w:p>
    <w:p w14:paraId="26953ED7" w14:textId="77777777" w:rsidR="00D871DB" w:rsidRPr="00623846" w:rsidRDefault="00D871DB" w:rsidP="00D871DB">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6987866" w14:textId="77777777" w:rsidR="00D871DB" w:rsidRPr="00623846" w:rsidRDefault="00D871DB" w:rsidP="00D871DB">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624FC708" w14:textId="77777777" w:rsidR="00D871DB" w:rsidRPr="00623846" w:rsidRDefault="00D871DB" w:rsidP="00D871DB">
      <w:pPr>
        <w:spacing w:line="276" w:lineRule="auto"/>
      </w:pPr>
      <w:r w:rsidRPr="00623846">
        <w:t>Desire and reward centers</w:t>
      </w:r>
    </w:p>
    <w:p w14:paraId="29935FEA" w14:textId="77777777" w:rsidR="00D871DB" w:rsidRPr="00623846" w:rsidRDefault="00D871DB" w:rsidP="00D871DB">
      <w:pPr>
        <w:spacing w:line="276" w:lineRule="auto"/>
      </w:pPr>
      <w:r w:rsidRPr="00623846">
        <w:t xml:space="preserve">It is surprising that many different sources of pleasure activate the same circuits between the </w:t>
      </w:r>
      <w:proofErr w:type="spellStart"/>
      <w:r w:rsidRPr="00623846">
        <w:t>mesocorticolimbic</w:t>
      </w:r>
      <w:proofErr w:type="spellEnd"/>
      <w:r w:rsidRPr="00623846">
        <w:t xml:space="preserve"> regions (Figure 1). Reward and desire are two aspects pleasure induction and have a very widespread, large circuit. Some part of this circuit </w:t>
      </w:r>
      <w:r w:rsidRPr="00623846">
        <w:lastRenderedPageBreak/>
        <w:t>distinguishes between desire and dread. The so-called pleasure circuitry called “REWARD” involves a well-known dopamine pathway in the mesolimbic system that can influence both pleasure and motivation.</w:t>
      </w:r>
    </w:p>
    <w:p w14:paraId="15D35DF7" w14:textId="77777777" w:rsidR="00D871DB" w:rsidRPr="00623846" w:rsidRDefault="00D871DB" w:rsidP="00D871DB">
      <w:pPr>
        <w:spacing w:line="276" w:lineRule="auto"/>
      </w:pPr>
      <w:r w:rsidRPr="00623846">
        <w:t xml:space="preserve">In simplest terms, the well-established mesolimbic system is a dopamine circuit for reward. It starts in the ventral tegmental area (VTA) of the midbrain and travels to the nucleus </w:t>
      </w:r>
      <w:proofErr w:type="spellStart"/>
      <w:r w:rsidRPr="00623846">
        <w:t>accumbens</w:t>
      </w:r>
      <w:proofErr w:type="spellEnd"/>
      <w:r w:rsidRPr="00623846">
        <w:t xml:space="preserve"> (Figure 2). It is the cornerstone target to all addictions. The VTA is encompassed with neurons using glutamate, GABA, and dopamine. The nucleus </w:t>
      </w:r>
      <w:proofErr w:type="spellStart"/>
      <w:r w:rsidRPr="00623846">
        <w:t>accumbens</w:t>
      </w:r>
      <w:proofErr w:type="spellEnd"/>
      <w:r w:rsidRPr="00623846">
        <w:t xml:space="preserve"> (</w:t>
      </w:r>
      <w:proofErr w:type="spellStart"/>
      <w:r w:rsidRPr="00623846">
        <w:t>NAc</w:t>
      </w:r>
      <w:proofErr w:type="spellEnd"/>
      <w:r w:rsidRPr="00623846">
        <w:t xml:space="preserve">) is located within the ventral striatum and is divided into two sub-regions—the motor and limbic regions associated with its core and shell, respectively. The </w:t>
      </w:r>
      <w:proofErr w:type="spellStart"/>
      <w:r w:rsidRPr="00623846">
        <w:t>NAc</w:t>
      </w:r>
      <w:proofErr w:type="spellEnd"/>
      <w:r w:rsidRPr="00623846">
        <w:t xml:space="preserve"> has spiny neurons that receive dopamine from the VTA and glutamate (a dopamine driver) from the hippocampus, amygdala and medial prefrontal cortex. Subsequently, the </w:t>
      </w:r>
      <w:proofErr w:type="spellStart"/>
      <w:r w:rsidRPr="00623846">
        <w:t>NAc</w:t>
      </w:r>
      <w:proofErr w:type="spellEnd"/>
      <w:r w:rsidRPr="00623846">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t>hypodopaminergia</w:t>
      </w:r>
      <w:proofErr w:type="spellEnd"/>
      <w:r w:rsidRPr="00623846">
        <w:t xml:space="preserve"> in the “Brain Reward Cascade” that contribute to addiction and compulsive behaviors [3,6,41].</w:t>
      </w:r>
    </w:p>
    <w:p w14:paraId="68C88AEB" w14:textId="77777777" w:rsidR="00D871DB" w:rsidRPr="00623846" w:rsidRDefault="00D871DB" w:rsidP="00D871DB">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086506E" w14:textId="77777777" w:rsidR="00D871DB" w:rsidRPr="00623846" w:rsidRDefault="00D871DB" w:rsidP="00D871DB">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BC87DD9" w14:textId="77777777" w:rsidR="00D871DB" w:rsidRPr="00623846" w:rsidRDefault="00D871DB" w:rsidP="00D871DB">
      <w:pPr>
        <w:spacing w:line="276" w:lineRule="auto"/>
        <w:rPr>
          <w:szCs w:val="16"/>
        </w:rPr>
      </w:pPr>
      <w:r w:rsidRPr="00623846">
        <w:rPr>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w:t>
      </w:r>
      <w:r w:rsidRPr="00623846">
        <w:rPr>
          <w:szCs w:val="16"/>
        </w:rPr>
        <w:lastRenderedPageBreak/>
        <w:t>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590F1A3" w14:textId="77777777" w:rsidR="00D871DB" w:rsidRPr="00623846" w:rsidRDefault="00D871DB" w:rsidP="00D871DB">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4929AD0" w14:textId="77777777" w:rsidR="00D871DB" w:rsidRPr="00623846" w:rsidRDefault="00D871DB" w:rsidP="00D871DB">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749D191" w14:textId="77777777" w:rsidR="00D871DB" w:rsidRPr="00623846" w:rsidRDefault="00D871DB" w:rsidP="00D871DB">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5F95D66" w14:textId="77777777" w:rsidR="00D871DB" w:rsidRPr="00623846" w:rsidRDefault="00D871DB" w:rsidP="00D871DB">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w:t>
      </w:r>
      <w:r w:rsidRPr="00623846">
        <w:lastRenderedPageBreak/>
        <w:t xml:space="preserve">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A80F4F5" w14:textId="77777777" w:rsidR="00D871DB" w:rsidRPr="00623846" w:rsidRDefault="00D871DB" w:rsidP="00D871DB">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20425238" w14:textId="77777777" w:rsidR="00D871DB" w:rsidRPr="00623846" w:rsidRDefault="00D871DB" w:rsidP="00D871DB">
      <w:pPr>
        <w:pStyle w:val="Heading4"/>
        <w:rPr>
          <w:rFonts w:cs="Calibri"/>
        </w:rPr>
      </w:pPr>
      <w:r w:rsidRPr="00623846">
        <w:rPr>
          <w:rFonts w:cs="Calibri"/>
        </w:rPr>
        <w:lastRenderedPageBreak/>
        <w:t xml:space="preserve">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w:t>
      </w:r>
      <w:r>
        <w:rPr>
          <w:rFonts w:cs="Calibri"/>
        </w:rPr>
        <w:t xml:space="preserve">selective </w:t>
      </w:r>
      <w:r w:rsidRPr="00623846">
        <w:rPr>
          <w:rFonts w:cs="Calibri"/>
        </w:rPr>
        <w:t>pressure to identify moral truths that have no bearing on survival and reproduction.</w:t>
      </w:r>
    </w:p>
    <w:p w14:paraId="2B58E172" w14:textId="77777777" w:rsidR="00D871DB" w:rsidRPr="00623846" w:rsidRDefault="00D871DB" w:rsidP="00D871DB"/>
    <w:p w14:paraId="0BCDA79C" w14:textId="77777777" w:rsidR="00D871DB" w:rsidRPr="00623846" w:rsidRDefault="00D871DB" w:rsidP="00D871DB">
      <w:pPr>
        <w:pStyle w:val="Heading4"/>
        <w:rPr>
          <w:rFonts w:cs="Calibri"/>
        </w:rPr>
      </w:pPr>
      <w:r w:rsidRPr="00623846">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6BA3D34D" w14:textId="77777777" w:rsidR="00D871DB" w:rsidRPr="00623846" w:rsidRDefault="00D871DB" w:rsidP="00D871DB"/>
    <w:p w14:paraId="06EE23B1" w14:textId="77777777" w:rsidR="00D871DB" w:rsidRPr="00623846" w:rsidRDefault="00D871DB" w:rsidP="00D871DB">
      <w:pPr>
        <w:pStyle w:val="Heading4"/>
        <w:rPr>
          <w:rFonts w:cs="Calibri"/>
        </w:rPr>
      </w:pPr>
      <w:r w:rsidRPr="00623846">
        <w:rPr>
          <w:rFonts w:cs="Calibri"/>
        </w:rPr>
        <w:t>Thus, the standard is consistency with hedonic act utilitarianism. Prefer it:</w:t>
      </w:r>
    </w:p>
    <w:p w14:paraId="78DBF45F" w14:textId="77777777" w:rsidR="00D871DB" w:rsidRPr="00623846" w:rsidRDefault="00D871DB" w:rsidP="00D871DB"/>
    <w:p w14:paraId="1AEE9427" w14:textId="77777777" w:rsidR="00D871DB" w:rsidRPr="00623846" w:rsidRDefault="00D871DB" w:rsidP="00D871DB">
      <w:pPr>
        <w:pStyle w:val="Heading4"/>
        <w:rPr>
          <w:rFonts w:cs="Calibri"/>
        </w:rPr>
      </w:pPr>
      <w:r w:rsidRPr="00623846">
        <w:rPr>
          <w:rFonts w:cs="Calibri"/>
        </w:rPr>
        <w:t xml:space="preserve">4] Degrees of wrongness - only util can account for degrees of wrongness, telling someone their shirt looks nice when it doesn’t is better than telling a slave owner where a runaway slave is which means aggregation controls the internal link to your </w:t>
      </w:r>
      <w:proofErr w:type="spellStart"/>
      <w:r w:rsidRPr="00623846">
        <w:rPr>
          <w:rFonts w:cs="Calibri"/>
        </w:rPr>
        <w:t>fw</w:t>
      </w:r>
      <w:proofErr w:type="spellEnd"/>
    </w:p>
    <w:p w14:paraId="4DB64AFF" w14:textId="77777777" w:rsidR="00D871DB" w:rsidRPr="00623846" w:rsidRDefault="00D871DB" w:rsidP="00D871DB"/>
    <w:p w14:paraId="656806A1" w14:textId="77777777" w:rsidR="00D871DB" w:rsidRPr="00623846" w:rsidRDefault="00D871DB" w:rsidP="00D871DB">
      <w:pPr>
        <w:pStyle w:val="Heading4"/>
        <w:rPr>
          <w:rFonts w:cs="Calibri"/>
        </w:rPr>
      </w:pPr>
      <w:r w:rsidRPr="00623846">
        <w:rPr>
          <w:rFonts w:cs="Calibri"/>
        </w:rPr>
        <w:t xml:space="preserve">5] Substitutability—only consequentialism explains necessary enablers. </w:t>
      </w:r>
    </w:p>
    <w:p w14:paraId="62D34134" w14:textId="77777777" w:rsidR="00D871DB" w:rsidRPr="00623846" w:rsidRDefault="00D871DB" w:rsidP="00D871DB">
      <w:r w:rsidRPr="00623846">
        <w:rPr>
          <w:rStyle w:val="Emphasis"/>
        </w:rPr>
        <w:t>Sinnott-Armstrong 92</w:t>
      </w:r>
      <w:r w:rsidRPr="00623846">
        <w:t xml:space="preserve"> [Walter, professor of practical ethics. “An Argument for Consequentialism” Dartmouth College Philosophical Perspectives. 1992.] </w:t>
      </w:r>
    </w:p>
    <w:p w14:paraId="5D794540" w14:textId="77777777" w:rsidR="00D871DB" w:rsidRPr="00623846" w:rsidRDefault="00D871DB" w:rsidP="00D871DB">
      <w:pPr>
        <w:rPr>
          <w:rStyle w:val="Emphasis"/>
        </w:rPr>
      </w:pPr>
      <w:r w:rsidRPr="00343EA9">
        <w:rPr>
          <w:rStyle w:val="Emphasis"/>
          <w:highlight w:val="green"/>
        </w:rPr>
        <w:t>A moral reason</w:t>
      </w:r>
      <w:r w:rsidRPr="00623846">
        <w:rPr>
          <w:rStyle w:val="Emphasis"/>
        </w:rPr>
        <w:t xml:space="preserve"> to do an act </w:t>
      </w:r>
      <w:r w:rsidRPr="00343EA9">
        <w:rPr>
          <w:rStyle w:val="Emphasis"/>
          <w:highlight w:val="green"/>
        </w:rPr>
        <w:t>is consequential if</w:t>
      </w:r>
      <w:r w:rsidRPr="00623846">
        <w:rPr>
          <w:rStyle w:val="Emphasis"/>
        </w:rPr>
        <w:t xml:space="preserve"> and only if </w:t>
      </w:r>
      <w:r w:rsidRPr="00343EA9">
        <w:rPr>
          <w:rStyle w:val="Emphasis"/>
          <w:highlight w:val="green"/>
        </w:rPr>
        <w:t>the reason depends</w:t>
      </w:r>
      <w:r w:rsidRPr="00623846">
        <w:rPr>
          <w:rStyle w:val="Emphasis"/>
        </w:rPr>
        <w:t xml:space="preserve"> only </w:t>
      </w:r>
      <w:r w:rsidRPr="00343EA9">
        <w:rPr>
          <w:rStyle w:val="Emphasis"/>
          <w:highlight w:val="green"/>
        </w:rPr>
        <w:t>on the consequences</w:t>
      </w:r>
      <w:r w:rsidRPr="00623846">
        <w:rPr>
          <w:rStyle w:val="Emphasis"/>
        </w:rPr>
        <w:t xml:space="preserve"> of either doing the act or not doing the act.</w:t>
      </w:r>
      <w:r w:rsidRPr="00623846">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43EA9">
        <w:rPr>
          <w:rStyle w:val="Emphasis"/>
          <w:highlight w:val="green"/>
        </w:rPr>
        <w:t>a moral reason</w:t>
      </w:r>
      <w:r w:rsidRPr="00623846">
        <w:t xml:space="preserve"> to do an act</w:t>
      </w:r>
      <w:r w:rsidRPr="00343EA9">
        <w:rPr>
          <w:highlight w:val="green"/>
        </w:rPr>
        <w:t xml:space="preserve"> </w:t>
      </w:r>
      <w:r w:rsidRPr="00343EA9">
        <w:rPr>
          <w:rStyle w:val="Emphasis"/>
          <w:highlight w:val="green"/>
        </w:rPr>
        <w:t>is non-consequential if</w:t>
      </w:r>
      <w:r w:rsidRPr="00623846">
        <w:rPr>
          <w:rStyle w:val="Emphasis"/>
        </w:rPr>
        <w:t xml:space="preserve"> </w:t>
      </w:r>
      <w:r w:rsidRPr="00623846">
        <w:t>and only if</w:t>
      </w:r>
      <w:r w:rsidRPr="00623846">
        <w:rPr>
          <w:rStyle w:val="Emphasis"/>
        </w:rPr>
        <w:t xml:space="preserve"> </w:t>
      </w:r>
      <w:r w:rsidRPr="00343EA9">
        <w:rPr>
          <w:rStyle w:val="Emphasis"/>
          <w:highlight w:val="green"/>
        </w:rPr>
        <w:t>the reason depends</w:t>
      </w:r>
      <w:r w:rsidRPr="00623846">
        <w:rPr>
          <w:rStyle w:val="Emphasis"/>
        </w:rPr>
        <w:t xml:space="preserve"> even partly </w:t>
      </w:r>
      <w:r w:rsidRPr="00343EA9">
        <w:rPr>
          <w:rStyle w:val="Emphasis"/>
          <w:highlight w:val="green"/>
        </w:rPr>
        <w:t>on some property that the act has</w:t>
      </w:r>
      <w:r w:rsidRPr="00623846">
        <w:rPr>
          <w:rStyle w:val="Emphasis"/>
        </w:rPr>
        <w:t xml:space="preserve"> independently of its consequences. For example, an act can be a lie regardless of what happens as a result of the lie </w:t>
      </w:r>
      <w:r w:rsidRPr="00623846">
        <w:t xml:space="preserve">(since some lies are not believed), and some moral theories claim that that property of being a lie provides </w:t>
      </w:r>
      <w:r w:rsidRPr="00623846">
        <w:lastRenderedPageBreak/>
        <w:t xml:space="preserve">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23846">
        <w:t>ofits</w:t>
      </w:r>
      <w:proofErr w:type="spellEnd"/>
      <w:r w:rsidRPr="00623846">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23846">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23846">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43EA9">
        <w:rPr>
          <w:rStyle w:val="Emphasis"/>
          <w:highlight w:val="green"/>
        </w:rPr>
        <w:t>if I promise to mow the grass, there is a moral reason for me to mow</w:t>
      </w:r>
      <w:r w:rsidRPr="00623846">
        <w:rPr>
          <w:rStyle w:val="Emphasis"/>
        </w:rPr>
        <w:t xml:space="preserve"> the grass, and this moral reason is </w:t>
      </w:r>
      <w:r w:rsidRPr="00343EA9">
        <w:rPr>
          <w:rStyle w:val="Emphasis"/>
          <w:highlight w:val="green"/>
        </w:rPr>
        <w:t>constituted by</w:t>
      </w:r>
      <w:r w:rsidRPr="00623846">
        <w:rPr>
          <w:rStyle w:val="Emphasis"/>
        </w:rPr>
        <w:t xml:space="preserve"> the fact that mowing the grass fulfills </w:t>
      </w:r>
      <w:r w:rsidRPr="00343EA9">
        <w:rPr>
          <w:rStyle w:val="Emphasis"/>
          <w:highlight w:val="green"/>
        </w:rPr>
        <w:t>my promise.</w:t>
      </w:r>
      <w:r w:rsidRPr="00623846">
        <w:rPr>
          <w:rStyle w:val="Emphasis"/>
        </w:rPr>
        <w:t xml:space="preserve"> </w:t>
      </w:r>
      <w:r w:rsidRPr="00623846">
        <w:t xml:space="preserve">This reason exists regardless of the consequences of mowing the grass, even though it might be overridden by certain bad consequences. </w:t>
      </w:r>
      <w:r w:rsidRPr="00343EA9">
        <w:rPr>
          <w:rStyle w:val="Emphasis"/>
          <w:highlight w:val="green"/>
        </w:rPr>
        <w:t>However</w:t>
      </w:r>
      <w:r w:rsidRPr="00623846">
        <w:t xml:space="preserve">, if this is why I have a moral reason to mow the grass, then, even </w:t>
      </w:r>
      <w:r w:rsidRPr="00343EA9">
        <w:rPr>
          <w:rStyle w:val="Emphasis"/>
          <w:highlight w:val="green"/>
        </w:rPr>
        <w:t>if I cannot mow the grass without starting my mower</w:t>
      </w:r>
      <w:r w:rsidRPr="00623846">
        <w:rPr>
          <w:rStyle w:val="Emphasis"/>
        </w:rPr>
        <w:t xml:space="preserve">, and starting the mower would enable me to mow the grass, </w:t>
      </w:r>
      <w:r w:rsidRPr="00343EA9">
        <w:rPr>
          <w:rStyle w:val="Emphasis"/>
          <w:highlight w:val="green"/>
        </w:rPr>
        <w:t>it still would not follow that I have any</w:t>
      </w:r>
      <w:r w:rsidRPr="00623846">
        <w:rPr>
          <w:rStyle w:val="Emphasis"/>
        </w:rPr>
        <w:t xml:space="preserve"> moral </w:t>
      </w:r>
      <w:r w:rsidRPr="00343EA9">
        <w:rPr>
          <w:rStyle w:val="Emphasis"/>
          <w:highlight w:val="green"/>
        </w:rPr>
        <w:t>reason to start my mower</w:t>
      </w:r>
      <w:r w:rsidRPr="00623846">
        <w:rPr>
          <w:rStyle w:val="Emphasis"/>
        </w:rPr>
        <w:t>, since I did not promise to start my mower</w:t>
      </w:r>
      <w:r w:rsidRPr="00623846">
        <w:t xml:space="preserve">, and starting my mower does not fulfill my promise. Thus, </w:t>
      </w:r>
      <w:r w:rsidRPr="00343EA9">
        <w:rPr>
          <w:rStyle w:val="Emphasis"/>
          <w:highlight w:val="green"/>
        </w:rPr>
        <w:t>a moral theory cannot explain</w:t>
      </w:r>
      <w:r w:rsidRPr="00623846">
        <w:rPr>
          <w:rStyle w:val="Emphasis"/>
        </w:rPr>
        <w:t xml:space="preserve"> </w:t>
      </w:r>
      <w:r w:rsidRPr="00623846">
        <w:t>moral</w:t>
      </w:r>
      <w:r w:rsidRPr="00623846">
        <w:rPr>
          <w:rStyle w:val="Emphasis"/>
        </w:rPr>
        <w:t xml:space="preserve"> </w:t>
      </w:r>
      <w:r w:rsidRPr="00343EA9">
        <w:rPr>
          <w:rStyle w:val="Emphasis"/>
          <w:highlight w:val="green"/>
        </w:rPr>
        <w:t>substitutability if it claims that properties</w:t>
      </w:r>
      <w:r w:rsidRPr="00623846">
        <w:t xml:space="preserve"> like this</w:t>
      </w:r>
      <w:r w:rsidRPr="00623846">
        <w:rPr>
          <w:rStyle w:val="Emphasis"/>
        </w:rPr>
        <w:t xml:space="preserve"> </w:t>
      </w:r>
      <w:r w:rsidRPr="00343EA9">
        <w:rPr>
          <w:rStyle w:val="Emphasis"/>
          <w:highlight w:val="green"/>
        </w:rPr>
        <w:t>provide moral reasons.</w:t>
      </w:r>
    </w:p>
    <w:p w14:paraId="10628E88" w14:textId="77777777" w:rsidR="00D871DB" w:rsidRPr="00623846" w:rsidRDefault="00D871DB" w:rsidP="00D871DB"/>
    <w:p w14:paraId="3002A88F" w14:textId="77777777" w:rsidR="00D871DB" w:rsidRPr="00623846" w:rsidRDefault="00D871DB" w:rsidP="00D871DB"/>
    <w:p w14:paraId="710955C8" w14:textId="77777777" w:rsidR="00D871DB" w:rsidRPr="00623846" w:rsidRDefault="00D871DB" w:rsidP="00D871DB"/>
    <w:p w14:paraId="189DDEAD" w14:textId="77777777" w:rsidR="00D871DB" w:rsidRPr="00D871DB" w:rsidRDefault="00D871DB" w:rsidP="00F601E6">
      <w:pPr>
        <w:rPr>
          <w:b/>
          <w:u w:val="single"/>
        </w:rPr>
      </w:pPr>
    </w:p>
    <w:sectPr w:rsidR="00D871DB" w:rsidRPr="00D871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65255334">
    <w:abstractNumId w:val="10"/>
  </w:num>
  <w:num w:numId="2" w16cid:durableId="1078749997">
    <w:abstractNumId w:val="8"/>
  </w:num>
  <w:num w:numId="3" w16cid:durableId="908928522">
    <w:abstractNumId w:val="7"/>
  </w:num>
  <w:num w:numId="4" w16cid:durableId="582689517">
    <w:abstractNumId w:val="6"/>
  </w:num>
  <w:num w:numId="5" w16cid:durableId="915750153">
    <w:abstractNumId w:val="5"/>
  </w:num>
  <w:num w:numId="6" w16cid:durableId="1386098832">
    <w:abstractNumId w:val="9"/>
  </w:num>
  <w:num w:numId="7" w16cid:durableId="1271666126">
    <w:abstractNumId w:val="4"/>
  </w:num>
  <w:num w:numId="8" w16cid:durableId="333149901">
    <w:abstractNumId w:val="3"/>
  </w:num>
  <w:num w:numId="9" w16cid:durableId="116948640">
    <w:abstractNumId w:val="2"/>
  </w:num>
  <w:num w:numId="10" w16cid:durableId="254411437">
    <w:abstractNumId w:val="1"/>
  </w:num>
  <w:num w:numId="11" w16cid:durableId="1153067059">
    <w:abstractNumId w:val="0"/>
  </w:num>
  <w:num w:numId="12" w16cid:durableId="546261535">
    <w:abstractNumId w:val="12"/>
  </w:num>
  <w:num w:numId="13" w16cid:durableId="1502966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71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1655"/>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7C8"/>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0D09"/>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4405"/>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070"/>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CA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B154D"/>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84BBB"/>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871DB"/>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52B"/>
    <w:rsid w:val="00E64496"/>
    <w:rsid w:val="00E72115"/>
    <w:rsid w:val="00E8322E"/>
    <w:rsid w:val="00E903E0"/>
    <w:rsid w:val="00E972A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65B5E"/>
  <w14:defaultImageDpi w14:val="300"/>
  <w15:docId w15:val="{A42BACD0-402F-5348-B531-8FDA6EA57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4CA4"/>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54C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4C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54C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754C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4C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4CA4"/>
  </w:style>
  <w:style w:type="character" w:customStyle="1" w:styleId="Heading1Char">
    <w:name w:val="Heading 1 Char"/>
    <w:aliases w:val="Pocket Char"/>
    <w:basedOn w:val="DefaultParagraphFont"/>
    <w:link w:val="Heading1"/>
    <w:uiPriority w:val="9"/>
    <w:rsid w:val="00754CA4"/>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54CA4"/>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54CA4"/>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54CA4"/>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4CA4"/>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754CA4"/>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54CA4"/>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54CA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54CA4"/>
    <w:rPr>
      <w:color w:val="auto"/>
      <w:u w:val="none"/>
    </w:rPr>
  </w:style>
  <w:style w:type="paragraph" w:styleId="DocumentMap">
    <w:name w:val="Document Map"/>
    <w:basedOn w:val="Normal"/>
    <w:link w:val="DocumentMapChar"/>
    <w:uiPriority w:val="99"/>
    <w:semiHidden/>
    <w:unhideWhenUsed/>
    <w:rsid w:val="00754C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4CA4"/>
    <w:rPr>
      <w:rFonts w:ascii="Lucida Grande" w:hAnsi="Lucida Grande" w:cs="Lucida Grande"/>
    </w:rPr>
  </w:style>
  <w:style w:type="paragraph" w:styleId="ListParagraph">
    <w:name w:val="List Paragraph"/>
    <w:aliases w:val="6 font"/>
    <w:basedOn w:val="Normal"/>
    <w:uiPriority w:val="99"/>
    <w:qFormat/>
    <w:rsid w:val="00D871DB"/>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871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871D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globalsecurity.org/space/world/japan/warning.htm" TargetMode="External"/><Relationship Id="rId26" Type="http://schemas.openxmlformats.org/officeDocument/2006/relationships/hyperlink" Target="https://www.bbc.com/news/world-asia-pacific-11813699"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ace.com/spacex-starlink-satellite-collision-alerts-on-the-rise" TargetMode="External"/><Relationship Id="rId17" Type="http://schemas.openxmlformats.org/officeDocument/2006/relationships/hyperlink" Target="https://thebulletin.org/2019/06/arms-control-in-outer-space-the-russian-angle-and-a-possible-way-forward/" TargetMode="External"/><Relationship Id="rId25" Type="http://schemas.openxmlformats.org/officeDocument/2006/relationships/hyperlink" Target="https://www.politico.com/story/2018/04/06/outer-space-war-defense-russia-china-46306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ir.harvard.edu/anti-satellite-weapons-and-the-emerging-space-arms-race/" TargetMode="External"/><Relationship Id="rId20"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9" Type="http://schemas.openxmlformats.org/officeDocument/2006/relationships/hyperlink" Target="https://foreignpolicy.com/2020/04/28/kim-jong-un-china-north-kore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com/2018/01/14/the-asteroids-most-likely-to-hit-earth/"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japcc.org/congested-outer-space/" TargetMode="External"/><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express.co.uk/news/world/1273890/Kim-Jong-un-dead-North-Korea-nuclear-weapon-news-latest-death-US" TargetMode="External"/><Relationship Id="rId10" Type="http://schemas.openxmlformats.org/officeDocument/2006/relationships/hyperlink" Target="https://www.theverge.com/2020/3/24/21190273/spacex-starlink-satellite-internet-constellation-astronomy-coating" TargetMode="External"/><Relationship Id="rId19" Type="http://schemas.openxmlformats.org/officeDocument/2006/relationships/hyperlink" Target="https://www.belfercenter.org/sites/default/files/files/publication/isec_a_00273_LieberPress.pdf" TargetMode="External"/><Relationship Id="rId31" Type="http://schemas.openxmlformats.org/officeDocument/2006/relationships/hyperlink" Target="https://www.washingtonpost.com/opinions/our-satellites-are-prime-targets-for-a-cyberattack-and-things-could-get-worse/2019/05/07/31c85438-7041-11e9-8be0-ca575670e91c_story.html"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image" Target="media/image2.png"/><Relationship Id="rId22" Type="http://schemas.openxmlformats.org/officeDocument/2006/relationships/hyperlink" Target="https://www.cnas.org/publications/commentary/the-us-military-should-not-be-doubling-down-on-space" TargetMode="External"/><Relationship Id="rId27" Type="http://schemas.openxmlformats.org/officeDocument/2006/relationships/hyperlink" Target="https://apnews.com/f5d302ae65b03838173e40848223b771" TargetMode="External"/><Relationship Id="rId30" Type="http://schemas.openxmlformats.org/officeDocument/2006/relationships/hyperlink" Target="https://missiledefenseadvocacy.org/missile-threat-and-proliferation/todays-missile-threat/china-anti-access-area-denial-coming-soo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47</Pages>
  <Words>14921</Words>
  <Characters>85051</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2022-03-25T20:37:00Z</dcterms:created>
  <dcterms:modified xsi:type="dcterms:W3CDTF">2022-04-23T14:25:00Z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