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5E63C" w14:textId="4B0ACEDF" w:rsidR="00CD5ECD" w:rsidRDefault="00CD5ECD" w:rsidP="00CD5ECD">
      <w:pPr>
        <w:pStyle w:val="Heading1"/>
      </w:pPr>
      <w:r>
        <w:t>1AC</w:t>
      </w:r>
    </w:p>
    <w:p w14:paraId="02FE328A" w14:textId="77777777" w:rsidR="00CD5ECD" w:rsidRPr="00265CA5" w:rsidRDefault="00CD5ECD" w:rsidP="00CD5ECD">
      <w:pPr>
        <w:pStyle w:val="Heading3"/>
      </w:pPr>
      <w:r>
        <w:lastRenderedPageBreak/>
        <w:t>1AC—Advantage</w:t>
      </w:r>
    </w:p>
    <w:p w14:paraId="6CE58816" w14:textId="77777777" w:rsidR="00CD5ECD" w:rsidRDefault="00CD5ECD" w:rsidP="00CD5ECD">
      <w:pPr>
        <w:pStyle w:val="Heading4"/>
        <w:rPr>
          <w:rFonts w:cs="Calibri"/>
        </w:rPr>
      </w:pPr>
      <w:r w:rsidRPr="00623846">
        <w:rPr>
          <w:rFonts w:cs="Calibri"/>
        </w:rPr>
        <w:t>Plan: Private entities ought not appropriate outer space via Large Satellite Constellations in Lower Earth Orbit</w:t>
      </w:r>
    </w:p>
    <w:p w14:paraId="3CA2AE6C" w14:textId="77777777" w:rsidR="00CD5ECD" w:rsidRDefault="00CD5ECD" w:rsidP="00CD5ECD">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80A2FF0" w14:textId="77777777" w:rsidR="00CD5ECD" w:rsidRDefault="00CD5ECD" w:rsidP="00CD5ECD">
      <w:pPr>
        <w:pStyle w:val="ListParagraph"/>
        <w:numPr>
          <w:ilvl w:val="0"/>
          <w:numId w:val="14"/>
        </w:numPr>
      </w:pPr>
      <w:r>
        <w:t>To clarify, private entities are the actors of the plan – no treaty or alteration of international law would enforce a prohibition on large satellite constellations</w:t>
      </w:r>
    </w:p>
    <w:p w14:paraId="49DDE7B3" w14:textId="77777777" w:rsidR="00CD5ECD" w:rsidRPr="00623846" w:rsidRDefault="00CD5ECD" w:rsidP="00CD5ECD">
      <w:pPr>
        <w:pStyle w:val="ListParagraph"/>
        <w:numPr>
          <w:ilvl w:val="0"/>
          <w:numId w:val="12"/>
        </w:numPr>
      </w:pPr>
      <w:r>
        <w:t>A standardized definition of an LSC based on orbital collision risk would be provided by an impartial 3</w:t>
      </w:r>
      <w:r w:rsidRPr="00965046">
        <w:rPr>
          <w:vertAlign w:val="superscript"/>
        </w:rPr>
        <w:t>rd</w:t>
      </w:r>
      <w:r>
        <w:t xml:space="preserve"> party – candidates include the ITU or UNCOPUOS</w:t>
      </w:r>
    </w:p>
    <w:p w14:paraId="610E8BE0" w14:textId="77777777" w:rsidR="00CD5ECD" w:rsidRPr="00623846" w:rsidRDefault="00CD5ECD" w:rsidP="00CD5ECD">
      <w:pPr>
        <w:pStyle w:val="ListParagraph"/>
        <w:numPr>
          <w:ilvl w:val="0"/>
          <w:numId w:val="12"/>
        </w:numPr>
      </w:pPr>
      <w:r w:rsidRPr="00623846">
        <w:t>LSC = large satellite constellations</w:t>
      </w:r>
    </w:p>
    <w:p w14:paraId="06190604" w14:textId="77777777" w:rsidR="00CD5ECD" w:rsidRPr="00623846" w:rsidRDefault="00CD5ECD" w:rsidP="00CD5ECD">
      <w:pPr>
        <w:pStyle w:val="ListParagraph"/>
        <w:numPr>
          <w:ilvl w:val="0"/>
          <w:numId w:val="12"/>
        </w:numPr>
      </w:pPr>
      <w:r w:rsidRPr="00623846">
        <w:t>Outlines “L”SC thresholds</w:t>
      </w:r>
    </w:p>
    <w:p w14:paraId="090881AD" w14:textId="77777777" w:rsidR="00CD5ECD" w:rsidRPr="00623846" w:rsidRDefault="00CD5ECD" w:rsidP="00CD5ECD">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2663827F" w14:textId="77777777" w:rsidR="00CD5ECD" w:rsidRPr="00623846" w:rsidRDefault="00CD5ECD" w:rsidP="00CD5ECD">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w:t>
      </w:r>
      <w:r w:rsidRPr="00623846">
        <w:rPr>
          <w:rStyle w:val="StyleUnderline"/>
        </w:rPr>
        <w:lastRenderedPageBreak/>
        <w:t xml:space="preserve">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529201E6" w14:textId="77777777" w:rsidR="00CD5ECD" w:rsidRPr="00623846" w:rsidRDefault="00CD5ECD" w:rsidP="00CD5ECD">
      <w:r w:rsidRPr="00623846">
        <w:t xml:space="preserve">6. Conclusion </w:t>
      </w:r>
    </w:p>
    <w:p w14:paraId="465FC47F" w14:textId="77777777" w:rsidR="00CD5ECD" w:rsidRPr="00623846" w:rsidRDefault="00CD5ECD" w:rsidP="00CD5ECD">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63022436" w14:textId="77777777" w:rsidR="00CD5ECD" w:rsidRPr="00623846" w:rsidRDefault="00CD5ECD" w:rsidP="00CD5ECD">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643410EB" w14:textId="77777777" w:rsidR="00CD5ECD" w:rsidRPr="00623846" w:rsidRDefault="00CD5ECD" w:rsidP="00CD5ECD">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3C79F764" w14:textId="77777777" w:rsidR="00CD5ECD" w:rsidRPr="00623846" w:rsidRDefault="00CD5ECD" w:rsidP="00CD5ECD">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2E148003" w14:textId="77777777" w:rsidR="00CD5ECD" w:rsidRPr="00623846" w:rsidRDefault="00CD5ECD" w:rsidP="00CD5ECD"/>
    <w:p w14:paraId="637FADE8" w14:textId="77777777" w:rsidR="00CD5ECD" w:rsidRPr="00623846" w:rsidRDefault="00CD5ECD" w:rsidP="00CD5ECD">
      <w:pPr>
        <w:pStyle w:val="Heading4"/>
        <w:rPr>
          <w:rFonts w:cs="Calibri"/>
        </w:rPr>
      </w:pPr>
      <w:r w:rsidRPr="00623846">
        <w:rPr>
          <w:rFonts w:cs="Calibri"/>
        </w:rPr>
        <w:t>Privatization is driving uncontrolled satellite internet constellations.</w:t>
      </w:r>
    </w:p>
    <w:p w14:paraId="343F8DAD" w14:textId="77777777" w:rsidR="00CD5ECD" w:rsidRPr="00623846" w:rsidRDefault="00CD5ECD" w:rsidP="00CD5ECD">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052AEB03" w14:textId="77777777" w:rsidR="00CD5ECD" w:rsidRPr="00623846" w:rsidRDefault="00CD5ECD" w:rsidP="00CD5ECD">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5A86784D" w14:textId="77777777" w:rsidR="00CD5ECD" w:rsidRPr="00623846" w:rsidRDefault="00CD5ECD" w:rsidP="00CD5ECD">
      <w:r w:rsidRPr="00623846">
        <w:rPr>
          <w:rStyle w:val="StyleUnderline"/>
        </w:rPr>
        <w:t>New satellite tech could bring billions more online</w:t>
      </w:r>
      <w:r w:rsidRPr="00623846">
        <w:t>. But will Big Tech bring their extractive ethos into space?</w:t>
      </w:r>
    </w:p>
    <w:p w14:paraId="73C2143C" w14:textId="77777777" w:rsidR="00CD5ECD" w:rsidRPr="00623846" w:rsidRDefault="00CD5ECD" w:rsidP="00CD5ECD">
      <w:r w:rsidRPr="00623846">
        <w:t xml:space="preserve">The coronavirus pandemic has made having a stable and reliable internet connection a matter of extreme urgency, as people all over the world struggle to work, access </w:t>
      </w:r>
      <w:r w:rsidRPr="00623846">
        <w:lastRenderedPageBreak/>
        <w:t>education, and participate in society while staying safe. Yet universal affordable access is far from being achieved; indeed, half of the world still lacks access to the Internet, despite sustained efforts from governments and corporations.</w:t>
      </w:r>
    </w:p>
    <w:p w14:paraId="778F4212" w14:textId="77777777" w:rsidR="00CD5ECD" w:rsidRPr="00623846" w:rsidRDefault="00CD5ECD" w:rsidP="00CD5ECD">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4DE6AB8B" w14:textId="77777777" w:rsidR="00CD5ECD" w:rsidRPr="00623846" w:rsidRDefault="00CD5ECD" w:rsidP="00CD5ECD">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254FC8D7" w14:textId="77777777" w:rsidR="00CD5ECD" w:rsidRPr="00623846" w:rsidRDefault="00CD5ECD" w:rsidP="00CD5ECD">
      <w:proofErr w:type="gramStart"/>
      <w:r w:rsidRPr="00623846">
        <w:t>So</w:t>
      </w:r>
      <w:proofErr w:type="gramEnd"/>
      <w:r w:rsidRPr="00623846">
        <w:t xml:space="preserve"> what's not to love?</w:t>
      </w:r>
    </w:p>
    <w:p w14:paraId="00D8B5AE" w14:textId="77777777" w:rsidR="00CD5ECD" w:rsidRPr="00623846" w:rsidRDefault="00CD5ECD" w:rsidP="00CD5ECD">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4BE71F6" w14:textId="77777777" w:rsidR="00CD5ECD" w:rsidRPr="00623846" w:rsidRDefault="00CD5ECD" w:rsidP="00CD5ECD">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926A21D" w14:textId="77777777" w:rsidR="00CD5ECD" w:rsidRPr="00623846" w:rsidRDefault="00CD5ECD" w:rsidP="00CD5ECD">
      <w:r w:rsidRPr="00623846">
        <w:t>The scramble for space</w:t>
      </w:r>
    </w:p>
    <w:p w14:paraId="0A261D46" w14:textId="77777777" w:rsidR="00CD5ECD" w:rsidRPr="00623846" w:rsidRDefault="00CD5ECD" w:rsidP="00CD5ECD">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w:t>
      </w:r>
      <w:r w:rsidRPr="00623846">
        <w:lastRenderedPageBreak/>
        <w:t xml:space="preserve">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733DC36B" w14:textId="77777777" w:rsidR="00CD5ECD" w:rsidRPr="00623846" w:rsidRDefault="00CD5ECD" w:rsidP="00CD5ECD">
      <w:r w:rsidRPr="00623846">
        <w:rPr>
          <w:rStyle w:val="StyleUnderline"/>
        </w:rPr>
        <w:t xml:space="preserve">As commercial launch capacity has increased and space exploration technologies have </w:t>
      </w:r>
      <w:r w:rsidRPr="00452864">
        <w:rPr>
          <w:rStyle w:val="StyleUnderline"/>
        </w:rPr>
        <w:t xml:space="preserve">advanced, the decades-old agreements around how we treat space and recognize our solar system as a </w:t>
      </w:r>
      <w:proofErr w:type="gramStart"/>
      <w:r w:rsidRPr="00452864">
        <w:rPr>
          <w:rStyle w:val="StyleUnderline"/>
        </w:rPr>
        <w:t>commons</w:t>
      </w:r>
      <w:proofErr w:type="gramEnd"/>
      <w:r w:rsidRPr="00452864">
        <w:rPr>
          <w:rStyle w:val="StyleUnderline"/>
        </w:rPr>
        <w:t xml:space="preserve">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452864">
        <w:t>'global commons'"</w:t>
      </w:r>
      <w:proofErr w:type="gramEnd"/>
      <w:r w:rsidRPr="00452864">
        <w:t xml:space="preserve"> and refers to the Moon Agreement as "a failed attempt at constraining free enterprise."</w:t>
      </w:r>
    </w:p>
    <w:p w14:paraId="237EDA88" w14:textId="77777777" w:rsidR="00CD5ECD" w:rsidRPr="00623846" w:rsidRDefault="00CD5ECD" w:rsidP="00CD5ECD">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4925438" w14:textId="77777777" w:rsidR="00CD5ECD" w:rsidRPr="00623846" w:rsidRDefault="00CD5ECD" w:rsidP="00CD5ECD">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CB5C6C2" w14:textId="77777777" w:rsidR="00CD5ECD" w:rsidRPr="00452864" w:rsidRDefault="00CD5ECD" w:rsidP="00CD5ECD">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 xml:space="preserve">billionaires like Jeff Bezos who make it no secret that their </w:t>
      </w:r>
      <w:proofErr w:type="gramStart"/>
      <w:r w:rsidRPr="00452864">
        <w:rPr>
          <w:rStyle w:val="StyleUnderline"/>
        </w:rPr>
        <w:t>ultimate goal</w:t>
      </w:r>
      <w:proofErr w:type="gramEnd"/>
      <w:r w:rsidRPr="00452864">
        <w:rPr>
          <w:rStyle w:val="StyleUnderline"/>
        </w:rPr>
        <w:t xml:space="preserve"> and passion is the 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452864">
        <w:rPr>
          <w:rStyle w:val="StyleUnderline"/>
        </w:rPr>
        <w:t>privatization</w:t>
      </w:r>
      <w:proofErr w:type="gramEnd"/>
      <w:r w:rsidRPr="00452864">
        <w:rPr>
          <w:rStyle w:val="StyleUnderline"/>
        </w:rPr>
        <w:t xml:space="preserve"> and colonization of space.</w:t>
      </w:r>
    </w:p>
    <w:p w14:paraId="3496AEDC" w14:textId="77777777" w:rsidR="00CD5ECD" w:rsidRPr="00452864" w:rsidRDefault="00CD5ECD" w:rsidP="00CD5ECD">
      <w:r w:rsidRPr="00452864">
        <w:t>Telecommunications: driving inequality or empowering citizens?</w:t>
      </w:r>
    </w:p>
    <w:p w14:paraId="13BEF21C" w14:textId="77777777" w:rsidR="00CD5ECD" w:rsidRPr="00623846" w:rsidRDefault="00CD5ECD" w:rsidP="00CD5ECD">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1F5ADAE4" w14:textId="77777777" w:rsidR="00CD5ECD" w:rsidRPr="00623846" w:rsidRDefault="00CD5ECD" w:rsidP="00CD5ECD">
      <w:r w:rsidRPr="00623846">
        <w:lastRenderedPageBreak/>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B8C1193" w14:textId="77777777" w:rsidR="00CD5ECD" w:rsidRPr="00623846" w:rsidRDefault="00CD5ECD" w:rsidP="00CD5ECD">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478B2FCF" w14:textId="77777777" w:rsidR="00CD5ECD" w:rsidRPr="00623846" w:rsidRDefault="00CD5ECD" w:rsidP="00CD5ECD">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41B5F855" w14:textId="77777777" w:rsidR="00CD5ECD" w:rsidRPr="00623846" w:rsidRDefault="00CD5ECD" w:rsidP="00CD5ECD">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7D04B070" w14:textId="77777777" w:rsidR="00CD5ECD" w:rsidRPr="00623846" w:rsidRDefault="00CD5ECD" w:rsidP="00CD5ECD">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37F1B78B" w14:textId="77777777" w:rsidR="00CD5ECD" w:rsidRPr="00452864" w:rsidRDefault="00CD5ECD" w:rsidP="00CD5ECD">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 xml:space="preserve">profit and geo-political power. If we </w:t>
      </w:r>
      <w:r w:rsidRPr="00452864">
        <w:rPr>
          <w:rStyle w:val="StyleUnderline"/>
        </w:rPr>
        <w:lastRenderedPageBreak/>
        <w:t>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4F1B16E7" w14:textId="77777777" w:rsidR="00CD5ECD" w:rsidRPr="00623846" w:rsidRDefault="00CD5ECD" w:rsidP="00CD5ECD">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xml:space="preserve">. Similarly, here on Earth, we see successful efforts to manage Internet infrastructure as a </w:t>
      </w:r>
      <w:proofErr w:type="gramStart"/>
      <w:r w:rsidRPr="00452864">
        <w:t>commons</w:t>
      </w:r>
      <w:proofErr w:type="gramEnd"/>
      <w:r w:rsidRPr="00452864">
        <w:t xml:space="preserve">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5D4A79BA" w14:textId="77777777" w:rsidR="00CD5ECD" w:rsidRDefault="00CD5ECD" w:rsidP="00CD5ECD">
      <w:pPr>
        <w:pStyle w:val="Heading4"/>
      </w:pPr>
      <w:r>
        <w:t>LSCs are bad:</w:t>
      </w:r>
    </w:p>
    <w:p w14:paraId="0D2CBE4C" w14:textId="77777777" w:rsidR="00CD5ECD" w:rsidRPr="00B315FF" w:rsidRDefault="00CD5ECD" w:rsidP="00CD5ECD">
      <w:pPr>
        <w:pStyle w:val="Heading4"/>
      </w:pPr>
      <w:r>
        <w:t>Scenario 1 is Collisions—</w:t>
      </w:r>
    </w:p>
    <w:p w14:paraId="088D2867" w14:textId="77777777" w:rsidR="00CD5ECD" w:rsidRPr="00623846" w:rsidRDefault="00CD5ECD" w:rsidP="00CD5ECD">
      <w:pPr>
        <w:pStyle w:val="Heading4"/>
        <w:rPr>
          <w:rFonts w:cs="Calibri"/>
        </w:rPr>
      </w:pPr>
      <w:r w:rsidRPr="00623846">
        <w:rPr>
          <w:rFonts w:cs="Calibri"/>
        </w:rPr>
        <w:t>Satellite internet constellations accelerate collision risks – more close encounters and less transparency means bad decisions are inevitable.</w:t>
      </w:r>
    </w:p>
    <w:p w14:paraId="2A53B323" w14:textId="77777777" w:rsidR="00CD5ECD" w:rsidRPr="00623846" w:rsidRDefault="00CD5ECD" w:rsidP="00CD5ECD">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680C16A3" w14:textId="77777777" w:rsidR="00CD5ECD" w:rsidRPr="00623846" w:rsidRDefault="00CD5ECD" w:rsidP="00CD5ECD">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2CD4BA6" w14:textId="77777777" w:rsidR="00CD5ECD" w:rsidRPr="00623846" w:rsidRDefault="00CD5ECD" w:rsidP="00CD5ECD">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08DBF061" w14:textId="77777777" w:rsidR="00CD5ECD" w:rsidRPr="00623846" w:rsidRDefault="00CD5ECD" w:rsidP="00CD5ECD">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8A1813E" w14:textId="77777777" w:rsidR="00CD5ECD" w:rsidRPr="00623846" w:rsidRDefault="00CD5ECD" w:rsidP="00CD5ECD">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66E816B7" w14:textId="77777777" w:rsidR="00CD5ECD" w:rsidRPr="00623846" w:rsidRDefault="00CD5ECD" w:rsidP="00CD5ECD">
      <w:r w:rsidRPr="00623846">
        <w:lastRenderedPageBreak/>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70BC5999" w14:textId="77777777" w:rsidR="00CD5ECD" w:rsidRPr="00623846" w:rsidRDefault="00CD5ECD" w:rsidP="00CD5ECD">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04C62ABC" w14:textId="77777777" w:rsidR="00CD5ECD" w:rsidRPr="00623846" w:rsidRDefault="00CD5ECD" w:rsidP="00CD5ECD">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4162345B" w14:textId="77777777" w:rsidR="00CD5ECD" w:rsidRDefault="00CD5ECD" w:rsidP="00CD5ECD">
      <w:pPr>
        <w:rPr>
          <w:rStyle w:val="StyleUnderline"/>
        </w:rPr>
      </w:pPr>
      <w:r w:rsidRPr="00623846">
        <w:rPr>
          <w:rStyle w:val="StyleUnderline"/>
        </w:rPr>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6F7F5A87" w14:textId="77777777" w:rsidR="00CD5ECD" w:rsidRPr="00593BD4" w:rsidRDefault="00CD5ECD" w:rsidP="00CD5ECD">
      <w:r w:rsidRPr="00593BD4">
        <w:rPr>
          <w:noProof/>
        </w:rPr>
        <w:drawing>
          <wp:inline distT="0" distB="0" distL="0" distR="0" wp14:anchorId="4CB29595" wp14:editId="7A215F4D">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03C0D439" w14:textId="77777777" w:rsidR="00CD5ECD" w:rsidRPr="00623846" w:rsidRDefault="00CD5ECD" w:rsidP="00CD5ECD">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179A46D5" w14:textId="77777777" w:rsidR="00CD5ECD" w:rsidRPr="00623846" w:rsidRDefault="00CD5ECD" w:rsidP="00CD5ECD">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149C0EBB" w14:textId="77777777" w:rsidR="00CD5ECD" w:rsidRPr="00623846" w:rsidRDefault="00CD5ECD" w:rsidP="00CD5ECD">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41EDDBFF" w14:textId="77777777" w:rsidR="00CD5ECD" w:rsidRPr="00623846" w:rsidRDefault="00CD5ECD" w:rsidP="00CD5ECD">
      <w:pPr>
        <w:rPr>
          <w:rStyle w:val="StyleUnderline"/>
        </w:rPr>
      </w:pPr>
      <w:r w:rsidRPr="00623846">
        <w:rPr>
          <w:b/>
          <w:noProof/>
        </w:rPr>
        <w:lastRenderedPageBreak/>
        <w:drawing>
          <wp:inline distT="0" distB="0" distL="0" distR="0" wp14:anchorId="6D51F592" wp14:editId="7C46D1C1">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5D1DAB17" w14:textId="77777777" w:rsidR="00CD5ECD" w:rsidRPr="00623846" w:rsidRDefault="00CD5ECD" w:rsidP="00CD5ECD">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563968F2" w14:textId="77777777" w:rsidR="00CD5ECD" w:rsidRPr="00623846" w:rsidRDefault="00CD5ECD" w:rsidP="00CD5ECD">
      <w:r w:rsidRPr="00623846">
        <w:t>The risk of collision</w:t>
      </w:r>
    </w:p>
    <w:p w14:paraId="737BF2B6" w14:textId="77777777" w:rsidR="00CD5ECD" w:rsidRPr="00623846" w:rsidRDefault="00CD5ECD" w:rsidP="00CD5ECD">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751B3869" w14:textId="77777777" w:rsidR="00CD5ECD" w:rsidRPr="00623846" w:rsidRDefault="00CD5ECD" w:rsidP="00CD5ECD">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304FFD92" w14:textId="77777777" w:rsidR="00CD5ECD" w:rsidRPr="00623846" w:rsidRDefault="00CD5ECD" w:rsidP="00CD5ECD">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7BF9366" w14:textId="77777777" w:rsidR="00CD5ECD" w:rsidRPr="00623846" w:rsidRDefault="00CD5ECD" w:rsidP="00CD5ECD">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5B865CDC" w14:textId="77777777" w:rsidR="00CD5ECD" w:rsidRPr="00623846" w:rsidRDefault="00CD5ECD" w:rsidP="00CD5ECD">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4CA55596" w14:textId="77777777" w:rsidR="00CD5ECD" w:rsidRPr="00623846" w:rsidRDefault="00CD5ECD" w:rsidP="00CD5ECD">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7DD14A62" w14:textId="77777777" w:rsidR="00CD5ECD" w:rsidRPr="00623846" w:rsidRDefault="00CD5ECD" w:rsidP="00CD5ECD">
      <w:r w:rsidRPr="00623846">
        <w:t>Bad decisions</w:t>
      </w:r>
    </w:p>
    <w:p w14:paraId="611F8B35" w14:textId="77777777" w:rsidR="00CD5ECD" w:rsidRPr="00623846" w:rsidRDefault="00CD5ECD" w:rsidP="00CD5ECD">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w:t>
      </w:r>
      <w:r w:rsidRPr="00623846">
        <w:lastRenderedPageBreak/>
        <w:t xml:space="preserve">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122C68F7" w14:textId="77777777" w:rsidR="00CD5ECD" w:rsidRPr="00623846" w:rsidRDefault="00CD5ECD" w:rsidP="00CD5ECD">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CC3971C" w14:textId="77777777" w:rsidR="00CD5ECD" w:rsidRPr="00623846" w:rsidRDefault="00CD5ECD" w:rsidP="00CD5ECD">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0688DCAD" w14:textId="77777777" w:rsidR="00CD5ECD" w:rsidRPr="00623846" w:rsidRDefault="00CD5ECD" w:rsidP="00CD5ECD">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B86819C" w14:textId="77777777" w:rsidR="00CD5ECD" w:rsidRPr="00623846" w:rsidRDefault="00CD5ECD" w:rsidP="00CD5ECD">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2271052" w14:textId="77777777" w:rsidR="00CD5ECD" w:rsidRPr="00623846" w:rsidRDefault="00CD5ECD" w:rsidP="00CD5ECD">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2FA9DAAE" w14:textId="77777777" w:rsidR="00CD5ECD" w:rsidRPr="00623846" w:rsidRDefault="00CD5ECD" w:rsidP="00CD5ECD">
      <w:proofErr w:type="spellStart"/>
      <w:r w:rsidRPr="00623846">
        <w:t>Starlink</w:t>
      </w:r>
      <w:proofErr w:type="spellEnd"/>
      <w:r w:rsidRPr="00623846">
        <w:t xml:space="preserve"> monopoly</w:t>
      </w:r>
    </w:p>
    <w:p w14:paraId="2237043B" w14:textId="77777777" w:rsidR="00CD5ECD" w:rsidRPr="00623846" w:rsidRDefault="00CD5ECD" w:rsidP="00CD5ECD">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33AA0CB2" w14:textId="77777777" w:rsidR="00CD5ECD" w:rsidRPr="00623846" w:rsidRDefault="00CD5ECD" w:rsidP="00CD5ECD">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1DB5EA86" w14:textId="77777777" w:rsidR="00CD5ECD" w:rsidRPr="00623846" w:rsidRDefault="00CD5ECD" w:rsidP="00CD5ECD">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6F2D2B2" w14:textId="77777777" w:rsidR="00CD5ECD" w:rsidRPr="00623846" w:rsidRDefault="00CD5ECD" w:rsidP="00CD5ECD">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xml:space="preserve">" Lewis </w:t>
      </w:r>
      <w:r w:rsidRPr="00623846">
        <w:lastRenderedPageBreak/>
        <w:t>said. "</w:t>
      </w:r>
      <w:r w:rsidRPr="00623846">
        <w:rPr>
          <w:rStyle w:val="StyleUnderline"/>
        </w:rPr>
        <w:t>But that causes problems for everybody else because no one knows where the satellite is going to be and what it is going to do in the next few days."</w:t>
      </w:r>
    </w:p>
    <w:p w14:paraId="0C89E377" w14:textId="77777777" w:rsidR="00CD5ECD" w:rsidRPr="00B55AD5" w:rsidRDefault="00CD5ECD" w:rsidP="00CD5ECD"/>
    <w:p w14:paraId="20E7F5D1" w14:textId="77777777" w:rsidR="00CD5ECD" w:rsidRPr="00623846" w:rsidRDefault="00CD5ECD" w:rsidP="00CD5ECD">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7DCE257E" w14:textId="77777777" w:rsidR="00CD5ECD" w:rsidRPr="00623846" w:rsidRDefault="00CD5ECD" w:rsidP="00CD5ECD">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6881596B" w14:textId="77777777" w:rsidR="00CD5ECD" w:rsidRPr="00623846" w:rsidRDefault="00CD5ECD" w:rsidP="00CD5ECD">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45504772" w14:textId="77777777" w:rsidR="00CD5ECD" w:rsidRPr="00623846" w:rsidRDefault="00CD5ECD" w:rsidP="00CD5ECD">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3D1B7A2" w14:textId="77777777" w:rsidR="00CD5ECD" w:rsidRPr="00623846" w:rsidRDefault="00CD5ECD" w:rsidP="00CD5ECD">
      <w:pPr>
        <w:rPr>
          <w:rStyle w:val="StyleUnderline"/>
        </w:rPr>
      </w:pPr>
      <w:r w:rsidRPr="00623846">
        <w:rPr>
          <w:rStyle w:val="StyleUnderline"/>
        </w:rPr>
        <w:t>Space Debris Threat Increases in the LEO</w:t>
      </w:r>
    </w:p>
    <w:p w14:paraId="0F7E85D1" w14:textId="77777777" w:rsidR="00CD5ECD" w:rsidRPr="00623846" w:rsidRDefault="00CD5ECD" w:rsidP="00CD5ECD">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w:t>
      </w:r>
      <w:r w:rsidRPr="00623846">
        <w:rPr>
          <w:rStyle w:val="StyleUnderline"/>
        </w:rPr>
        <w:lastRenderedPageBreak/>
        <w:t>occurred</w:t>
      </w:r>
      <w:r w:rsidRPr="00623846">
        <w:t>.14 Nine years after the incident happened, there are still more than 3,000 traceable pieces in orbit.</w:t>
      </w:r>
    </w:p>
    <w:p w14:paraId="03E04CBD" w14:textId="77777777" w:rsidR="00CD5ECD" w:rsidRPr="00623846" w:rsidRDefault="00CD5ECD" w:rsidP="00CD5ECD">
      <w:pPr>
        <w:rPr>
          <w:rStyle w:val="StyleUnderline"/>
        </w:rPr>
      </w:pPr>
      <w:r w:rsidRPr="00623846">
        <w:rPr>
          <w:rStyle w:val="StyleUnderline"/>
        </w:rPr>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4EECAFC6" w14:textId="77777777" w:rsidR="00CD5ECD" w:rsidRPr="00623846" w:rsidRDefault="00CD5ECD" w:rsidP="00CD5ECD">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92012D9" w14:textId="77777777" w:rsidR="00CD5ECD" w:rsidRPr="00623846" w:rsidRDefault="00CD5ECD" w:rsidP="00CD5ECD">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0E7FF975" w14:textId="77777777" w:rsidR="00CD5ECD" w:rsidRPr="00623846" w:rsidRDefault="00CD5ECD" w:rsidP="00CD5ECD">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5E91C330" w14:textId="77777777" w:rsidR="00CD5ECD" w:rsidRPr="00623846" w:rsidRDefault="00CD5ECD" w:rsidP="00CD5ECD">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8F9DF6F" w14:textId="77777777" w:rsidR="00CD5ECD" w:rsidRPr="00623846" w:rsidRDefault="00CD5ECD" w:rsidP="00CD5ECD"/>
    <w:p w14:paraId="44FD5461" w14:textId="77777777" w:rsidR="00CD5ECD" w:rsidRPr="00623846" w:rsidRDefault="00CD5ECD" w:rsidP="00CD5ECD">
      <w:pPr>
        <w:pStyle w:val="Heading4"/>
        <w:rPr>
          <w:rFonts w:cs="Calibri"/>
        </w:rPr>
      </w:pPr>
      <w:r w:rsidRPr="00623846">
        <w:rPr>
          <w:rFonts w:cs="Calibri"/>
        </w:rPr>
        <w:lastRenderedPageBreak/>
        <w:t>Collisions with early warning satellites causes miscalc and goes nuclear – magnified by the Kessler effect</w:t>
      </w:r>
    </w:p>
    <w:p w14:paraId="459AE9C6" w14:textId="77777777" w:rsidR="00CD5ECD" w:rsidRPr="00623846" w:rsidRDefault="00CD5ECD" w:rsidP="00CD5ECD">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63073748" w14:textId="77777777" w:rsidR="00CD5ECD" w:rsidRPr="00623846" w:rsidRDefault="00CD5ECD" w:rsidP="00CD5ECD">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6"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26E0A3A5" w14:textId="77777777" w:rsidR="00CD5ECD" w:rsidRPr="00623846" w:rsidRDefault="00CD5ECD" w:rsidP="00CD5ECD">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8"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2F2A64B" w14:textId="77777777" w:rsidR="00CD5ECD" w:rsidRPr="00623846" w:rsidRDefault="00CD5ECD" w:rsidP="00CD5ECD">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01E24B50" w14:textId="77777777" w:rsidR="00CD5ECD" w:rsidRPr="00623846" w:rsidRDefault="00CD5ECD" w:rsidP="00CD5ECD">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616FFB27" w14:textId="77777777" w:rsidR="00CD5ECD" w:rsidRPr="00623846" w:rsidRDefault="00CD5ECD" w:rsidP="00CD5ECD">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 xml:space="preserve">US, </w:t>
      </w:r>
      <w:r w:rsidRPr="00343EA9">
        <w:rPr>
          <w:rStyle w:val="StyleUnderline"/>
          <w:highlight w:val="green"/>
        </w:rPr>
        <w:lastRenderedPageBreak/>
        <w:t>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2002DEC4" w14:textId="77777777" w:rsidR="00CD5ECD" w:rsidRPr="00623846" w:rsidRDefault="00CD5ECD" w:rsidP="00CD5ECD">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928B648" w14:textId="77777777" w:rsidR="00CD5ECD" w:rsidRDefault="00CD5ECD" w:rsidP="00CD5ECD"/>
    <w:p w14:paraId="19E5C106" w14:textId="77777777" w:rsidR="00CD5ECD" w:rsidRPr="00B315FF" w:rsidRDefault="00CD5ECD" w:rsidP="00CD5ECD">
      <w:pPr>
        <w:pStyle w:val="Heading4"/>
      </w:pPr>
      <w:r>
        <w:t>Scenario 2 is Hacking—</w:t>
      </w:r>
    </w:p>
    <w:p w14:paraId="1E2AC6FE" w14:textId="77777777" w:rsidR="00CD5ECD" w:rsidRPr="00623846" w:rsidRDefault="00CD5ECD" w:rsidP="00CD5ECD">
      <w:pPr>
        <w:pStyle w:val="Heading4"/>
        <w:rPr>
          <w:rFonts w:cs="Calibri"/>
        </w:rPr>
      </w:pPr>
      <w:r>
        <w:rPr>
          <w:rFonts w:cs="Calibri"/>
        </w:rPr>
        <w:t>C</w:t>
      </w:r>
      <w:r w:rsidRPr="00623846">
        <w:rPr>
          <w:rFonts w:cs="Calibri"/>
        </w:rPr>
        <w:t>auses cyberwar and satellite hacking which escalates.</w:t>
      </w:r>
    </w:p>
    <w:p w14:paraId="6A20C082" w14:textId="77777777" w:rsidR="00CD5ECD" w:rsidRPr="00623846" w:rsidRDefault="00CD5ECD" w:rsidP="00CD5ECD">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5862AF3" w14:textId="77777777" w:rsidR="00CD5ECD" w:rsidRPr="00623846" w:rsidRDefault="00CD5ECD" w:rsidP="00CD5ECD">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072A5917" w14:textId="77777777" w:rsidR="00CD5ECD" w:rsidRPr="00623846" w:rsidRDefault="00CD5ECD" w:rsidP="00CD5ECD">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7EA86C4B" w14:textId="77777777" w:rsidR="00CD5ECD" w:rsidRPr="00623846" w:rsidRDefault="00CD5ECD" w:rsidP="00CD5ECD">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1E4F6824" w14:textId="77777777" w:rsidR="00CD5ECD" w:rsidRPr="00623846" w:rsidRDefault="00CD5ECD" w:rsidP="00CD5ECD">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675B0052" w14:textId="77777777" w:rsidR="00CD5ECD" w:rsidRPr="00623846" w:rsidRDefault="00CD5ECD" w:rsidP="00CD5ECD">
      <w:r w:rsidRPr="00623846">
        <w:rPr>
          <w:rStyle w:val="StyleUnderline"/>
        </w:rPr>
        <w:t>There has long been a void of attention to securing space infrastructure</w:t>
      </w:r>
      <w:r w:rsidRPr="00623846">
        <w:t>, ranging from space-faring rovers to satellite ground-control systems that manage all the space-</w:t>
      </w:r>
      <w:r w:rsidRPr="00623846">
        <w:lastRenderedPageBreak/>
        <w:t>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928426D" w14:textId="77777777" w:rsidR="00CD5ECD" w:rsidRPr="00623846" w:rsidRDefault="00CD5ECD" w:rsidP="00CD5ECD">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08891403" w14:textId="77777777" w:rsidR="00CD5ECD" w:rsidRPr="00623846" w:rsidRDefault="00CD5ECD" w:rsidP="00CD5ECD">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0DD1645A" w14:textId="77777777" w:rsidR="00CD5ECD" w:rsidRPr="00623846" w:rsidRDefault="00CD5ECD" w:rsidP="00CD5ECD">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5037915" w14:textId="77777777" w:rsidR="00CD5ECD" w:rsidRPr="00623846" w:rsidRDefault="00CD5ECD" w:rsidP="00CD5ECD">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6148F0CB" w14:textId="77777777" w:rsidR="00CD5ECD" w:rsidRPr="00623846" w:rsidRDefault="00CD5ECD" w:rsidP="00CD5ECD">
      <w:pPr>
        <w:rPr>
          <w:rStyle w:val="StyleUnderline"/>
        </w:rPr>
      </w:pPr>
    </w:p>
    <w:p w14:paraId="464A979A" w14:textId="77777777" w:rsidR="00CD5ECD" w:rsidRPr="00623846" w:rsidRDefault="00CD5ECD" w:rsidP="00CD5ECD">
      <w:pPr>
        <w:pStyle w:val="Heading4"/>
        <w:rPr>
          <w:rFonts w:cs="Calibri"/>
        </w:rPr>
      </w:pPr>
      <w:r w:rsidRPr="00623846">
        <w:rPr>
          <w:rFonts w:cs="Calibri"/>
        </w:rPr>
        <w:t>Empirics prove it’s possible and likely by state and nonstate actors – especially true given private sector cost cutting.</w:t>
      </w:r>
    </w:p>
    <w:p w14:paraId="36A6D273" w14:textId="77777777" w:rsidR="00CD5ECD" w:rsidRPr="00623846" w:rsidRDefault="00CD5ECD" w:rsidP="00CD5ECD">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38E46802" w14:textId="77777777" w:rsidR="00CD5ECD" w:rsidRPr="00623846" w:rsidRDefault="00CD5ECD" w:rsidP="00CD5ECD">
      <w:pPr>
        <w:rPr>
          <w:rStyle w:val="StyleUnderline"/>
        </w:rPr>
      </w:pPr>
      <w:r w:rsidRPr="00623846">
        <w:lastRenderedPageBreak/>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2D76F396" w14:textId="77777777" w:rsidR="00CD5ECD" w:rsidRPr="00623846" w:rsidRDefault="00CD5ECD" w:rsidP="00CD5ECD">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476B99AF" w14:textId="77777777" w:rsidR="00CD5ECD" w:rsidRPr="00623846" w:rsidRDefault="00CD5ECD" w:rsidP="00CD5ECD">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5F3A066" w14:textId="77777777" w:rsidR="00CD5ECD" w:rsidRPr="00623846" w:rsidRDefault="00CD5ECD" w:rsidP="00CD5ECD">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6E5D2A04" w14:textId="77777777" w:rsidR="00CD5ECD" w:rsidRPr="00623846" w:rsidRDefault="00CD5ECD" w:rsidP="00CD5ECD">
      <w:r w:rsidRPr="00623846">
        <w:t>Commodity parts</w:t>
      </w:r>
    </w:p>
    <w:p w14:paraId="0721C7CE" w14:textId="77777777" w:rsidR="00CD5ECD" w:rsidRPr="00623846" w:rsidRDefault="00CD5ECD" w:rsidP="00CD5ECD">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5FAD020" w14:textId="77777777" w:rsidR="00CD5ECD" w:rsidRPr="00623846" w:rsidRDefault="00CD5ECD" w:rsidP="00CD5ECD">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720F2E7E" w14:textId="77777777" w:rsidR="00CD5ECD" w:rsidRPr="00623846" w:rsidRDefault="00CD5ECD" w:rsidP="00CD5ECD">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B7793EE" w14:textId="77777777" w:rsidR="00CD5ECD" w:rsidRPr="00623846" w:rsidRDefault="00CD5ECD" w:rsidP="00CD5ECD">
      <w:pPr>
        <w:rPr>
          <w:b/>
          <w:u w:val="single"/>
        </w:rPr>
      </w:pPr>
      <w:r w:rsidRPr="00623846">
        <w:lastRenderedPageBreak/>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4572EA8D" w14:textId="77777777" w:rsidR="00CD5ECD" w:rsidRPr="00623846" w:rsidRDefault="00CD5ECD" w:rsidP="00CD5ECD">
      <w:r w:rsidRPr="00623846">
        <w:t>History of hacks</w:t>
      </w:r>
    </w:p>
    <w:p w14:paraId="649CFBF0" w14:textId="77777777" w:rsidR="00CD5ECD" w:rsidRPr="00623846" w:rsidRDefault="00CD5ECD" w:rsidP="00CD5ECD">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w:t>
      </w:r>
      <w:r w:rsidRPr="00F10D3B">
        <w:t xml:space="preserve">batteries and rendered the satellite useless. </w:t>
      </w:r>
      <w:r w:rsidRPr="00F10D3B">
        <w:rPr>
          <w:rStyle w:val="StyleUnderline"/>
        </w:rPr>
        <w:t>The defunct satellite eventually crashed back to Earth in 2011. Hackers could also hold satellites for ransom, as happene</w:t>
      </w:r>
      <w:r w:rsidRPr="00623846">
        <w:rPr>
          <w:rStyle w:val="StyleUnderline"/>
        </w:rPr>
        <w:t xml:space="preserv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757A026C" w14:textId="77777777" w:rsidR="00CD5ECD" w:rsidRPr="00623846" w:rsidRDefault="00CD5ECD" w:rsidP="00CD5ECD">
      <w:pPr>
        <w:rPr>
          <w:rStyle w:val="StyleUnderline"/>
        </w:rPr>
      </w:pPr>
      <w:r w:rsidRPr="00623846">
        <w:rPr>
          <w:rStyle w:val="StyleUnderline"/>
        </w:rPr>
        <w:t xml:space="preserve">Over the years, </w:t>
      </w:r>
      <w:r w:rsidRPr="00F10D3B">
        <w:rPr>
          <w:rStyle w:val="StyleUnderline"/>
        </w:rPr>
        <w:t xml:space="preserve">the threat of cyberattacks on satellites has gotten more dire. </w:t>
      </w:r>
      <w:r w:rsidRPr="00343EA9">
        <w:rPr>
          <w:rStyle w:val="StyleUnderline"/>
          <w:highlight w:val="green"/>
        </w:rPr>
        <w:t>In</w:t>
      </w:r>
      <w:r w:rsidRPr="00623846">
        <w:rPr>
          <w:rStyle w:val="StyleUnderline"/>
        </w:rPr>
        <w:t xml:space="preserve"> 20</w:t>
      </w:r>
      <w:r w:rsidRPr="00343EA9">
        <w:rPr>
          <w:rStyle w:val="StyleUnderline"/>
          <w:highlight w:val="green"/>
        </w:rPr>
        <w:t>08</w:t>
      </w:r>
      <w:r w:rsidRPr="00623846">
        <w:rPr>
          <w:rStyle w:val="StyleUnderline"/>
        </w:rPr>
        <w:t xml:space="preserve">, </w:t>
      </w:r>
      <w:r w:rsidRPr="00F10D3B">
        <w:rPr>
          <w:rStyle w:val="StyleUnderline"/>
        </w:rPr>
        <w:t>hackers, possibly from China, reportedly took full control of two NASA satellites, one for about two minutes and the other</w:t>
      </w:r>
      <w:r w:rsidRPr="00623846">
        <w:rPr>
          <w:rStyle w:val="StyleUnderline"/>
        </w:rPr>
        <w:t xml:space="preserve">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 xml:space="preserve">18, </w:t>
      </w:r>
      <w:r w:rsidRPr="00F10D3B">
        <w:rPr>
          <w:rStyle w:val="StyleUnderline"/>
        </w:rPr>
        <w:t>another group of Chinese state-backed hackers reportedly launched a sophisticated hacking campaign aimed at satellite operators and defense contractors. Iranian hacking groups have also</w:t>
      </w:r>
      <w:r w:rsidRPr="00623846">
        <w:rPr>
          <w:rStyle w:val="StyleUnderline"/>
        </w:rPr>
        <w:t xml:space="preserve"> attempted similar attacks.</w:t>
      </w:r>
    </w:p>
    <w:p w14:paraId="64BBDA13" w14:textId="77777777" w:rsidR="00CD5ECD" w:rsidRPr="00623846" w:rsidRDefault="00CD5ECD" w:rsidP="00CD5ECD">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15A9FA06" w14:textId="77777777" w:rsidR="00CD5ECD" w:rsidRPr="00623846" w:rsidRDefault="00CD5ECD" w:rsidP="00CD5ECD">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34E979F8" w14:textId="77777777" w:rsidR="00CD5ECD" w:rsidRPr="00623846" w:rsidRDefault="00CD5ECD" w:rsidP="00CD5ECD"/>
    <w:p w14:paraId="7BF8E500" w14:textId="77777777" w:rsidR="00CD5ECD" w:rsidRPr="00623846" w:rsidRDefault="00CD5ECD" w:rsidP="00CD5ECD">
      <w:pPr>
        <w:pStyle w:val="Heading4"/>
        <w:rPr>
          <w:rFonts w:cs="Calibri"/>
        </w:rPr>
      </w:pPr>
      <w:r w:rsidRPr="00623846">
        <w:rPr>
          <w:rFonts w:cs="Calibri"/>
        </w:rPr>
        <w:t>Interconnectedness and surface area</w:t>
      </w:r>
    </w:p>
    <w:p w14:paraId="16761CE6" w14:textId="77777777" w:rsidR="00CD5ECD" w:rsidRPr="00623846" w:rsidRDefault="00CD5ECD" w:rsidP="00CD5ECD">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4C3F6C9C" w14:textId="77777777" w:rsidR="00CD5ECD" w:rsidRPr="00623846" w:rsidRDefault="00CD5ECD" w:rsidP="00CD5ECD">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w:t>
      </w:r>
      <w:r w:rsidRPr="00623846">
        <w:lastRenderedPageBreak/>
        <w:t xml:space="preserve">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38367A55" w14:textId="77777777" w:rsidR="00CD5ECD" w:rsidRDefault="00CD5ECD" w:rsidP="00CD5ECD"/>
    <w:p w14:paraId="1CFFEAAB" w14:textId="77777777" w:rsidR="00CD5ECD" w:rsidRPr="00B315FF" w:rsidRDefault="00CD5ECD" w:rsidP="00CD5ECD">
      <w:pPr>
        <w:pStyle w:val="Heading4"/>
      </w:pPr>
      <w:r>
        <w:t>Scenario 3 is Astronomy—</w:t>
      </w:r>
    </w:p>
    <w:p w14:paraId="20DA6928" w14:textId="77777777" w:rsidR="00CD5ECD" w:rsidRPr="00623846" w:rsidRDefault="00CD5ECD" w:rsidP="00CD5ECD">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w:t>
      </w:r>
      <w:proofErr w:type="gramStart"/>
      <w:r w:rsidRPr="00623846">
        <w:rPr>
          <w:rFonts w:cs="Calibri"/>
        </w:rPr>
        <w:t>That guts</w:t>
      </w:r>
      <w:proofErr w:type="gramEnd"/>
      <w:r w:rsidRPr="00623846">
        <w:rPr>
          <w:rFonts w:cs="Calibri"/>
        </w:rPr>
        <w:t xml:space="preserve"> asteroid detection and preparedness.</w:t>
      </w:r>
    </w:p>
    <w:p w14:paraId="7600DE7F" w14:textId="77777777" w:rsidR="00CD5ECD" w:rsidRPr="00623846" w:rsidRDefault="00CD5ECD" w:rsidP="00CD5ECD">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1" w:history="1">
        <w:r w:rsidRPr="00623846">
          <w:rPr>
            <w:rStyle w:val="Hyperlink"/>
          </w:rPr>
          <w:t>https://www.theverge.com/2020/3/24/21190273/spacex-starlink-satellite-internet-constellation-astronomy-coating</w:t>
        </w:r>
      </w:hyperlink>
      <w:r w:rsidRPr="00623846">
        <w:t xml:space="preserve"> SM</w:t>
      </w:r>
    </w:p>
    <w:p w14:paraId="1A64AC78" w14:textId="77777777" w:rsidR="00CD5ECD" w:rsidRPr="00623846" w:rsidRDefault="00CD5ECD" w:rsidP="00CD5ECD">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233934AA" w14:textId="77777777" w:rsidR="00CD5ECD" w:rsidRPr="00623846" w:rsidRDefault="00CD5ECD" w:rsidP="00CD5ECD">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64A612A8" w14:textId="77777777" w:rsidR="00CD5ECD" w:rsidRPr="00623846" w:rsidRDefault="00CD5ECD" w:rsidP="00CD5ECD">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2269A03" w14:textId="77777777" w:rsidR="00CD5ECD" w:rsidRPr="00623846" w:rsidRDefault="00CD5ECD" w:rsidP="00CD5ECD">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 xml:space="preserve">-Reed, a researcher at the University of Antofagasta and lead author on the study, which is undergoing peer review at Astronomy and Astrophysics Letters, tells The Verge. “But it shows that </w:t>
      </w:r>
      <w:r w:rsidRPr="00623846">
        <w:lastRenderedPageBreak/>
        <w:t>SpaceX has taken on board astronomers’ concerns, and it does appear to be trying to solve the situation.”</w:t>
      </w:r>
    </w:p>
    <w:p w14:paraId="2DEF3CE8" w14:textId="77777777" w:rsidR="00CD5ECD" w:rsidRPr="00623846" w:rsidRDefault="00CD5ECD" w:rsidP="00CD5ECD">
      <w:r w:rsidRPr="00623846">
        <w:t>HOW STARLINK WILL AFFECT THE ASTRONOMERS</w:t>
      </w:r>
    </w:p>
    <w:p w14:paraId="4E0065A0" w14:textId="77777777" w:rsidR="00CD5ECD" w:rsidRPr="00623846" w:rsidRDefault="00CD5ECD" w:rsidP="00CD5ECD">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04780B3" w14:textId="77777777" w:rsidR="00CD5ECD" w:rsidRPr="00623846" w:rsidRDefault="00CD5ECD" w:rsidP="00CD5ECD">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5220F0C6" w14:textId="77777777" w:rsidR="00CD5ECD" w:rsidRPr="00623846" w:rsidRDefault="00CD5ECD" w:rsidP="00CD5ECD">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54C1BA0A" w14:textId="77777777" w:rsidR="00CD5ECD" w:rsidRPr="00623846" w:rsidRDefault="00CD5ECD" w:rsidP="00CD5ECD">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270AFF41" w14:textId="77777777" w:rsidR="00CD5ECD" w:rsidRPr="00623846" w:rsidRDefault="00CD5ECD" w:rsidP="00CD5ECD">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6BEF307C" w14:textId="77777777" w:rsidR="00CD5ECD" w:rsidRPr="00623846" w:rsidRDefault="00CD5ECD" w:rsidP="00CD5ECD">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5223F703" w14:textId="77777777" w:rsidR="00CD5ECD" w:rsidRPr="00623846" w:rsidRDefault="00CD5ECD" w:rsidP="00CD5ECD">
      <w:r w:rsidRPr="00623846">
        <w:rPr>
          <w:rStyle w:val="StyleUnderline"/>
        </w:rPr>
        <w:lastRenderedPageBreak/>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48C81292" w14:textId="77777777" w:rsidR="00CD5ECD" w:rsidRPr="00623846" w:rsidRDefault="00CD5ECD" w:rsidP="00CD5ECD">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3E7D34C5" w14:textId="77777777" w:rsidR="00CD5ECD" w:rsidRPr="00623846" w:rsidRDefault="00CD5ECD" w:rsidP="00CD5ECD">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645E3937" w14:textId="77777777" w:rsidR="00CD5ECD" w:rsidRPr="00623846" w:rsidRDefault="00CD5ECD" w:rsidP="00CD5ECD">
      <w:r w:rsidRPr="00623846">
        <w:t>A COAT OF NO COLORS</w:t>
      </w:r>
    </w:p>
    <w:p w14:paraId="0DC5D00B" w14:textId="77777777" w:rsidR="00CD5ECD" w:rsidRPr="00623846" w:rsidRDefault="00CD5ECD" w:rsidP="00CD5ECD">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78CB0066" w14:textId="77777777" w:rsidR="00CD5ECD" w:rsidRPr="00623846" w:rsidRDefault="00CD5ECD" w:rsidP="00CD5ECD">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1EDB310F" w14:textId="77777777" w:rsidR="00CD5ECD" w:rsidRPr="00623846" w:rsidRDefault="00CD5ECD" w:rsidP="00CD5ECD">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59F5C46B" w14:textId="77777777" w:rsidR="00CD5ECD" w:rsidRPr="00623846" w:rsidRDefault="00CD5ECD" w:rsidP="00CD5ECD">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47D3103" w14:textId="77777777" w:rsidR="00CD5ECD" w:rsidRPr="00623846" w:rsidRDefault="00CD5ECD" w:rsidP="00CD5ECD">
      <w:proofErr w:type="spellStart"/>
      <w:r w:rsidRPr="00623846">
        <w:lastRenderedPageBreak/>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11CE0866" w14:textId="77777777" w:rsidR="00CD5ECD" w:rsidRPr="00623846" w:rsidRDefault="00CD5ECD" w:rsidP="00CD5ECD">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2824EF66" w14:textId="77777777" w:rsidR="00CD5ECD" w:rsidRPr="00623846" w:rsidRDefault="00CD5ECD" w:rsidP="00CD5ECD">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2C00D454" w14:textId="77777777" w:rsidR="00CD5ECD" w:rsidRPr="00623846" w:rsidRDefault="00CD5ECD" w:rsidP="00CD5ECD">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36DE5DCD" w14:textId="77777777" w:rsidR="00CD5ECD" w:rsidRPr="00623846" w:rsidRDefault="00CD5ECD" w:rsidP="00CD5ECD">
      <w:pPr>
        <w:pStyle w:val="Heading4"/>
        <w:rPr>
          <w:rFonts w:cs="Calibri"/>
        </w:rPr>
      </w:pPr>
      <w:r w:rsidRPr="00623846">
        <w:rPr>
          <w:rFonts w:cs="Calibri"/>
        </w:rPr>
        <w:t>Asteroids threats are existential – increasingly likely</w:t>
      </w:r>
    </w:p>
    <w:p w14:paraId="0BC15FA9" w14:textId="77777777" w:rsidR="00CD5ECD" w:rsidRPr="00623846" w:rsidRDefault="00CD5ECD" w:rsidP="00CD5ECD">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2" w:history="1">
        <w:r w:rsidRPr="00623846">
          <w:rPr>
            <w:rStyle w:val="Hyperlink"/>
          </w:rPr>
          <w:t>https://www.salon.com/2018/01/14/the-asteroids-most-likely-to-hit-earth/</w:t>
        </w:r>
      </w:hyperlink>
      <w:r w:rsidRPr="00623846">
        <w:t>.</w:t>
      </w:r>
    </w:p>
    <w:p w14:paraId="147F963D" w14:textId="77777777" w:rsidR="00CD5ECD" w:rsidRPr="00623846" w:rsidRDefault="00CD5ECD" w:rsidP="00CD5ECD">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7DB34C57" w14:textId="77777777" w:rsidR="00CD5ECD" w:rsidRPr="00623846" w:rsidRDefault="00CD5ECD" w:rsidP="00CD5ECD">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6284AFEC" w14:textId="77777777" w:rsidR="00CD5ECD" w:rsidRPr="00623846" w:rsidRDefault="00CD5ECD" w:rsidP="00CD5ECD">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xml:space="preserve">;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w:t>
      </w:r>
      <w:r w:rsidRPr="00623846">
        <w:lastRenderedPageBreak/>
        <w:t>of Technology and other agencies have done a fair bit of sky-scouring to track and monitor nearby hazardous space rocks of varying sizes.</w:t>
      </w:r>
    </w:p>
    <w:p w14:paraId="175DD691" w14:textId="77777777" w:rsidR="00CD5ECD" w:rsidRPr="00623846" w:rsidRDefault="00CD5ECD" w:rsidP="00CD5ECD">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05FD2663" w14:textId="77777777" w:rsidR="00CD5ECD" w:rsidRPr="00623846" w:rsidRDefault="00CD5ECD" w:rsidP="00CD5ECD">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5BB64FCC" w14:textId="77777777" w:rsidR="00CD5ECD" w:rsidRPr="00623846" w:rsidRDefault="00CD5ECD" w:rsidP="00CD5ECD">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7C2028E9" w14:textId="77777777" w:rsidR="00CD5ECD" w:rsidRPr="00623846" w:rsidRDefault="00CD5ECD" w:rsidP="00CD5ECD">
      <w:pPr>
        <w:rPr>
          <w:rStyle w:val="Emphasis"/>
        </w:rPr>
      </w:pPr>
      <w:r w:rsidRPr="00343EA9">
        <w:rPr>
          <w:rStyle w:val="Emphasis"/>
          <w:highlight w:val="green"/>
        </w:rPr>
        <w:t>3200 Phaethon</w:t>
      </w:r>
    </w:p>
    <w:p w14:paraId="78CE70BF" w14:textId="77777777" w:rsidR="00CD5ECD" w:rsidRPr="00F10D3B" w:rsidRDefault="00CD5ECD" w:rsidP="00CD5ECD">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 xml:space="preserve">3.6 </w:t>
      </w:r>
      <w:r w:rsidRPr="00F10D3B">
        <w:t>mile-wide</w:t>
      </w:r>
      <w:proofErr w:type="gramEnd"/>
      <w:r w:rsidRPr="00F10D3B">
        <w:t xml:space="preserve"> </w:t>
      </w:r>
      <w:r w:rsidRPr="00F10D3B">
        <w:rPr>
          <w:rStyle w:val="StyleUnderline"/>
        </w:rPr>
        <w:t>rock swings very close to the Sun, rapidly heating the asteroid's surface, and</w:t>
      </w:r>
      <w:r w:rsidRPr="00F10D3B">
        <w:t xml:space="preserve"> — scientists believe — </w:t>
      </w:r>
      <w:r w:rsidRPr="00F10D3B">
        <w:rPr>
          <w:rStyle w:val="StyleUnderline"/>
        </w:rPr>
        <w:t>creating fractures</w:t>
      </w:r>
      <w:r w:rsidRPr="00F10D3B">
        <w:t xml:space="preserve"> </w:t>
      </w:r>
      <w:r w:rsidRPr="00F10D3B">
        <w:rPr>
          <w:rStyle w:val="StyleUnderline"/>
        </w:rPr>
        <w:t>in its surface</w:t>
      </w:r>
      <w:r w:rsidRPr="00F10D3B">
        <w:t xml:space="preserve"> as its temperature changes, thus releasing dust. That dust then creates the </w:t>
      </w:r>
      <w:proofErr w:type="spellStart"/>
      <w:r w:rsidRPr="00F10D3B">
        <w:t>Geminid</w:t>
      </w:r>
      <w:proofErr w:type="spellEnd"/>
      <w:r w:rsidRPr="00F10D3B">
        <w:t xml:space="preserve"> meteors, tiny particles that rain down periodically on Earth.</w:t>
      </w:r>
    </w:p>
    <w:p w14:paraId="22C84434" w14:textId="77777777" w:rsidR="00CD5ECD" w:rsidRPr="00623846" w:rsidRDefault="00CD5ECD" w:rsidP="00CD5ECD">
      <w:r w:rsidRPr="00F10D3B">
        <w:t xml:space="preserve">3200 Phaethon has a very elliptical orbit, meaning it passes close to the Sun before swinging far out again. </w:t>
      </w:r>
      <w:r w:rsidRPr="00F10D3B">
        <w:rPr>
          <w:rStyle w:val="StyleUnderline"/>
        </w:rPr>
        <w:t>Its motion moves it in and out of Earth’s</w:t>
      </w:r>
      <w:r w:rsidRPr="00F10D3B">
        <w:t xml:space="preserve"> near-circular </w:t>
      </w:r>
      <w:r w:rsidRPr="00F10D3B">
        <w:rPr>
          <w:rStyle w:val="StyleUnderline"/>
        </w:rPr>
        <w:t>orbit</w:t>
      </w:r>
      <w:r w:rsidRPr="00F10D3B">
        <w:t>, which is how it ended up grazing us by 6.2 million miles back in December, at which point</w:t>
      </w:r>
      <w:r w:rsidRPr="00623846">
        <w:t xml:space="preserve"> it was visible from Earth with a small telescope.</w:t>
      </w:r>
    </w:p>
    <w:p w14:paraId="77ED3942" w14:textId="77777777" w:rsidR="00CD5ECD" w:rsidRPr="00623846" w:rsidRDefault="00CD5ECD" w:rsidP="00CD5ECD">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 Bay</w:t>
      </w:r>
      <w:proofErr w:type="gramEnd"/>
      <w:r w:rsidRPr="00623846">
        <w:t xml:space="preserve"> asteroid impact. That asteroid created a crater over 50 miles wide and almost a mile deep, according to the US Geological Survey. </w:t>
      </w:r>
      <w:r w:rsidRPr="00623846">
        <w:rPr>
          <w:rStyle w:val="StyleUnderline"/>
        </w:rPr>
        <w:t xml:space="preserve">Even outside that 50-mile-wide diameter, earthquakes, dust </w:t>
      </w:r>
      <w:r w:rsidRPr="00623846">
        <w:rPr>
          <w:rStyle w:val="StyleUnderline"/>
        </w:rPr>
        <w:lastRenderedPageBreak/>
        <w:t>clouds and heat levels made a large swath of North America uninhabitable for a while</w:t>
      </w:r>
      <w:r w:rsidRPr="00623846">
        <w:t>.</w:t>
      </w:r>
    </w:p>
    <w:p w14:paraId="62BA85EC" w14:textId="77777777" w:rsidR="00CD5ECD" w:rsidRPr="00623846" w:rsidRDefault="00CD5ECD" w:rsidP="00CD5ECD">
      <w:r w:rsidRPr="00623846">
        <w:t>Accordingly, NASA lists 3200 Phaethon as “potentially hazardous.”</w:t>
      </w:r>
    </w:p>
    <w:p w14:paraId="28B08CC5" w14:textId="77777777" w:rsidR="00CD5ECD" w:rsidRPr="00623846" w:rsidRDefault="00CD5ECD" w:rsidP="00CD5ECD">
      <w:pPr>
        <w:rPr>
          <w:rStyle w:val="Emphasis"/>
        </w:rPr>
      </w:pPr>
      <w:r w:rsidRPr="00343EA9">
        <w:rPr>
          <w:rStyle w:val="Emphasis"/>
          <w:highlight w:val="green"/>
        </w:rPr>
        <w:t>2017 XO2</w:t>
      </w:r>
    </w:p>
    <w:p w14:paraId="181539D6" w14:textId="77777777" w:rsidR="00CD5ECD" w:rsidRPr="00623846" w:rsidRDefault="00CD5ECD" w:rsidP="00CD5ECD">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w:t>
      </w:r>
      <w:r w:rsidRPr="00F10D3B">
        <w:t xml:space="preserve">2017 XO2 </w:t>
      </w:r>
      <w:r w:rsidRPr="00F10D3B">
        <w:rPr>
          <w:rStyle w:val="StyleUnderline"/>
        </w:rPr>
        <w:t>will take many passes at Earth, each with their own small probability</w:t>
      </w:r>
      <w:r w:rsidRPr="00F10D3B">
        <w:t xml:space="preserve"> of collision. Notably: </w:t>
      </w:r>
      <w:r w:rsidRPr="00F10D3B">
        <w:rPr>
          <w:rStyle w:val="StyleUnderline"/>
        </w:rPr>
        <w:t>April 28, 2041, April 29, 2047, April 28, 2053, April 29, 2059, and April 28, 2065, all have impact probabilities greater than 0.00001 percent</w:t>
      </w:r>
      <w:r w:rsidRPr="00F10D3B">
        <w:t xml:space="preserve">. The Center for Near-Earth Object Studies (CNEOS) only calculates trajectories up to 2111 — uncertainties rise after that point — but it seems to swing near us around the end of April every few years, up to April 30, 2111. CNEOS calculates </w:t>
      </w:r>
      <w:r w:rsidRPr="00F10D3B">
        <w:rPr>
          <w:rStyle w:val="StyleUnderline"/>
        </w:rPr>
        <w:t>a cumulative impact probability of 0.002 percent</w:t>
      </w:r>
      <w:r w:rsidRPr="00F10D3B">
        <w:t xml:space="preserve"> between now and 2111. Threateningly, </w:t>
      </w:r>
      <w:r w:rsidRPr="00F10D3B">
        <w:rPr>
          <w:rStyle w:val="Emphasis"/>
        </w:rPr>
        <w:t>it may keep swinging by Earth for thousands more years.</w:t>
      </w:r>
    </w:p>
    <w:p w14:paraId="0158792C" w14:textId="77777777" w:rsidR="00CD5ECD" w:rsidRPr="00623846" w:rsidRDefault="00CD5ECD" w:rsidP="00CD5ECD">
      <w:pPr>
        <w:rPr>
          <w:rStyle w:val="Emphasis"/>
        </w:rPr>
      </w:pPr>
      <w:r w:rsidRPr="00343EA9">
        <w:rPr>
          <w:rStyle w:val="Emphasis"/>
          <w:highlight w:val="green"/>
        </w:rPr>
        <w:t>2017 YZ1</w:t>
      </w:r>
    </w:p>
    <w:p w14:paraId="3A2D49D4" w14:textId="77777777" w:rsidR="00CD5ECD" w:rsidRPr="00623846" w:rsidRDefault="00CD5ECD" w:rsidP="00CD5ECD">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w:t>
      </w:r>
      <w:r w:rsidRPr="00F10D3B">
        <w:rPr>
          <w:rStyle w:val="Emphasis"/>
        </w:rPr>
        <w:t>2017 YZ1 is trying desperately to dunk — by which I mean, violently collide with Earth</w:t>
      </w:r>
      <w:r w:rsidRPr="00F10D3B">
        <w:t xml:space="preserve">. </w:t>
      </w:r>
      <w:r w:rsidRPr="00F10D3B">
        <w:rPr>
          <w:rStyle w:val="StyleUnderline"/>
        </w:rPr>
        <w:t>This 1,000-foot-wide asteroid has a non-zero chance (0.00015 percent) of hitting Earth on June 30, 2047.</w:t>
      </w:r>
      <w:r w:rsidRPr="00F10D3B">
        <w:t xml:space="preserve"> Those aren’t great odds, but </w:t>
      </w:r>
      <w:r w:rsidRPr="00F10D3B">
        <w:rPr>
          <w:rStyle w:val="Emphasis"/>
        </w:rPr>
        <w:t>still a much better chance than you have of</w:t>
      </w:r>
      <w:r w:rsidRPr="00623846">
        <w:rPr>
          <w:rStyle w:val="Emphasis"/>
        </w:rPr>
        <w:t xml:space="preserve"> winning the lottery</w:t>
      </w:r>
      <w:r w:rsidRPr="00623846">
        <w:t>. I suspect some actuary at Lloyd’s of London is selling 2017 YZ1 insurance by now.</w:t>
      </w:r>
    </w:p>
    <w:p w14:paraId="7676105F" w14:textId="77777777" w:rsidR="00CD5ECD" w:rsidRPr="00623846" w:rsidRDefault="00CD5ECD" w:rsidP="00CD5ECD">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w:t>
      </w:r>
      <w:r w:rsidRPr="00F10D3B">
        <w:t xml:space="preserve">struck </w:t>
      </w:r>
      <w:proofErr w:type="gramStart"/>
      <w:r w:rsidRPr="00F10D3B">
        <w:t>land</w:t>
      </w:r>
      <w:proofErr w:type="gramEnd"/>
      <w:r w:rsidRPr="00F10D3B">
        <w:t xml:space="preserve"> </w:t>
      </w:r>
      <w:r w:rsidRPr="00F10D3B">
        <w:rPr>
          <w:rStyle w:val="Emphasis"/>
        </w:rPr>
        <w:t>it might create a cataclysmic explosion that would mess up our weather for a few years</w:t>
      </w:r>
      <w:r w:rsidRPr="00623846">
        <w:rPr>
          <w:rStyle w:val="Emphasis"/>
        </w:rPr>
        <w:t>.</w:t>
      </w:r>
    </w:p>
    <w:p w14:paraId="2A5F0752" w14:textId="77777777" w:rsidR="00CD5ECD" w:rsidRPr="00623846" w:rsidRDefault="00CD5ECD" w:rsidP="00CD5ECD">
      <w:r w:rsidRPr="00623846">
        <w:t>Jot down June 30, 2047, in your calendar, and then pull out your telescope, watch it sail by and toast your good fortune.</w:t>
      </w:r>
    </w:p>
    <w:p w14:paraId="1AA8A38B" w14:textId="77777777" w:rsidR="00CD5ECD" w:rsidRPr="00623846" w:rsidRDefault="00CD5ECD" w:rsidP="00CD5ECD">
      <w:pPr>
        <w:rPr>
          <w:rStyle w:val="Emphasis"/>
        </w:rPr>
      </w:pPr>
      <w:r w:rsidRPr="00343EA9">
        <w:rPr>
          <w:rStyle w:val="Emphasis"/>
          <w:highlight w:val="green"/>
        </w:rPr>
        <w:t>2018 AE2</w:t>
      </w:r>
    </w:p>
    <w:p w14:paraId="5296BB4D" w14:textId="77777777" w:rsidR="00CD5ECD" w:rsidRPr="00623846" w:rsidRDefault="00CD5ECD" w:rsidP="00CD5ECD">
      <w:r w:rsidRPr="00623846">
        <w:t xml:space="preserve">As its “2018” designation </w:t>
      </w:r>
      <w:r w:rsidRPr="00F10D3B">
        <w:t xml:space="preserve">hints, </w:t>
      </w:r>
      <w:r w:rsidRPr="00F10D3B">
        <w:rPr>
          <w:rStyle w:val="StyleUnderline"/>
        </w:rPr>
        <w:t>2018 AE2 is hot off the observational data tables</w:t>
      </w:r>
      <w:r w:rsidRPr="00F10D3B">
        <w:t xml:space="preserve">. Between 2094 and 2112, </w:t>
      </w:r>
      <w:r w:rsidRPr="00F10D3B">
        <w:rPr>
          <w:rStyle w:val="StyleUnderline"/>
        </w:rPr>
        <w:t xml:space="preserve">2018 AE2 will have </w:t>
      </w:r>
      <w:proofErr w:type="gramStart"/>
      <w:r w:rsidRPr="00F10D3B">
        <w:rPr>
          <w:rStyle w:val="StyleUnderline"/>
        </w:rPr>
        <w:t>a number of</w:t>
      </w:r>
      <w:proofErr w:type="gramEnd"/>
      <w:r w:rsidRPr="00F10D3B">
        <w:rPr>
          <w:rStyle w:val="StyleUnderline"/>
        </w:rPr>
        <w:t xml:space="preserve"> low-probability chances to hit Earth. At 50 million tons with an impact velocity of 53,000 miles per hour</w:t>
      </w:r>
      <w:r w:rsidRPr="00F10D3B">
        <w:t xml:space="preserve">, 2018 </w:t>
      </w:r>
      <w:r w:rsidRPr="00F10D3B">
        <w:rPr>
          <w:rStyle w:val="StyleUnderline"/>
        </w:rPr>
        <w:t xml:space="preserve">AE2 would have a </w:t>
      </w:r>
      <w:r w:rsidRPr="00343EA9">
        <w:rPr>
          <w:rStyle w:val="StyleUnderline"/>
          <w:highlight w:val="green"/>
        </w:rPr>
        <w:t>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w:t>
      </w:r>
      <w:r w:rsidRPr="00F10D3B">
        <w:t xml:space="preserve">Earth, </w:t>
      </w:r>
      <w:r w:rsidRPr="00F10D3B">
        <w:rPr>
          <w:rStyle w:val="StyleUnderline"/>
        </w:rPr>
        <w:t>resulting in crop loss, colder days, and the probable deaths of millions or billions</w:t>
      </w:r>
      <w:r w:rsidRPr="00F10D3B">
        <w:t xml:space="preserve"> — </w:t>
      </w:r>
      <w:r w:rsidRPr="00F10D3B">
        <w:rPr>
          <w:rStyle w:val="Emphasis"/>
        </w:rPr>
        <w:t>we would</w:t>
      </w:r>
      <w:r w:rsidRPr="00623846">
        <w:rPr>
          <w:rStyle w:val="Emphasis"/>
        </w:rPr>
        <w:t xml:space="preserve"> indeed be in for trouble</w:t>
      </w:r>
      <w:r w:rsidRPr="00623846">
        <w:t>.</w:t>
      </w:r>
    </w:p>
    <w:p w14:paraId="7B9C4E76" w14:textId="77777777" w:rsidR="00CD5ECD" w:rsidRPr="00623846" w:rsidRDefault="00CD5ECD" w:rsidP="00CD5ECD">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 xml:space="preserve">We’re in the middle of a political era of “individual responsibility,” where it’s every person for themselves, but space hazards like </w:t>
      </w:r>
      <w:r w:rsidRPr="00623846">
        <w:rPr>
          <w:rStyle w:val="Emphasis"/>
        </w:rPr>
        <w:lastRenderedPageBreak/>
        <w:t>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367B0EBC" w14:textId="77777777" w:rsidR="00CD5ECD" w:rsidRPr="00623846" w:rsidRDefault="00CD5ECD" w:rsidP="00CD5ECD"/>
    <w:p w14:paraId="29F12488" w14:textId="77777777" w:rsidR="00CD5ECD" w:rsidRPr="00623846" w:rsidRDefault="00CD5ECD" w:rsidP="00CD5ECD">
      <w:pPr>
        <w:pStyle w:val="Heading4"/>
        <w:rPr>
          <w:rFonts w:cs="Calibri"/>
        </w:rPr>
      </w:pPr>
      <w:r w:rsidRPr="00623846">
        <w:rPr>
          <w:rFonts w:cs="Calibri"/>
        </w:rPr>
        <w:t>Independently, astronomy is key to avert solar flares which are coming now and wreck the grid.</w:t>
      </w:r>
    </w:p>
    <w:p w14:paraId="23132DE7" w14:textId="77777777" w:rsidR="00CD5ECD" w:rsidRPr="00623846" w:rsidRDefault="00CD5ECD" w:rsidP="00CD5ECD">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3" w:history="1">
        <w:r w:rsidRPr="00623846">
          <w:rPr>
            <w:rStyle w:val="Hyperlink"/>
          </w:rPr>
          <w:t>https://www.forbes.com/sites/startswithabang/2020/01/31/this-multi-trillion-dollar-disaster-is-coming-and-solar-astronomy-is-our-prime-defense/?sh=6ecc0e367613</w:t>
        </w:r>
      </w:hyperlink>
      <w:r w:rsidRPr="00623846">
        <w:t xml:space="preserve"> SM</w:t>
      </w:r>
    </w:p>
    <w:p w14:paraId="31D4CF1C" w14:textId="77777777" w:rsidR="00CD5ECD" w:rsidRPr="00623846" w:rsidRDefault="00CD5ECD" w:rsidP="00CD5ECD">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4C1A36FE" w14:textId="77777777" w:rsidR="00CD5ECD" w:rsidRPr="00623846" w:rsidRDefault="00CD5ECD" w:rsidP="00CD5ECD">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24BC959A" w14:textId="77777777" w:rsidR="00CD5ECD" w:rsidRPr="00623846" w:rsidRDefault="00CD5ECD" w:rsidP="00CD5ECD">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71C3FAED" w14:textId="77777777" w:rsidR="00CD5ECD" w:rsidRPr="00623846" w:rsidRDefault="00CD5ECD" w:rsidP="00CD5ECD">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067E48F7" w14:textId="77777777" w:rsidR="00CD5ECD" w:rsidRPr="00623846" w:rsidRDefault="00CD5ECD" w:rsidP="00CD5ECD">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 xml:space="preserve">electronics would experience devastating effects </w:t>
      </w:r>
      <w:r w:rsidRPr="00F10D3B">
        <w:rPr>
          <w:rStyle w:val="StyleUnderline"/>
        </w:rPr>
        <w:t xml:space="preserve">that could easily cause </w:t>
      </w:r>
      <w:proofErr w:type="spellStart"/>
      <w:r w:rsidRPr="00F10D3B">
        <w:rPr>
          <w:rStyle w:val="StyleUnderline"/>
        </w:rPr>
        <w:t>trilions</w:t>
      </w:r>
      <w:proofErr w:type="spellEnd"/>
      <w:r w:rsidRPr="00F10D3B">
        <w:rPr>
          <w:rStyle w:val="StyleUnderline"/>
        </w:rPr>
        <w:t xml:space="preserve"> </w:t>
      </w:r>
      <w:r w:rsidRPr="00F10D3B">
        <w:rPr>
          <w:rStyle w:val="StyleUnderline"/>
        </w:rPr>
        <w:lastRenderedPageBreak/>
        <w:t>of dollars in damage</w:t>
      </w:r>
      <w:r w:rsidRPr="00623846">
        <w:rPr>
          <w:rStyle w:val="StyleUnderline"/>
        </w:rPr>
        <w:t xml:space="preserve">. The problem is that </w:t>
      </w:r>
      <w:r w:rsidRPr="00F10D3B">
        <w:rPr>
          <w:rStyle w:val="StyleUnderline"/>
        </w:rPr>
        <w:t>geomagnetic storms</w:t>
      </w:r>
      <w:r w:rsidRPr="00623846">
        <w:rPr>
          <w:rStyle w:val="StyleUnderline"/>
        </w:rPr>
        <w:t xml:space="preserve">, formed when certain space weather events penetrate our magnetosphere and interact with the atmosphere, can </w:t>
      </w:r>
      <w:r w:rsidRPr="00F10D3B">
        <w:rPr>
          <w:rStyle w:val="StyleUnderline"/>
        </w:rPr>
        <w:t>cause massive currents to flow</w:t>
      </w:r>
      <w:r w:rsidRPr="00343EA9">
        <w:rPr>
          <w:rStyle w:val="StyleUnderline"/>
          <w:highlight w:val="green"/>
        </w:rPr>
        <w:t xml:space="preserve">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35C1F0BE" w14:textId="77777777" w:rsidR="00CD5ECD" w:rsidRPr="00623846" w:rsidRDefault="00CD5ECD" w:rsidP="00CD5ECD">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6C3D67A9" w14:textId="77777777" w:rsidR="00CD5ECD" w:rsidRPr="00623846" w:rsidRDefault="00CD5ECD" w:rsidP="00CD5ECD">
      <w:r w:rsidRPr="00623846">
        <w:t>at the photosphere,</w:t>
      </w:r>
    </w:p>
    <w:p w14:paraId="0ABEB8E8" w14:textId="77777777" w:rsidR="00CD5ECD" w:rsidRPr="00623846" w:rsidRDefault="00CD5ECD" w:rsidP="00CD5ECD">
      <w:r w:rsidRPr="00623846">
        <w:t>in the chromosphere,</w:t>
      </w:r>
    </w:p>
    <w:p w14:paraId="51C84F28" w14:textId="77777777" w:rsidR="00CD5ECD" w:rsidRPr="00623846" w:rsidRDefault="00CD5ECD" w:rsidP="00CD5ECD">
      <w:r w:rsidRPr="00623846">
        <w:t>and throughout the solar corona.</w:t>
      </w:r>
    </w:p>
    <w:p w14:paraId="0C919830" w14:textId="77777777" w:rsidR="00CD5ECD" w:rsidRPr="00623846" w:rsidRDefault="00CD5ECD" w:rsidP="00CD5ECD">
      <w:r w:rsidRPr="00623846">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48881712" w14:textId="77777777" w:rsidR="00CD5ECD" w:rsidRPr="00623846" w:rsidRDefault="00CD5ECD" w:rsidP="00CD5ECD">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27E9D8C5" w14:textId="77777777" w:rsidR="00CD5ECD" w:rsidRPr="00623846" w:rsidRDefault="00CD5ECD" w:rsidP="00CD5ECD">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512DBF21" w14:textId="77777777" w:rsidR="00CD5ECD" w:rsidRPr="00623846" w:rsidRDefault="00CD5ECD" w:rsidP="00CD5ECD">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630A2C5A" w14:textId="77777777" w:rsidR="00CD5ECD" w:rsidRPr="00623846" w:rsidRDefault="00CD5ECD" w:rsidP="00CD5ECD">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185470F5" w14:textId="77777777" w:rsidR="00CD5ECD" w:rsidRPr="00623846" w:rsidRDefault="00CD5ECD" w:rsidP="00CD5ECD">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w:t>
      </w:r>
      <w:r w:rsidRPr="00623846">
        <w:lastRenderedPageBreak/>
        <w:t>Remember that magnets typically have North and South poles, where like poles (North-North or South-South) repel, but opposite poles (North-South or South-North) attract.</w:t>
      </w:r>
    </w:p>
    <w:p w14:paraId="7A7E2EEF" w14:textId="77777777" w:rsidR="00CD5ECD" w:rsidRPr="00623846" w:rsidRDefault="00CD5ECD" w:rsidP="00CD5ECD">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55DB6F0C" w14:textId="77777777" w:rsidR="00CD5ECD" w:rsidRPr="00623846" w:rsidRDefault="00CD5ECD" w:rsidP="00CD5ECD">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5E4012AC" w14:textId="77777777" w:rsidR="00CD5ECD" w:rsidRPr="00623846" w:rsidRDefault="00CD5ECD" w:rsidP="00CD5ECD">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 xml:space="preserve">mitigating actions </w:t>
      </w:r>
      <w:r w:rsidRPr="00F10D3B">
        <w:rPr>
          <w:rStyle w:val="StyleUnderline"/>
        </w:rPr>
        <w:t>when such a potentially catastrophic coronal mass ejection occurs. There are plenty of</w:t>
      </w:r>
      <w:r w:rsidRPr="00623846">
        <w:rPr>
          <w:rStyle w:val="StyleUnderline"/>
        </w:rPr>
        <w:t xml:space="preserve">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5B193F3A" w14:textId="77777777" w:rsidR="00CD5ECD" w:rsidRPr="00623846" w:rsidRDefault="00CD5ECD" w:rsidP="00CD5ECD">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729B7FBD" w14:textId="77777777" w:rsidR="00CD5ECD" w:rsidRPr="00623846" w:rsidRDefault="00CD5ECD" w:rsidP="00CD5ECD">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52807689" w14:textId="77777777" w:rsidR="00CD5ECD" w:rsidRPr="00623846" w:rsidRDefault="00CD5ECD" w:rsidP="00CD5ECD">
      <w:pPr>
        <w:rPr>
          <w:rStyle w:val="StyleUnderline"/>
        </w:rPr>
      </w:pPr>
      <w:r w:rsidRPr="00623846">
        <w:rPr>
          <w:rStyle w:val="StyleUnderline"/>
        </w:rPr>
        <w:t>The Inouye Solar Telescope is precisely this amazing solar-measuring magnetometer that we need to make these observations.</w:t>
      </w:r>
    </w:p>
    <w:p w14:paraId="25504FCC" w14:textId="77777777" w:rsidR="00CD5ECD" w:rsidRPr="00623846" w:rsidRDefault="00CD5ECD" w:rsidP="00CD5ECD">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1511F96A" w14:textId="77777777" w:rsidR="00CD5ECD" w:rsidRPr="00623846" w:rsidRDefault="00CD5ECD" w:rsidP="00CD5ECD">
      <w:r w:rsidRPr="00623846">
        <w:t xml:space="preserve">The winds generated in the hot corona creates the magnetic connection between the Earth and the Sun, and in fact between the Sun and the remainder of the Solar System, relevant for aurorae on planets even in the outer Solar System. No matter how well we </w:t>
      </w:r>
      <w:r w:rsidRPr="00623846">
        <w:lastRenderedPageBreak/>
        <w:t>measure the other properties of material from the Sun — velocity, kinematics, energy, calorimetry, etc. — the magnetic properties are key to understanding what drives the Sun's processes.</w:t>
      </w:r>
    </w:p>
    <w:p w14:paraId="6D9A02BD" w14:textId="77777777" w:rsidR="00CD5ECD" w:rsidRPr="00623846" w:rsidRDefault="00CD5ECD" w:rsidP="00CD5ECD">
      <w:r w:rsidRPr="00623846">
        <w:t>To understand what's going to impact Earth and how, we need a comprehensive understanding of what's occurring not only on the Sun itself, but from the particles ejected from it at every level:</w:t>
      </w:r>
    </w:p>
    <w:p w14:paraId="48680572" w14:textId="77777777" w:rsidR="00CD5ECD" w:rsidRPr="00623846" w:rsidRDefault="00CD5ECD" w:rsidP="00CD5ECD">
      <w:r w:rsidRPr="00623846">
        <w:t>from the photosphere,</w:t>
      </w:r>
    </w:p>
    <w:p w14:paraId="59A5B8C2" w14:textId="77777777" w:rsidR="00CD5ECD" w:rsidRPr="00623846" w:rsidRDefault="00CD5ECD" w:rsidP="00CD5ECD">
      <w:r w:rsidRPr="00623846">
        <w:t>through the chromosphere,</w:t>
      </w:r>
    </w:p>
    <w:p w14:paraId="45ADDC38" w14:textId="77777777" w:rsidR="00CD5ECD" w:rsidRPr="00623846" w:rsidRDefault="00CD5ECD" w:rsidP="00CD5ECD">
      <w:r w:rsidRPr="00623846">
        <w:t>to the corona,</w:t>
      </w:r>
    </w:p>
    <w:p w14:paraId="39E61FD8" w14:textId="77777777" w:rsidR="00CD5ECD" w:rsidRPr="00623846" w:rsidRDefault="00CD5ECD" w:rsidP="00CD5ECD">
      <w:r w:rsidRPr="00623846">
        <w:t>through interplanetary space,</w:t>
      </w:r>
    </w:p>
    <w:p w14:paraId="4C607098" w14:textId="77777777" w:rsidR="00CD5ECD" w:rsidRPr="00623846" w:rsidRDefault="00CD5ECD" w:rsidP="00CD5ECD">
      <w:r w:rsidRPr="00623846">
        <w:t>through the L1 Lagrange point,</w:t>
      </w:r>
    </w:p>
    <w:p w14:paraId="2ACC49DE" w14:textId="77777777" w:rsidR="00CD5ECD" w:rsidRPr="00623846" w:rsidRDefault="00CD5ECD" w:rsidP="00CD5ECD">
      <w:r w:rsidRPr="00623846">
        <w:t>and onto our planet itself.</w:t>
      </w:r>
    </w:p>
    <w:p w14:paraId="7A3A8A88" w14:textId="77777777" w:rsidR="00CD5ECD" w:rsidRPr="00623846" w:rsidRDefault="00CD5ECD" w:rsidP="00CD5ECD">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32E18F26" w14:textId="77777777" w:rsidR="00CD5ECD" w:rsidRPr="00623846" w:rsidRDefault="00CD5ECD" w:rsidP="00CD5ECD">
      <w:pPr>
        <w:rPr>
          <w:rStyle w:val="StyleUnderline"/>
        </w:rPr>
      </w:pPr>
      <w:r w:rsidRPr="00623846">
        <w:rPr>
          <w:rStyle w:val="StyleUnderline"/>
        </w:rPr>
        <w:t xml:space="preserve">Although </w:t>
      </w:r>
      <w:r w:rsidRPr="00F10D3B">
        <w:rPr>
          <w:rStyle w:val="StyleUnderline"/>
        </w:rPr>
        <w:t>the largest solar flares are rare, they do occur with some 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123D7581" w14:textId="77777777" w:rsidR="00CD5ECD" w:rsidRPr="00623846" w:rsidRDefault="00CD5ECD" w:rsidP="00CD5ECD">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 xml:space="preserve">ruination </w:t>
      </w:r>
      <w:r w:rsidRPr="00F10D3B">
        <w:rPr>
          <w:rStyle w:val="StyleUnderline"/>
        </w:rPr>
        <w:t>of our modern infrastructure</w:t>
      </w:r>
      <w:r w:rsidRPr="00343EA9">
        <w:rPr>
          <w:rStyle w:val="StyleUnderline"/>
          <w:highlight w:val="green"/>
        </w:rPr>
        <w:t xml:space="preserve"> through</w:t>
      </w:r>
      <w:r w:rsidRPr="00623846">
        <w:rPr>
          <w:rStyle w:val="StyleUnderline"/>
        </w:rPr>
        <w:t xml:space="preserve"> sheer </w:t>
      </w:r>
      <w:r w:rsidRPr="00343EA9">
        <w:rPr>
          <w:rStyle w:val="StyleUnderline"/>
          <w:highlight w:val="green"/>
        </w:rPr>
        <w:t xml:space="preserve">luck </w:t>
      </w:r>
      <w:r w:rsidRPr="00F10D3B">
        <w:rPr>
          <w:rStyle w:val="StyleUnderline"/>
        </w:rPr>
        <w:t>alone</w:t>
      </w:r>
      <w:r w:rsidRPr="00623846">
        <w:rPr>
          <w:rStyle w:val="StyleUnderline"/>
        </w:rPr>
        <w:t xml:space="preserve">. A Carrington-level </w:t>
      </w:r>
      <w:r w:rsidRPr="00F10D3B">
        <w:rPr>
          <w:rStyle w:val="StyleUnderline"/>
        </w:rPr>
        <w:t xml:space="preserve">event, if it were to strike us unawares, would certainly cause trillions of </w:t>
      </w:r>
      <w:proofErr w:type="spellStart"/>
      <w:r w:rsidRPr="00F10D3B">
        <w:rPr>
          <w:rStyle w:val="StyleUnderline"/>
        </w:rPr>
        <w:t>dollars worth</w:t>
      </w:r>
      <w:proofErr w:type="spellEnd"/>
      <w:r w:rsidRPr="00F10D3B">
        <w:rPr>
          <w:rStyle w:val="StyleUnderline"/>
        </w:rPr>
        <w:t xml:space="preserve"> of damage worldwide</w:t>
      </w:r>
      <w:r w:rsidRPr="00623846">
        <w:rPr>
          <w:rStyle w:val="StyleUnderline"/>
        </w:rPr>
        <w:t xml:space="preserv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5AD1A164" w14:textId="77777777" w:rsidR="00CD5ECD" w:rsidRPr="00623846" w:rsidRDefault="00CD5ECD" w:rsidP="00CD5ECD"/>
    <w:p w14:paraId="372956C4" w14:textId="77777777" w:rsidR="00CD5ECD" w:rsidRPr="00623846" w:rsidRDefault="00CD5ECD" w:rsidP="00CD5ECD">
      <w:pPr>
        <w:pStyle w:val="Heading4"/>
        <w:rPr>
          <w:rFonts w:cs="Calibri"/>
        </w:rPr>
      </w:pPr>
      <w:r w:rsidRPr="00623846">
        <w:rPr>
          <w:rFonts w:cs="Calibri"/>
        </w:rPr>
        <w:t>Grid collapse cascades---extinction</w:t>
      </w:r>
    </w:p>
    <w:p w14:paraId="47F26416" w14:textId="77777777" w:rsidR="00CD5ECD" w:rsidRPr="00623846" w:rsidRDefault="00CD5ECD" w:rsidP="00CD5ECD">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w:t>
      </w:r>
      <w:r w:rsidRPr="00623846">
        <w:lastRenderedPageBreak/>
        <w:t>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38F67363" w14:textId="77777777" w:rsidR="00CD5ECD" w:rsidRPr="00623846" w:rsidRDefault="00CD5ECD" w:rsidP="00CD5ECD">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w:t>
      </w:r>
      <w:r w:rsidRPr="00623846">
        <w:rPr>
          <w:rStyle w:val="StyleUnderline"/>
        </w:rPr>
        <w:lastRenderedPageBreak/>
        <w:t>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61B57D2C" w14:textId="77777777" w:rsidR="00CD5ECD" w:rsidRDefault="00CD5ECD" w:rsidP="00CD5ECD"/>
    <w:p w14:paraId="0A8FE385" w14:textId="77777777" w:rsidR="00CD5ECD" w:rsidRPr="003001A4" w:rsidRDefault="00CD5ECD" w:rsidP="00CD5ECD">
      <w:pPr>
        <w:pStyle w:val="Heading4"/>
      </w:pPr>
      <w:r>
        <w:t>Scenario 4 is Sino India—</w:t>
      </w:r>
    </w:p>
    <w:p w14:paraId="4D181352" w14:textId="77777777" w:rsidR="00CD5ECD" w:rsidRPr="00623846" w:rsidRDefault="00CD5ECD" w:rsidP="00CD5ECD">
      <w:pPr>
        <w:pStyle w:val="Heading4"/>
        <w:rPr>
          <w:rFonts w:cs="Calibri"/>
        </w:rPr>
      </w:pPr>
      <w:bookmarkStart w:id="0" w:name="_Hlk93760091"/>
      <w:r w:rsidRPr="00623846">
        <w:rPr>
          <w:rFonts w:cs="Calibri"/>
        </w:rPr>
        <w:t xml:space="preserve">China backlash to </w:t>
      </w:r>
      <w:proofErr w:type="spellStart"/>
      <w:r w:rsidRPr="00623846">
        <w:rPr>
          <w:rFonts w:cs="Calibri"/>
        </w:rPr>
        <w:t>Starlink</w:t>
      </w:r>
      <w:proofErr w:type="spellEnd"/>
      <w:r w:rsidRPr="00623846">
        <w:rPr>
          <w:rFonts w:cs="Calibri"/>
        </w:rPr>
        <w:t xml:space="preserve"> escalate tensions and repression – causes Sino-Indian war</w:t>
      </w:r>
    </w:p>
    <w:p w14:paraId="2FAA1EDC" w14:textId="77777777" w:rsidR="00CD5ECD" w:rsidRPr="00623846" w:rsidRDefault="00CD5ECD" w:rsidP="00CD5ECD">
      <w:proofErr w:type="spellStart"/>
      <w:r w:rsidRPr="00623846">
        <w:rPr>
          <w:rStyle w:val="Style13ptBold"/>
        </w:rPr>
        <w:t>Goodwins</w:t>
      </w:r>
      <w:proofErr w:type="spellEnd"/>
      <w:r w:rsidRPr="00623846">
        <w:rPr>
          <w:rStyle w:val="Style13ptBold"/>
        </w:rPr>
        <w:t xml:space="preserve"> 21 </w:t>
      </w:r>
      <w:r w:rsidRPr="00623846">
        <w:t>“</w:t>
      </w:r>
      <w:proofErr w:type="spellStart"/>
      <w:r w:rsidRPr="00623846">
        <w:t>Starlink's</w:t>
      </w:r>
      <w:proofErr w:type="spellEnd"/>
      <w:r w:rsidRPr="00623846">
        <w:t xml:space="preserve"> latent China crisis could spark a whole new world of warcraft” Rupert </w:t>
      </w:r>
      <w:proofErr w:type="spellStart"/>
      <w:r w:rsidRPr="00623846">
        <w:t>Goodwins</w:t>
      </w:r>
      <w:proofErr w:type="spellEnd"/>
      <w:r w:rsidRPr="00623846">
        <w:t xml:space="preserve"> [British writer, broadcaster and technology journalist, Executive Editor @ ZDNet UK], March 15, 2021 </w:t>
      </w:r>
      <w:hyperlink r:id="rId34" w:history="1">
        <w:r w:rsidRPr="00623846">
          <w:rPr>
            <w:rStyle w:val="Hyperlink"/>
          </w:rPr>
          <w:t>https://www.theregister.com/2021/03/15/starlink_china_crisis/</w:t>
        </w:r>
      </w:hyperlink>
      <w:r w:rsidRPr="00623846">
        <w:t xml:space="preserve"> SM</w:t>
      </w:r>
    </w:p>
    <w:p w14:paraId="2C6EB13E" w14:textId="77777777" w:rsidR="00CD5ECD" w:rsidRPr="00623846" w:rsidRDefault="00CD5ECD" w:rsidP="00CD5ECD">
      <w:r w:rsidRPr="00623846">
        <w:rPr>
          <w:rStyle w:val="StyleUnderline"/>
        </w:rPr>
        <w:lastRenderedPageBreak/>
        <w:t xml:space="preserve">Let's skip forward to the end of 2022, when </w:t>
      </w:r>
      <w:proofErr w:type="gramStart"/>
      <w:r w:rsidRPr="00623846">
        <w:rPr>
          <w:rStyle w:val="StyleUnderline"/>
        </w:rPr>
        <w:t>the majority of</w:t>
      </w:r>
      <w:proofErr w:type="gramEnd"/>
      <w:r w:rsidRPr="00623846">
        <w:rPr>
          <w:rStyle w:val="StyleUnderline"/>
        </w:rPr>
        <w:t xml:space="preserve"> the 10k-plus planned satellites will probably be up supplying the whole global market.</w:t>
      </w:r>
      <w:r w:rsidRPr="00623846">
        <w:t xml:space="preserve"> Normally, if you want to run an internet service in a country, you </w:t>
      </w:r>
      <w:proofErr w:type="gramStart"/>
      <w:r w:rsidRPr="00623846">
        <w:t>have to</w:t>
      </w:r>
      <w:proofErr w:type="gramEnd"/>
      <w:r w:rsidRPr="00623846">
        <w:t xml:space="preserve"> have a company there to pacify the bureaucrats. </w:t>
      </w:r>
      <w:proofErr w:type="spellStart"/>
      <w:r w:rsidRPr="00623846">
        <w:t>Starlink's</w:t>
      </w:r>
      <w:proofErr w:type="spellEnd"/>
      <w:r w:rsidRPr="00623846">
        <w:t xml:space="preserve"> happily done this with the UK so it'll probably keep that Pirate Bay block – in space, nobody can hear you stream.</w:t>
      </w:r>
    </w:p>
    <w:p w14:paraId="2D9270C4" w14:textId="77777777" w:rsidR="00CD5ECD" w:rsidRPr="00623846" w:rsidRDefault="00CD5ECD" w:rsidP="00CD5ECD">
      <w:pPr>
        <w:rPr>
          <w:b/>
          <w:u w:val="single"/>
        </w:rPr>
      </w:pPr>
      <w:r w:rsidRPr="00623846">
        <w:t xml:space="preserve">The fun comes, as ever, in </w:t>
      </w:r>
      <w:r w:rsidRPr="00343EA9">
        <w:rPr>
          <w:rStyle w:val="StyleUnderline"/>
          <w:highlight w:val="green"/>
        </w:rPr>
        <w:t>China</w:t>
      </w:r>
      <w:r w:rsidRPr="00623846">
        <w:t xml:space="preserve">, the world leader in mucking about. It </w:t>
      </w:r>
      <w:r w:rsidRPr="00343EA9">
        <w:rPr>
          <w:rStyle w:val="Emphasis"/>
          <w:highlight w:val="green"/>
        </w:rPr>
        <w:t>does not like</w:t>
      </w:r>
      <w:r w:rsidRPr="00623846">
        <w:rPr>
          <w:rStyle w:val="StyleUnderline"/>
        </w:rPr>
        <w:t xml:space="preserve"> the </w:t>
      </w:r>
      <w:r w:rsidRPr="00343EA9">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65FCCF7D" w14:textId="77777777" w:rsidR="00CD5ECD" w:rsidRPr="00623846" w:rsidRDefault="00CD5ECD" w:rsidP="00CD5ECD">
      <w:r w:rsidRPr="00623846">
        <w:rPr>
          <w:rStyle w:val="StyleUnderline"/>
        </w:rPr>
        <w:t xml:space="preserve">The chances are astronomically high that China </w:t>
      </w:r>
      <w:r w:rsidRPr="00343EA9">
        <w:rPr>
          <w:rStyle w:val="StyleUnderline"/>
          <w:highlight w:val="green"/>
        </w:rPr>
        <w:t>will not let Elon</w:t>
      </w:r>
      <w:r w:rsidRPr="00623846">
        <w:rPr>
          <w:rStyle w:val="StyleUnderline"/>
        </w:rPr>
        <w:t xml:space="preserve"> play with</w:t>
      </w:r>
      <w:r w:rsidRPr="00343EA9">
        <w:rPr>
          <w:rStyle w:val="StyleUnderline"/>
          <w:highlight w:val="green"/>
        </w:rPr>
        <w:t>in its</w:t>
      </w:r>
      <w:r w:rsidRPr="00623846">
        <w:rPr>
          <w:rStyle w:val="StyleUnderline"/>
        </w:rPr>
        <w:t xml:space="preserve"> </w:t>
      </w:r>
      <w:r w:rsidRPr="00343EA9">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w:t>
      </w:r>
      <w:proofErr w:type="spellStart"/>
      <w:r w:rsidRPr="00623846">
        <w:t>subsidised</w:t>
      </w:r>
      <w:proofErr w:type="spellEnd"/>
      <w:r w:rsidRPr="00623846">
        <w:t xml:space="preserve"> competitor versus the blocked free-market American, only with direct access to everyone. You thought Huawei was a bit of a firework?</w:t>
      </w:r>
    </w:p>
    <w:p w14:paraId="2EB0E8C5" w14:textId="77777777" w:rsidR="00CD5ECD" w:rsidRPr="00623846" w:rsidRDefault="00CD5ECD" w:rsidP="00CD5ECD">
      <w:r w:rsidRPr="00623846">
        <w:t xml:space="preserve">But wait, there's more. While everyone's been concentrating on the </w:t>
      </w:r>
      <w:proofErr w:type="spellStart"/>
      <w:r w:rsidRPr="00623846">
        <w:t>frickin</w:t>
      </w:r>
      <w:proofErr w:type="spellEnd"/>
      <w:r w:rsidRPr="00623846">
        <w:t xml:space="preserve">' lasers as </w:t>
      </w:r>
      <w:proofErr w:type="spellStart"/>
      <w:r w:rsidRPr="00623846">
        <w:t>Starlink's</w:t>
      </w:r>
      <w:proofErr w:type="spellEnd"/>
      <w:r w:rsidRPr="00623846">
        <w:t xml:space="preserve"> killer feature, researchers have pointed out that it can be just as efficient to turn users' ground stations into inter-satellite relays too. Instead of shooting lasers at each other, these satellites find idle bandwidth on users within mutual </w:t>
      </w:r>
      <w:proofErr w:type="gramStart"/>
      <w:r w:rsidRPr="00623846">
        <w:t>range, and</w:t>
      </w:r>
      <w:proofErr w:type="gramEnd"/>
      <w:r w:rsidRPr="00623846">
        <w:t xml:space="preserve">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53DE98CB" w14:textId="77777777" w:rsidR="00CD5ECD" w:rsidRPr="00623846" w:rsidRDefault="00CD5ECD" w:rsidP="00CD5ECD">
      <w:pPr>
        <w:rPr>
          <w:rStyle w:val="StyleUnderline"/>
        </w:rPr>
      </w:pPr>
      <w:r w:rsidRPr="00623846">
        <w:t xml:space="preserve">So what? Well, </w:t>
      </w:r>
      <w:r w:rsidRPr="00623846">
        <w:rPr>
          <w:rStyle w:val="StyleUnderline"/>
        </w:rPr>
        <w:t xml:space="preserve">it looks as if </w:t>
      </w:r>
      <w:r w:rsidRPr="00343EA9">
        <w:rPr>
          <w:rStyle w:val="StyleUnderline"/>
          <w:highlight w:val="green"/>
        </w:rPr>
        <w:t xml:space="preserve">you can </w:t>
      </w:r>
      <w:r w:rsidRPr="00623846">
        <w:rPr>
          <w:rStyle w:val="StyleUnderline"/>
        </w:rPr>
        <w:t xml:space="preserve">get a good </w:t>
      </w:r>
      <w:r w:rsidRPr="00343EA9">
        <w:rPr>
          <w:rStyle w:val="StyleUnderline"/>
          <w:highlight w:val="green"/>
        </w:rPr>
        <w:t>link</w:t>
      </w:r>
      <w:r w:rsidRPr="00623846">
        <w:rPr>
          <w:rStyle w:val="StyleUnderline"/>
        </w:rPr>
        <w:t xml:space="preserve"> from the ground </w:t>
      </w:r>
      <w:r w:rsidRPr="00343EA9">
        <w:rPr>
          <w:rStyle w:val="StyleUnderline"/>
          <w:highlight w:val="green"/>
        </w:rPr>
        <w:t>to</w:t>
      </w:r>
      <w:r w:rsidRPr="00623846">
        <w:rPr>
          <w:rStyle w:val="StyleUnderline"/>
        </w:rPr>
        <w:t xml:space="preserve"> a </w:t>
      </w:r>
      <w:proofErr w:type="spellStart"/>
      <w:r w:rsidRPr="00343EA9">
        <w:rPr>
          <w:rStyle w:val="StyleUnderline"/>
          <w:highlight w:val="green"/>
        </w:rPr>
        <w:t>Starlink</w:t>
      </w:r>
      <w:proofErr w:type="spellEnd"/>
      <w:r w:rsidRPr="00623846">
        <w:rPr>
          <w:rStyle w:val="StyleUnderline"/>
        </w:rPr>
        <w:t xml:space="preserve"> satellite when it's just 25 degrees above the horizon – which means you can connect to a ground station </w:t>
      </w:r>
      <w:r w:rsidRPr="00343EA9">
        <w:rPr>
          <w:rStyle w:val="StyleUnderline"/>
          <w:highlight w:val="green"/>
        </w:rPr>
        <w:t>in</w:t>
      </w:r>
      <w:r w:rsidRPr="00623846">
        <w:rPr>
          <w:rStyle w:val="StyleUnderline"/>
        </w:rPr>
        <w:t xml:space="preserve"> one hop over a thousand </w:t>
      </w:r>
      <w:proofErr w:type="spellStart"/>
      <w:r w:rsidRPr="00623846">
        <w:rPr>
          <w:rStyle w:val="StyleUnderline"/>
        </w:rPr>
        <w:t>kilometres</w:t>
      </w:r>
      <w:proofErr w:type="spellEnd"/>
      <w:r w:rsidRPr="00623846">
        <w:rPr>
          <w:rStyle w:val="StyleUnderline"/>
        </w:rPr>
        <w:t xml:space="preserve"> long. Which means that most of </w:t>
      </w:r>
      <w:r w:rsidRPr="00343EA9">
        <w:rPr>
          <w:rStyle w:val="StyleUnderline"/>
          <w:highlight w:val="green"/>
        </w:rPr>
        <w:t>mainland China</w:t>
      </w:r>
      <w:r w:rsidRPr="00623846">
        <w:rPr>
          <w:rStyle w:val="StyleUnderline"/>
        </w:rPr>
        <w:t xml:space="preserve">, potentially all of it, will be accessible by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without needing</w:t>
      </w:r>
      <w:r w:rsidRPr="00623846">
        <w:rPr>
          <w:rStyle w:val="StyleUnderline"/>
        </w:rPr>
        <w:t xml:space="preserve"> any </w:t>
      </w:r>
      <w:r w:rsidRPr="00343EA9">
        <w:rPr>
          <w:rStyle w:val="StyleUnderline"/>
          <w:highlight w:val="green"/>
        </w:rPr>
        <w:t>sat</w:t>
      </w:r>
      <w:r w:rsidRPr="00623846">
        <w:rPr>
          <w:rStyle w:val="StyleUnderline"/>
        </w:rPr>
        <w:t>ellite</w:t>
      </w:r>
      <w:r w:rsidRPr="00343EA9">
        <w:rPr>
          <w:rStyle w:val="StyleUnderline"/>
          <w:highlight w:val="green"/>
        </w:rPr>
        <w:t>s overhead</w:t>
      </w:r>
      <w:r w:rsidRPr="00623846">
        <w:rPr>
          <w:rStyle w:val="StyleUnderline"/>
        </w:rPr>
        <w:t xml:space="preserve"> the country at all.</w:t>
      </w:r>
    </w:p>
    <w:p w14:paraId="1D988BAD" w14:textId="77777777" w:rsidR="00CD5ECD" w:rsidRPr="00623846" w:rsidRDefault="00CD5ECD" w:rsidP="00CD5ECD">
      <w:pPr>
        <w:rPr>
          <w:b/>
          <w:u w:val="single"/>
        </w:rPr>
      </w:pPr>
      <w:r w:rsidRPr="00623846">
        <w:rPr>
          <w:rStyle w:val="StyleUnderline"/>
        </w:rPr>
        <w:t xml:space="preserve">That spells trouble. If </w:t>
      </w:r>
      <w:r w:rsidRPr="00623846">
        <w:rPr>
          <w:rStyle w:val="Emphasis"/>
        </w:rPr>
        <w:t xml:space="preserve">banned, </w:t>
      </w:r>
      <w:proofErr w:type="spellStart"/>
      <w:r w:rsidRPr="00623846">
        <w:rPr>
          <w:rStyle w:val="Emphasis"/>
        </w:rPr>
        <w:t>Starlink</w:t>
      </w:r>
      <w:proofErr w:type="spellEnd"/>
      <w:r w:rsidRPr="00623846">
        <w:rPr>
          <w:rStyle w:val="Emphasis"/>
        </w:rPr>
        <w:t xml:space="preserve"> will turn off</w:t>
      </w:r>
      <w:r w:rsidRPr="00623846">
        <w:rPr>
          <w:rStyle w:val="StyleUnderline"/>
        </w:rPr>
        <w:t xml:space="preserve"> downlinks from satellites over China. If it did not, </w:t>
      </w:r>
      <w:r w:rsidRPr="00343EA9">
        <w:rPr>
          <w:rStyle w:val="StyleUnderline"/>
          <w:highlight w:val="green"/>
        </w:rPr>
        <w:t>China would</w:t>
      </w:r>
      <w:r w:rsidRPr="00623846">
        <w:rPr>
          <w:rStyle w:val="StyleUnderline"/>
        </w:rPr>
        <w:t xml:space="preserve"> have an excuse to </w:t>
      </w:r>
      <w:r w:rsidRPr="00343EA9">
        <w:rPr>
          <w:rStyle w:val="StyleUnderline"/>
          <w:highlight w:val="green"/>
        </w:rPr>
        <w:t>jam them</w:t>
      </w:r>
      <w:r w:rsidRPr="00623846">
        <w:rPr>
          <w:rStyle w:val="StyleUnderline"/>
        </w:rPr>
        <w:t xml:space="preserve"> – not a particularly good one, </w:t>
      </w:r>
      <w:r w:rsidRPr="00343EA9">
        <w:rPr>
          <w:rStyle w:val="StyleUnderline"/>
          <w:highlight w:val="green"/>
        </w:rPr>
        <w:t>and it would massively heighten</w:t>
      </w:r>
      <w:r w:rsidRPr="00623846">
        <w:rPr>
          <w:rStyle w:val="StyleUnderline"/>
        </w:rPr>
        <w:t xml:space="preserve"> any </w:t>
      </w:r>
      <w:r w:rsidRPr="00343EA9">
        <w:rPr>
          <w:rStyle w:val="StyleUnderline"/>
          <w:highlight w:val="green"/>
        </w:rPr>
        <w:t>tensions</w:t>
      </w:r>
      <w:r w:rsidRPr="00623846">
        <w:rPr>
          <w:rStyle w:val="StyleUnderline"/>
        </w:rPr>
        <w:t xml:space="preserve">, but technically doable and politically survivable. It gets a lot trickier if China decides to jam all </w:t>
      </w:r>
      <w:proofErr w:type="spellStart"/>
      <w:r w:rsidRPr="00623846">
        <w:rPr>
          <w:rStyle w:val="StyleUnderline"/>
        </w:rPr>
        <w:t>Starlink</w:t>
      </w:r>
      <w:proofErr w:type="spellEnd"/>
      <w:r w:rsidRPr="00623846">
        <w:rPr>
          <w:rStyle w:val="StyleUnderline"/>
        </w:rPr>
        <w:t xml:space="preserve"> satellites within range, not just overhead. </w:t>
      </w:r>
      <w:r w:rsidRPr="00343EA9">
        <w:rPr>
          <w:rStyle w:val="Emphasis"/>
          <w:highlight w:val="green"/>
        </w:rPr>
        <w:t>That will extend</w:t>
      </w:r>
      <w:r w:rsidRPr="00623846">
        <w:rPr>
          <w:rStyle w:val="StyleUnderline"/>
        </w:rPr>
        <w:t xml:space="preserve"> a circle of denial </w:t>
      </w:r>
      <w:r w:rsidRPr="00343EA9">
        <w:rPr>
          <w:rStyle w:val="StyleUnderline"/>
          <w:highlight w:val="green"/>
        </w:rPr>
        <w:t xml:space="preserve">thousands of </w:t>
      </w:r>
      <w:proofErr w:type="spellStart"/>
      <w:r w:rsidRPr="00343EA9">
        <w:rPr>
          <w:rStyle w:val="StyleUnderline"/>
          <w:highlight w:val="green"/>
        </w:rPr>
        <w:t>kilometres</w:t>
      </w:r>
      <w:proofErr w:type="spellEnd"/>
      <w:r w:rsidRPr="00343EA9">
        <w:rPr>
          <w:rStyle w:val="StyleUnderline"/>
          <w:highlight w:val="green"/>
        </w:rPr>
        <w:t xml:space="preserve"> around </w:t>
      </w:r>
      <w:r w:rsidRPr="00623846">
        <w:rPr>
          <w:rStyle w:val="StyleUnderline"/>
        </w:rPr>
        <w:t xml:space="preserve">the Middle Kingdom – something that </w:t>
      </w:r>
      <w:r w:rsidRPr="00343EA9">
        <w:rPr>
          <w:rStyle w:val="StyleUnderline"/>
          <w:highlight w:val="green"/>
        </w:rPr>
        <w:t xml:space="preserve">China's </w:t>
      </w:r>
      <w:proofErr w:type="spellStart"/>
      <w:r w:rsidRPr="00343EA9">
        <w:rPr>
          <w:rStyle w:val="StyleUnderline"/>
          <w:highlight w:val="green"/>
        </w:rPr>
        <w:t>neighbours</w:t>
      </w:r>
      <w:proofErr w:type="spellEnd"/>
      <w:r w:rsidRPr="00343EA9">
        <w:rPr>
          <w:rStyle w:val="StyleUnderline"/>
          <w:highlight w:val="green"/>
        </w:rPr>
        <w:t xml:space="preserve"> will not like. In</w:t>
      </w:r>
      <w:r w:rsidRPr="00623846">
        <w:rPr>
          <w:rStyle w:val="StyleUnderline"/>
        </w:rPr>
        <w:t xml:space="preserve"> the case of </w:t>
      </w:r>
      <w:r w:rsidRPr="00343EA9">
        <w:rPr>
          <w:rStyle w:val="StyleUnderline"/>
          <w:highlight w:val="green"/>
        </w:rPr>
        <w:t>India</w:t>
      </w:r>
      <w:r w:rsidRPr="00623846">
        <w:rPr>
          <w:rStyle w:val="StyleUnderline"/>
        </w:rPr>
        <w:t xml:space="preserve">, where fast rural bandwidth is at the heart of many economic plans, </w:t>
      </w:r>
      <w:r w:rsidRPr="00343EA9">
        <w:rPr>
          <w:rStyle w:val="StyleUnderline"/>
          <w:highlight w:val="green"/>
        </w:rPr>
        <w:t>the not-liking</w:t>
      </w:r>
      <w:r w:rsidRPr="00623846">
        <w:rPr>
          <w:rStyle w:val="StyleUnderline"/>
        </w:rPr>
        <w:t xml:space="preserve"> already </w:t>
      </w:r>
      <w:r w:rsidRPr="00343EA9">
        <w:rPr>
          <w:rStyle w:val="StyleUnderline"/>
          <w:highlight w:val="green"/>
        </w:rPr>
        <w:t xml:space="preserve">extends to a </w:t>
      </w:r>
      <w:proofErr w:type="spellStart"/>
      <w:r w:rsidRPr="00343EA9">
        <w:rPr>
          <w:rStyle w:val="StyleUnderline"/>
          <w:highlight w:val="green"/>
        </w:rPr>
        <w:t>smouldering</w:t>
      </w:r>
      <w:proofErr w:type="spellEnd"/>
      <w:r w:rsidRPr="00623846">
        <w:rPr>
          <w:rStyle w:val="StyleUnderline"/>
        </w:rPr>
        <w:t xml:space="preserve"> </w:t>
      </w:r>
      <w:r w:rsidRPr="00343EA9">
        <w:rPr>
          <w:rStyle w:val="StyleUnderline"/>
          <w:highlight w:val="green"/>
        </w:rPr>
        <w:t>border war</w:t>
      </w:r>
      <w:r w:rsidRPr="00623846">
        <w:rPr>
          <w:rStyle w:val="StyleUnderline"/>
        </w:rPr>
        <w:t xml:space="preserve"> in all but name. That would not go well.</w:t>
      </w:r>
    </w:p>
    <w:p w14:paraId="00331CDB" w14:textId="77777777" w:rsidR="00CD5ECD" w:rsidRPr="00623846" w:rsidRDefault="00CD5ECD" w:rsidP="00CD5ECD">
      <w:r w:rsidRPr="00343EA9">
        <w:rPr>
          <w:rStyle w:val="StyleUnderline"/>
          <w:highlight w:val="green"/>
        </w:rPr>
        <w:t>China</w:t>
      </w:r>
      <w:r w:rsidRPr="00623846">
        <w:rPr>
          <w:rStyle w:val="StyleUnderline"/>
        </w:rPr>
        <w:t xml:space="preserve"> can and </w:t>
      </w:r>
      <w:r w:rsidRPr="00343EA9">
        <w:rPr>
          <w:rStyle w:val="StyleUnderline"/>
          <w:highlight w:val="green"/>
        </w:rPr>
        <w:t>will ban</w:t>
      </w:r>
      <w:r w:rsidRPr="00623846">
        <w:rPr>
          <w:rStyle w:val="StyleUnderline"/>
        </w:rPr>
        <w:t xml:space="preserve"> ownership and use of </w:t>
      </w:r>
      <w:proofErr w:type="spellStart"/>
      <w:r w:rsidRPr="00343EA9">
        <w:rPr>
          <w:rStyle w:val="StyleUnderline"/>
          <w:highlight w:val="green"/>
        </w:rPr>
        <w:t>Starlink</w:t>
      </w:r>
      <w:proofErr w:type="spellEnd"/>
      <w:r w:rsidRPr="00623846">
        <w:rPr>
          <w:rStyle w:val="StyleUnderline"/>
        </w:rPr>
        <w:t xml:space="preserve"> radios by its citizens, but it's very difficult and expensive to police such things – much harder than exerting control over a physical infrastructure you own and run</w:t>
      </w:r>
      <w:r w:rsidRPr="00623846">
        <w:t xml:space="preserve">. Especially when you're encouraging your citizens to use what will almost certainly be a close clone of </w:t>
      </w:r>
      <w:proofErr w:type="spellStart"/>
      <w:r w:rsidRPr="00623846">
        <w:t>Starlink</w:t>
      </w:r>
      <w:proofErr w:type="spellEnd"/>
      <w:r w:rsidRPr="00623846">
        <w:t xml:space="preserve">. And China can make it very hard for its citizens to have </w:t>
      </w:r>
      <w:proofErr w:type="spellStart"/>
      <w:r w:rsidRPr="00623846">
        <w:t>Starlink</w:t>
      </w:r>
      <w:proofErr w:type="spellEnd"/>
      <w:r w:rsidRPr="00623846">
        <w:t xml:space="preserve"> accounts – but if you have open net access and crypto, so what?</w:t>
      </w:r>
    </w:p>
    <w:p w14:paraId="43E6A918" w14:textId="77777777" w:rsidR="00CD5ECD" w:rsidRPr="00623846" w:rsidRDefault="00CD5ECD" w:rsidP="00CD5ECD">
      <w:r w:rsidRPr="00343EA9">
        <w:rPr>
          <w:rStyle w:val="StyleUnderline"/>
          <w:highlight w:val="green"/>
        </w:rPr>
        <w:lastRenderedPageBreak/>
        <w:t>There is no doubt that</w:t>
      </w:r>
      <w:r w:rsidRPr="00623846">
        <w:rPr>
          <w:rStyle w:val="StyleUnderline"/>
        </w:rPr>
        <w:t xml:space="preserve"> providing a new global </w:t>
      </w:r>
      <w:proofErr w:type="spellStart"/>
      <w:r w:rsidRPr="00623846">
        <w:rPr>
          <w:rStyle w:val="StyleUnderline"/>
        </w:rPr>
        <w:t>decentralised</w:t>
      </w:r>
      <w:proofErr w:type="spellEnd"/>
      <w:r w:rsidRPr="00623846">
        <w:rPr>
          <w:rStyle w:val="StyleUnderline"/>
        </w:rPr>
        <w:t xml:space="preserve"> high-speed public internet service </w:t>
      </w:r>
      <w:r w:rsidRPr="00343EA9">
        <w:rPr>
          <w:rStyle w:val="StyleUnderline"/>
          <w:highlight w:val="green"/>
        </w:rPr>
        <w:t>will have political dimensions</w:t>
      </w:r>
      <w:r w:rsidRPr="00623846">
        <w:t xml:space="preserve">. Elon knows </w:t>
      </w:r>
      <w:proofErr w:type="gramStart"/>
      <w:r w:rsidRPr="00623846">
        <w:t>this, and</w:t>
      </w:r>
      <w:proofErr w:type="gramEnd"/>
      <w:r w:rsidRPr="00623846">
        <w:t xml:space="preserve">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 xml:space="preserve">if you think that </w:t>
      </w:r>
      <w:proofErr w:type="spellStart"/>
      <w:r w:rsidRPr="00623846">
        <w:t>Starlink</w:t>
      </w:r>
      <w:proofErr w:type="spellEnd"/>
      <w:r w:rsidRPr="00623846">
        <w:t xml:space="preserve"> will just mean a lot of nice low-latency first-person virtual shoot-</w:t>
      </w:r>
      <w:proofErr w:type="spellStart"/>
      <w:r w:rsidRPr="00623846">
        <w:t>em</w:t>
      </w:r>
      <w:proofErr w:type="spellEnd"/>
      <w:r w:rsidRPr="00623846">
        <w:t>-ups from log cabins in Alaska, think again</w:t>
      </w:r>
      <w:r w:rsidRPr="00623846">
        <w:rPr>
          <w:rStyle w:val="StyleUnderline"/>
        </w:rPr>
        <w:t>. The real shoot-</w:t>
      </w:r>
      <w:proofErr w:type="spellStart"/>
      <w:r w:rsidRPr="00623846">
        <w:rPr>
          <w:rStyle w:val="StyleUnderline"/>
        </w:rPr>
        <w:t>em</w:t>
      </w:r>
      <w:proofErr w:type="spellEnd"/>
      <w:r w:rsidRPr="00623846">
        <w:rPr>
          <w:rStyle w:val="StyleUnderline"/>
        </w:rPr>
        <w:t>-ups may be on their way.</w:t>
      </w:r>
      <w:r w:rsidRPr="00623846">
        <w:t xml:space="preserve"> ®</w:t>
      </w:r>
    </w:p>
    <w:p w14:paraId="02F1C5A8" w14:textId="77777777" w:rsidR="00CD5ECD" w:rsidRPr="00623846" w:rsidRDefault="00CD5ECD" w:rsidP="00CD5ECD"/>
    <w:p w14:paraId="103867EB" w14:textId="77777777" w:rsidR="00CD5ECD" w:rsidRPr="00623846" w:rsidRDefault="00CD5ECD" w:rsidP="00CD5ECD">
      <w:pPr>
        <w:pStyle w:val="Heading4"/>
        <w:rPr>
          <w:rFonts w:cs="Calibri"/>
        </w:rPr>
      </w:pPr>
      <w:r w:rsidRPr="00623846">
        <w:rPr>
          <w:rFonts w:cs="Calibri"/>
        </w:rPr>
        <w:t>Sino-India war goes nuclear.</w:t>
      </w:r>
    </w:p>
    <w:p w14:paraId="5EF76A74" w14:textId="77777777" w:rsidR="00CD5ECD" w:rsidRPr="00623846" w:rsidRDefault="00CD5ECD" w:rsidP="00CD5ECD">
      <w:proofErr w:type="spellStart"/>
      <w:r w:rsidRPr="00623846">
        <w:rPr>
          <w:rStyle w:val="Style13ptBold"/>
        </w:rPr>
        <w:t>Rachman</w:t>
      </w:r>
      <w:proofErr w:type="spellEnd"/>
      <w:r w:rsidRPr="00623846">
        <w:rPr>
          <w:rStyle w:val="Style13ptBold"/>
        </w:rPr>
        <w:t xml:space="preserve"> 20 </w:t>
      </w:r>
      <w:r w:rsidRPr="00623846">
        <w:t xml:space="preserve">“Erosion of nuclear deterrence makes India-China relations critical” GIDEON RACHMAN [Gideon </w:t>
      </w:r>
      <w:proofErr w:type="spellStart"/>
      <w:r w:rsidRPr="00623846">
        <w:t>Rachman</w:t>
      </w:r>
      <w:proofErr w:type="spellEnd"/>
      <w:r w:rsidRPr="00623846">
        <w:t xml:space="preserve"> became chief foreign affairs columnist for the Financial Times in July 2006. He joined the FT after a 15-year career at The Economist, which included spells as a foreign correspondent in Brussels, </w:t>
      </w:r>
      <w:proofErr w:type="gramStart"/>
      <w:r w:rsidRPr="00623846">
        <w:t>Washington</w:t>
      </w:r>
      <w:proofErr w:type="gramEnd"/>
      <w:r w:rsidRPr="00623846">
        <w:t xml:space="preserve"> and Bangkok.] September 7, </w:t>
      </w:r>
      <w:proofErr w:type="gramStart"/>
      <w:r w:rsidRPr="00623846">
        <w:t>2020</w:t>
      </w:r>
      <w:proofErr w:type="gramEnd"/>
      <w:r w:rsidRPr="00623846">
        <w:t xml:space="preserve"> </w:t>
      </w:r>
      <w:hyperlink r:id="rId35" w:history="1">
        <w:r w:rsidRPr="00623846">
          <w:rPr>
            <w:rStyle w:val="Hyperlink"/>
          </w:rPr>
          <w:t>https://www.ft.com/content/311694ac-d1a4-4d92-a850-97e161ad887c</w:t>
        </w:r>
      </w:hyperlink>
      <w:r w:rsidRPr="00623846">
        <w:t xml:space="preserve"> SM</w:t>
      </w:r>
    </w:p>
    <w:p w14:paraId="54BBCAF1" w14:textId="77777777" w:rsidR="00CD5ECD" w:rsidRPr="00623846" w:rsidRDefault="00CD5ECD" w:rsidP="00CD5ECD">
      <w:pPr>
        <w:rPr>
          <w:rStyle w:val="StyleUnderline"/>
        </w:rPr>
      </w:pPr>
      <w:r w:rsidRPr="00623846">
        <w:rPr>
          <w:rStyle w:val="StyleUnderline"/>
        </w:rPr>
        <w:t xml:space="preserve">Erosion of nuclear deterrence makes </w:t>
      </w:r>
      <w:r w:rsidRPr="00343EA9">
        <w:rPr>
          <w:rStyle w:val="StyleUnderline"/>
          <w:highlight w:val="green"/>
        </w:rPr>
        <w:t>India-China relations</w:t>
      </w:r>
      <w:r w:rsidRPr="00623846">
        <w:rPr>
          <w:rStyle w:val="StyleUnderline"/>
        </w:rPr>
        <w:t xml:space="preserve"> critical</w:t>
      </w:r>
    </w:p>
    <w:p w14:paraId="4365617B" w14:textId="77777777" w:rsidR="00CD5ECD" w:rsidRPr="00623846" w:rsidRDefault="00CD5ECD" w:rsidP="00CD5ECD">
      <w:pPr>
        <w:rPr>
          <w:rStyle w:val="StyleUnderline"/>
        </w:rPr>
      </w:pPr>
      <w:r w:rsidRPr="00623846">
        <w:rPr>
          <w:rStyle w:val="StyleUnderline"/>
        </w:rPr>
        <w:t xml:space="preserve">Countries with nuclear weapons are </w:t>
      </w:r>
      <w:r w:rsidRPr="00343EA9">
        <w:rPr>
          <w:rStyle w:val="StyleUnderline"/>
          <w:highlight w:val="green"/>
        </w:rPr>
        <w:t xml:space="preserve">moving </w:t>
      </w:r>
      <w:r w:rsidRPr="00623846">
        <w:rPr>
          <w:rStyle w:val="StyleUnderline"/>
        </w:rPr>
        <w:t xml:space="preserve">closer </w:t>
      </w:r>
      <w:r w:rsidRPr="00343EA9">
        <w:rPr>
          <w:rStyle w:val="StyleUnderline"/>
          <w:highlight w:val="green"/>
        </w:rPr>
        <w:t>to military confrontation</w:t>
      </w:r>
    </w:p>
    <w:p w14:paraId="23599509" w14:textId="77777777" w:rsidR="00CD5ECD" w:rsidRPr="00623846" w:rsidRDefault="00CD5ECD" w:rsidP="00CD5ECD">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3EB73C95" w14:textId="77777777" w:rsidR="00CD5ECD" w:rsidRPr="00623846" w:rsidRDefault="00CD5ECD" w:rsidP="00CD5ECD">
      <w:pPr>
        <w:rPr>
          <w:rStyle w:val="StyleUnderline"/>
        </w:rPr>
      </w:pPr>
      <w:r w:rsidRPr="00623846">
        <w:t xml:space="preserve">My children’s generation are much more likely to demonstrate against climate change than nuclear weapons. Leading politicians also no longer worry so much about nukes. </w:t>
      </w:r>
      <w:r w:rsidRPr="00343EA9">
        <w:rPr>
          <w:rStyle w:val="StyleUnderline"/>
          <w:highlight w:val="green"/>
        </w:rPr>
        <w:t>Nuclear</w:t>
      </w:r>
      <w:r w:rsidRPr="00623846">
        <w:rPr>
          <w:rStyle w:val="StyleUnderline"/>
        </w:rPr>
        <w:t xml:space="preserve"> </w:t>
      </w:r>
      <w:r w:rsidRPr="00343EA9">
        <w:rPr>
          <w:rStyle w:val="StyleUnderline"/>
          <w:highlight w:val="green"/>
        </w:rPr>
        <w:t>arms-control</w:t>
      </w:r>
      <w:r w:rsidRPr="00623846">
        <w:rPr>
          <w:rStyle w:val="StyleUnderline"/>
        </w:rPr>
        <w:t xml:space="preserve"> negotiations, a staple of the cold war, </w:t>
      </w:r>
      <w:r w:rsidRPr="00343EA9">
        <w:rPr>
          <w:rStyle w:val="StyleUnderline"/>
          <w:highlight w:val="green"/>
        </w:rPr>
        <w:t>have fallen into abeyance</w:t>
      </w:r>
      <w:r w:rsidRPr="00623846">
        <w:rPr>
          <w:rStyle w:val="StyleUnderline"/>
        </w:rPr>
        <w:t xml:space="preserve">. But </w:t>
      </w:r>
      <w:r w:rsidRPr="00343EA9">
        <w:rPr>
          <w:rStyle w:val="StyleUnderline"/>
          <w:highlight w:val="green"/>
        </w:rPr>
        <w:t>this</w:t>
      </w:r>
      <w:r w:rsidRPr="00623846">
        <w:rPr>
          <w:rStyle w:val="StyleUnderline"/>
        </w:rPr>
        <w:t xml:space="preserve"> relatively </w:t>
      </w:r>
      <w:r w:rsidRPr="00343EA9">
        <w:rPr>
          <w:rStyle w:val="StyleUnderline"/>
          <w:highlight w:val="green"/>
        </w:rPr>
        <w:t>relaxed attitude is</w:t>
      </w:r>
      <w:r w:rsidRPr="00623846">
        <w:rPr>
          <w:rStyle w:val="StyleUnderline"/>
        </w:rPr>
        <w:t xml:space="preserve"> having a </w:t>
      </w:r>
      <w:r w:rsidRPr="00343EA9">
        <w:rPr>
          <w:rStyle w:val="StyleUnderline"/>
          <w:highlight w:val="green"/>
        </w:rPr>
        <w:t>paradoxical</w:t>
      </w:r>
      <w:r w:rsidRPr="00623846">
        <w:rPr>
          <w:rStyle w:val="StyleUnderline"/>
        </w:rPr>
        <w:t xml:space="preserve"> effect. It seems to be making </w:t>
      </w:r>
      <w:r w:rsidRPr="00343EA9">
        <w:rPr>
          <w:rStyle w:val="StyleUnderline"/>
          <w:highlight w:val="green"/>
        </w:rPr>
        <w:t>countries</w:t>
      </w:r>
      <w:r w:rsidRPr="00623846">
        <w:rPr>
          <w:rStyle w:val="StyleUnderline"/>
        </w:rPr>
        <w:t xml:space="preserve"> armed </w:t>
      </w:r>
      <w:r w:rsidRPr="00343EA9">
        <w:rPr>
          <w:rStyle w:val="StyleUnderline"/>
          <w:highlight w:val="green"/>
        </w:rPr>
        <w:t>with nuclear weapons more willing to risk</w:t>
      </w:r>
      <w:r w:rsidRPr="00623846">
        <w:rPr>
          <w:rStyle w:val="StyleUnderline"/>
        </w:rPr>
        <w:t xml:space="preserve"> military </w:t>
      </w:r>
      <w:r w:rsidRPr="00343EA9">
        <w:rPr>
          <w:rStyle w:val="StyleUnderline"/>
          <w:highlight w:val="green"/>
        </w:rPr>
        <w:t>confrontation</w:t>
      </w:r>
      <w:r w:rsidRPr="00623846">
        <w:rPr>
          <w:rStyle w:val="StyleUnderline"/>
        </w:rPr>
        <w:t xml:space="preserve"> with each other.</w:t>
      </w:r>
    </w:p>
    <w:p w14:paraId="169BF074" w14:textId="77777777" w:rsidR="00CD5ECD" w:rsidRPr="00623846" w:rsidRDefault="00CD5ECD" w:rsidP="00CD5ECD">
      <w:r w:rsidRPr="00623846">
        <w:rPr>
          <w:rStyle w:val="StyleUnderline"/>
        </w:rPr>
        <w:t xml:space="preserve">There are three international rivalries where tensions between nuclear-weapons states are reaching dangerous levels. </w:t>
      </w:r>
      <w:r w:rsidRPr="00343EA9">
        <w:rPr>
          <w:rStyle w:val="StyleUnderline"/>
          <w:highlight w:val="green"/>
        </w:rPr>
        <w:t>The biggest</w:t>
      </w:r>
      <w:r w:rsidRPr="00623846">
        <w:rPr>
          <w:rStyle w:val="StyleUnderline"/>
        </w:rPr>
        <w:t xml:space="preserve"> current </w:t>
      </w:r>
      <w:r w:rsidRPr="00343EA9">
        <w:rPr>
          <w:rStyle w:val="StyleUnderline"/>
          <w:highlight w:val="green"/>
        </w:rPr>
        <w:t>risk is</w:t>
      </w:r>
      <w:r w:rsidRPr="00623846">
        <w:rPr>
          <w:rStyle w:val="StyleUnderline"/>
        </w:rPr>
        <w:t xml:space="preserve"> on the </w:t>
      </w:r>
      <w:r w:rsidRPr="00343EA9">
        <w:rPr>
          <w:rStyle w:val="StyleUnderline"/>
          <w:highlight w:val="green"/>
        </w:rPr>
        <w:t>China-India</w:t>
      </w:r>
      <w:r w:rsidRPr="00623846">
        <w:rPr>
          <w:rStyle w:val="StyleUnderline"/>
        </w:rPr>
        <w:t xml:space="preserve"> border — </w:t>
      </w:r>
      <w:r w:rsidRPr="00343EA9">
        <w:rPr>
          <w:rStyle w:val="StyleUnderline"/>
          <w:highlight w:val="green"/>
        </w:rPr>
        <w:t>where</w:t>
      </w:r>
      <w:r w:rsidRPr="00623846">
        <w:rPr>
          <w:rStyle w:val="StyleUnderline"/>
        </w:rPr>
        <w:t xml:space="preserve"> recent </w:t>
      </w:r>
      <w:r w:rsidRPr="00343EA9">
        <w:rPr>
          <w:rStyle w:val="StyleUnderline"/>
          <w:highlight w:val="green"/>
        </w:rPr>
        <w:t>clashes have led to 21 Indian</w:t>
      </w:r>
      <w:r w:rsidRPr="00623846">
        <w:rPr>
          <w:rStyle w:val="StyleUnderline"/>
        </w:rPr>
        <w:t xml:space="preserve"> fatalities </w:t>
      </w:r>
      <w:r w:rsidRPr="00343EA9">
        <w:rPr>
          <w:rStyle w:val="StyleUnderline"/>
          <w:highlight w:val="green"/>
        </w:rPr>
        <w:t>and</w:t>
      </w:r>
      <w:r w:rsidRPr="00623846">
        <w:rPr>
          <w:rStyle w:val="StyleUnderline"/>
        </w:rPr>
        <w:t xml:space="preserve"> an </w:t>
      </w:r>
      <w:r w:rsidRPr="00343EA9">
        <w:rPr>
          <w:rStyle w:val="StyleUnderline"/>
          <w:highlight w:val="green"/>
        </w:rPr>
        <w:t>unknown</w:t>
      </w:r>
      <w:r w:rsidRPr="00623846">
        <w:rPr>
          <w:rStyle w:val="StyleUnderline"/>
        </w:rPr>
        <w:t xml:space="preserve"> number of </w:t>
      </w:r>
      <w:r w:rsidRPr="00343EA9">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w:t>
      </w:r>
      <w:proofErr w:type="spellStart"/>
      <w:r w:rsidRPr="00623846">
        <w:t>Nato</w:t>
      </w:r>
      <w:proofErr w:type="spellEnd"/>
      <w:r w:rsidRPr="00623846">
        <w:t xml:space="preserve"> on alert.</w:t>
      </w:r>
    </w:p>
    <w:p w14:paraId="77646130" w14:textId="77777777" w:rsidR="00CD5ECD" w:rsidRPr="00623846" w:rsidRDefault="00CD5ECD" w:rsidP="00CD5ECD">
      <w:pPr>
        <w:rPr>
          <w:rStyle w:val="StyleUnderline"/>
        </w:rPr>
      </w:pPr>
      <w:r w:rsidRPr="00623846">
        <w:rPr>
          <w:rStyle w:val="StyleUnderline"/>
        </w:rPr>
        <w:t xml:space="preserve">The </w:t>
      </w:r>
      <w:r w:rsidRPr="00343EA9">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343EA9">
        <w:rPr>
          <w:rStyle w:val="StyleUnderline"/>
          <w:highlight w:val="green"/>
        </w:rPr>
        <w:t>nuclear war</w:t>
      </w:r>
      <w:r w:rsidRPr="00623846">
        <w:rPr>
          <w:rStyle w:val="StyleUnderline"/>
        </w:rPr>
        <w:t>, which could happen if a conventional war escalated unexpectedly.</w:t>
      </w:r>
    </w:p>
    <w:p w14:paraId="60F1607A" w14:textId="77777777" w:rsidR="00CD5ECD" w:rsidRPr="00623846" w:rsidRDefault="00CD5ECD" w:rsidP="00CD5ECD">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343EA9">
        <w:rPr>
          <w:rStyle w:val="StyleUnderline"/>
          <w:highlight w:val="green"/>
        </w:rPr>
        <w:t>Chinese leadership</w:t>
      </w:r>
      <w:r w:rsidRPr="00623846">
        <w:rPr>
          <w:rStyle w:val="StyleUnderline"/>
        </w:rPr>
        <w:t xml:space="preserve"> has taken the risk of </w:t>
      </w:r>
      <w:r w:rsidRPr="00343EA9">
        <w:rPr>
          <w:rStyle w:val="StyleUnderline"/>
          <w:highlight w:val="green"/>
        </w:rPr>
        <w:t>killing Indian troops</w:t>
      </w:r>
      <w:r w:rsidRPr="00623846">
        <w:rPr>
          <w:rStyle w:val="StyleUnderline"/>
        </w:rPr>
        <w:t xml:space="preserve">, despite India's possession of nuclear weapons — </w:t>
      </w:r>
      <w:r w:rsidRPr="00343EA9">
        <w:rPr>
          <w:rStyle w:val="StyleUnderline"/>
          <w:highlight w:val="green"/>
        </w:rPr>
        <w:t>and New Delhi is pushing back</w:t>
      </w:r>
      <w:r w:rsidRPr="00623846">
        <w:rPr>
          <w:rStyle w:val="StyleUnderline"/>
        </w:rPr>
        <w:t>.</w:t>
      </w:r>
    </w:p>
    <w:p w14:paraId="270F13D8" w14:textId="77777777" w:rsidR="00CD5ECD" w:rsidRPr="00623846" w:rsidRDefault="00CD5ECD" w:rsidP="00CD5ECD">
      <w:r w:rsidRPr="00623846">
        <w:rPr>
          <w:rStyle w:val="StyleUnderline"/>
        </w:rPr>
        <w:lastRenderedPageBreak/>
        <w:t>The deadly clash in the Himalayas over the summer was only the second time that two nuclear-weapons states have fought.</w:t>
      </w:r>
      <w:r w:rsidRPr="00623846">
        <w:t xml:space="preserve"> The first was the </w:t>
      </w:r>
      <w:proofErr w:type="spellStart"/>
      <w:r w:rsidRPr="00623846">
        <w:t>Kargil</w:t>
      </w:r>
      <w:proofErr w:type="spellEnd"/>
      <w:r w:rsidRPr="00623846">
        <w:t xml:space="preserve"> war between India and Pakistan in 1999. That confrontation did not go nuclear. But it left world leaders profoundly shaken. Bill Clinton, the US president at the time, called the frontline where the two sides had clashed “the most dangerous place in the world”.</w:t>
      </w:r>
    </w:p>
    <w:p w14:paraId="0879120D" w14:textId="77777777" w:rsidR="00CD5ECD" w:rsidRPr="00623846" w:rsidRDefault="00CD5ECD" w:rsidP="00CD5ECD">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343EA9">
        <w:rPr>
          <w:rStyle w:val="StyleUnderline"/>
          <w:highlight w:val="green"/>
        </w:rPr>
        <w:t>if Beijing and</w:t>
      </w:r>
      <w:r w:rsidRPr="00623846">
        <w:rPr>
          <w:rStyle w:val="StyleUnderline"/>
        </w:rPr>
        <w:t xml:space="preserve"> New </w:t>
      </w:r>
      <w:r w:rsidRPr="00343EA9">
        <w:rPr>
          <w:rStyle w:val="StyleUnderline"/>
          <w:highlight w:val="green"/>
        </w:rPr>
        <w:t>Delhi’s confidence</w:t>
      </w:r>
      <w:r w:rsidRPr="00623846">
        <w:rPr>
          <w:rStyle w:val="StyleUnderline"/>
        </w:rPr>
        <w:t xml:space="preserve"> that </w:t>
      </w:r>
      <w:r w:rsidRPr="00343EA9">
        <w:rPr>
          <w:rStyle w:val="StyleUnderline"/>
          <w:highlight w:val="green"/>
        </w:rPr>
        <w:t>the other</w:t>
      </w:r>
      <w:r w:rsidRPr="00623846">
        <w:rPr>
          <w:rStyle w:val="StyleUnderline"/>
        </w:rPr>
        <w:t xml:space="preserve"> side </w:t>
      </w:r>
      <w:r w:rsidRPr="00343EA9">
        <w:rPr>
          <w:rStyle w:val="StyleUnderline"/>
          <w:highlight w:val="green"/>
        </w:rPr>
        <w:t>will not use nuclear weapons</w:t>
      </w:r>
      <w:r w:rsidRPr="00623846">
        <w:rPr>
          <w:rStyle w:val="StyleUnderline"/>
        </w:rPr>
        <w:t xml:space="preserve"> </w:t>
      </w:r>
      <w:r w:rsidRPr="00343EA9">
        <w:rPr>
          <w:rStyle w:val="StyleUnderline"/>
          <w:highlight w:val="green"/>
        </w:rPr>
        <w:t>persuades China to press</w:t>
      </w:r>
      <w:r w:rsidRPr="00623846">
        <w:rPr>
          <w:rStyle w:val="StyleUnderline"/>
        </w:rPr>
        <w:t xml:space="preserve"> home </w:t>
      </w:r>
      <w:r w:rsidRPr="00343EA9">
        <w:rPr>
          <w:rStyle w:val="StyleUnderline"/>
          <w:highlight w:val="green"/>
        </w:rPr>
        <w:t>its military advantage</w:t>
      </w:r>
      <w:r w:rsidRPr="00623846">
        <w:rPr>
          <w:rStyle w:val="StyleUnderline"/>
        </w:rPr>
        <w:t xml:space="preserve">, then </w:t>
      </w:r>
      <w:r w:rsidRPr="00343EA9">
        <w:rPr>
          <w:rStyle w:val="StyleUnderline"/>
          <w:highlight w:val="green"/>
        </w:rPr>
        <w:t>India may be tempted to alter</w:t>
      </w:r>
      <w:r w:rsidRPr="00623846">
        <w:rPr>
          <w:rStyle w:val="StyleUnderline"/>
        </w:rPr>
        <w:t xml:space="preserve"> its </w:t>
      </w:r>
      <w:r w:rsidRPr="00343EA9">
        <w:rPr>
          <w:rStyle w:val="StyleUnderline"/>
          <w:highlight w:val="green"/>
        </w:rPr>
        <w:t>policy</w:t>
      </w:r>
      <w:r w:rsidRPr="00623846">
        <w:rPr>
          <w:rStyle w:val="StyleUnderline"/>
        </w:rPr>
        <w:t xml:space="preserve"> </w:t>
      </w:r>
      <w:proofErr w:type="gramStart"/>
      <w:r w:rsidRPr="00623846">
        <w:rPr>
          <w:rStyle w:val="StyleUnderline"/>
        </w:rPr>
        <w:t>in an attempt to</w:t>
      </w:r>
      <w:proofErr w:type="gramEnd"/>
      <w:r w:rsidRPr="00623846">
        <w:rPr>
          <w:rStyle w:val="StyleUnderline"/>
        </w:rPr>
        <w:t xml:space="preserve"> restore deterrence. Some </w:t>
      </w:r>
      <w:r w:rsidRPr="00343EA9">
        <w:rPr>
          <w:rStyle w:val="StyleUnderline"/>
          <w:highlight w:val="green"/>
        </w:rPr>
        <w:t>experts point to</w:t>
      </w:r>
      <w:r w:rsidRPr="00623846">
        <w:rPr>
          <w:rStyle w:val="StyleUnderline"/>
        </w:rPr>
        <w:t xml:space="preserve"> the possibility of </w:t>
      </w:r>
      <w:r w:rsidRPr="00343EA9">
        <w:rPr>
          <w:rStyle w:val="StyleUnderline"/>
          <w:highlight w:val="green"/>
        </w:rPr>
        <w:t>India deploying</w:t>
      </w:r>
      <w:r w:rsidRPr="00623846">
        <w:rPr>
          <w:rStyle w:val="StyleUnderline"/>
        </w:rPr>
        <w:t xml:space="preserve"> tactical </w:t>
      </w:r>
      <w:r w:rsidRPr="00343EA9">
        <w:rPr>
          <w:rStyle w:val="StyleUnderline"/>
          <w:highlight w:val="green"/>
        </w:rPr>
        <w:t>nuclear weapons in the Himalayas, or</w:t>
      </w:r>
      <w:r w:rsidRPr="00623846">
        <w:rPr>
          <w:rStyle w:val="StyleUnderline"/>
        </w:rPr>
        <w:t xml:space="preserve"> formally </w:t>
      </w:r>
      <w:r w:rsidRPr="00343EA9">
        <w:rPr>
          <w:rStyle w:val="StyleUnderline"/>
          <w:highlight w:val="green"/>
        </w:rPr>
        <w:t>renouncing</w:t>
      </w:r>
      <w:r w:rsidRPr="00623846">
        <w:rPr>
          <w:rStyle w:val="StyleUnderline"/>
        </w:rPr>
        <w:t xml:space="preserve"> its </w:t>
      </w:r>
      <w:r w:rsidRPr="00343EA9">
        <w:rPr>
          <w:rStyle w:val="StyleUnderline"/>
          <w:highlight w:val="green"/>
        </w:rPr>
        <w:t>no-first-use</w:t>
      </w:r>
      <w:r w:rsidRPr="00623846">
        <w:rPr>
          <w:rStyle w:val="StyleUnderline"/>
        </w:rPr>
        <w:t xml:space="preserve"> policy.</w:t>
      </w:r>
    </w:p>
    <w:p w14:paraId="27B62243" w14:textId="77777777" w:rsidR="00CD5ECD" w:rsidRPr="00623846" w:rsidRDefault="00CD5ECD" w:rsidP="00CD5ECD">
      <w:r w:rsidRPr="00623846">
        <w:rPr>
          <w:rStyle w:val="StyleUnderline"/>
        </w:rPr>
        <w:t xml:space="preserve">Threatening to use </w:t>
      </w:r>
      <w:r w:rsidRPr="00343EA9">
        <w:rPr>
          <w:rStyle w:val="StyleUnderline"/>
          <w:highlight w:val="green"/>
        </w:rPr>
        <w:t>nuclear weapons</w:t>
      </w:r>
      <w:r w:rsidRPr="00623846">
        <w:rPr>
          <w:rStyle w:val="StyleUnderline"/>
        </w:rPr>
        <w:t xml:space="preserve"> is </w:t>
      </w:r>
      <w:r w:rsidRPr="00343EA9">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114D3E42" w14:textId="77777777" w:rsidR="00CD5ECD" w:rsidRPr="00623846" w:rsidRDefault="00CD5ECD" w:rsidP="00CD5ECD"/>
    <w:p w14:paraId="5B5A1C41" w14:textId="77777777" w:rsidR="00CD5ECD" w:rsidRPr="00623846" w:rsidRDefault="00CD5ECD" w:rsidP="00CD5ECD">
      <w:pPr>
        <w:pStyle w:val="Heading4"/>
        <w:rPr>
          <w:rFonts w:cs="Calibri"/>
        </w:rPr>
      </w:pPr>
      <w:r w:rsidRPr="00623846">
        <w:rPr>
          <w:rFonts w:cs="Calibri"/>
        </w:rPr>
        <w:t>Nuke war causes extinction – Ice Age, famines, and war won’t stay limited</w:t>
      </w:r>
    </w:p>
    <w:p w14:paraId="2AFABEE2" w14:textId="77777777" w:rsidR="00CD5ECD" w:rsidRPr="00623846" w:rsidRDefault="00CD5ECD" w:rsidP="00CD5ECD">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7079B2B3" w14:textId="77777777" w:rsidR="00CD5ECD" w:rsidRPr="00623846" w:rsidRDefault="00CD5ECD" w:rsidP="00CD5ECD">
      <w:r w:rsidRPr="00623846">
        <w:t>In the nuclear conversation, what are we not talking about that we should be?</w:t>
      </w:r>
    </w:p>
    <w:p w14:paraId="07C96BA0" w14:textId="77777777" w:rsidR="00CD5ECD" w:rsidRPr="00623846" w:rsidRDefault="00CD5ECD" w:rsidP="00CD5ECD">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w:t>
      </w:r>
      <w:r w:rsidRPr="00623846">
        <w:rPr>
          <w:rStyle w:val="StyleUnderline"/>
        </w:rPr>
        <w:lastRenderedPageBreak/>
        <w:t xml:space="preserve">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5532907F" w14:textId="77777777" w:rsidR="00CD5ECD" w:rsidRPr="003001A4" w:rsidRDefault="00CD5ECD" w:rsidP="00CD5ECD">
      <w:pPr>
        <w:pStyle w:val="Heading3"/>
        <w:rPr>
          <w:rFonts w:cs="Calibri"/>
        </w:rPr>
      </w:pPr>
      <w:r>
        <w:rPr>
          <w:rFonts w:cs="Calibri"/>
        </w:rPr>
        <w:lastRenderedPageBreak/>
        <w:t>1AC—Framing</w:t>
      </w:r>
    </w:p>
    <w:p w14:paraId="0FDE3AE5" w14:textId="77777777" w:rsidR="00CD5ECD" w:rsidRPr="00623846" w:rsidRDefault="00CD5ECD" w:rsidP="00CD5ECD">
      <w:pPr>
        <w:pStyle w:val="Heading4"/>
        <w:rPr>
          <w:rFonts w:cs="Calibri"/>
        </w:rPr>
      </w:pPr>
      <w:r>
        <w:rPr>
          <w:rFonts w:cs="Calibri"/>
        </w:rPr>
        <w:t>The</w:t>
      </w:r>
      <w:r w:rsidRPr="00623846">
        <w:rPr>
          <w:rFonts w:cs="Calibri"/>
        </w:rPr>
        <w:t xml:space="preserve"> standard is consistency with hedonic act utilitarianism. </w:t>
      </w:r>
    </w:p>
    <w:bookmarkEnd w:id="0"/>
    <w:p w14:paraId="5B86261A" w14:textId="77777777" w:rsidR="00CD5ECD" w:rsidRPr="005C26ED" w:rsidRDefault="00CD5ECD" w:rsidP="00CD5ECD">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44709527" w14:textId="77777777" w:rsidR="00CD5ECD" w:rsidRPr="005C26ED" w:rsidRDefault="00CD5ECD" w:rsidP="00CD5ECD">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2E16CD9D" w14:textId="77777777" w:rsidR="00CD5ECD" w:rsidRPr="00D03231" w:rsidRDefault="00CD5ECD" w:rsidP="00CD5ECD">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w:t>
      </w:r>
      <w:proofErr w:type="spellStart"/>
      <w:r w:rsidRPr="005C26ED">
        <w:rPr>
          <w:rStyle w:val="StyleUnderline"/>
          <w:rFonts w:asciiTheme="minorHAnsi" w:hAnsiTheme="minorHAnsi" w:cstheme="minorHAnsi"/>
        </w:rPr>
        <w:t>lightening</w:t>
      </w:r>
      <w:proofErr w:type="spellEnd"/>
      <w:r w:rsidRPr="005C26ED">
        <w:rPr>
          <w:rStyle w:val="StyleUnderline"/>
          <w:rFonts w:asciiTheme="minorHAnsi" w:hAnsiTheme="minorHAnsi" w:cstheme="minorHAnsi"/>
        </w:rPr>
        <w:t xml:space="preserve">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w:t>
      </w:r>
      <w:proofErr w:type="spellStart"/>
      <w:r w:rsidRPr="005C26ED">
        <w:rPr>
          <w:rFonts w:asciiTheme="minorHAnsi" w:hAnsiTheme="minorHAnsi" w:cstheme="minorHAnsi"/>
          <w:sz w:val="12"/>
        </w:rPr>
        <w:t>evidency</w:t>
      </w:r>
      <w:proofErr w:type="spellEnd"/>
      <w:r w:rsidRPr="005C26ED">
        <w:rPr>
          <w:rFonts w:asciiTheme="minorHAnsi" w:hAnsiTheme="minorHAnsi" w:cstheme="minorHAnsi"/>
          <w:sz w:val="12"/>
        </w:rPr>
        <w:t xml:space="preserve">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w:t>
      </w:r>
      <w:proofErr w:type="spellStart"/>
      <w:r w:rsidRPr="005C26ED">
        <w:rPr>
          <w:rFonts w:asciiTheme="minorHAnsi" w:hAnsiTheme="minorHAnsi" w:cstheme="minorHAnsi"/>
          <w:sz w:val="12"/>
        </w:rPr>
        <w:t>conclu</w:t>
      </w:r>
      <w:proofErr w:type="spellEnd"/>
      <w:r w:rsidRPr="005C26ED">
        <w:rPr>
          <w:rFonts w:asciiTheme="minorHAnsi" w:hAnsiTheme="minorHAnsi" w:cstheme="minorHAnsi"/>
          <w:sz w:val="12"/>
        </w:rPr>
        <w:t xml:space="preserve"> </w:t>
      </w:r>
      <w:proofErr w:type="spellStart"/>
      <w:r w:rsidRPr="005C26ED">
        <w:rPr>
          <w:rFonts w:asciiTheme="minorHAnsi" w:hAnsiTheme="minorHAnsi" w:cstheme="minorHAnsi"/>
          <w:sz w:val="12"/>
        </w:rPr>
        <w:t>sion</w:t>
      </w:r>
      <w:proofErr w:type="spellEnd"/>
      <w:r w:rsidRPr="005C26ED">
        <w:rPr>
          <w:rFonts w:asciiTheme="minorHAnsi" w:hAnsiTheme="minorHAnsi" w:cstheme="minorHAnsi"/>
          <w:sz w:val="12"/>
        </w:rPr>
        <w:t xml:space="preserve">,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3BDACEB6" w14:textId="77777777" w:rsidR="00CD5ECD" w:rsidRDefault="00CD5ECD" w:rsidP="00CD5ECD">
      <w:pPr>
        <w:spacing w:line="276" w:lineRule="auto"/>
      </w:pPr>
    </w:p>
    <w:p w14:paraId="5438EB51" w14:textId="77777777" w:rsidR="00CD5ECD" w:rsidRPr="001736B8" w:rsidRDefault="00CD5ECD" w:rsidP="00CD5ECD">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26A85C0B" w14:textId="77777777" w:rsidR="00CD5ECD" w:rsidRPr="001736B8" w:rsidRDefault="00CD5ECD" w:rsidP="00CD5ECD">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36" w:history="1">
        <w:r w:rsidRPr="001736B8">
          <w:rPr>
            <w:rStyle w:val="Hyperlink"/>
          </w:rPr>
          <w:t>https://www.foreignaffairs.com/articles/2020-10-13/heads-sand</w:t>
        </w:r>
      </w:hyperlink>
      <w:r w:rsidRPr="001736B8">
        <w:t xml:space="preserve"> </w:t>
      </w:r>
      <w:proofErr w:type="spellStart"/>
      <w:r w:rsidRPr="001736B8">
        <w:t>mvp</w:t>
      </w:r>
      <w:proofErr w:type="spellEnd"/>
    </w:p>
    <w:p w14:paraId="23DFCEC4" w14:textId="77777777" w:rsidR="00CD5ECD" w:rsidRPr="001736B8" w:rsidRDefault="00CD5ECD" w:rsidP="00CD5ECD">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lastRenderedPageBreak/>
        <w:t>actual policy</w:t>
      </w:r>
      <w:r w:rsidRPr="001736B8">
        <w:t>. As a result, the crises continue. The death toll from the pandemic skyrockets, and the world makes dangerously slow progress on climate change, and so on.</w:t>
      </w:r>
    </w:p>
    <w:p w14:paraId="5C0BF497" w14:textId="77777777" w:rsidR="00CD5ECD" w:rsidRPr="001736B8" w:rsidRDefault="00CD5ECD" w:rsidP="00CD5ECD">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51B33852" w14:textId="77777777" w:rsidR="00CD5ECD" w:rsidRPr="001736B8" w:rsidRDefault="00CD5ECD" w:rsidP="00CD5ECD">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6384781B" w14:textId="77777777" w:rsidR="00CD5ECD" w:rsidRPr="001736B8" w:rsidRDefault="00CD5ECD" w:rsidP="00CD5ECD">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6C00873C" w14:textId="77777777" w:rsidR="00CD5ECD" w:rsidRPr="001736B8" w:rsidRDefault="00CD5ECD" w:rsidP="00CD5ECD">
      <w:r w:rsidRPr="001736B8">
        <w:t>AVOIDING THE UNCOMFORTABLE</w:t>
      </w:r>
    </w:p>
    <w:p w14:paraId="6B510A6C" w14:textId="77777777" w:rsidR="00CD5ECD" w:rsidRPr="001736B8" w:rsidRDefault="00CD5ECD" w:rsidP="00CD5ECD">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w:t>
      </w:r>
      <w:r w:rsidRPr="001736B8">
        <w:lastRenderedPageBreak/>
        <w:t xml:space="preserve">dystopic science-fiction narrative came to life and took everyone by surprise, serves as a cautionary tale about humans’ inability to foresee important events. </w:t>
      </w:r>
    </w:p>
    <w:p w14:paraId="1F09B45E" w14:textId="77777777" w:rsidR="00CD5ECD" w:rsidRPr="001736B8" w:rsidRDefault="00CD5ECD" w:rsidP="00CD5ECD">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5259399D" w14:textId="77777777" w:rsidR="00CD5ECD" w:rsidRPr="001736B8" w:rsidRDefault="00CD5ECD" w:rsidP="00CD5ECD">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4404101B" w14:textId="77777777" w:rsidR="00CD5ECD" w:rsidRPr="001736B8" w:rsidRDefault="00CD5ECD" w:rsidP="00CD5ECD">
      <w:r w:rsidRPr="001736B8">
        <w:t>Not only do humans fail to anticipate crises; they also fail to respond rationally to them.</w:t>
      </w:r>
    </w:p>
    <w:p w14:paraId="6AEAAE01" w14:textId="77777777" w:rsidR="00CD5ECD" w:rsidRPr="001736B8" w:rsidRDefault="00CD5ECD" w:rsidP="00CD5ECD">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822402B" w14:textId="77777777" w:rsidR="00CD5ECD" w:rsidRPr="00B05397" w:rsidRDefault="00CD5ECD" w:rsidP="00CD5ECD"/>
    <w:p w14:paraId="6504895C" w14:textId="77777777" w:rsidR="00CD5ECD" w:rsidRPr="00B315FF" w:rsidRDefault="00CD5ECD" w:rsidP="00CD5ECD">
      <w:pPr>
        <w:spacing w:line="276" w:lineRule="auto"/>
      </w:pPr>
    </w:p>
    <w:p w14:paraId="7A168328" w14:textId="77777777" w:rsidR="00CD5ECD" w:rsidRPr="00F601E6" w:rsidRDefault="00CD5ECD" w:rsidP="00CD5ECD"/>
    <w:p w14:paraId="1923EB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BA5FE8"/>
    <w:multiLevelType w:val="hybridMultilevel"/>
    <w:tmpl w:val="8BC20FF0"/>
    <w:lvl w:ilvl="0" w:tplc="C5EEB7B0">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5E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1154"/>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47C0B"/>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1359"/>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550C"/>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730"/>
    <w:rsid w:val="00BC0ABE"/>
    <w:rsid w:val="00BC30DB"/>
    <w:rsid w:val="00BC64FF"/>
    <w:rsid w:val="00BC7C37"/>
    <w:rsid w:val="00BD2244"/>
    <w:rsid w:val="00BE6472"/>
    <w:rsid w:val="00BF1B3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0CD"/>
    <w:rsid w:val="00CA6D6D"/>
    <w:rsid w:val="00CC7A4E"/>
    <w:rsid w:val="00CD1359"/>
    <w:rsid w:val="00CD4C83"/>
    <w:rsid w:val="00CD5ECD"/>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212"/>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7220A"/>
  <w14:defaultImageDpi w14:val="300"/>
  <w15:docId w15:val="{06BC7569-C705-CC47-8D6F-B1F10A974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5EC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D5E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5E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CD5E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T"/>
    <w:basedOn w:val="Normal"/>
    <w:next w:val="Normal"/>
    <w:link w:val="Heading4Char"/>
    <w:uiPriority w:val="9"/>
    <w:unhideWhenUsed/>
    <w:qFormat/>
    <w:rsid w:val="00CD5E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5E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ECD"/>
  </w:style>
  <w:style w:type="character" w:customStyle="1" w:styleId="Heading1Char">
    <w:name w:val="Heading 1 Char"/>
    <w:aliases w:val="Pocket Char"/>
    <w:basedOn w:val="DefaultParagraphFont"/>
    <w:link w:val="Heading1"/>
    <w:uiPriority w:val="9"/>
    <w:rsid w:val="00CD5EC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D5ECD"/>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D5ECD"/>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D5ECD"/>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5ECD"/>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
    <w:basedOn w:val="DefaultParagraphFont"/>
    <w:uiPriority w:val="1"/>
    <w:qFormat/>
    <w:rsid w:val="00CD5ECD"/>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D5EC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D5EC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
    <w:basedOn w:val="DefaultParagraphFont"/>
    <w:link w:val="NoSpacing"/>
    <w:uiPriority w:val="99"/>
    <w:unhideWhenUsed/>
    <w:rsid w:val="00CD5ECD"/>
    <w:rPr>
      <w:color w:val="auto"/>
      <w:u w:val="none"/>
    </w:rPr>
  </w:style>
  <w:style w:type="paragraph" w:styleId="DocumentMap">
    <w:name w:val="Document Map"/>
    <w:basedOn w:val="Normal"/>
    <w:link w:val="DocumentMapChar"/>
    <w:uiPriority w:val="99"/>
    <w:semiHidden/>
    <w:unhideWhenUsed/>
    <w:rsid w:val="00CD5E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ECD"/>
    <w:rPr>
      <w:rFonts w:ascii="Lucida Grande" w:hAnsi="Lucida Grande" w:cs="Lucida Grande"/>
    </w:rPr>
  </w:style>
  <w:style w:type="paragraph" w:styleId="ListParagraph">
    <w:name w:val="List Paragraph"/>
    <w:aliases w:val="6 font"/>
    <w:basedOn w:val="Normal"/>
    <w:uiPriority w:val="99"/>
    <w:qFormat/>
    <w:rsid w:val="00CD5EC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D5E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D5EC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D5ECD"/>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theregister.com/2021/03/15/starlink_china_crisi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forbes.com/sites/startswithabang/2020/01/31/this-multi-trillion-dollar-disaster-is-coming-and-solar-astronomy-is-our-prime-defense/?sh=6ecc0e367613"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bc.com/news/world-asia-pacific-11813699" TargetMode="External"/><Relationship Id="rId32" Type="http://schemas.openxmlformats.org/officeDocument/2006/relationships/hyperlink" Target="https://www.salon.com/2018/01/14/the-asteroids-most-likely-to-hit-earth/"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hyperlink" Target="https://www.foreignaffairs.com/articles/2020-10-13/heads-sand"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theverge.com/2020/3/24/21190273/spacex-starlink-satellite-internet-constellation-astronomy-coating"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www.ft.com/content/311694ac-d1a4-4d92-a850-97e161ad887c"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36</Pages>
  <Words>18221</Words>
  <Characters>103861</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2022-02-20T23:09:00Z</dcterms:created>
  <dcterms:modified xsi:type="dcterms:W3CDTF">2022-02-21T00:05:00Z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