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9FEAE" w14:textId="7A9C659E" w:rsidR="0025200D" w:rsidRDefault="0025200D" w:rsidP="0025200D">
      <w:pPr>
        <w:pStyle w:val="Heading1"/>
      </w:pPr>
      <w:r>
        <w:t>1AC</w:t>
      </w:r>
    </w:p>
    <w:p w14:paraId="4E8C2603" w14:textId="77777777" w:rsidR="0025200D" w:rsidRPr="00623846" w:rsidRDefault="0025200D" w:rsidP="0025200D">
      <w:pPr>
        <w:pStyle w:val="Heading3"/>
        <w:rPr>
          <w:rFonts w:cs="Calibri"/>
        </w:rPr>
      </w:pPr>
      <w:r w:rsidRPr="00623846">
        <w:rPr>
          <w:rFonts w:cs="Calibri"/>
        </w:rPr>
        <w:lastRenderedPageBreak/>
        <w:t>Plan</w:t>
      </w:r>
    </w:p>
    <w:p w14:paraId="719B21E5" w14:textId="77777777" w:rsidR="0025200D" w:rsidRPr="00623846" w:rsidRDefault="0025200D" w:rsidP="0025200D"/>
    <w:p w14:paraId="6770421A" w14:textId="77777777" w:rsidR="0025200D" w:rsidRPr="00623846" w:rsidRDefault="0025200D" w:rsidP="0025200D">
      <w:pPr>
        <w:pStyle w:val="Heading4"/>
        <w:rPr>
          <w:rFonts w:cs="Calibri"/>
        </w:rPr>
      </w:pPr>
      <w:r w:rsidRPr="00623846">
        <w:rPr>
          <w:rFonts w:cs="Calibri"/>
        </w:rPr>
        <w:t>Plan: Private entities ought not appropriate outer space via Large Satellite Constellations in Lower Earth Orbit</w:t>
      </w:r>
    </w:p>
    <w:p w14:paraId="58A4DFA5" w14:textId="77777777" w:rsidR="0025200D" w:rsidRPr="00623846" w:rsidRDefault="0025200D" w:rsidP="0025200D">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824B4FA" w14:textId="77777777" w:rsidR="0025200D" w:rsidRPr="00623846" w:rsidRDefault="0025200D" w:rsidP="0025200D">
      <w:pPr>
        <w:pStyle w:val="ListParagraph"/>
        <w:numPr>
          <w:ilvl w:val="0"/>
          <w:numId w:val="12"/>
        </w:numPr>
      </w:pPr>
      <w:r w:rsidRPr="00623846">
        <w:t>LSC = large satellite constellations</w:t>
      </w:r>
    </w:p>
    <w:p w14:paraId="433FB436" w14:textId="77777777" w:rsidR="0025200D" w:rsidRPr="00623846" w:rsidRDefault="0025200D" w:rsidP="0025200D">
      <w:pPr>
        <w:pStyle w:val="ListParagraph"/>
        <w:numPr>
          <w:ilvl w:val="0"/>
          <w:numId w:val="12"/>
        </w:numPr>
      </w:pPr>
      <w:r w:rsidRPr="00623846">
        <w:t>Outlines “L”SC thresholds</w:t>
      </w:r>
    </w:p>
    <w:p w14:paraId="7DF149D7" w14:textId="77777777" w:rsidR="0025200D" w:rsidRPr="00623846" w:rsidRDefault="0025200D" w:rsidP="0025200D">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2CAAAF39" w14:textId="77777777" w:rsidR="0025200D" w:rsidRPr="00623846" w:rsidRDefault="0025200D" w:rsidP="0025200D">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w:t>
      </w:r>
      <w:r w:rsidRPr="00623846">
        <w:rPr>
          <w:rStyle w:val="StyleUnderline"/>
        </w:rPr>
        <w:lastRenderedPageBreak/>
        <w:t xml:space="preserve">law. </w:t>
      </w:r>
      <w:r w:rsidRPr="00623846">
        <w:t>Moreover, even if its rules suffer from a low implementation rates, the IADC would be an appropriate discussion platform thanks to its very deep technical focus.</w:t>
      </w:r>
    </w:p>
    <w:p w14:paraId="2B10E9C3" w14:textId="77777777" w:rsidR="0025200D" w:rsidRPr="00623846" w:rsidRDefault="0025200D" w:rsidP="0025200D">
      <w:r w:rsidRPr="00623846">
        <w:t xml:space="preserve">6. Conclusion </w:t>
      </w:r>
    </w:p>
    <w:p w14:paraId="42E49F54" w14:textId="77777777" w:rsidR="0025200D" w:rsidRPr="00623846" w:rsidRDefault="0025200D" w:rsidP="0025200D">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7C129EA" w14:textId="77777777" w:rsidR="0025200D" w:rsidRPr="00623846" w:rsidRDefault="0025200D" w:rsidP="0025200D">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2871CC07" w14:textId="77777777" w:rsidR="0025200D" w:rsidRPr="00623846" w:rsidRDefault="0025200D" w:rsidP="0025200D">
      <w:r w:rsidRPr="00623846">
        <w:t xml:space="preserve">ITU’s “first come, first served” principle is reaching its limits with current LSC projects and should be re-evaluated; </w:t>
      </w:r>
    </w:p>
    <w:p w14:paraId="30ACF01A" w14:textId="77777777" w:rsidR="0025200D" w:rsidRPr="00623846" w:rsidRDefault="0025200D" w:rsidP="0025200D">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583DAD3" w14:textId="77777777" w:rsidR="0025200D" w:rsidRPr="00623846" w:rsidRDefault="0025200D" w:rsidP="0025200D"/>
    <w:p w14:paraId="5E6ED87F" w14:textId="77777777" w:rsidR="0025200D" w:rsidRPr="00623846" w:rsidRDefault="0025200D" w:rsidP="0025200D">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5D74661D" w14:textId="77777777" w:rsidR="0025200D" w:rsidRPr="00623846" w:rsidRDefault="0025200D" w:rsidP="0025200D">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557E488A" w14:textId="77777777" w:rsidR="0025200D" w:rsidRPr="00623846" w:rsidRDefault="0025200D" w:rsidP="0025200D">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68B1C673" w14:textId="77777777" w:rsidR="0025200D" w:rsidRPr="00623846" w:rsidRDefault="0025200D" w:rsidP="0025200D">
      <w:r w:rsidRPr="00623846">
        <w:rPr>
          <w:rStyle w:val="StyleUnderline"/>
        </w:rPr>
        <w:t>New satellite tech could bring billions more online</w:t>
      </w:r>
      <w:r w:rsidRPr="00623846">
        <w:t>. But will Big Tech bring their extractive ethos into space?</w:t>
      </w:r>
    </w:p>
    <w:p w14:paraId="07170E56" w14:textId="77777777" w:rsidR="0025200D" w:rsidRPr="00623846" w:rsidRDefault="0025200D" w:rsidP="0025200D">
      <w:r w:rsidRPr="00623846">
        <w:t xml:space="preserve">The coronavirus pandemic has made having a stable and reliable internet connection a matter of extreme urgency, as people all over the world struggle to work, access </w:t>
      </w:r>
      <w:r w:rsidRPr="00623846">
        <w:lastRenderedPageBreak/>
        <w:t>education, and participate in society while staying safe. Yet universal affordable access is far from being achieved; indeed, half of the world still lacks access to the Internet, despite sustained efforts from governments and corporations.</w:t>
      </w:r>
    </w:p>
    <w:p w14:paraId="1A8DA394" w14:textId="77777777" w:rsidR="0025200D" w:rsidRPr="00623846" w:rsidRDefault="0025200D" w:rsidP="0025200D">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46C9304B" w14:textId="77777777" w:rsidR="0025200D" w:rsidRPr="00623846" w:rsidRDefault="0025200D" w:rsidP="0025200D">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2F4E8AAF" w14:textId="77777777" w:rsidR="0025200D" w:rsidRPr="00623846" w:rsidRDefault="0025200D" w:rsidP="0025200D">
      <w:r w:rsidRPr="00623846">
        <w:t>So what's not to love?</w:t>
      </w:r>
    </w:p>
    <w:p w14:paraId="732B2274" w14:textId="77777777" w:rsidR="0025200D" w:rsidRPr="00623846" w:rsidRDefault="0025200D" w:rsidP="0025200D">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58D5B5E6" w14:textId="77777777" w:rsidR="0025200D" w:rsidRPr="00623846" w:rsidRDefault="0025200D" w:rsidP="0025200D">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9B018D7" w14:textId="77777777" w:rsidR="0025200D" w:rsidRPr="00623846" w:rsidRDefault="0025200D" w:rsidP="0025200D">
      <w:r w:rsidRPr="00623846">
        <w:t>The scramble for space</w:t>
      </w:r>
    </w:p>
    <w:p w14:paraId="13B5B33F" w14:textId="77777777" w:rsidR="0025200D" w:rsidRPr="00623846" w:rsidRDefault="0025200D" w:rsidP="0025200D">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w:t>
      </w:r>
      <w:r w:rsidRPr="00623846">
        <w:lastRenderedPageBreak/>
        <w:t xml:space="preserve">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3CAA21C6" w14:textId="77777777" w:rsidR="0025200D" w:rsidRPr="00623846" w:rsidRDefault="0025200D" w:rsidP="0025200D">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5DE7102" w14:textId="77777777" w:rsidR="0025200D" w:rsidRPr="00623846" w:rsidRDefault="0025200D" w:rsidP="0025200D">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1A24FE4" w14:textId="77777777" w:rsidR="0025200D" w:rsidRPr="00623846" w:rsidRDefault="0025200D" w:rsidP="0025200D">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6ADFA276" w14:textId="77777777" w:rsidR="0025200D" w:rsidRPr="00623846" w:rsidRDefault="0025200D" w:rsidP="0025200D">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20687165" w14:textId="77777777" w:rsidR="0025200D" w:rsidRPr="00623846" w:rsidRDefault="0025200D" w:rsidP="0025200D">
      <w:r w:rsidRPr="00623846">
        <w:t>Telecommunications: driving inequality or empowering citizens?</w:t>
      </w:r>
    </w:p>
    <w:p w14:paraId="61D2F227" w14:textId="77777777" w:rsidR="0025200D" w:rsidRPr="00623846" w:rsidRDefault="0025200D" w:rsidP="0025200D">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74A0A06D" w14:textId="77777777" w:rsidR="0025200D" w:rsidRPr="00623846" w:rsidRDefault="0025200D" w:rsidP="0025200D">
      <w:r w:rsidRPr="00623846">
        <w:lastRenderedPageBreak/>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13762C4" w14:textId="77777777" w:rsidR="0025200D" w:rsidRPr="00623846" w:rsidRDefault="0025200D" w:rsidP="0025200D">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4D4EC11" w14:textId="77777777" w:rsidR="0025200D" w:rsidRPr="00623846" w:rsidRDefault="0025200D" w:rsidP="0025200D">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0771337A" w14:textId="77777777" w:rsidR="0025200D" w:rsidRPr="00623846" w:rsidRDefault="0025200D" w:rsidP="0025200D">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1CD086FF" w14:textId="77777777" w:rsidR="0025200D" w:rsidRPr="00623846" w:rsidRDefault="0025200D" w:rsidP="0025200D">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6D7968B" w14:textId="77777777" w:rsidR="0025200D" w:rsidRPr="00623846" w:rsidRDefault="0025200D" w:rsidP="0025200D">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t>
      </w:r>
      <w:r w:rsidRPr="00623846">
        <w:rPr>
          <w:rStyle w:val="StyleUnderline"/>
        </w:rPr>
        <w:lastRenderedPageBreak/>
        <w:t xml:space="preserve">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17B704ED" w14:textId="77777777" w:rsidR="0025200D" w:rsidRPr="00623846" w:rsidRDefault="0025200D" w:rsidP="0025200D">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6344B4F0" w14:textId="77777777" w:rsidR="0025200D" w:rsidRPr="00623846" w:rsidRDefault="0025200D" w:rsidP="0025200D"/>
    <w:p w14:paraId="5DDE47E8" w14:textId="77777777" w:rsidR="0025200D" w:rsidRPr="00623846" w:rsidRDefault="0025200D" w:rsidP="0025200D">
      <w:pPr>
        <w:pStyle w:val="Heading3"/>
        <w:rPr>
          <w:rFonts w:cs="Calibri"/>
        </w:rPr>
      </w:pPr>
      <w:r w:rsidRPr="00623846">
        <w:rPr>
          <w:rFonts w:cs="Calibri"/>
        </w:rPr>
        <w:t>Adv – Collisions</w:t>
      </w:r>
    </w:p>
    <w:p w14:paraId="33797EA0" w14:textId="77777777" w:rsidR="0025200D" w:rsidRPr="00623846" w:rsidRDefault="0025200D" w:rsidP="0025200D">
      <w:pPr>
        <w:pStyle w:val="Heading4"/>
        <w:rPr>
          <w:rFonts w:cs="Calibri"/>
        </w:rPr>
      </w:pPr>
      <w:r w:rsidRPr="00623846">
        <w:rPr>
          <w:rFonts w:cs="Calibri"/>
        </w:rPr>
        <w:t>Satellite internet constellations accelerate collision risks – more close encounters and less transparency means bad decisions are inevitable.</w:t>
      </w:r>
    </w:p>
    <w:p w14:paraId="56FB96D1" w14:textId="77777777" w:rsidR="0025200D" w:rsidRPr="00623846" w:rsidRDefault="0025200D" w:rsidP="0025200D">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0CD5AFD6" w14:textId="77777777" w:rsidR="0025200D" w:rsidRPr="00623846" w:rsidRDefault="0025200D" w:rsidP="0025200D">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7CC76B65" w14:textId="77777777" w:rsidR="0025200D" w:rsidRPr="00623846" w:rsidRDefault="0025200D" w:rsidP="0025200D">
      <w:pPr>
        <w:rPr>
          <w:rStyle w:val="StyleUnderline"/>
        </w:rPr>
      </w:pPr>
      <w:r w:rsidRPr="00623846">
        <w:rPr>
          <w:rStyle w:val="StyleUnderline"/>
        </w:rPr>
        <w:t>Starlink satellites might soon be involved in 90% of close encounters between two spacecraft in low Earth orbit.</w:t>
      </w:r>
    </w:p>
    <w:p w14:paraId="09700CE9" w14:textId="77777777" w:rsidR="0025200D" w:rsidRPr="00623846" w:rsidRDefault="0025200D" w:rsidP="0025200D">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AAC0D01" w14:textId="77777777" w:rsidR="0025200D" w:rsidRPr="00623846" w:rsidRDefault="0025200D" w:rsidP="0025200D">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257BA858" w14:textId="77777777" w:rsidR="0025200D" w:rsidRPr="00623846" w:rsidRDefault="0025200D" w:rsidP="0025200D">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3F60EAA" w14:textId="77777777" w:rsidR="0025200D" w:rsidRPr="00623846" w:rsidRDefault="0025200D" w:rsidP="0025200D">
      <w:r w:rsidRPr="00623846">
        <w:t xml:space="preserve">Lewis publishes regular updates on Twitter and has seen a worrying trend in the data that reflects the fast deployment of the Starlink constellation. </w:t>
      </w:r>
    </w:p>
    <w:p w14:paraId="619D494D" w14:textId="77777777" w:rsidR="0025200D" w:rsidRPr="00623846" w:rsidRDefault="0025200D" w:rsidP="0025200D">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6A11FBFE" w14:textId="77777777" w:rsidR="0025200D" w:rsidRDefault="0025200D" w:rsidP="0025200D">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4EFD2420" w14:textId="77777777" w:rsidR="0025200D" w:rsidRPr="00593BD4" w:rsidRDefault="0025200D" w:rsidP="0025200D">
      <w:r w:rsidRPr="00593BD4">
        <w:rPr>
          <w:noProof/>
        </w:rPr>
        <w:drawing>
          <wp:inline distT="0" distB="0" distL="0" distR="0" wp14:anchorId="1F532CB3" wp14:editId="54E68F77">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605FCC32" w14:textId="77777777" w:rsidR="0025200D" w:rsidRPr="00623846" w:rsidRDefault="0025200D" w:rsidP="0025200D">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56297B92" w14:textId="77777777" w:rsidR="0025200D" w:rsidRPr="00623846" w:rsidRDefault="0025200D" w:rsidP="0025200D">
      <w:r w:rsidRPr="00623846">
        <w:t>In comparison, Starlink's competitor OneWeb, currently flying over 250 satellites, is involved in 80 close passes with other operators' satellites every week, according to Lewis' data.</w:t>
      </w:r>
    </w:p>
    <w:p w14:paraId="10766EFA" w14:textId="77777777" w:rsidR="0025200D" w:rsidRPr="00623846" w:rsidRDefault="0025200D" w:rsidP="0025200D">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2A8C259E" w14:textId="77777777" w:rsidR="0025200D" w:rsidRPr="00623846" w:rsidRDefault="0025200D" w:rsidP="0025200D">
      <w:pPr>
        <w:rPr>
          <w:rStyle w:val="StyleUnderline"/>
        </w:rPr>
      </w:pPr>
      <w:r w:rsidRPr="00623846">
        <w:rPr>
          <w:b/>
          <w:noProof/>
        </w:rPr>
        <w:drawing>
          <wp:inline distT="0" distB="0" distL="0" distR="0" wp14:anchorId="2C1AAA2A" wp14:editId="15FED03F">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5D8BEC19" w14:textId="77777777" w:rsidR="0025200D" w:rsidRPr="00623846" w:rsidRDefault="0025200D" w:rsidP="0025200D">
      <w:r w:rsidRPr="00623846">
        <w:t>A graph showing the number of close encounters between Starlink satellites and spacecraft of other operators plotted by Professor Hugh Lewis based on data from the Socrates database. (Image credit: Hugh Lewis)</w:t>
      </w:r>
    </w:p>
    <w:p w14:paraId="5BED62C8" w14:textId="77777777" w:rsidR="0025200D" w:rsidRPr="00623846" w:rsidRDefault="0025200D" w:rsidP="0025200D">
      <w:r w:rsidRPr="00623846">
        <w:t>The risk of collision</w:t>
      </w:r>
    </w:p>
    <w:p w14:paraId="3CF37B7B" w14:textId="77777777" w:rsidR="0025200D" w:rsidRPr="00623846" w:rsidRDefault="0025200D" w:rsidP="0025200D">
      <w:r w:rsidRPr="00623846">
        <w:t>Siemak Hesar, CEO and co-founder of Boulder, Colorado, based Kayhan Space, confirms the trend. His company, which develops a commercial autonomous space traffic management system, estimates that on average, an</w:t>
      </w:r>
      <w:r w:rsidRPr="00623846">
        <w:lastRenderedPageBreak/>
        <w:t xml:space="preserve">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63D4FBF1" w14:textId="77777777" w:rsidR="0025200D" w:rsidRPr="00623846" w:rsidRDefault="0025200D" w:rsidP="0025200D">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7CD239B8" w14:textId="77777777" w:rsidR="0025200D" w:rsidRPr="00623846" w:rsidRDefault="0025200D" w:rsidP="0025200D">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7FD3AA3" w14:textId="77777777" w:rsidR="0025200D" w:rsidRPr="00623846" w:rsidRDefault="0025200D" w:rsidP="0025200D">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w:t>
      </w:r>
      <w:r w:rsidRPr="00C57A4B">
        <w:rPr>
          <w:rStyle w:val="StyleUnderline"/>
          <w:highlight w:val="green"/>
        </w:rPr>
        <w:lastRenderedPageBreak/>
        <w:t>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38BF3D2E" w14:textId="77777777" w:rsidR="0025200D" w:rsidRPr="00623846" w:rsidRDefault="0025200D" w:rsidP="0025200D">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B9AEFDF" w14:textId="77777777" w:rsidR="0025200D" w:rsidRPr="00623846" w:rsidRDefault="0025200D" w:rsidP="0025200D">
      <w:r w:rsidRPr="00623846">
        <w:t>"You want to have that situational awareness for the other actors that are flying in the neighbourhood," Hesar said.</w:t>
      </w:r>
    </w:p>
    <w:p w14:paraId="21F0EF8B" w14:textId="77777777" w:rsidR="0025200D" w:rsidRPr="00623846" w:rsidRDefault="0025200D" w:rsidP="0025200D">
      <w:r w:rsidRPr="00623846">
        <w:t>Bad decisions</w:t>
      </w:r>
    </w:p>
    <w:p w14:paraId="33225D72" w14:textId="77777777" w:rsidR="0025200D" w:rsidRPr="00623846" w:rsidRDefault="0025200D" w:rsidP="0025200D">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867AFDC" w14:textId="77777777" w:rsidR="0025200D" w:rsidRPr="00623846" w:rsidRDefault="0025200D" w:rsidP="0025200D">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CD275C5" w14:textId="77777777" w:rsidR="0025200D" w:rsidRPr="00623846" w:rsidRDefault="0025200D" w:rsidP="0025200D">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40FCE128" w14:textId="77777777" w:rsidR="0025200D" w:rsidRPr="00623846" w:rsidRDefault="0025200D" w:rsidP="0025200D">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0568629" w14:textId="77777777" w:rsidR="0025200D" w:rsidRPr="00623846" w:rsidRDefault="0025200D" w:rsidP="0025200D">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5265A970" w14:textId="77777777" w:rsidR="0025200D" w:rsidRPr="00623846" w:rsidRDefault="0025200D" w:rsidP="0025200D">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2121FFA9" w14:textId="77777777" w:rsidR="0025200D" w:rsidRPr="00623846" w:rsidRDefault="0025200D" w:rsidP="0025200D">
      <w:r w:rsidRPr="00623846">
        <w:t>Starlink monopoly</w:t>
      </w:r>
    </w:p>
    <w:p w14:paraId="3059C54C" w14:textId="77777777" w:rsidR="0025200D" w:rsidRPr="00623846" w:rsidRDefault="0025200D" w:rsidP="0025200D">
      <w:r w:rsidRPr="00623846">
        <w:t xml:space="preserve">Lewis is concerned about the growing influence of a single actor — Starlink — on the safety of orbital operations. Especially, he says, as the spaceflight company has entered the satellite operations world only recently. </w:t>
      </w:r>
    </w:p>
    <w:p w14:paraId="7EF2B259" w14:textId="77777777" w:rsidR="0025200D" w:rsidRPr="00623846" w:rsidRDefault="0025200D" w:rsidP="0025200D">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FB0F3F2" w14:textId="77777777" w:rsidR="0025200D" w:rsidRPr="00623846" w:rsidRDefault="0025200D" w:rsidP="0025200D">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28B6F3F" w14:textId="77777777" w:rsidR="0025200D" w:rsidRPr="00623846" w:rsidRDefault="0025200D" w:rsidP="0025200D">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A377FAE" w14:textId="77777777" w:rsidR="0025200D" w:rsidRPr="00B55AD5" w:rsidRDefault="0025200D" w:rsidP="0025200D"/>
    <w:p w14:paraId="7E2A0E1A" w14:textId="77777777" w:rsidR="0025200D" w:rsidRPr="00623846" w:rsidRDefault="0025200D" w:rsidP="0025200D"/>
    <w:p w14:paraId="2E6BEEC3" w14:textId="77777777" w:rsidR="0025200D" w:rsidRPr="00623846" w:rsidRDefault="0025200D" w:rsidP="0025200D">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7DB3774B" w14:textId="77777777" w:rsidR="0025200D" w:rsidRPr="00623846" w:rsidRDefault="0025200D" w:rsidP="0025200D">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68F46AE2" w14:textId="77777777" w:rsidR="0025200D" w:rsidRPr="00623846" w:rsidRDefault="0025200D" w:rsidP="0025200D">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3B55D03" w14:textId="77777777" w:rsidR="0025200D" w:rsidRPr="00623846" w:rsidRDefault="0025200D" w:rsidP="0025200D">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FBDE7B2" w14:textId="77777777" w:rsidR="0025200D" w:rsidRPr="00623846" w:rsidRDefault="0025200D" w:rsidP="0025200D">
      <w:pPr>
        <w:rPr>
          <w:rStyle w:val="StyleUnderline"/>
        </w:rPr>
      </w:pPr>
      <w:r w:rsidRPr="00623846">
        <w:rPr>
          <w:rStyle w:val="StyleUnderline"/>
        </w:rPr>
        <w:t>Space Debris Threat Increases in the LEO</w:t>
      </w:r>
    </w:p>
    <w:p w14:paraId="136E8CEE" w14:textId="77777777" w:rsidR="0025200D" w:rsidRPr="00623846" w:rsidRDefault="0025200D" w:rsidP="0025200D">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13214434" w14:textId="77777777" w:rsidR="0025200D" w:rsidRPr="00623846" w:rsidRDefault="0025200D" w:rsidP="0025200D">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7E424C23" w14:textId="77777777" w:rsidR="0025200D" w:rsidRPr="00623846" w:rsidRDefault="0025200D" w:rsidP="0025200D">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06FE555" w14:textId="77777777" w:rsidR="0025200D" w:rsidRPr="00623846" w:rsidRDefault="0025200D" w:rsidP="0025200D">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FBDC937" w14:textId="77777777" w:rsidR="0025200D" w:rsidRPr="00623846" w:rsidRDefault="0025200D" w:rsidP="0025200D">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5EDD2CED" w14:textId="77777777" w:rsidR="0025200D" w:rsidRPr="00623846" w:rsidRDefault="0025200D" w:rsidP="0025200D">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6117A4E" w14:textId="77777777" w:rsidR="0025200D" w:rsidRPr="00623846" w:rsidRDefault="0025200D" w:rsidP="0025200D"/>
    <w:p w14:paraId="478DE5FE" w14:textId="77777777" w:rsidR="0025200D" w:rsidRPr="00623846" w:rsidRDefault="0025200D" w:rsidP="0025200D">
      <w:pPr>
        <w:pStyle w:val="Heading4"/>
        <w:rPr>
          <w:rFonts w:cs="Calibri"/>
        </w:rPr>
      </w:pPr>
      <w:r w:rsidRPr="00623846">
        <w:rPr>
          <w:rFonts w:cs="Calibri"/>
        </w:rPr>
        <w:t>Collisions with early warning satellites causes miscalc and goes nuclear – magnified by the Kessler effect</w:t>
      </w:r>
    </w:p>
    <w:p w14:paraId="29BD0B14" w14:textId="77777777" w:rsidR="0025200D" w:rsidRPr="00623846" w:rsidRDefault="0025200D" w:rsidP="0025200D">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545ED4E2" w14:textId="77777777" w:rsidR="0025200D" w:rsidRPr="00623846" w:rsidRDefault="0025200D" w:rsidP="0025200D">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6"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5519BB0A" w14:textId="77777777" w:rsidR="0025200D" w:rsidRPr="00623846" w:rsidRDefault="0025200D" w:rsidP="0025200D">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8"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57295FC6" w14:textId="77777777" w:rsidR="0025200D" w:rsidRPr="00623846" w:rsidRDefault="0025200D" w:rsidP="0025200D">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694C1368" w14:textId="77777777" w:rsidR="0025200D" w:rsidRPr="00623846" w:rsidRDefault="0025200D" w:rsidP="0025200D">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26916CE0" w14:textId="77777777" w:rsidR="0025200D" w:rsidRPr="00623846" w:rsidRDefault="0025200D" w:rsidP="0025200D">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340A9D06" w14:textId="77777777" w:rsidR="0025200D" w:rsidRPr="00623846" w:rsidRDefault="0025200D" w:rsidP="0025200D">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636CC3E" w14:textId="77777777" w:rsidR="0025200D" w:rsidRPr="00623846" w:rsidRDefault="0025200D" w:rsidP="0025200D"/>
    <w:p w14:paraId="4F4630ED" w14:textId="77777777" w:rsidR="0025200D" w:rsidRPr="00623846" w:rsidRDefault="0025200D" w:rsidP="0025200D">
      <w:pPr>
        <w:pStyle w:val="Heading4"/>
        <w:rPr>
          <w:rFonts w:cs="Calibri"/>
        </w:rPr>
      </w:pPr>
      <w:r w:rsidRPr="00623846">
        <w:rPr>
          <w:rFonts w:cs="Calibri"/>
        </w:rPr>
        <w:t>Independently causes cyberwar and satellite hacking which escalates.</w:t>
      </w:r>
    </w:p>
    <w:p w14:paraId="52CFDC19" w14:textId="77777777" w:rsidR="0025200D" w:rsidRPr="00623846" w:rsidRDefault="0025200D" w:rsidP="0025200D">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B3B896C" w14:textId="77777777" w:rsidR="0025200D" w:rsidRPr="00623846" w:rsidRDefault="0025200D" w:rsidP="0025200D">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6139BA7" w14:textId="77777777" w:rsidR="0025200D" w:rsidRPr="00623846" w:rsidRDefault="0025200D" w:rsidP="0025200D">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946F79C" w14:textId="77777777" w:rsidR="0025200D" w:rsidRPr="00623846" w:rsidRDefault="0025200D" w:rsidP="0025200D">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296005F" w14:textId="77777777" w:rsidR="0025200D" w:rsidRPr="00623846" w:rsidRDefault="0025200D" w:rsidP="0025200D">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F994182" w14:textId="77777777" w:rsidR="0025200D" w:rsidRPr="00623846" w:rsidRDefault="0025200D" w:rsidP="0025200D">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57301F4" w14:textId="77777777" w:rsidR="0025200D" w:rsidRPr="00623846" w:rsidRDefault="0025200D" w:rsidP="0025200D">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181EAC82" w14:textId="77777777" w:rsidR="0025200D" w:rsidRPr="00623846" w:rsidRDefault="0025200D" w:rsidP="0025200D">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6BCCB9E9" w14:textId="77777777" w:rsidR="0025200D" w:rsidRPr="00623846" w:rsidRDefault="0025200D" w:rsidP="0025200D">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80512D0" w14:textId="77777777" w:rsidR="0025200D" w:rsidRPr="00623846" w:rsidRDefault="0025200D" w:rsidP="0025200D">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65AF7014" w14:textId="77777777" w:rsidR="0025200D" w:rsidRPr="00623846" w:rsidRDefault="0025200D" w:rsidP="0025200D">
      <w:pPr>
        <w:rPr>
          <w:rStyle w:val="StyleUnderline"/>
        </w:rPr>
      </w:pPr>
    </w:p>
    <w:p w14:paraId="166BAA27" w14:textId="77777777" w:rsidR="0025200D" w:rsidRPr="00623846" w:rsidRDefault="0025200D" w:rsidP="0025200D">
      <w:pPr>
        <w:pStyle w:val="Heading4"/>
        <w:rPr>
          <w:rFonts w:cs="Calibri"/>
        </w:rPr>
      </w:pPr>
      <w:r w:rsidRPr="00623846">
        <w:rPr>
          <w:rFonts w:cs="Calibri"/>
        </w:rPr>
        <w:t>Empirics prove it’s possible and likely by state and nonstate actors – especially true given private sector cost cutting.</w:t>
      </w:r>
    </w:p>
    <w:p w14:paraId="3B6B4973" w14:textId="77777777" w:rsidR="0025200D" w:rsidRPr="00623846" w:rsidRDefault="0025200D" w:rsidP="0025200D">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1DED8BDC" w14:textId="77777777" w:rsidR="0025200D" w:rsidRPr="00623846" w:rsidRDefault="0025200D" w:rsidP="0025200D">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3D1B2A8C" w14:textId="77777777" w:rsidR="0025200D" w:rsidRPr="00623846" w:rsidRDefault="0025200D" w:rsidP="0025200D">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563C1C78" w14:textId="77777777" w:rsidR="0025200D" w:rsidRPr="00623846" w:rsidRDefault="0025200D" w:rsidP="0025200D">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B1CF8BD" w14:textId="77777777" w:rsidR="0025200D" w:rsidRPr="00623846" w:rsidRDefault="0025200D" w:rsidP="0025200D">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017F6001" w14:textId="77777777" w:rsidR="0025200D" w:rsidRPr="00623846" w:rsidRDefault="0025200D" w:rsidP="0025200D">
      <w:r w:rsidRPr="00623846">
        <w:t>Commodity parts</w:t>
      </w:r>
    </w:p>
    <w:p w14:paraId="0E92A4B6" w14:textId="77777777" w:rsidR="0025200D" w:rsidRPr="00623846" w:rsidRDefault="0025200D" w:rsidP="0025200D">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2AC5A340" w14:textId="77777777" w:rsidR="0025200D" w:rsidRPr="00623846" w:rsidRDefault="0025200D" w:rsidP="0025200D">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B149803" w14:textId="77777777" w:rsidR="0025200D" w:rsidRPr="00623846" w:rsidRDefault="0025200D" w:rsidP="0025200D">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6018B7C4" w14:textId="77777777" w:rsidR="0025200D" w:rsidRPr="00623846" w:rsidRDefault="0025200D" w:rsidP="0025200D">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F4EC86D" w14:textId="77777777" w:rsidR="0025200D" w:rsidRPr="00623846" w:rsidRDefault="0025200D" w:rsidP="0025200D">
      <w:r w:rsidRPr="00623846">
        <w:t>History of hacks</w:t>
      </w:r>
    </w:p>
    <w:p w14:paraId="7C6BB87D" w14:textId="77777777" w:rsidR="0025200D" w:rsidRPr="00623846" w:rsidRDefault="0025200D" w:rsidP="0025200D">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4B918AC5" w14:textId="77777777" w:rsidR="0025200D" w:rsidRPr="00623846" w:rsidRDefault="0025200D" w:rsidP="0025200D">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29858F0B" w14:textId="77777777" w:rsidR="0025200D" w:rsidRPr="00623846" w:rsidRDefault="0025200D" w:rsidP="0025200D">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03CD6CEB" w14:textId="77777777" w:rsidR="0025200D" w:rsidRPr="00623846" w:rsidRDefault="0025200D" w:rsidP="0025200D">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7AD837A1" w14:textId="77777777" w:rsidR="0025200D" w:rsidRPr="00623846" w:rsidRDefault="0025200D" w:rsidP="0025200D"/>
    <w:p w14:paraId="53DB0789" w14:textId="77777777" w:rsidR="0025200D" w:rsidRPr="00623846" w:rsidRDefault="0025200D" w:rsidP="0025200D"/>
    <w:p w14:paraId="14BCE9EA" w14:textId="77777777" w:rsidR="0025200D" w:rsidRPr="00623846" w:rsidRDefault="0025200D" w:rsidP="0025200D">
      <w:pPr>
        <w:pStyle w:val="Heading4"/>
        <w:rPr>
          <w:rFonts w:cs="Calibri"/>
        </w:rPr>
      </w:pPr>
      <w:r w:rsidRPr="00623846">
        <w:rPr>
          <w:rFonts w:cs="Calibri"/>
        </w:rPr>
        <w:t>Interconnectedness and surface area</w:t>
      </w:r>
    </w:p>
    <w:p w14:paraId="2E667300" w14:textId="77777777" w:rsidR="0025200D" w:rsidRPr="00623846" w:rsidRDefault="0025200D" w:rsidP="0025200D">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2B569B4C" w14:textId="77777777" w:rsidR="0025200D" w:rsidRPr="00623846" w:rsidRDefault="0025200D" w:rsidP="0025200D">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34907359" w14:textId="77777777" w:rsidR="0025200D" w:rsidRPr="00623846" w:rsidRDefault="0025200D" w:rsidP="0025200D">
      <w:pPr>
        <w:pStyle w:val="Heading4"/>
        <w:rPr>
          <w:rFonts w:cs="Calibri"/>
        </w:rPr>
      </w:pPr>
      <w:r w:rsidRPr="00623846">
        <w:rPr>
          <w:rFonts w:cs="Calibri"/>
        </w:rPr>
        <w:t>Nuke war causes extinction – Ice Age, famines, and war won’t stay limited</w:t>
      </w:r>
    </w:p>
    <w:p w14:paraId="24A5F4C6" w14:textId="77777777" w:rsidR="0025200D" w:rsidRPr="00623846" w:rsidRDefault="0025200D" w:rsidP="0025200D">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DAC28CC" w14:textId="77777777" w:rsidR="0025200D" w:rsidRPr="00623846" w:rsidRDefault="0025200D" w:rsidP="0025200D">
      <w:r w:rsidRPr="00623846">
        <w:t>In the nuclear conversation, what are we not talking about that we should be?</w:t>
      </w:r>
    </w:p>
    <w:p w14:paraId="20A5DDEC" w14:textId="77777777" w:rsidR="0025200D" w:rsidRPr="00623846" w:rsidRDefault="0025200D" w:rsidP="0025200D">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163F68F9" w14:textId="77777777" w:rsidR="0025200D" w:rsidRPr="00623846" w:rsidRDefault="0025200D" w:rsidP="0025200D"/>
    <w:p w14:paraId="721E5C02" w14:textId="77777777" w:rsidR="0025200D" w:rsidRPr="00623846" w:rsidRDefault="0025200D" w:rsidP="0025200D"/>
    <w:p w14:paraId="11BCA454" w14:textId="77777777" w:rsidR="0025200D" w:rsidRPr="00623846" w:rsidRDefault="0025200D" w:rsidP="0025200D">
      <w:pPr>
        <w:pStyle w:val="Heading3"/>
        <w:rPr>
          <w:rFonts w:cs="Calibri"/>
        </w:rPr>
      </w:pPr>
      <w:r w:rsidRPr="00623846">
        <w:rPr>
          <w:rFonts w:cs="Calibri"/>
        </w:rPr>
        <w:t>Adv – Sino-India</w:t>
      </w:r>
    </w:p>
    <w:p w14:paraId="0CF8D7B3" w14:textId="77777777" w:rsidR="0025200D" w:rsidRPr="00623846" w:rsidRDefault="0025200D" w:rsidP="0025200D">
      <w:pPr>
        <w:pStyle w:val="Heading4"/>
        <w:rPr>
          <w:rFonts w:cs="Calibri"/>
        </w:rPr>
      </w:pPr>
      <w:r w:rsidRPr="00623846">
        <w:rPr>
          <w:rFonts w:cs="Calibri"/>
        </w:rPr>
        <w:t>China backlash to Starlink escalate tensions and repression – causes Sino-Indian war</w:t>
      </w:r>
    </w:p>
    <w:p w14:paraId="4177B5CF" w14:textId="77777777" w:rsidR="0025200D" w:rsidRPr="00623846" w:rsidRDefault="0025200D" w:rsidP="0025200D">
      <w:r w:rsidRPr="00623846">
        <w:rPr>
          <w:rStyle w:val="Style13ptBold"/>
        </w:rPr>
        <w:t xml:space="preserve">Goodwins 21 </w:t>
      </w:r>
      <w:r w:rsidRPr="00623846">
        <w:t xml:space="preserve">“Starlink's latent China crisis could spark a whole new world of warcraft” Rupert Goodwins [British writer, broadcaster and technology journalist, Executive Editor @ ZDNet UK], March 15, 2021 </w:t>
      </w:r>
      <w:hyperlink r:id="rId31" w:history="1">
        <w:r w:rsidRPr="00623846">
          <w:rPr>
            <w:rStyle w:val="Hyperlink"/>
          </w:rPr>
          <w:t>https://www.theregister.com/2021/03/15/starlink_china_crisis/</w:t>
        </w:r>
      </w:hyperlink>
      <w:r w:rsidRPr="00623846">
        <w:t xml:space="preserve"> SM</w:t>
      </w:r>
    </w:p>
    <w:p w14:paraId="2886A07D" w14:textId="77777777" w:rsidR="0025200D" w:rsidRPr="00623846" w:rsidRDefault="0025200D" w:rsidP="0025200D">
      <w:r w:rsidRPr="00623846">
        <w:rPr>
          <w:rStyle w:val="StyleUnderline"/>
        </w:rPr>
        <w:t>Let's skip forward to the end of 2022, when the majority of the 10k-plus planned satellites will probably be up supplying the whole global market.</w:t>
      </w:r>
      <w:r w:rsidRPr="00623846">
        <w:t xml:space="preserve"> Normally, if you want to run an internet service in a country, you have to have a company there to pacify the bureaucrats. Starlink's happily done this with the UK so it'll probably keep that Pirate Bay block – in space, nobody can hear you stream.</w:t>
      </w:r>
    </w:p>
    <w:p w14:paraId="4FC7B087" w14:textId="77777777" w:rsidR="0025200D" w:rsidRPr="00623846" w:rsidRDefault="0025200D" w:rsidP="0025200D">
      <w:pPr>
        <w:rPr>
          <w:b/>
          <w:u w:val="single"/>
        </w:rPr>
      </w:pPr>
      <w:r w:rsidRPr="00623846">
        <w:t xml:space="preserve">The fun comes, as ever, in </w:t>
      </w:r>
      <w:r w:rsidRPr="00C57A4B">
        <w:rPr>
          <w:rStyle w:val="StyleUnderline"/>
          <w:highlight w:val="green"/>
        </w:rPr>
        <w:t>China</w:t>
      </w:r>
      <w:r w:rsidRPr="00623846">
        <w:t xml:space="preserve">, the world leader in mucking about. It </w:t>
      </w:r>
      <w:r w:rsidRPr="00C57A4B">
        <w:rPr>
          <w:rStyle w:val="Emphasis"/>
          <w:highlight w:val="green"/>
        </w:rPr>
        <w:t>does not like</w:t>
      </w:r>
      <w:r w:rsidRPr="00623846">
        <w:rPr>
          <w:rStyle w:val="StyleUnderline"/>
        </w:rPr>
        <w:t xml:space="preserve"> the </w:t>
      </w:r>
      <w:r w:rsidRPr="00C57A4B">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3ACC1212" w14:textId="77777777" w:rsidR="0025200D" w:rsidRPr="00623846" w:rsidRDefault="0025200D" w:rsidP="0025200D">
      <w:r w:rsidRPr="00623846">
        <w:rPr>
          <w:rStyle w:val="StyleUnderline"/>
        </w:rPr>
        <w:t xml:space="preserve">The chances are astronomically high that China </w:t>
      </w:r>
      <w:r w:rsidRPr="00C57A4B">
        <w:rPr>
          <w:rStyle w:val="StyleUnderline"/>
          <w:highlight w:val="green"/>
        </w:rPr>
        <w:t>will not let Elon</w:t>
      </w:r>
      <w:r w:rsidRPr="00623846">
        <w:rPr>
          <w:rStyle w:val="StyleUnderline"/>
        </w:rPr>
        <w:t xml:space="preserve"> play with</w:t>
      </w:r>
      <w:r w:rsidRPr="00C57A4B">
        <w:rPr>
          <w:rStyle w:val="StyleUnderline"/>
          <w:highlight w:val="green"/>
        </w:rPr>
        <w:t>in its</w:t>
      </w:r>
      <w:r w:rsidRPr="00623846">
        <w:rPr>
          <w:rStyle w:val="StyleUnderline"/>
        </w:rPr>
        <w:t xml:space="preserve"> </w:t>
      </w:r>
      <w:r w:rsidRPr="00C57A4B">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state-subsidised competitor versus the blocked free-market American, only with direct access to everyone. You thought Huawei was a bit of a firework?</w:t>
      </w:r>
    </w:p>
    <w:p w14:paraId="41DE0D03" w14:textId="77777777" w:rsidR="0025200D" w:rsidRPr="00623846" w:rsidRDefault="0025200D" w:rsidP="0025200D">
      <w:r w:rsidRPr="00623846">
        <w:t>But wait, there's more. While everyone's been concentrating on the frickin' lasers as Starlink's killer feature, researchers have pointed out that it can be just as efficient to turn users' ground stations into inter-satellite relays too. Instead of shooting lasers at each other, these satellites find idle bandwidth on users within mutual range, and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7EA60913" w14:textId="77777777" w:rsidR="0025200D" w:rsidRPr="00623846" w:rsidRDefault="0025200D" w:rsidP="0025200D">
      <w:pPr>
        <w:rPr>
          <w:rStyle w:val="StyleUnderline"/>
        </w:rPr>
      </w:pPr>
      <w:r w:rsidRPr="00623846">
        <w:t xml:space="preserve">So what? Well, </w:t>
      </w:r>
      <w:r w:rsidRPr="00623846">
        <w:rPr>
          <w:rStyle w:val="StyleUnderline"/>
        </w:rPr>
        <w:t xml:space="preserve">it looks as if </w:t>
      </w:r>
      <w:r w:rsidRPr="00C57A4B">
        <w:rPr>
          <w:rStyle w:val="StyleUnderline"/>
          <w:highlight w:val="green"/>
        </w:rPr>
        <w:t xml:space="preserve">you can </w:t>
      </w:r>
      <w:r w:rsidRPr="00623846">
        <w:rPr>
          <w:rStyle w:val="StyleUnderline"/>
        </w:rPr>
        <w:t xml:space="preserve">get a good </w:t>
      </w:r>
      <w:r w:rsidRPr="00C57A4B">
        <w:rPr>
          <w:rStyle w:val="StyleUnderline"/>
          <w:highlight w:val="green"/>
        </w:rPr>
        <w:t>link</w:t>
      </w:r>
      <w:r w:rsidRPr="00623846">
        <w:rPr>
          <w:rStyle w:val="StyleUnderline"/>
        </w:rPr>
        <w:t xml:space="preserve"> from the ground </w:t>
      </w:r>
      <w:r w:rsidRPr="00C57A4B">
        <w:rPr>
          <w:rStyle w:val="StyleUnderline"/>
          <w:highlight w:val="green"/>
        </w:rPr>
        <w:t>to</w:t>
      </w:r>
      <w:r w:rsidRPr="00623846">
        <w:rPr>
          <w:rStyle w:val="StyleUnderline"/>
        </w:rPr>
        <w:t xml:space="preserve"> a </w:t>
      </w:r>
      <w:r w:rsidRPr="00C57A4B">
        <w:rPr>
          <w:rStyle w:val="StyleUnderline"/>
          <w:highlight w:val="green"/>
        </w:rPr>
        <w:t>Starlink</w:t>
      </w:r>
      <w:r w:rsidRPr="00623846">
        <w:rPr>
          <w:rStyle w:val="StyleUnderline"/>
        </w:rPr>
        <w:t xml:space="preserve"> satellite when it's just 25 degrees above the horizon – which means you can connect to a ground station </w:t>
      </w:r>
      <w:r w:rsidRPr="00C57A4B">
        <w:rPr>
          <w:rStyle w:val="StyleUnderline"/>
          <w:highlight w:val="green"/>
        </w:rPr>
        <w:t>in</w:t>
      </w:r>
      <w:r w:rsidRPr="00623846">
        <w:rPr>
          <w:rStyle w:val="StyleUnderline"/>
        </w:rPr>
        <w:t xml:space="preserve"> one hop over a thousand kilometres long. Which means that most of </w:t>
      </w:r>
      <w:r w:rsidRPr="00C57A4B">
        <w:rPr>
          <w:rStyle w:val="StyleUnderline"/>
          <w:highlight w:val="green"/>
        </w:rPr>
        <w:t>mainland China</w:t>
      </w:r>
      <w:r w:rsidRPr="00623846">
        <w:rPr>
          <w:rStyle w:val="StyleUnderline"/>
        </w:rPr>
        <w:t xml:space="preserve">, potentially all of it, will be accessible by Starlink </w:t>
      </w:r>
      <w:r w:rsidRPr="00C57A4B">
        <w:rPr>
          <w:rStyle w:val="StyleUnderline"/>
          <w:highlight w:val="green"/>
        </w:rPr>
        <w:t>without needing</w:t>
      </w:r>
      <w:r w:rsidRPr="00623846">
        <w:rPr>
          <w:rStyle w:val="StyleUnderline"/>
        </w:rPr>
        <w:t xml:space="preserve"> any </w:t>
      </w:r>
      <w:r w:rsidRPr="00C57A4B">
        <w:rPr>
          <w:rStyle w:val="StyleUnderline"/>
          <w:highlight w:val="green"/>
        </w:rPr>
        <w:t>sat</w:t>
      </w:r>
      <w:r w:rsidRPr="00623846">
        <w:rPr>
          <w:rStyle w:val="StyleUnderline"/>
        </w:rPr>
        <w:t>ellite</w:t>
      </w:r>
      <w:r w:rsidRPr="00C57A4B">
        <w:rPr>
          <w:rStyle w:val="StyleUnderline"/>
          <w:highlight w:val="green"/>
        </w:rPr>
        <w:t>s overhead</w:t>
      </w:r>
      <w:r w:rsidRPr="00623846">
        <w:rPr>
          <w:rStyle w:val="StyleUnderline"/>
        </w:rPr>
        <w:t xml:space="preserve"> the country at all.</w:t>
      </w:r>
    </w:p>
    <w:p w14:paraId="42B707B4" w14:textId="77777777" w:rsidR="0025200D" w:rsidRPr="00623846" w:rsidRDefault="0025200D" w:rsidP="0025200D">
      <w:pPr>
        <w:rPr>
          <w:b/>
          <w:u w:val="single"/>
        </w:rPr>
      </w:pPr>
      <w:r w:rsidRPr="00623846">
        <w:rPr>
          <w:rStyle w:val="StyleUnderline"/>
        </w:rPr>
        <w:t xml:space="preserve">That spells trouble. If </w:t>
      </w:r>
      <w:r w:rsidRPr="00623846">
        <w:rPr>
          <w:rStyle w:val="Emphasis"/>
        </w:rPr>
        <w:t>banned, Starlink will turn off</w:t>
      </w:r>
      <w:r w:rsidRPr="00623846">
        <w:rPr>
          <w:rStyle w:val="StyleUnderline"/>
        </w:rPr>
        <w:t xml:space="preserve"> downlinks from satellites over China. If it did not, </w:t>
      </w:r>
      <w:r w:rsidRPr="00C57A4B">
        <w:rPr>
          <w:rStyle w:val="StyleUnderline"/>
          <w:highlight w:val="green"/>
        </w:rPr>
        <w:t>China would</w:t>
      </w:r>
      <w:r w:rsidRPr="00623846">
        <w:rPr>
          <w:rStyle w:val="StyleUnderline"/>
        </w:rPr>
        <w:t xml:space="preserve"> have an excuse to </w:t>
      </w:r>
      <w:r w:rsidRPr="00C57A4B">
        <w:rPr>
          <w:rStyle w:val="StyleUnderline"/>
          <w:highlight w:val="green"/>
        </w:rPr>
        <w:t>jam them</w:t>
      </w:r>
      <w:r w:rsidRPr="00623846">
        <w:rPr>
          <w:rStyle w:val="StyleUnderline"/>
        </w:rPr>
        <w:t xml:space="preserve"> – not a particularly good one, </w:t>
      </w:r>
      <w:r w:rsidRPr="00C57A4B">
        <w:rPr>
          <w:rStyle w:val="StyleUnderline"/>
          <w:highlight w:val="green"/>
        </w:rPr>
        <w:t>and it would massively heighten</w:t>
      </w:r>
      <w:r w:rsidRPr="00623846">
        <w:rPr>
          <w:rStyle w:val="StyleUnderline"/>
        </w:rPr>
        <w:t xml:space="preserve"> any </w:t>
      </w:r>
      <w:r w:rsidRPr="00C57A4B">
        <w:rPr>
          <w:rStyle w:val="StyleUnderline"/>
          <w:highlight w:val="green"/>
        </w:rPr>
        <w:t>tensions</w:t>
      </w:r>
      <w:r w:rsidRPr="00623846">
        <w:rPr>
          <w:rStyle w:val="StyleUnderline"/>
        </w:rPr>
        <w:t xml:space="preserve">, but technically doable and politically survivable. It gets a lot trickier if China decides to jam all Starlink satellites within range, not just overhead. </w:t>
      </w:r>
      <w:r w:rsidRPr="00C57A4B">
        <w:rPr>
          <w:rStyle w:val="Emphasis"/>
          <w:highlight w:val="green"/>
        </w:rPr>
        <w:t>That will extend</w:t>
      </w:r>
      <w:r w:rsidRPr="00623846">
        <w:rPr>
          <w:rStyle w:val="StyleUnderline"/>
        </w:rPr>
        <w:t xml:space="preserve"> a circle of denial </w:t>
      </w:r>
      <w:r w:rsidRPr="00C57A4B">
        <w:rPr>
          <w:rStyle w:val="StyleUnderline"/>
          <w:highlight w:val="green"/>
        </w:rPr>
        <w:t xml:space="preserve">thousands of kilometres around </w:t>
      </w:r>
      <w:r w:rsidRPr="00623846">
        <w:rPr>
          <w:rStyle w:val="StyleUnderline"/>
        </w:rPr>
        <w:t xml:space="preserve">the Middle Kingdom – something that </w:t>
      </w:r>
      <w:r w:rsidRPr="00C57A4B">
        <w:rPr>
          <w:rStyle w:val="StyleUnderline"/>
          <w:highlight w:val="green"/>
        </w:rPr>
        <w:t>China's neighbours will not like. In</w:t>
      </w:r>
      <w:r w:rsidRPr="00623846">
        <w:rPr>
          <w:rStyle w:val="StyleUnderline"/>
        </w:rPr>
        <w:t xml:space="preserve"> the case of </w:t>
      </w:r>
      <w:r w:rsidRPr="00C57A4B">
        <w:rPr>
          <w:rStyle w:val="StyleUnderline"/>
          <w:highlight w:val="green"/>
        </w:rPr>
        <w:t>India</w:t>
      </w:r>
      <w:r w:rsidRPr="00623846">
        <w:rPr>
          <w:rStyle w:val="StyleUnderline"/>
        </w:rPr>
        <w:t xml:space="preserve">, where fast rural bandwidth is at the heart of many economic plans, </w:t>
      </w:r>
      <w:r w:rsidRPr="00C57A4B">
        <w:rPr>
          <w:rStyle w:val="StyleUnderline"/>
          <w:highlight w:val="green"/>
        </w:rPr>
        <w:t>the not-liking</w:t>
      </w:r>
      <w:r w:rsidRPr="00623846">
        <w:rPr>
          <w:rStyle w:val="StyleUnderline"/>
        </w:rPr>
        <w:t xml:space="preserve"> already </w:t>
      </w:r>
      <w:r w:rsidRPr="00C57A4B">
        <w:rPr>
          <w:rStyle w:val="StyleUnderline"/>
          <w:highlight w:val="green"/>
        </w:rPr>
        <w:t>extends to a smouldering</w:t>
      </w:r>
      <w:r w:rsidRPr="00623846">
        <w:rPr>
          <w:rStyle w:val="StyleUnderline"/>
        </w:rPr>
        <w:t xml:space="preserve"> </w:t>
      </w:r>
      <w:r w:rsidRPr="00C57A4B">
        <w:rPr>
          <w:rStyle w:val="StyleUnderline"/>
          <w:highlight w:val="green"/>
        </w:rPr>
        <w:t>border war</w:t>
      </w:r>
      <w:r w:rsidRPr="00623846">
        <w:rPr>
          <w:rStyle w:val="StyleUnderline"/>
        </w:rPr>
        <w:t xml:space="preserve"> in all but name. That would not go well.</w:t>
      </w:r>
    </w:p>
    <w:p w14:paraId="02AF4A27" w14:textId="77777777" w:rsidR="0025200D" w:rsidRPr="00623846" w:rsidRDefault="0025200D" w:rsidP="0025200D">
      <w:r w:rsidRPr="00C57A4B">
        <w:rPr>
          <w:rStyle w:val="StyleUnderline"/>
          <w:highlight w:val="green"/>
        </w:rPr>
        <w:t>China</w:t>
      </w:r>
      <w:r w:rsidRPr="00623846">
        <w:rPr>
          <w:rStyle w:val="StyleUnderline"/>
        </w:rPr>
        <w:t xml:space="preserve"> can and </w:t>
      </w:r>
      <w:r w:rsidRPr="00C57A4B">
        <w:rPr>
          <w:rStyle w:val="StyleUnderline"/>
          <w:highlight w:val="green"/>
        </w:rPr>
        <w:t>will ban</w:t>
      </w:r>
      <w:r w:rsidRPr="00623846">
        <w:rPr>
          <w:rStyle w:val="StyleUnderline"/>
        </w:rPr>
        <w:t xml:space="preserve"> ownership and use of </w:t>
      </w:r>
      <w:r w:rsidRPr="00C57A4B">
        <w:rPr>
          <w:rStyle w:val="StyleUnderline"/>
          <w:highlight w:val="green"/>
        </w:rPr>
        <w:t>Starlink</w:t>
      </w:r>
      <w:r w:rsidRPr="00623846">
        <w:rPr>
          <w:rStyle w:val="StyleUnderline"/>
        </w:rPr>
        <w:t xml:space="preserve"> radios by its citizens, but it's very difficult and expensive to police such things – much harder than exerting control over a physical infrastructure you own and run</w:t>
      </w:r>
      <w:r w:rsidRPr="00623846">
        <w:t>. Especially when you're encouraging your citizens to use what will almost certainly be a close clone of Starlink. And China can make it very hard for its citizens to have Starlink accounts – but if you have open net access and crypto, so what?</w:t>
      </w:r>
    </w:p>
    <w:p w14:paraId="19BC71C4" w14:textId="77777777" w:rsidR="0025200D" w:rsidRPr="00623846" w:rsidRDefault="0025200D" w:rsidP="0025200D">
      <w:r w:rsidRPr="00C57A4B">
        <w:rPr>
          <w:rStyle w:val="StyleUnderline"/>
          <w:highlight w:val="green"/>
        </w:rPr>
        <w:t>There is no doubt that</w:t>
      </w:r>
      <w:r w:rsidRPr="00623846">
        <w:rPr>
          <w:rStyle w:val="StyleUnderline"/>
        </w:rPr>
        <w:t xml:space="preserve"> providing a new global decentralised high-speed public internet service </w:t>
      </w:r>
      <w:r w:rsidRPr="00C57A4B">
        <w:rPr>
          <w:rStyle w:val="StyleUnderline"/>
          <w:highlight w:val="green"/>
        </w:rPr>
        <w:t>will have political dimensions</w:t>
      </w:r>
      <w:r w:rsidRPr="00623846">
        <w:t>. Elon knows this, and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if you think that Starlink will just mean a lot of nice low-latency first-person virtual shoot-em-ups from log cabins in Alaska, think again</w:t>
      </w:r>
      <w:r w:rsidRPr="00623846">
        <w:rPr>
          <w:rStyle w:val="StyleUnderline"/>
        </w:rPr>
        <w:t>. The real shoot-em-ups may be on their way.</w:t>
      </w:r>
      <w:r w:rsidRPr="00623846">
        <w:t xml:space="preserve"> ®</w:t>
      </w:r>
    </w:p>
    <w:p w14:paraId="6D653D80" w14:textId="77777777" w:rsidR="0025200D" w:rsidRPr="00623846" w:rsidRDefault="0025200D" w:rsidP="0025200D"/>
    <w:p w14:paraId="5FF54B6A" w14:textId="77777777" w:rsidR="0025200D" w:rsidRPr="00623846" w:rsidRDefault="0025200D" w:rsidP="0025200D">
      <w:pPr>
        <w:pStyle w:val="Heading4"/>
        <w:rPr>
          <w:rFonts w:cs="Calibri"/>
        </w:rPr>
      </w:pPr>
      <w:r w:rsidRPr="00623846">
        <w:rPr>
          <w:rFonts w:cs="Calibri"/>
        </w:rPr>
        <w:t>Sino-India war goes nuclear.</w:t>
      </w:r>
    </w:p>
    <w:p w14:paraId="605AFB58" w14:textId="77777777" w:rsidR="0025200D" w:rsidRPr="00623846" w:rsidRDefault="0025200D" w:rsidP="0025200D">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32" w:history="1">
        <w:r w:rsidRPr="00623846">
          <w:rPr>
            <w:rStyle w:val="Hyperlink"/>
          </w:rPr>
          <w:t>https://www.ft.com/content/311694ac-d1a4-4d92-a850-97e161ad887c</w:t>
        </w:r>
      </w:hyperlink>
      <w:r w:rsidRPr="00623846">
        <w:t xml:space="preserve"> SM</w:t>
      </w:r>
    </w:p>
    <w:p w14:paraId="1D695702" w14:textId="77777777" w:rsidR="0025200D" w:rsidRPr="00623846" w:rsidRDefault="0025200D" w:rsidP="0025200D">
      <w:pPr>
        <w:rPr>
          <w:rStyle w:val="StyleUnderline"/>
        </w:rPr>
      </w:pPr>
      <w:r w:rsidRPr="00623846">
        <w:rPr>
          <w:rStyle w:val="StyleUnderline"/>
        </w:rPr>
        <w:t xml:space="preserve">Erosion of nuclear deterrence makes </w:t>
      </w:r>
      <w:r w:rsidRPr="00C57A4B">
        <w:rPr>
          <w:rStyle w:val="StyleUnderline"/>
          <w:highlight w:val="green"/>
        </w:rPr>
        <w:t>India-China relations</w:t>
      </w:r>
      <w:r w:rsidRPr="00623846">
        <w:rPr>
          <w:rStyle w:val="StyleUnderline"/>
        </w:rPr>
        <w:t xml:space="preserve"> critical</w:t>
      </w:r>
    </w:p>
    <w:p w14:paraId="6D3B9AC0" w14:textId="77777777" w:rsidR="0025200D" w:rsidRPr="00623846" w:rsidRDefault="0025200D" w:rsidP="0025200D">
      <w:pPr>
        <w:rPr>
          <w:rStyle w:val="StyleUnderline"/>
        </w:rPr>
      </w:pPr>
      <w:r w:rsidRPr="00623846">
        <w:rPr>
          <w:rStyle w:val="StyleUnderline"/>
        </w:rPr>
        <w:t xml:space="preserve">Countries with nuclear weapons are </w:t>
      </w:r>
      <w:r w:rsidRPr="00C57A4B">
        <w:rPr>
          <w:rStyle w:val="StyleUnderline"/>
          <w:highlight w:val="green"/>
        </w:rPr>
        <w:t xml:space="preserve">moving </w:t>
      </w:r>
      <w:r w:rsidRPr="00623846">
        <w:rPr>
          <w:rStyle w:val="StyleUnderline"/>
        </w:rPr>
        <w:t xml:space="preserve">closer </w:t>
      </w:r>
      <w:r w:rsidRPr="00C57A4B">
        <w:rPr>
          <w:rStyle w:val="StyleUnderline"/>
          <w:highlight w:val="green"/>
        </w:rPr>
        <w:t>to military confrontation</w:t>
      </w:r>
    </w:p>
    <w:p w14:paraId="22ACAC57" w14:textId="77777777" w:rsidR="0025200D" w:rsidRPr="00623846" w:rsidRDefault="0025200D" w:rsidP="0025200D">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555C515B" w14:textId="77777777" w:rsidR="0025200D" w:rsidRPr="00623846" w:rsidRDefault="0025200D" w:rsidP="0025200D">
      <w:pPr>
        <w:rPr>
          <w:rStyle w:val="StyleUnderline"/>
        </w:rPr>
      </w:pPr>
      <w:r w:rsidRPr="00623846">
        <w:t xml:space="preserve">My children’s generation are much more likely to demonstrate against climate change than nuclear weapons. Leading politicians also no longer worry so much about nukes. </w:t>
      </w:r>
      <w:r w:rsidRPr="00C57A4B">
        <w:rPr>
          <w:rStyle w:val="StyleUnderline"/>
          <w:highlight w:val="green"/>
        </w:rPr>
        <w:t>Nuclear</w:t>
      </w:r>
      <w:r w:rsidRPr="00623846">
        <w:rPr>
          <w:rStyle w:val="StyleUnderline"/>
        </w:rPr>
        <w:t xml:space="preserve"> </w:t>
      </w:r>
      <w:r w:rsidRPr="00C57A4B">
        <w:rPr>
          <w:rStyle w:val="StyleUnderline"/>
          <w:highlight w:val="green"/>
        </w:rPr>
        <w:t>arms-control</w:t>
      </w:r>
      <w:r w:rsidRPr="00623846">
        <w:rPr>
          <w:rStyle w:val="StyleUnderline"/>
        </w:rPr>
        <w:t xml:space="preserve"> negotiations, a staple of the cold war, </w:t>
      </w:r>
      <w:r w:rsidRPr="00C57A4B">
        <w:rPr>
          <w:rStyle w:val="StyleUnderline"/>
          <w:highlight w:val="green"/>
        </w:rPr>
        <w:t>have fallen into abeyance</w:t>
      </w:r>
      <w:r w:rsidRPr="00623846">
        <w:rPr>
          <w:rStyle w:val="StyleUnderline"/>
        </w:rPr>
        <w:t xml:space="preserve">. But </w:t>
      </w:r>
      <w:r w:rsidRPr="00C57A4B">
        <w:rPr>
          <w:rStyle w:val="StyleUnderline"/>
          <w:highlight w:val="green"/>
        </w:rPr>
        <w:t>this</w:t>
      </w:r>
      <w:r w:rsidRPr="00623846">
        <w:rPr>
          <w:rStyle w:val="StyleUnderline"/>
        </w:rPr>
        <w:t xml:space="preserve"> relatively </w:t>
      </w:r>
      <w:r w:rsidRPr="00C57A4B">
        <w:rPr>
          <w:rStyle w:val="StyleUnderline"/>
          <w:highlight w:val="green"/>
        </w:rPr>
        <w:t>relaxed attitude is</w:t>
      </w:r>
      <w:r w:rsidRPr="00623846">
        <w:rPr>
          <w:rStyle w:val="StyleUnderline"/>
        </w:rPr>
        <w:t xml:space="preserve"> having a </w:t>
      </w:r>
      <w:r w:rsidRPr="00C57A4B">
        <w:rPr>
          <w:rStyle w:val="StyleUnderline"/>
          <w:highlight w:val="green"/>
        </w:rPr>
        <w:t>paradoxical</w:t>
      </w:r>
      <w:r w:rsidRPr="00623846">
        <w:rPr>
          <w:rStyle w:val="StyleUnderline"/>
        </w:rPr>
        <w:t xml:space="preserve"> effect. It seems to be making </w:t>
      </w:r>
      <w:r w:rsidRPr="00C57A4B">
        <w:rPr>
          <w:rStyle w:val="StyleUnderline"/>
          <w:highlight w:val="green"/>
        </w:rPr>
        <w:t>countries</w:t>
      </w:r>
      <w:r w:rsidRPr="00623846">
        <w:rPr>
          <w:rStyle w:val="StyleUnderline"/>
        </w:rPr>
        <w:t xml:space="preserve"> armed </w:t>
      </w:r>
      <w:r w:rsidRPr="00C57A4B">
        <w:rPr>
          <w:rStyle w:val="StyleUnderline"/>
          <w:highlight w:val="green"/>
        </w:rPr>
        <w:t>with nuclear weapons more willing to risk</w:t>
      </w:r>
      <w:r w:rsidRPr="00623846">
        <w:rPr>
          <w:rStyle w:val="StyleUnderline"/>
        </w:rPr>
        <w:t xml:space="preserve"> military </w:t>
      </w:r>
      <w:r w:rsidRPr="00C57A4B">
        <w:rPr>
          <w:rStyle w:val="StyleUnderline"/>
          <w:highlight w:val="green"/>
        </w:rPr>
        <w:t>confrontation</w:t>
      </w:r>
      <w:r w:rsidRPr="00623846">
        <w:rPr>
          <w:rStyle w:val="StyleUnderline"/>
        </w:rPr>
        <w:t xml:space="preserve"> with each other.</w:t>
      </w:r>
    </w:p>
    <w:p w14:paraId="51AA0266" w14:textId="77777777" w:rsidR="0025200D" w:rsidRPr="00623846" w:rsidRDefault="0025200D" w:rsidP="0025200D">
      <w:r w:rsidRPr="00623846">
        <w:rPr>
          <w:rStyle w:val="StyleUnderline"/>
        </w:rPr>
        <w:t xml:space="preserve">There are three international rivalries where tensions between nuclear-weapons states are reaching dangerous levels. </w:t>
      </w:r>
      <w:r w:rsidRPr="00C57A4B">
        <w:rPr>
          <w:rStyle w:val="StyleUnderline"/>
          <w:highlight w:val="green"/>
        </w:rPr>
        <w:t>The biggest</w:t>
      </w:r>
      <w:r w:rsidRPr="00623846">
        <w:rPr>
          <w:rStyle w:val="StyleUnderline"/>
        </w:rPr>
        <w:t xml:space="preserve"> current </w:t>
      </w:r>
      <w:r w:rsidRPr="00C57A4B">
        <w:rPr>
          <w:rStyle w:val="StyleUnderline"/>
          <w:highlight w:val="green"/>
        </w:rPr>
        <w:t>risk is</w:t>
      </w:r>
      <w:r w:rsidRPr="00623846">
        <w:rPr>
          <w:rStyle w:val="StyleUnderline"/>
        </w:rPr>
        <w:t xml:space="preserve"> on the </w:t>
      </w:r>
      <w:r w:rsidRPr="00C57A4B">
        <w:rPr>
          <w:rStyle w:val="StyleUnderline"/>
          <w:highlight w:val="green"/>
        </w:rPr>
        <w:t>China-India</w:t>
      </w:r>
      <w:r w:rsidRPr="00623846">
        <w:rPr>
          <w:rStyle w:val="StyleUnderline"/>
        </w:rPr>
        <w:t xml:space="preserve"> border — </w:t>
      </w:r>
      <w:r w:rsidRPr="00C57A4B">
        <w:rPr>
          <w:rStyle w:val="StyleUnderline"/>
          <w:highlight w:val="green"/>
        </w:rPr>
        <w:t>where</w:t>
      </w:r>
      <w:r w:rsidRPr="00623846">
        <w:rPr>
          <w:rStyle w:val="StyleUnderline"/>
        </w:rPr>
        <w:t xml:space="preserve"> recent </w:t>
      </w:r>
      <w:r w:rsidRPr="00C57A4B">
        <w:rPr>
          <w:rStyle w:val="StyleUnderline"/>
          <w:highlight w:val="green"/>
        </w:rPr>
        <w:t>clashes have led to 21 Indian</w:t>
      </w:r>
      <w:r w:rsidRPr="00623846">
        <w:rPr>
          <w:rStyle w:val="StyleUnderline"/>
        </w:rPr>
        <w:t xml:space="preserve"> fatalities </w:t>
      </w:r>
      <w:r w:rsidRPr="00C57A4B">
        <w:rPr>
          <w:rStyle w:val="StyleUnderline"/>
          <w:highlight w:val="green"/>
        </w:rPr>
        <w:t>and</w:t>
      </w:r>
      <w:r w:rsidRPr="00623846">
        <w:rPr>
          <w:rStyle w:val="StyleUnderline"/>
        </w:rPr>
        <w:t xml:space="preserve"> an </w:t>
      </w:r>
      <w:r w:rsidRPr="00C57A4B">
        <w:rPr>
          <w:rStyle w:val="StyleUnderline"/>
          <w:highlight w:val="green"/>
        </w:rPr>
        <w:t>unknown</w:t>
      </w:r>
      <w:r w:rsidRPr="00623846">
        <w:rPr>
          <w:rStyle w:val="StyleUnderline"/>
        </w:rPr>
        <w:t xml:space="preserve"> number of </w:t>
      </w:r>
      <w:r w:rsidRPr="00C57A4B">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022AE3F1" w14:textId="77777777" w:rsidR="0025200D" w:rsidRPr="00623846" w:rsidRDefault="0025200D" w:rsidP="0025200D">
      <w:pPr>
        <w:rPr>
          <w:rStyle w:val="StyleUnderline"/>
        </w:rPr>
      </w:pPr>
      <w:r w:rsidRPr="00623846">
        <w:rPr>
          <w:rStyle w:val="StyleUnderline"/>
        </w:rPr>
        <w:t xml:space="preserve">The </w:t>
      </w:r>
      <w:r w:rsidRPr="00C57A4B">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C57A4B">
        <w:rPr>
          <w:rStyle w:val="StyleUnderline"/>
          <w:highlight w:val="green"/>
        </w:rPr>
        <w:t>nuclear war</w:t>
      </w:r>
      <w:r w:rsidRPr="00623846">
        <w:rPr>
          <w:rStyle w:val="StyleUnderline"/>
        </w:rPr>
        <w:t>, which could happen if a conventional war escalated unexpectedly.</w:t>
      </w:r>
    </w:p>
    <w:p w14:paraId="427742B5" w14:textId="77777777" w:rsidR="0025200D" w:rsidRPr="00623846" w:rsidRDefault="0025200D" w:rsidP="0025200D">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C57A4B">
        <w:rPr>
          <w:rStyle w:val="StyleUnderline"/>
          <w:highlight w:val="green"/>
        </w:rPr>
        <w:t>Chinese leadership</w:t>
      </w:r>
      <w:r w:rsidRPr="00623846">
        <w:rPr>
          <w:rStyle w:val="StyleUnderline"/>
        </w:rPr>
        <w:t xml:space="preserve"> has taken the risk of </w:t>
      </w:r>
      <w:r w:rsidRPr="00C57A4B">
        <w:rPr>
          <w:rStyle w:val="StyleUnderline"/>
          <w:highlight w:val="green"/>
        </w:rPr>
        <w:t>killing Indian troops</w:t>
      </w:r>
      <w:r w:rsidRPr="00623846">
        <w:rPr>
          <w:rStyle w:val="StyleUnderline"/>
        </w:rPr>
        <w:t xml:space="preserve">, despite India's possession of nuclear weapons — </w:t>
      </w:r>
      <w:r w:rsidRPr="00C57A4B">
        <w:rPr>
          <w:rStyle w:val="StyleUnderline"/>
          <w:highlight w:val="green"/>
        </w:rPr>
        <w:t>and New Delhi is pushing back</w:t>
      </w:r>
      <w:r w:rsidRPr="00623846">
        <w:rPr>
          <w:rStyle w:val="StyleUnderline"/>
        </w:rPr>
        <w:t>.</w:t>
      </w:r>
    </w:p>
    <w:p w14:paraId="7446EF65" w14:textId="77777777" w:rsidR="0025200D" w:rsidRPr="00623846" w:rsidRDefault="0025200D" w:rsidP="0025200D">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605AFE22" w14:textId="77777777" w:rsidR="0025200D" w:rsidRPr="00623846" w:rsidRDefault="0025200D" w:rsidP="0025200D">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C57A4B">
        <w:rPr>
          <w:rStyle w:val="StyleUnderline"/>
          <w:highlight w:val="green"/>
        </w:rPr>
        <w:t>if Beijing and</w:t>
      </w:r>
      <w:r w:rsidRPr="00623846">
        <w:rPr>
          <w:rStyle w:val="StyleUnderline"/>
        </w:rPr>
        <w:t xml:space="preserve"> New </w:t>
      </w:r>
      <w:r w:rsidRPr="00C57A4B">
        <w:rPr>
          <w:rStyle w:val="StyleUnderline"/>
          <w:highlight w:val="green"/>
        </w:rPr>
        <w:t>Delhi’s confidence</w:t>
      </w:r>
      <w:r w:rsidRPr="00623846">
        <w:rPr>
          <w:rStyle w:val="StyleUnderline"/>
        </w:rPr>
        <w:t xml:space="preserve"> that </w:t>
      </w:r>
      <w:r w:rsidRPr="00C57A4B">
        <w:rPr>
          <w:rStyle w:val="StyleUnderline"/>
          <w:highlight w:val="green"/>
        </w:rPr>
        <w:t>the other</w:t>
      </w:r>
      <w:r w:rsidRPr="00623846">
        <w:rPr>
          <w:rStyle w:val="StyleUnderline"/>
        </w:rPr>
        <w:t xml:space="preserve"> side </w:t>
      </w:r>
      <w:r w:rsidRPr="00C57A4B">
        <w:rPr>
          <w:rStyle w:val="StyleUnderline"/>
          <w:highlight w:val="green"/>
        </w:rPr>
        <w:t>will not use nuclear weapons</w:t>
      </w:r>
      <w:r w:rsidRPr="00623846">
        <w:rPr>
          <w:rStyle w:val="StyleUnderline"/>
        </w:rPr>
        <w:t xml:space="preserve"> </w:t>
      </w:r>
      <w:r w:rsidRPr="00C57A4B">
        <w:rPr>
          <w:rStyle w:val="StyleUnderline"/>
          <w:highlight w:val="green"/>
        </w:rPr>
        <w:t>persuades China to press</w:t>
      </w:r>
      <w:r w:rsidRPr="00623846">
        <w:rPr>
          <w:rStyle w:val="StyleUnderline"/>
        </w:rPr>
        <w:t xml:space="preserve"> home </w:t>
      </w:r>
      <w:r w:rsidRPr="00C57A4B">
        <w:rPr>
          <w:rStyle w:val="StyleUnderline"/>
          <w:highlight w:val="green"/>
        </w:rPr>
        <w:t>its military advantage</w:t>
      </w:r>
      <w:r w:rsidRPr="00623846">
        <w:rPr>
          <w:rStyle w:val="StyleUnderline"/>
        </w:rPr>
        <w:t xml:space="preserve">, then </w:t>
      </w:r>
      <w:r w:rsidRPr="00C57A4B">
        <w:rPr>
          <w:rStyle w:val="StyleUnderline"/>
          <w:highlight w:val="green"/>
        </w:rPr>
        <w:t>India may be tempted to alter</w:t>
      </w:r>
      <w:r w:rsidRPr="00623846">
        <w:rPr>
          <w:rStyle w:val="StyleUnderline"/>
        </w:rPr>
        <w:t xml:space="preserve"> its </w:t>
      </w:r>
      <w:r w:rsidRPr="00C57A4B">
        <w:rPr>
          <w:rStyle w:val="StyleUnderline"/>
          <w:highlight w:val="green"/>
        </w:rPr>
        <w:t>policy</w:t>
      </w:r>
      <w:r w:rsidRPr="00623846">
        <w:rPr>
          <w:rStyle w:val="StyleUnderline"/>
        </w:rPr>
        <w:t xml:space="preserve"> in an attempt to restore deterrence. Some </w:t>
      </w:r>
      <w:r w:rsidRPr="00C57A4B">
        <w:rPr>
          <w:rStyle w:val="StyleUnderline"/>
          <w:highlight w:val="green"/>
        </w:rPr>
        <w:t>experts point to</w:t>
      </w:r>
      <w:r w:rsidRPr="00623846">
        <w:rPr>
          <w:rStyle w:val="StyleUnderline"/>
        </w:rPr>
        <w:t xml:space="preserve"> the possibility of </w:t>
      </w:r>
      <w:r w:rsidRPr="00C57A4B">
        <w:rPr>
          <w:rStyle w:val="StyleUnderline"/>
          <w:highlight w:val="green"/>
        </w:rPr>
        <w:t>India deploying</w:t>
      </w:r>
      <w:r w:rsidRPr="00623846">
        <w:rPr>
          <w:rStyle w:val="StyleUnderline"/>
        </w:rPr>
        <w:t xml:space="preserve"> tactical </w:t>
      </w:r>
      <w:r w:rsidRPr="00C57A4B">
        <w:rPr>
          <w:rStyle w:val="StyleUnderline"/>
          <w:highlight w:val="green"/>
        </w:rPr>
        <w:t>nuclear weapons in the Himalayas, or</w:t>
      </w:r>
      <w:r w:rsidRPr="00623846">
        <w:rPr>
          <w:rStyle w:val="StyleUnderline"/>
        </w:rPr>
        <w:t xml:space="preserve"> formally </w:t>
      </w:r>
      <w:r w:rsidRPr="00C57A4B">
        <w:rPr>
          <w:rStyle w:val="StyleUnderline"/>
          <w:highlight w:val="green"/>
        </w:rPr>
        <w:t>renouncing</w:t>
      </w:r>
      <w:r w:rsidRPr="00623846">
        <w:rPr>
          <w:rStyle w:val="StyleUnderline"/>
        </w:rPr>
        <w:t xml:space="preserve"> its </w:t>
      </w:r>
      <w:r w:rsidRPr="00C57A4B">
        <w:rPr>
          <w:rStyle w:val="StyleUnderline"/>
          <w:highlight w:val="green"/>
        </w:rPr>
        <w:t>no-first-use</w:t>
      </w:r>
      <w:r w:rsidRPr="00623846">
        <w:rPr>
          <w:rStyle w:val="StyleUnderline"/>
        </w:rPr>
        <w:t xml:space="preserve"> policy.</w:t>
      </w:r>
    </w:p>
    <w:p w14:paraId="1DD455B7" w14:textId="77777777" w:rsidR="0025200D" w:rsidRPr="00623846" w:rsidRDefault="0025200D" w:rsidP="0025200D">
      <w:r w:rsidRPr="00623846">
        <w:rPr>
          <w:rStyle w:val="StyleUnderline"/>
        </w:rPr>
        <w:t xml:space="preserve">Threatening to use </w:t>
      </w:r>
      <w:r w:rsidRPr="00C57A4B">
        <w:rPr>
          <w:rStyle w:val="StyleUnderline"/>
          <w:highlight w:val="green"/>
        </w:rPr>
        <w:t>nuclear weapons</w:t>
      </w:r>
      <w:r w:rsidRPr="00623846">
        <w:rPr>
          <w:rStyle w:val="StyleUnderline"/>
        </w:rPr>
        <w:t xml:space="preserve"> is </w:t>
      </w:r>
      <w:r w:rsidRPr="00C57A4B">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75E90E84" w14:textId="77777777" w:rsidR="0025200D" w:rsidRPr="00623846" w:rsidRDefault="0025200D" w:rsidP="0025200D"/>
    <w:p w14:paraId="08DED145" w14:textId="77777777" w:rsidR="0025200D" w:rsidRPr="00623846" w:rsidRDefault="0025200D" w:rsidP="0025200D">
      <w:pPr>
        <w:pStyle w:val="Heading4"/>
        <w:rPr>
          <w:rFonts w:cs="Calibri"/>
        </w:rPr>
      </w:pPr>
      <w:r w:rsidRPr="00623846">
        <w:rPr>
          <w:rFonts w:cs="Calibri"/>
        </w:rPr>
        <w:t>Nuke war causes extinction – Ice Age, famines, and war won’t stay limited</w:t>
      </w:r>
    </w:p>
    <w:p w14:paraId="670F0C85" w14:textId="77777777" w:rsidR="0025200D" w:rsidRPr="00623846" w:rsidRDefault="0025200D" w:rsidP="0025200D">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7603CF5" w14:textId="77777777" w:rsidR="0025200D" w:rsidRPr="00623846" w:rsidRDefault="0025200D" w:rsidP="0025200D">
      <w:r w:rsidRPr="00623846">
        <w:t>In the nuclear conversation, what are we not talking about that we should be?</w:t>
      </w:r>
    </w:p>
    <w:p w14:paraId="520F5965" w14:textId="77777777" w:rsidR="0025200D" w:rsidRPr="00623846" w:rsidRDefault="0025200D" w:rsidP="0025200D">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31E56217" w14:textId="77777777" w:rsidR="0025200D" w:rsidRPr="00623846" w:rsidRDefault="0025200D" w:rsidP="0025200D"/>
    <w:p w14:paraId="47F0E37F" w14:textId="77777777" w:rsidR="0025200D" w:rsidRPr="00623846" w:rsidRDefault="0025200D" w:rsidP="0025200D">
      <w:pPr>
        <w:pStyle w:val="Heading3"/>
        <w:rPr>
          <w:rFonts w:cs="Calibri"/>
        </w:rPr>
      </w:pPr>
      <w:bookmarkStart w:id="0" w:name="_Hlk93760091"/>
      <w:r w:rsidRPr="00623846">
        <w:rPr>
          <w:rFonts w:cs="Calibri"/>
        </w:rPr>
        <w:t>FW – Tiny</w:t>
      </w:r>
    </w:p>
    <w:p w14:paraId="7F54627D" w14:textId="77777777" w:rsidR="0025200D" w:rsidRPr="00623846" w:rsidRDefault="0025200D" w:rsidP="0025200D"/>
    <w:p w14:paraId="50A2BA2A" w14:textId="77777777" w:rsidR="00620669" w:rsidRPr="00623846" w:rsidRDefault="0025200D" w:rsidP="00620669">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r w:rsidR="00620669">
        <w:rPr>
          <w:rFonts w:cs="Calibri"/>
        </w:rPr>
        <w:t xml:space="preserve"> </w:t>
      </w:r>
      <w:r w:rsidR="00620669" w:rsidRPr="00623846">
        <w:rPr>
          <w:rFonts w:cs="Calibri"/>
        </w:rPr>
        <w:t xml:space="preserve">Thus, the standard is consistency with hedonic act utilitarianism. </w:t>
      </w:r>
    </w:p>
    <w:p w14:paraId="63535011" w14:textId="0DCCC7BC" w:rsidR="0025200D" w:rsidRPr="00623846" w:rsidRDefault="0025200D" w:rsidP="0025200D">
      <w:pPr>
        <w:pStyle w:val="Heading4"/>
        <w:rPr>
          <w:rFonts w:cs="Calibri"/>
        </w:rPr>
      </w:pPr>
    </w:p>
    <w:p w14:paraId="0E33835B" w14:textId="77777777" w:rsidR="0025200D" w:rsidRPr="00623846" w:rsidRDefault="0025200D" w:rsidP="0025200D">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623846">
          <w:rPr>
            <w:rStyle w:val="Hyperlink"/>
            <w:color w:val="000000"/>
            <w:szCs w:val="16"/>
          </w:rPr>
          <w:t>https://www.ncbi.nlm.nih.gov/pmc/articles/PMC6446569/</w:t>
        </w:r>
      </w:hyperlink>
      <w:r w:rsidRPr="00623846">
        <w:rPr>
          <w:szCs w:val="16"/>
        </w:rPr>
        <w:t>, R.S.</w:t>
      </w:r>
    </w:p>
    <w:p w14:paraId="6942F21A" w14:textId="77777777" w:rsidR="0025200D" w:rsidRPr="00623846" w:rsidRDefault="0025200D" w:rsidP="0025200D">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484ECA8D" w14:textId="77777777" w:rsidR="0025200D" w:rsidRPr="00623846" w:rsidRDefault="0025200D" w:rsidP="0025200D">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1BD6DC6" w14:textId="77777777" w:rsidR="0025200D" w:rsidRPr="00623846" w:rsidRDefault="0025200D" w:rsidP="0025200D">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B2903A5" w14:textId="77777777" w:rsidR="0025200D" w:rsidRPr="00623846" w:rsidRDefault="0025200D" w:rsidP="0025200D">
      <w:pPr>
        <w:spacing w:line="276" w:lineRule="auto"/>
      </w:pPr>
      <w:r w:rsidRPr="00623846">
        <w:t>Evolutionary theories of pleasure: The love connection BO:D</w:t>
      </w:r>
    </w:p>
    <w:p w14:paraId="5F7DAC0D" w14:textId="77777777" w:rsidR="0025200D" w:rsidRPr="00623846" w:rsidRDefault="0025200D" w:rsidP="0025200D">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33E6A20" w14:textId="77777777" w:rsidR="0025200D" w:rsidRPr="00623846" w:rsidRDefault="0025200D" w:rsidP="0025200D">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C7A540C" w14:textId="77777777" w:rsidR="0025200D" w:rsidRPr="00623846" w:rsidRDefault="0025200D" w:rsidP="0025200D">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3BF7251B" w14:textId="77777777" w:rsidR="0025200D" w:rsidRPr="00623846" w:rsidRDefault="0025200D" w:rsidP="0025200D">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35740FF" w14:textId="77777777" w:rsidR="0025200D" w:rsidRPr="00623846" w:rsidRDefault="0025200D" w:rsidP="0025200D">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565355B" w14:textId="77777777" w:rsidR="0025200D" w:rsidRPr="00623846" w:rsidRDefault="0025200D" w:rsidP="0025200D">
      <w:pPr>
        <w:spacing w:line="276" w:lineRule="auto"/>
      </w:pPr>
      <w:r w:rsidRPr="00623846">
        <w:t>Finding happiness is different between apes and humans</w:t>
      </w:r>
    </w:p>
    <w:p w14:paraId="66BC98CE" w14:textId="77777777" w:rsidR="0025200D" w:rsidRPr="00623846" w:rsidRDefault="0025200D" w:rsidP="0025200D">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C3F123E" w14:textId="77777777" w:rsidR="0025200D" w:rsidRPr="00623846" w:rsidRDefault="0025200D" w:rsidP="0025200D">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AABB495" w14:textId="77777777" w:rsidR="0025200D" w:rsidRPr="00623846" w:rsidRDefault="0025200D" w:rsidP="0025200D">
      <w:pPr>
        <w:spacing w:line="276" w:lineRule="auto"/>
      </w:pPr>
      <w:r w:rsidRPr="00623846">
        <w:t>Desire and reward centers</w:t>
      </w:r>
    </w:p>
    <w:p w14:paraId="383B8CE0" w14:textId="77777777" w:rsidR="0025200D" w:rsidRPr="00623846" w:rsidRDefault="0025200D" w:rsidP="0025200D">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F98318F" w14:textId="77777777" w:rsidR="0025200D" w:rsidRPr="00623846" w:rsidRDefault="0025200D" w:rsidP="0025200D">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CB22006" w14:textId="77777777" w:rsidR="0025200D" w:rsidRPr="00623846" w:rsidRDefault="0025200D" w:rsidP="0025200D">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088387A9" w14:textId="77777777" w:rsidR="0025200D" w:rsidRPr="00623846" w:rsidRDefault="0025200D" w:rsidP="0025200D">
      <w:pPr>
        <w:spacing w:line="276" w:lineRule="auto"/>
        <w:rPr>
          <w:u w:val="single"/>
        </w:rPr>
      </w:pPr>
    </w:p>
    <w:p w14:paraId="38F80D13" w14:textId="77777777" w:rsidR="0025200D" w:rsidRPr="00623846" w:rsidRDefault="0025200D" w:rsidP="0025200D">
      <w:pPr>
        <w:spacing w:line="276" w:lineRule="auto"/>
        <w:rPr>
          <w:u w:val="single"/>
        </w:rPr>
      </w:pPr>
    </w:p>
    <w:p w14:paraId="1F1A71F6" w14:textId="77777777" w:rsidR="0025200D" w:rsidRPr="00623846" w:rsidRDefault="0025200D" w:rsidP="0025200D">
      <w:pPr>
        <w:spacing w:line="276" w:lineRule="auto"/>
        <w:rPr>
          <w:u w:val="single"/>
        </w:rPr>
      </w:pPr>
    </w:p>
    <w:p w14:paraId="5492BEF6" w14:textId="77777777" w:rsidR="0025200D" w:rsidRPr="00623846" w:rsidRDefault="0025200D" w:rsidP="0025200D">
      <w:pPr>
        <w:spacing w:line="276" w:lineRule="auto"/>
        <w:rPr>
          <w:u w:val="single"/>
        </w:rPr>
      </w:pPr>
    </w:p>
    <w:p w14:paraId="1CB4BFFB" w14:textId="77777777" w:rsidR="0025200D" w:rsidRPr="00623846" w:rsidRDefault="0025200D" w:rsidP="0025200D">
      <w:pPr>
        <w:spacing w:line="276" w:lineRule="auto"/>
        <w:rPr>
          <w:u w:val="single"/>
        </w:rPr>
      </w:pPr>
    </w:p>
    <w:p w14:paraId="5D35C724" w14:textId="77777777" w:rsidR="0025200D" w:rsidRPr="00623846" w:rsidRDefault="0025200D" w:rsidP="0025200D">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3258A70" w14:textId="77777777" w:rsidR="0025200D" w:rsidRPr="00623846" w:rsidRDefault="0025200D" w:rsidP="0025200D">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23CED24" w14:textId="77777777" w:rsidR="0025200D" w:rsidRPr="00623846" w:rsidRDefault="0025200D" w:rsidP="0025200D">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6623AB1" w14:textId="77777777" w:rsidR="0025200D" w:rsidRPr="00623846" w:rsidRDefault="0025200D" w:rsidP="0025200D">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172967C" w14:textId="77777777" w:rsidR="0025200D" w:rsidRPr="00623846" w:rsidRDefault="0025200D" w:rsidP="0025200D">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403D91C" w14:textId="77777777" w:rsidR="0025200D" w:rsidRPr="00623846" w:rsidRDefault="0025200D" w:rsidP="0025200D">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5BFFA94" w14:textId="77777777" w:rsidR="00620669" w:rsidRDefault="0025200D" w:rsidP="0025200D">
      <w:pPr>
        <w:spacing w:line="276" w:lineRule="auto"/>
        <w:rPr>
          <w:u w:val="single"/>
        </w:rPr>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p>
    <w:p w14:paraId="2E5A6AD0" w14:textId="77777777" w:rsidR="00620669" w:rsidRDefault="00620669" w:rsidP="0025200D">
      <w:pPr>
        <w:spacing w:line="276" w:lineRule="auto"/>
        <w:rPr>
          <w:u w:val="single"/>
        </w:rPr>
      </w:pPr>
    </w:p>
    <w:p w14:paraId="393D83F6" w14:textId="77777777" w:rsidR="00620669" w:rsidRDefault="00620669" w:rsidP="0025200D">
      <w:pPr>
        <w:spacing w:line="276" w:lineRule="auto"/>
        <w:rPr>
          <w:u w:val="single"/>
        </w:rPr>
      </w:pPr>
    </w:p>
    <w:p w14:paraId="71D60104" w14:textId="77777777" w:rsidR="00620669" w:rsidRDefault="00620669" w:rsidP="0025200D">
      <w:pPr>
        <w:spacing w:line="276" w:lineRule="auto"/>
        <w:rPr>
          <w:u w:val="single"/>
        </w:rPr>
      </w:pPr>
    </w:p>
    <w:p w14:paraId="0E7A0BDB" w14:textId="77777777" w:rsidR="00620669" w:rsidRDefault="00620669" w:rsidP="0025200D">
      <w:pPr>
        <w:spacing w:line="276" w:lineRule="auto"/>
        <w:rPr>
          <w:u w:val="single"/>
        </w:rPr>
      </w:pPr>
    </w:p>
    <w:p w14:paraId="6AD6ACF6" w14:textId="77777777" w:rsidR="00620669" w:rsidRDefault="00620669" w:rsidP="0025200D">
      <w:pPr>
        <w:spacing w:line="276" w:lineRule="auto"/>
        <w:rPr>
          <w:u w:val="single"/>
        </w:rPr>
      </w:pPr>
    </w:p>
    <w:p w14:paraId="16ED43E9" w14:textId="77777777" w:rsidR="00620669" w:rsidRDefault="00620669" w:rsidP="0025200D">
      <w:pPr>
        <w:spacing w:line="276" w:lineRule="auto"/>
        <w:rPr>
          <w:u w:val="single"/>
        </w:rPr>
      </w:pPr>
    </w:p>
    <w:p w14:paraId="72ACB447" w14:textId="48B65BD1" w:rsidR="0025200D" w:rsidRPr="00623846" w:rsidRDefault="0025200D" w:rsidP="0025200D">
      <w:pPr>
        <w:spacing w:line="276" w:lineRule="auto"/>
      </w:pP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68CEEF8" w14:textId="77777777" w:rsidR="0025200D" w:rsidRPr="00623846" w:rsidRDefault="0025200D" w:rsidP="0025200D">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BDCCF7B" w14:textId="77777777" w:rsidR="0025200D" w:rsidRPr="00623846" w:rsidRDefault="0025200D" w:rsidP="0025200D"/>
    <w:bookmarkEnd w:id="0"/>
    <w:p w14:paraId="311061C0" w14:textId="77777777" w:rsidR="0025200D" w:rsidRPr="00F601E6" w:rsidRDefault="0025200D" w:rsidP="0025200D"/>
    <w:p w14:paraId="5C82C1D7" w14:textId="77777777" w:rsidR="0025200D" w:rsidRPr="00F601E6" w:rsidRDefault="0025200D" w:rsidP="0025200D"/>
    <w:p w14:paraId="50C23E3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2EF3F53"/>
    <w:multiLevelType w:val="hybridMultilevel"/>
    <w:tmpl w:val="D722D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20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5DF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00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03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669"/>
    <w:rsid w:val="00621301"/>
    <w:rsid w:val="006215FA"/>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1D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686"/>
    <w:rsid w:val="009B69F5"/>
    <w:rsid w:val="009C5FF7"/>
    <w:rsid w:val="009C6292"/>
    <w:rsid w:val="009D15DB"/>
    <w:rsid w:val="009D3133"/>
    <w:rsid w:val="009D31A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28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7E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9710F0"/>
  <w14:defaultImageDpi w14:val="300"/>
  <w15:docId w15:val="{162507F7-BA06-0340-90AC-122CC1482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15FA"/>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215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15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6215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6215F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9B668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215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5FA"/>
  </w:style>
  <w:style w:type="character" w:customStyle="1" w:styleId="Heading1Char">
    <w:name w:val="Heading 1 Char"/>
    <w:aliases w:val="Pocket Char"/>
    <w:basedOn w:val="DefaultParagraphFont"/>
    <w:link w:val="Heading1"/>
    <w:uiPriority w:val="9"/>
    <w:rsid w:val="006215FA"/>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215FA"/>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6215FA"/>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215FA"/>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15FA"/>
    <w:rPr>
      <w:b/>
      <w:sz w:val="26"/>
      <w:u w:val="singl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6215F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215FA"/>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215FA"/>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215FA"/>
    <w:rPr>
      <w:color w:val="auto"/>
      <w:u w:val="none"/>
    </w:rPr>
  </w:style>
  <w:style w:type="paragraph" w:styleId="DocumentMap">
    <w:name w:val="Document Map"/>
    <w:basedOn w:val="Normal"/>
    <w:link w:val="DocumentMapChar"/>
    <w:uiPriority w:val="99"/>
    <w:semiHidden/>
    <w:unhideWhenUsed/>
    <w:rsid w:val="006215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15FA"/>
    <w:rPr>
      <w:rFonts w:ascii="Lucida Grande" w:hAnsi="Lucida Grande" w:cs="Lucida Grande"/>
    </w:rPr>
  </w:style>
  <w:style w:type="paragraph" w:styleId="ListParagraph">
    <w:name w:val="List Paragraph"/>
    <w:aliases w:val="6 font"/>
    <w:basedOn w:val="Normal"/>
    <w:uiPriority w:val="34"/>
    <w:qFormat/>
    <w:rsid w:val="0025200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5200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25200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5200D"/>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Heading5Char">
    <w:name w:val="Heading 5 Char"/>
    <w:basedOn w:val="DefaultParagraphFont"/>
    <w:link w:val="Heading5"/>
    <w:uiPriority w:val="99"/>
    <w:semiHidden/>
    <w:rsid w:val="009B6686"/>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bc.com/news/world-asia-pacific-11813699" TargetMode="External"/><Relationship Id="rId32" Type="http://schemas.openxmlformats.org/officeDocument/2006/relationships/hyperlink" Target="https://www.ft.com/content/311694ac-d1a4-4d92-a850-97e161ad887c" TargetMode="Externa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theregister.com/2021/03/15/starlink_china_crisis/"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12</Pages>
  <Words>13395</Words>
  <Characters>76354</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Pranav Kaginele</cp:lastModifiedBy>
  <cp:revision>6</cp:revision>
  <dcterms:created xsi:type="dcterms:W3CDTF">2022-02-04T21:50:00Z</dcterms:created>
  <dcterms:modified xsi:type="dcterms:W3CDTF">2022-02-19T07:50:00Z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