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1CE54" w14:textId="77777777" w:rsidR="003C4C52" w:rsidRPr="003C4C52" w:rsidRDefault="003C4C52" w:rsidP="003C4C52"/>
    <w:p w14:paraId="4B46C49D" w14:textId="4BA9A6D1" w:rsidR="003C4C52" w:rsidRDefault="003C4C52" w:rsidP="003C4C52">
      <w:pPr>
        <w:pStyle w:val="Heading1"/>
      </w:pPr>
      <w:r>
        <w:t>1AC</w:t>
      </w:r>
    </w:p>
    <w:p w14:paraId="4FFA46BA" w14:textId="241B6D8F" w:rsidR="000728BF" w:rsidRPr="00623846" w:rsidRDefault="000728BF" w:rsidP="000728BF">
      <w:pPr>
        <w:pStyle w:val="Heading3"/>
        <w:rPr>
          <w:rFonts w:cs="Calibri"/>
        </w:rPr>
      </w:pPr>
      <w:r w:rsidRPr="00623846">
        <w:rPr>
          <w:rFonts w:cs="Calibri"/>
        </w:rPr>
        <w:t>Plan</w:t>
      </w:r>
    </w:p>
    <w:p w14:paraId="4F781B45" w14:textId="77777777" w:rsidR="000728BF" w:rsidRPr="00623846" w:rsidRDefault="000728BF" w:rsidP="000728BF"/>
    <w:p w14:paraId="4DBB0DC4" w14:textId="77777777" w:rsidR="000728BF" w:rsidRPr="00623846" w:rsidRDefault="000728BF" w:rsidP="000728BF">
      <w:pPr>
        <w:pStyle w:val="Heading4"/>
        <w:rPr>
          <w:rFonts w:cs="Calibri"/>
        </w:rPr>
      </w:pPr>
      <w:r w:rsidRPr="00623846">
        <w:rPr>
          <w:rFonts w:cs="Calibri"/>
        </w:rPr>
        <w:t>Plan: Private entities ought not appropriate outer space via Large Satellite Constellations in Lower Earth Orbit</w:t>
      </w:r>
    </w:p>
    <w:p w14:paraId="1C0C0108" w14:textId="77777777" w:rsidR="000728BF" w:rsidRPr="00623846" w:rsidRDefault="000728BF" w:rsidP="000728BF">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39047CE" w14:textId="77777777" w:rsidR="000728BF" w:rsidRPr="00623846" w:rsidRDefault="000728BF" w:rsidP="000728BF">
      <w:pPr>
        <w:pStyle w:val="ListParagraph"/>
        <w:numPr>
          <w:ilvl w:val="0"/>
          <w:numId w:val="12"/>
        </w:numPr>
      </w:pPr>
      <w:r w:rsidRPr="00623846">
        <w:t>LSC = large satellite constellations</w:t>
      </w:r>
    </w:p>
    <w:p w14:paraId="211F70A5" w14:textId="77777777" w:rsidR="000728BF" w:rsidRPr="00623846" w:rsidRDefault="000728BF" w:rsidP="000728BF">
      <w:pPr>
        <w:pStyle w:val="ListParagraph"/>
        <w:numPr>
          <w:ilvl w:val="0"/>
          <w:numId w:val="12"/>
        </w:numPr>
      </w:pPr>
      <w:r w:rsidRPr="00623846">
        <w:t>Outlines “L”SC thresholds</w:t>
      </w:r>
    </w:p>
    <w:p w14:paraId="4E31365E" w14:textId="77777777" w:rsidR="000728BF" w:rsidRPr="00623846" w:rsidRDefault="000728BF" w:rsidP="000728BF">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50FF987A" w14:textId="77777777" w:rsidR="000728BF" w:rsidRPr="00623846" w:rsidRDefault="000728BF" w:rsidP="000728BF">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78896279" w14:textId="77777777" w:rsidR="000728BF" w:rsidRPr="00623846" w:rsidRDefault="000728BF" w:rsidP="000728BF">
      <w:r w:rsidRPr="00623846">
        <w:t xml:space="preserve">6. Conclusion </w:t>
      </w:r>
    </w:p>
    <w:p w14:paraId="4993BA36" w14:textId="77777777" w:rsidR="000728BF" w:rsidRPr="00623846" w:rsidRDefault="000728BF" w:rsidP="000728BF">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435B8601" w14:textId="77777777" w:rsidR="000728BF" w:rsidRPr="00623846" w:rsidRDefault="000728BF" w:rsidP="000728BF">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2930ACC8" w14:textId="77777777" w:rsidR="000728BF" w:rsidRPr="00623846" w:rsidRDefault="000728BF" w:rsidP="000728BF">
      <w:r w:rsidRPr="00623846">
        <w:t xml:space="preserve">ITU’s “first come, first served” principle is reaching its limits with current LSC projects and should be re-evaluated; </w:t>
      </w:r>
    </w:p>
    <w:p w14:paraId="4B613505" w14:textId="77777777" w:rsidR="000728BF" w:rsidRPr="00623846" w:rsidRDefault="000728BF" w:rsidP="000728BF">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6B3BDBC7" w14:textId="77777777" w:rsidR="000728BF" w:rsidRPr="00623846" w:rsidRDefault="000728BF" w:rsidP="000728BF"/>
    <w:p w14:paraId="726B4EC3" w14:textId="77777777" w:rsidR="000728BF" w:rsidRPr="00623846" w:rsidRDefault="000728BF" w:rsidP="000728BF">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19B97738" w14:textId="77777777" w:rsidR="000728BF" w:rsidRPr="00623846" w:rsidRDefault="000728BF" w:rsidP="000728BF">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7B1F53DD" w14:textId="77777777" w:rsidR="000728BF" w:rsidRPr="00623846" w:rsidRDefault="000728BF" w:rsidP="000728BF">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7BE15226" w14:textId="77777777" w:rsidR="000728BF" w:rsidRPr="00623846" w:rsidRDefault="000728BF" w:rsidP="000728BF">
      <w:r w:rsidRPr="00623846">
        <w:rPr>
          <w:rStyle w:val="StyleUnderline"/>
        </w:rPr>
        <w:t>New satellite tech could bring billions more online</w:t>
      </w:r>
      <w:r w:rsidRPr="00623846">
        <w:t>. But will Big Tech bring their extractive ethos into space?</w:t>
      </w:r>
    </w:p>
    <w:p w14:paraId="0E19683B" w14:textId="77777777" w:rsidR="000728BF" w:rsidRPr="00623846" w:rsidRDefault="000728BF" w:rsidP="000728BF">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FC04C9D" w14:textId="77777777" w:rsidR="000728BF" w:rsidRPr="00623846" w:rsidRDefault="000728BF" w:rsidP="000728BF">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0F48112F" w14:textId="77777777" w:rsidR="000728BF" w:rsidRPr="00623846" w:rsidRDefault="000728BF" w:rsidP="000728BF">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5AC7EC26" w14:textId="77777777" w:rsidR="000728BF" w:rsidRPr="00623846" w:rsidRDefault="000728BF" w:rsidP="000728BF">
      <w:r w:rsidRPr="00623846">
        <w:t>So what's not to love?</w:t>
      </w:r>
    </w:p>
    <w:p w14:paraId="42BB50DC" w14:textId="77777777" w:rsidR="000728BF" w:rsidRPr="00623846" w:rsidRDefault="000728BF" w:rsidP="000728BF">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719E6B5" w14:textId="77777777" w:rsidR="000728BF" w:rsidRPr="00623846" w:rsidRDefault="000728BF" w:rsidP="000728BF">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7B47EFA" w14:textId="77777777" w:rsidR="000728BF" w:rsidRPr="00623846" w:rsidRDefault="000728BF" w:rsidP="000728BF">
      <w:r w:rsidRPr="00623846">
        <w:t>The scramble for space</w:t>
      </w:r>
    </w:p>
    <w:p w14:paraId="527812C3" w14:textId="77777777" w:rsidR="000728BF" w:rsidRPr="00623846" w:rsidRDefault="000728BF" w:rsidP="000728BF">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6374A9CA" w14:textId="77777777" w:rsidR="000728BF" w:rsidRPr="00623846" w:rsidRDefault="000728BF" w:rsidP="000728BF">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0DA29A41" w14:textId="77777777" w:rsidR="000728BF" w:rsidRPr="00623846" w:rsidRDefault="000728BF" w:rsidP="000728BF">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32046A5C" w14:textId="77777777" w:rsidR="000728BF" w:rsidRPr="00623846" w:rsidRDefault="000728BF" w:rsidP="000728BF">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6E710E7B" w14:textId="77777777" w:rsidR="000728BF" w:rsidRPr="00623846" w:rsidRDefault="000728BF" w:rsidP="000728BF">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02457455" w14:textId="77777777" w:rsidR="000728BF" w:rsidRPr="00623846" w:rsidRDefault="000728BF" w:rsidP="000728BF">
      <w:r w:rsidRPr="00623846">
        <w:t>Telecommunications: driving inequality or empowering citizens?</w:t>
      </w:r>
    </w:p>
    <w:p w14:paraId="3D8C86DE" w14:textId="77777777" w:rsidR="000728BF" w:rsidRPr="00623846" w:rsidRDefault="000728BF" w:rsidP="000728BF">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31ED003" w14:textId="77777777" w:rsidR="000728BF" w:rsidRPr="00623846" w:rsidRDefault="000728BF" w:rsidP="000728BF">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601EDA01" w14:textId="77777777" w:rsidR="000728BF" w:rsidRPr="00623846" w:rsidRDefault="000728BF" w:rsidP="000728BF">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1A9E4D2E" w14:textId="77777777" w:rsidR="000728BF" w:rsidRPr="00623846" w:rsidRDefault="000728BF" w:rsidP="000728BF">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46039801" w14:textId="77777777" w:rsidR="000728BF" w:rsidRPr="00623846" w:rsidRDefault="000728BF" w:rsidP="000728BF">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12EB4458" w14:textId="77777777" w:rsidR="000728BF" w:rsidRPr="00623846" w:rsidRDefault="000728BF" w:rsidP="000728BF">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66A99F9C" w14:textId="77777777" w:rsidR="000728BF" w:rsidRPr="00623846" w:rsidRDefault="000728BF" w:rsidP="000728BF">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145D13FE" w14:textId="77777777" w:rsidR="000728BF" w:rsidRPr="00623846" w:rsidRDefault="000728BF" w:rsidP="000728BF">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51D4B577" w14:textId="77777777" w:rsidR="000728BF" w:rsidRPr="00623846" w:rsidRDefault="000728BF" w:rsidP="000728BF"/>
    <w:p w14:paraId="6A32D8DC" w14:textId="77777777" w:rsidR="000728BF" w:rsidRPr="00623846" w:rsidRDefault="000728BF" w:rsidP="000728BF">
      <w:pPr>
        <w:pStyle w:val="Heading3"/>
        <w:rPr>
          <w:rFonts w:cs="Calibri"/>
        </w:rPr>
      </w:pPr>
      <w:r w:rsidRPr="00623846">
        <w:rPr>
          <w:rFonts w:cs="Calibri"/>
        </w:rPr>
        <w:t>Adv – Collisions</w:t>
      </w:r>
    </w:p>
    <w:p w14:paraId="3BB66124" w14:textId="77777777" w:rsidR="000728BF" w:rsidRPr="00623846" w:rsidRDefault="000728BF" w:rsidP="000728BF">
      <w:pPr>
        <w:pStyle w:val="Heading4"/>
        <w:rPr>
          <w:rFonts w:cs="Calibri"/>
        </w:rPr>
      </w:pPr>
      <w:r w:rsidRPr="00623846">
        <w:rPr>
          <w:rFonts w:cs="Calibri"/>
        </w:rPr>
        <w:t>Satellite internet constellations accelerate collision risks – more close encounters and less transparency means bad decisions are inevitable.</w:t>
      </w:r>
    </w:p>
    <w:p w14:paraId="5EB96729" w14:textId="77777777" w:rsidR="000728BF" w:rsidRPr="00623846" w:rsidRDefault="000728BF" w:rsidP="000728BF">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09B77BDF" w14:textId="77777777" w:rsidR="000728BF" w:rsidRPr="00623846" w:rsidRDefault="000728BF" w:rsidP="000728BF">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5F17C3AC" w14:textId="77777777" w:rsidR="000728BF" w:rsidRPr="00623846" w:rsidRDefault="000728BF" w:rsidP="000728BF">
      <w:pPr>
        <w:rPr>
          <w:rStyle w:val="StyleUnderline"/>
        </w:rPr>
      </w:pPr>
      <w:r w:rsidRPr="00623846">
        <w:rPr>
          <w:rStyle w:val="StyleUnderline"/>
        </w:rPr>
        <w:t>Starlink satellites might soon be involved in 90% of close encounters between two spacecraft in low Earth orbit.</w:t>
      </w:r>
    </w:p>
    <w:p w14:paraId="2DBA7706" w14:textId="77777777" w:rsidR="000728BF" w:rsidRPr="00623846" w:rsidRDefault="000728BF" w:rsidP="000728BF">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6574FD57" w14:textId="77777777" w:rsidR="000728BF" w:rsidRPr="00623846" w:rsidRDefault="000728BF" w:rsidP="000728BF">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5427DC7A" w14:textId="77777777" w:rsidR="000728BF" w:rsidRPr="00623846" w:rsidRDefault="000728BF" w:rsidP="000728BF">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1842276A" w14:textId="77777777" w:rsidR="000728BF" w:rsidRPr="00623846" w:rsidRDefault="000728BF" w:rsidP="000728BF">
      <w:r w:rsidRPr="00623846">
        <w:t xml:space="preserve">Lewis publishes regular updates on Twitter and has seen a worrying trend in the data that reflects the fast deployment of the Starlink constellation. </w:t>
      </w:r>
    </w:p>
    <w:p w14:paraId="3CEEC0FC" w14:textId="77777777" w:rsidR="000728BF" w:rsidRPr="00623846" w:rsidRDefault="000728BF" w:rsidP="000728BF">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2E6E5538" w14:textId="77777777" w:rsidR="000728BF" w:rsidRPr="00623846" w:rsidRDefault="000728BF" w:rsidP="000728BF">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59C81EBB" w14:textId="77777777" w:rsidR="000728BF" w:rsidRPr="00623846" w:rsidRDefault="000728BF" w:rsidP="000728BF">
      <w:r w:rsidRPr="00623846">
        <w:t>In comparison, Starlink's competitor OneWeb, currently flying over 250 satellites, is involved in 80 close passes with other operators' satellites every week, according to Lewis' data.</w:t>
      </w:r>
    </w:p>
    <w:p w14:paraId="6D4FE085" w14:textId="77777777" w:rsidR="000728BF" w:rsidRPr="00623846" w:rsidRDefault="000728BF" w:rsidP="000728BF">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2C65406F" w14:textId="77777777" w:rsidR="000728BF" w:rsidRPr="00623846" w:rsidRDefault="000728BF" w:rsidP="000728BF">
      <w:pPr>
        <w:rPr>
          <w:rStyle w:val="StyleUnderline"/>
        </w:rPr>
      </w:pPr>
      <w:r w:rsidRPr="00623846">
        <w:rPr>
          <w:b/>
          <w:noProof/>
        </w:rPr>
        <w:drawing>
          <wp:inline distT="0" distB="0" distL="0" distR="0" wp14:anchorId="58B22DAD" wp14:editId="468F1FB0">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365AE60" w14:textId="77777777" w:rsidR="000728BF" w:rsidRPr="00623846" w:rsidRDefault="000728BF" w:rsidP="000728BF">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2EDF80BA" w14:textId="77777777" w:rsidR="000728BF" w:rsidRPr="00623846" w:rsidRDefault="000728BF" w:rsidP="000728BF">
      <w:r w:rsidRPr="00623846">
        <w:t>The risk of collision</w:t>
      </w:r>
    </w:p>
    <w:p w14:paraId="4F5A2FF8" w14:textId="77777777" w:rsidR="000728BF" w:rsidRPr="00623846" w:rsidRDefault="000728BF" w:rsidP="000728BF">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51EF131C" w14:textId="77777777" w:rsidR="000728BF" w:rsidRPr="00623846" w:rsidRDefault="000728BF" w:rsidP="000728BF">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5BBD0717" w14:textId="77777777" w:rsidR="000728BF" w:rsidRPr="00623846" w:rsidRDefault="000728BF" w:rsidP="000728BF">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7DC5E919" w14:textId="77777777" w:rsidR="000728BF" w:rsidRPr="00623846" w:rsidRDefault="000728BF" w:rsidP="000728BF">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2C8C6BEE" w14:textId="77777777" w:rsidR="000728BF" w:rsidRPr="00623846" w:rsidRDefault="000728BF" w:rsidP="000728BF">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22154914" w14:textId="77777777" w:rsidR="000728BF" w:rsidRPr="00623846" w:rsidRDefault="000728BF" w:rsidP="000728BF">
      <w:r w:rsidRPr="00623846">
        <w:t>"You want to have that situational awareness for the other actors that are flying in the neighbourhood," Hesar said.</w:t>
      </w:r>
    </w:p>
    <w:p w14:paraId="25A13FE9" w14:textId="77777777" w:rsidR="000728BF" w:rsidRPr="00623846" w:rsidRDefault="000728BF" w:rsidP="000728BF">
      <w:r w:rsidRPr="00623846">
        <w:t>Bad decisions</w:t>
      </w:r>
    </w:p>
    <w:p w14:paraId="361D979A" w14:textId="77777777" w:rsidR="000728BF" w:rsidRPr="00623846" w:rsidRDefault="000728BF" w:rsidP="000728BF">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284DAD23" w14:textId="77777777" w:rsidR="000728BF" w:rsidRPr="00623846" w:rsidRDefault="000728BF" w:rsidP="000728BF">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46F7E86A" w14:textId="77777777" w:rsidR="000728BF" w:rsidRPr="00623846" w:rsidRDefault="000728BF" w:rsidP="000728BF">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2F9BF609" w14:textId="77777777" w:rsidR="000728BF" w:rsidRPr="00623846" w:rsidRDefault="000728BF" w:rsidP="000728BF">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0D3A94B5" w14:textId="77777777" w:rsidR="000728BF" w:rsidRPr="00623846" w:rsidRDefault="000728BF" w:rsidP="000728BF">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1B67AAA3" w14:textId="77777777" w:rsidR="000728BF" w:rsidRPr="00623846" w:rsidRDefault="000728BF" w:rsidP="000728BF">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730A029B" w14:textId="77777777" w:rsidR="000728BF" w:rsidRPr="00623846" w:rsidRDefault="000728BF" w:rsidP="000728BF">
      <w:r w:rsidRPr="00623846">
        <w:t>Starlink monopoly</w:t>
      </w:r>
    </w:p>
    <w:p w14:paraId="6212FAE1" w14:textId="77777777" w:rsidR="000728BF" w:rsidRPr="00623846" w:rsidRDefault="000728BF" w:rsidP="000728BF">
      <w:r w:rsidRPr="00623846">
        <w:t xml:space="preserve">Lewis is concerned about the growing influence of a single actor — Starlink — on the safety of orbital operations. Especially, he says, as the spaceflight company has entered the satellite operations world only recently. </w:t>
      </w:r>
    </w:p>
    <w:p w14:paraId="0D2F6C46" w14:textId="77777777" w:rsidR="000728BF" w:rsidRPr="00623846" w:rsidRDefault="000728BF" w:rsidP="000728BF">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F59676F" w14:textId="77777777" w:rsidR="000728BF" w:rsidRPr="00623846" w:rsidRDefault="000728BF" w:rsidP="000728BF">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53E1FB65" w14:textId="77777777" w:rsidR="000728BF" w:rsidRPr="00623846" w:rsidRDefault="000728BF" w:rsidP="000728BF">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1F762517" w14:textId="77777777" w:rsidR="000728BF" w:rsidRPr="00623846" w:rsidRDefault="000728BF" w:rsidP="000728BF"/>
    <w:p w14:paraId="12799D34" w14:textId="77777777" w:rsidR="000728BF" w:rsidRPr="00623846" w:rsidRDefault="000728BF" w:rsidP="000728BF">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5E90900E" w14:textId="77777777" w:rsidR="000728BF" w:rsidRPr="00623846" w:rsidRDefault="000728BF" w:rsidP="000728BF">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2" w:history="1">
        <w:r w:rsidRPr="00623846">
          <w:rPr>
            <w:rStyle w:val="Hyperlink"/>
          </w:rPr>
          <w:t>https://www.japcc.org/congested-outer-space/</w:t>
        </w:r>
      </w:hyperlink>
      <w:r w:rsidRPr="00623846">
        <w:t xml:space="preserve"> SM</w:t>
      </w:r>
    </w:p>
    <w:p w14:paraId="6AF363D1" w14:textId="77777777" w:rsidR="000728BF" w:rsidRPr="00623846" w:rsidRDefault="000728BF" w:rsidP="000728BF">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6493700" w14:textId="77777777" w:rsidR="000728BF" w:rsidRPr="00623846" w:rsidRDefault="000728BF" w:rsidP="000728BF">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11CFA809" w14:textId="77777777" w:rsidR="000728BF" w:rsidRPr="00623846" w:rsidRDefault="000728BF" w:rsidP="000728BF">
      <w:pPr>
        <w:rPr>
          <w:rStyle w:val="StyleUnderline"/>
        </w:rPr>
      </w:pPr>
      <w:r w:rsidRPr="00623846">
        <w:rPr>
          <w:rStyle w:val="StyleUnderline"/>
        </w:rPr>
        <w:t>Space Debris Threat Increases in the LEO</w:t>
      </w:r>
    </w:p>
    <w:p w14:paraId="666E1B1D" w14:textId="77777777" w:rsidR="000728BF" w:rsidRPr="00623846" w:rsidRDefault="000728BF" w:rsidP="000728BF">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9130A11" w14:textId="77777777" w:rsidR="000728BF" w:rsidRPr="00623846" w:rsidRDefault="000728BF" w:rsidP="000728BF">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5A76028B" w14:textId="77777777" w:rsidR="000728BF" w:rsidRPr="00623846" w:rsidRDefault="000728BF" w:rsidP="000728BF">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C4C7C90" w14:textId="77777777" w:rsidR="000728BF" w:rsidRPr="00623846" w:rsidRDefault="000728BF" w:rsidP="000728BF">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1D539A00" w14:textId="77777777" w:rsidR="000728BF" w:rsidRPr="00623846" w:rsidRDefault="000728BF" w:rsidP="000728BF">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2B47A4E1" w14:textId="77777777" w:rsidR="000728BF" w:rsidRPr="00623846" w:rsidRDefault="000728BF" w:rsidP="000728BF">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768D0C06" w14:textId="77777777" w:rsidR="000728BF" w:rsidRPr="00623846" w:rsidRDefault="000728BF" w:rsidP="000728BF"/>
    <w:p w14:paraId="1C133C8A" w14:textId="77777777" w:rsidR="000728BF" w:rsidRPr="00623846" w:rsidRDefault="000728BF" w:rsidP="000728BF">
      <w:pPr>
        <w:pStyle w:val="Heading4"/>
        <w:rPr>
          <w:rFonts w:cs="Calibri"/>
        </w:rPr>
      </w:pPr>
      <w:r w:rsidRPr="00623846">
        <w:rPr>
          <w:rFonts w:cs="Calibri"/>
        </w:rPr>
        <w:t>Collisions with early warning satellites causes miscalc and goes nuclear – magnified by the Kessler effect</w:t>
      </w:r>
    </w:p>
    <w:p w14:paraId="29064570" w14:textId="77777777" w:rsidR="000728BF" w:rsidRPr="00623846" w:rsidRDefault="000728BF" w:rsidP="000728BF">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623846">
          <w:rPr>
            <w:rStyle w:val="Hyperlink"/>
          </w:rPr>
          <w:t>https://hir.harvard.edu/anti-satellite-weapons-and-the-emerging-space-arms-race/</w:t>
        </w:r>
      </w:hyperlink>
      <w:r w:rsidRPr="00623846">
        <w:t xml:space="preserve"> TG</w:t>
      </w:r>
    </w:p>
    <w:p w14:paraId="70A2A237" w14:textId="77777777" w:rsidR="000728BF" w:rsidRPr="00623846" w:rsidRDefault="000728BF" w:rsidP="000728BF">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4"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5"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2A361197" w14:textId="77777777" w:rsidR="000728BF" w:rsidRPr="00623846" w:rsidRDefault="000728BF" w:rsidP="000728BF">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6"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7"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774DA033" w14:textId="77777777" w:rsidR="000728BF" w:rsidRPr="00623846" w:rsidRDefault="000728BF" w:rsidP="000728BF">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8" w:anchor="v=onepage&amp;q=space%20offense%20dominant&amp;f=false" w:history="1">
        <w:r w:rsidRPr="00623846">
          <w:rPr>
            <w:rStyle w:val="Hyperlink"/>
          </w:rPr>
          <w:t>much easier</w:t>
        </w:r>
      </w:hyperlink>
      <w:r w:rsidRPr="00623846">
        <w:t> to hold an adversary’s space systems in jeopardy with destructive ASATs than it is to </w:t>
      </w:r>
      <w:hyperlink r:id="rId19"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0"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1" w:history="1">
        <w:r w:rsidRPr="00623846">
          <w:rPr>
            <w:rStyle w:val="StyleUnderline"/>
          </w:rPr>
          <w:t>improving GPS</w:t>
        </w:r>
      </w:hyperlink>
      <w:r w:rsidRPr="00623846">
        <w:rPr>
          <w:rStyle w:val="StyleUnderline"/>
        </w:rPr>
        <w:t> or making satellites more resistant to jamming.</w:t>
      </w:r>
    </w:p>
    <w:p w14:paraId="7807B644" w14:textId="77777777" w:rsidR="000728BF" w:rsidRPr="00623846" w:rsidRDefault="000728BF" w:rsidP="000728BF">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5AE844B7" w14:textId="77777777" w:rsidR="000728BF" w:rsidRPr="00623846" w:rsidRDefault="000728BF" w:rsidP="000728BF">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2"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3"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4" w:history="1">
        <w:r w:rsidRPr="00623846">
          <w:rPr>
            <w:rStyle w:val="Hyperlink"/>
          </w:rPr>
          <w:t>potentially in jeopardy</w:t>
        </w:r>
      </w:hyperlink>
      <w:r w:rsidRPr="00623846">
        <w:t>, a succession battle or even civil war on the peninsula </w:t>
      </w:r>
      <w:hyperlink r:id="rId25"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6"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1BA0FD9E" w14:textId="77777777" w:rsidR="000728BF" w:rsidRPr="00623846" w:rsidRDefault="000728BF" w:rsidP="000728BF">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7"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A2E67C6" w14:textId="77777777" w:rsidR="000728BF" w:rsidRPr="00623846" w:rsidRDefault="000728BF" w:rsidP="000728BF"/>
    <w:p w14:paraId="314FD472" w14:textId="77777777" w:rsidR="000728BF" w:rsidRPr="00623846" w:rsidRDefault="000728BF" w:rsidP="000728BF">
      <w:pPr>
        <w:pStyle w:val="Heading4"/>
        <w:rPr>
          <w:rFonts w:cs="Calibri"/>
        </w:rPr>
      </w:pPr>
      <w:r w:rsidRPr="00623846">
        <w:rPr>
          <w:rFonts w:cs="Calibri"/>
        </w:rPr>
        <w:t>Independently causes cyberwar and satellite hacking which escalates.</w:t>
      </w:r>
    </w:p>
    <w:p w14:paraId="5E95F81F" w14:textId="77777777" w:rsidR="000728BF" w:rsidRPr="00623846" w:rsidRDefault="000728BF" w:rsidP="000728BF">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8"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3A5CADE1" w14:textId="77777777" w:rsidR="000728BF" w:rsidRPr="00623846" w:rsidRDefault="000728BF" w:rsidP="000728BF">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10876ACE" w14:textId="77777777" w:rsidR="000728BF" w:rsidRPr="00623846" w:rsidRDefault="000728BF" w:rsidP="000728BF">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3619210D" w14:textId="77777777" w:rsidR="000728BF" w:rsidRPr="00623846" w:rsidRDefault="000728BF" w:rsidP="000728BF">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7D15BCBF" w14:textId="77777777" w:rsidR="000728BF" w:rsidRPr="00623846" w:rsidRDefault="000728BF" w:rsidP="000728BF">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45F6E119" w14:textId="77777777" w:rsidR="000728BF" w:rsidRPr="00623846" w:rsidRDefault="000728BF" w:rsidP="000728BF">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2B2663B6" w14:textId="77777777" w:rsidR="000728BF" w:rsidRPr="00623846" w:rsidRDefault="000728BF" w:rsidP="000728BF">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7ACBF89B" w14:textId="77777777" w:rsidR="000728BF" w:rsidRPr="00623846" w:rsidRDefault="000728BF" w:rsidP="000728BF">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7E0D5B0D" w14:textId="77777777" w:rsidR="000728BF" w:rsidRPr="00623846" w:rsidRDefault="000728BF" w:rsidP="000728BF">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616AEE97" w14:textId="77777777" w:rsidR="000728BF" w:rsidRPr="00623846" w:rsidRDefault="000728BF" w:rsidP="000728BF">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5E501435" w14:textId="77777777" w:rsidR="000728BF" w:rsidRPr="00623846" w:rsidRDefault="000728BF" w:rsidP="000728BF">
      <w:pPr>
        <w:rPr>
          <w:rStyle w:val="StyleUnderline"/>
        </w:rPr>
      </w:pPr>
    </w:p>
    <w:p w14:paraId="41243109" w14:textId="77777777" w:rsidR="000728BF" w:rsidRPr="00623846" w:rsidRDefault="000728BF" w:rsidP="000728BF">
      <w:pPr>
        <w:pStyle w:val="Heading4"/>
        <w:rPr>
          <w:rFonts w:cs="Calibri"/>
        </w:rPr>
      </w:pPr>
      <w:r w:rsidRPr="00623846">
        <w:rPr>
          <w:rFonts w:cs="Calibri"/>
        </w:rPr>
        <w:t>Empirics prove it’s possible and likely by state and nonstate actors – especially true given private sector cost cutting.</w:t>
      </w:r>
    </w:p>
    <w:p w14:paraId="247A02CF" w14:textId="77777777" w:rsidR="000728BF" w:rsidRPr="00623846" w:rsidRDefault="000728BF" w:rsidP="000728BF">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9" w:history="1">
        <w:r w:rsidRPr="00623846">
          <w:rPr>
            <w:rStyle w:val="Hyperlink"/>
          </w:rPr>
          <w:t>https://www.upi.com/Top_News/Voices/2020/02/13/Hackers-could-shut-down-satellites-or-turn-them-into-weapons/4091581597502/</w:t>
        </w:r>
      </w:hyperlink>
      <w:r w:rsidRPr="00623846">
        <w:t xml:space="preserve"> SM</w:t>
      </w:r>
    </w:p>
    <w:p w14:paraId="77CA7F2F" w14:textId="77777777" w:rsidR="000728BF" w:rsidRPr="00623846" w:rsidRDefault="000728BF" w:rsidP="000728BF">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2E7E32EC" w14:textId="77777777" w:rsidR="000728BF" w:rsidRPr="00623846" w:rsidRDefault="000728BF" w:rsidP="000728BF">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3A746386" w14:textId="77777777" w:rsidR="000728BF" w:rsidRPr="00623846" w:rsidRDefault="000728BF" w:rsidP="000728BF">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1E1AD2B7" w14:textId="77777777" w:rsidR="000728BF" w:rsidRPr="00623846" w:rsidRDefault="000728BF" w:rsidP="000728BF">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06127174" w14:textId="77777777" w:rsidR="000728BF" w:rsidRPr="00623846" w:rsidRDefault="000728BF" w:rsidP="000728BF">
      <w:r w:rsidRPr="00623846">
        <w:t>Commodity parts</w:t>
      </w:r>
    </w:p>
    <w:p w14:paraId="0C9720BF" w14:textId="77777777" w:rsidR="000728BF" w:rsidRPr="00623846" w:rsidRDefault="000728BF" w:rsidP="000728BF">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CCFFC4E" w14:textId="77777777" w:rsidR="000728BF" w:rsidRPr="00623846" w:rsidRDefault="000728BF" w:rsidP="000728BF">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720F09A9" w14:textId="77777777" w:rsidR="000728BF" w:rsidRPr="00623846" w:rsidRDefault="000728BF" w:rsidP="000728BF">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5F2839E" w14:textId="77777777" w:rsidR="000728BF" w:rsidRPr="00623846" w:rsidRDefault="000728BF" w:rsidP="000728BF">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03B01B8B" w14:textId="77777777" w:rsidR="000728BF" w:rsidRPr="00623846" w:rsidRDefault="000728BF" w:rsidP="000728BF">
      <w:r w:rsidRPr="00623846">
        <w:t>History of hacks</w:t>
      </w:r>
    </w:p>
    <w:p w14:paraId="161D607E" w14:textId="77777777" w:rsidR="000728BF" w:rsidRPr="00623846" w:rsidRDefault="000728BF" w:rsidP="000728BF">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000B6FB5" w14:textId="77777777" w:rsidR="000728BF" w:rsidRPr="00623846" w:rsidRDefault="000728BF" w:rsidP="000728BF">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51C9337E" w14:textId="77777777" w:rsidR="000728BF" w:rsidRPr="00623846" w:rsidRDefault="000728BF" w:rsidP="000728BF">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2EC94038" w14:textId="77777777" w:rsidR="000728BF" w:rsidRPr="00623846" w:rsidRDefault="000728BF" w:rsidP="000728BF">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79B1647B" w14:textId="77777777" w:rsidR="000728BF" w:rsidRPr="00623846" w:rsidRDefault="000728BF" w:rsidP="000728BF"/>
    <w:p w14:paraId="2568AF1B" w14:textId="77777777" w:rsidR="000728BF" w:rsidRPr="00623846" w:rsidRDefault="000728BF" w:rsidP="000728BF"/>
    <w:p w14:paraId="3C12725B" w14:textId="77777777" w:rsidR="000728BF" w:rsidRPr="00623846" w:rsidRDefault="000728BF" w:rsidP="000728BF">
      <w:pPr>
        <w:pStyle w:val="Heading4"/>
        <w:rPr>
          <w:rFonts w:cs="Calibri"/>
        </w:rPr>
      </w:pPr>
      <w:r w:rsidRPr="00623846">
        <w:rPr>
          <w:rFonts w:cs="Calibri"/>
        </w:rPr>
        <w:t>Interconnectedness and surface area</w:t>
      </w:r>
    </w:p>
    <w:p w14:paraId="2AB9D4D7" w14:textId="77777777" w:rsidR="000728BF" w:rsidRPr="00623846" w:rsidRDefault="000728BF" w:rsidP="000728BF">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36271665" w14:textId="77777777" w:rsidR="000728BF" w:rsidRPr="00623846" w:rsidRDefault="000728BF" w:rsidP="000728BF">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1492F5D0" w14:textId="77777777" w:rsidR="000728BF" w:rsidRPr="00623846" w:rsidRDefault="000728BF" w:rsidP="000728BF">
      <w:pPr>
        <w:pStyle w:val="Heading4"/>
        <w:rPr>
          <w:rFonts w:cs="Calibri"/>
        </w:rPr>
      </w:pPr>
      <w:r w:rsidRPr="00623846">
        <w:rPr>
          <w:rFonts w:cs="Calibri"/>
        </w:rPr>
        <w:t>Nuke war causes extinction – Ice Age, famines, and war won’t stay limited</w:t>
      </w:r>
    </w:p>
    <w:p w14:paraId="64ECED39" w14:textId="77777777" w:rsidR="000728BF" w:rsidRPr="00623846" w:rsidRDefault="000728BF" w:rsidP="000728BF">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0559A8A" w14:textId="77777777" w:rsidR="000728BF" w:rsidRPr="00623846" w:rsidRDefault="000728BF" w:rsidP="000728BF">
      <w:r w:rsidRPr="00623846">
        <w:t>In the nuclear conversation, what are we not talking about that we should be?</w:t>
      </w:r>
    </w:p>
    <w:p w14:paraId="1F16A37C" w14:textId="77777777" w:rsidR="000728BF" w:rsidRPr="00623846" w:rsidRDefault="000728BF" w:rsidP="000728BF">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428A8F8F" w14:textId="77777777" w:rsidR="000728BF" w:rsidRPr="00623846" w:rsidRDefault="000728BF" w:rsidP="000728BF"/>
    <w:p w14:paraId="7FE6E68C" w14:textId="77777777" w:rsidR="000728BF" w:rsidRPr="00623846" w:rsidRDefault="000728BF" w:rsidP="000728BF">
      <w:pPr>
        <w:pStyle w:val="Heading3"/>
        <w:rPr>
          <w:rFonts w:cs="Calibri"/>
        </w:rPr>
      </w:pPr>
      <w:r w:rsidRPr="00623846">
        <w:rPr>
          <w:rFonts w:cs="Calibri"/>
        </w:rPr>
        <w:t>Adv – Astronomy</w:t>
      </w:r>
    </w:p>
    <w:p w14:paraId="58278983" w14:textId="77777777" w:rsidR="000728BF" w:rsidRPr="00623846" w:rsidRDefault="000728BF" w:rsidP="000728BF">
      <w:pPr>
        <w:pStyle w:val="Heading4"/>
        <w:rPr>
          <w:rFonts w:cs="Calibri"/>
        </w:rPr>
      </w:pPr>
      <w:r w:rsidRPr="00623846">
        <w:rPr>
          <w:rFonts w:cs="Calibri"/>
        </w:rPr>
        <w:t>Constellations sabotage modern astronomy – tweaks like DarkSats don’t solve. That guts asteroid detection and preparedness.</w:t>
      </w:r>
    </w:p>
    <w:p w14:paraId="7FD33BC8" w14:textId="77777777" w:rsidR="000728BF" w:rsidRPr="00623846" w:rsidRDefault="000728BF" w:rsidP="000728BF">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0" w:history="1">
        <w:r w:rsidRPr="00623846">
          <w:rPr>
            <w:rStyle w:val="Hyperlink"/>
          </w:rPr>
          <w:t>https://www.theverge.com/2020/3/24/21190273/spacex-starlink-satellite-internet-constellation-astronomy-coating</w:t>
        </w:r>
      </w:hyperlink>
      <w:r w:rsidRPr="00623846">
        <w:t xml:space="preserve"> SM</w:t>
      </w:r>
    </w:p>
    <w:p w14:paraId="65A955A6" w14:textId="77777777" w:rsidR="000728BF" w:rsidRPr="00623846" w:rsidRDefault="000728BF" w:rsidP="000728BF">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2C47B405" w14:textId="77777777" w:rsidR="000728BF" w:rsidRPr="00623846" w:rsidRDefault="000728BF" w:rsidP="000728BF">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5D2012D" w14:textId="77777777" w:rsidR="000728BF" w:rsidRPr="00623846" w:rsidRDefault="000728BF" w:rsidP="000728BF">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7484019F" w14:textId="77777777" w:rsidR="000728BF" w:rsidRPr="00623846" w:rsidRDefault="000728BF" w:rsidP="000728BF">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073F2EA5" w14:textId="77777777" w:rsidR="000728BF" w:rsidRPr="00623846" w:rsidRDefault="000728BF" w:rsidP="000728BF">
      <w:r w:rsidRPr="00623846">
        <w:t>HOW STARLINK WILL AFFECT THE ASTRONOMERS</w:t>
      </w:r>
    </w:p>
    <w:p w14:paraId="1DED296A" w14:textId="77777777" w:rsidR="000728BF" w:rsidRPr="00623846" w:rsidRDefault="000728BF" w:rsidP="000728BF">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2E5A8733" w14:textId="77777777" w:rsidR="000728BF" w:rsidRPr="00623846" w:rsidRDefault="000728BF" w:rsidP="000728BF">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62017223" w14:textId="77777777" w:rsidR="000728BF" w:rsidRPr="00623846" w:rsidRDefault="000728BF" w:rsidP="000728BF">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6C8494E9" w14:textId="77777777" w:rsidR="000728BF" w:rsidRPr="00623846" w:rsidRDefault="000728BF" w:rsidP="000728BF">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35519393" w14:textId="77777777" w:rsidR="000728BF" w:rsidRPr="00623846" w:rsidRDefault="000728BF" w:rsidP="000728BF">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15973BA8" w14:textId="77777777" w:rsidR="000728BF" w:rsidRPr="00623846" w:rsidRDefault="000728BF" w:rsidP="000728BF">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65D859EC" w14:textId="77777777" w:rsidR="000728BF" w:rsidRPr="00623846" w:rsidRDefault="000728BF" w:rsidP="000728BF">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37FE8DEC" w14:textId="77777777" w:rsidR="000728BF" w:rsidRPr="00623846" w:rsidRDefault="000728BF" w:rsidP="000728BF">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3B9772BF" w14:textId="77777777" w:rsidR="000728BF" w:rsidRPr="00623846" w:rsidRDefault="000728BF" w:rsidP="000728BF">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3C19E553" w14:textId="77777777" w:rsidR="000728BF" w:rsidRPr="00623846" w:rsidRDefault="000728BF" w:rsidP="000728BF">
      <w:r w:rsidRPr="00623846">
        <w:t>A COAT OF NO COLORS</w:t>
      </w:r>
    </w:p>
    <w:p w14:paraId="487F761F" w14:textId="77777777" w:rsidR="000728BF" w:rsidRPr="00623846" w:rsidRDefault="000728BF" w:rsidP="000728BF">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5CE35C5A" w14:textId="77777777" w:rsidR="000728BF" w:rsidRPr="00623846" w:rsidRDefault="000728BF" w:rsidP="000728BF">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195AC16A" w14:textId="77777777" w:rsidR="000728BF" w:rsidRPr="00623846" w:rsidRDefault="000728BF" w:rsidP="000728BF">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49BAB562" w14:textId="77777777" w:rsidR="000728BF" w:rsidRPr="00623846" w:rsidRDefault="000728BF" w:rsidP="000728BF">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1ACD3B15" w14:textId="77777777" w:rsidR="000728BF" w:rsidRPr="00623846" w:rsidRDefault="000728BF" w:rsidP="000728BF">
      <w:r w:rsidRPr="00623846">
        <w:t>Tregloan-Reed says he’s hopeful about some kind of shade. “If that was to work then in theory it would block out the sunlight completely,” he says.</w:t>
      </w:r>
    </w:p>
    <w:p w14:paraId="4E605D3C" w14:textId="77777777" w:rsidR="000728BF" w:rsidRPr="00623846" w:rsidRDefault="000728BF" w:rsidP="000728BF">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61E5A102" w14:textId="77777777" w:rsidR="000728BF" w:rsidRPr="00623846" w:rsidRDefault="000728BF" w:rsidP="000728BF">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415EBE3E" w14:textId="77777777" w:rsidR="000728BF" w:rsidRPr="00623846" w:rsidRDefault="000728BF" w:rsidP="000728BF">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6AB5154E" w14:textId="77777777" w:rsidR="000728BF" w:rsidRPr="00623846" w:rsidRDefault="000728BF" w:rsidP="000728BF">
      <w:pPr>
        <w:pStyle w:val="Heading4"/>
        <w:rPr>
          <w:rFonts w:cs="Calibri"/>
        </w:rPr>
      </w:pPr>
      <w:r w:rsidRPr="00623846">
        <w:rPr>
          <w:rFonts w:cs="Calibri"/>
        </w:rPr>
        <w:t>Asteroids threats are existential – increasingly likely</w:t>
      </w:r>
    </w:p>
    <w:p w14:paraId="3FFF47CC" w14:textId="77777777" w:rsidR="000728BF" w:rsidRPr="00623846" w:rsidRDefault="000728BF" w:rsidP="000728BF">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1" w:history="1">
        <w:r w:rsidRPr="00623846">
          <w:rPr>
            <w:rStyle w:val="Hyperlink"/>
          </w:rPr>
          <w:t>https://www.salon.com/2018/01/14/the-asteroids-most-likely-to-hit-earth/</w:t>
        </w:r>
      </w:hyperlink>
      <w:r w:rsidRPr="00623846">
        <w:t>.</w:t>
      </w:r>
    </w:p>
    <w:p w14:paraId="3F723D9E" w14:textId="77777777" w:rsidR="000728BF" w:rsidRPr="00623846" w:rsidRDefault="000728BF" w:rsidP="000728BF">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1CB2AE71" w14:textId="77777777" w:rsidR="000728BF" w:rsidRPr="00623846" w:rsidRDefault="000728BF" w:rsidP="000728BF">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0DDAE8F0" w14:textId="77777777" w:rsidR="000728BF" w:rsidRPr="00623846" w:rsidRDefault="000728BF" w:rsidP="000728BF">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22270865" w14:textId="77777777" w:rsidR="000728BF" w:rsidRPr="00623846" w:rsidRDefault="000728BF" w:rsidP="000728BF">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4E79CFED" w14:textId="77777777" w:rsidR="000728BF" w:rsidRPr="00623846" w:rsidRDefault="000728BF" w:rsidP="000728BF">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322A8AA5" w14:textId="77777777" w:rsidR="000728BF" w:rsidRPr="00623846" w:rsidRDefault="000728BF" w:rsidP="000728BF">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2515A3BA" w14:textId="77777777" w:rsidR="000728BF" w:rsidRPr="00623846" w:rsidRDefault="000728BF" w:rsidP="000728BF">
      <w:pPr>
        <w:rPr>
          <w:rStyle w:val="Emphasis"/>
        </w:rPr>
      </w:pPr>
      <w:r w:rsidRPr="00C57A4B">
        <w:rPr>
          <w:rStyle w:val="Emphasis"/>
          <w:highlight w:val="green"/>
        </w:rPr>
        <w:t>3200 Phaethon</w:t>
      </w:r>
    </w:p>
    <w:p w14:paraId="4A36CA7F" w14:textId="77777777" w:rsidR="000728BF" w:rsidRPr="00623846" w:rsidRDefault="000728BF" w:rsidP="000728BF">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C57A4B">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33033F42" w14:textId="77777777" w:rsidR="000728BF" w:rsidRPr="00623846" w:rsidRDefault="000728BF" w:rsidP="000728BF">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1E9E87A4" w14:textId="77777777" w:rsidR="000728BF" w:rsidRPr="00623846" w:rsidRDefault="000728BF" w:rsidP="000728BF">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42C66F0D" w14:textId="77777777" w:rsidR="000728BF" w:rsidRPr="00623846" w:rsidRDefault="000728BF" w:rsidP="000728BF">
      <w:r w:rsidRPr="00623846">
        <w:t>Accordingly, NASA lists 3200 Phaethon as “potentially hazardous.”</w:t>
      </w:r>
    </w:p>
    <w:p w14:paraId="519F22B5" w14:textId="77777777" w:rsidR="000728BF" w:rsidRPr="00623846" w:rsidRDefault="000728BF" w:rsidP="000728BF">
      <w:pPr>
        <w:rPr>
          <w:rStyle w:val="Emphasis"/>
        </w:rPr>
      </w:pPr>
      <w:r w:rsidRPr="00C57A4B">
        <w:rPr>
          <w:rStyle w:val="Emphasis"/>
          <w:highlight w:val="green"/>
        </w:rPr>
        <w:t>2017 XO2</w:t>
      </w:r>
    </w:p>
    <w:p w14:paraId="6103638D" w14:textId="77777777" w:rsidR="000728BF" w:rsidRPr="00623846" w:rsidRDefault="000728BF" w:rsidP="000728BF">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5A0F0458" w14:textId="77777777" w:rsidR="000728BF" w:rsidRPr="00623846" w:rsidRDefault="000728BF" w:rsidP="000728BF">
      <w:pPr>
        <w:rPr>
          <w:rStyle w:val="Emphasis"/>
        </w:rPr>
      </w:pPr>
      <w:r w:rsidRPr="00C57A4B">
        <w:rPr>
          <w:rStyle w:val="Emphasis"/>
          <w:highlight w:val="green"/>
        </w:rPr>
        <w:t>2017 YZ1</w:t>
      </w:r>
    </w:p>
    <w:p w14:paraId="0D2681EF" w14:textId="77777777" w:rsidR="000728BF" w:rsidRPr="00623846" w:rsidRDefault="000728BF" w:rsidP="000728BF">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195358C3" w14:textId="77777777" w:rsidR="000728BF" w:rsidRPr="00623846" w:rsidRDefault="000728BF" w:rsidP="000728BF">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C57A4B">
        <w:rPr>
          <w:rStyle w:val="Emphasis"/>
          <w:highlight w:val="green"/>
        </w:rPr>
        <w:t>it might create a cataclysmic explosion</w:t>
      </w:r>
      <w:r w:rsidRPr="00623846">
        <w:rPr>
          <w:rStyle w:val="Emphasis"/>
        </w:rPr>
        <w:t xml:space="preserve"> that would mess up our weather for a few years.</w:t>
      </w:r>
    </w:p>
    <w:p w14:paraId="2D80E764" w14:textId="77777777" w:rsidR="000728BF" w:rsidRPr="00623846" w:rsidRDefault="000728BF" w:rsidP="000728BF">
      <w:r w:rsidRPr="00623846">
        <w:t>Jot down June 30, 2047, in your calendar, and then pull out your telescope, watch it sail by and toast your good fortune.</w:t>
      </w:r>
    </w:p>
    <w:p w14:paraId="4539A3CC" w14:textId="77777777" w:rsidR="000728BF" w:rsidRPr="00623846" w:rsidRDefault="000728BF" w:rsidP="000728BF">
      <w:pPr>
        <w:rPr>
          <w:rStyle w:val="Emphasis"/>
        </w:rPr>
      </w:pPr>
      <w:r w:rsidRPr="00C57A4B">
        <w:rPr>
          <w:rStyle w:val="Emphasis"/>
          <w:highlight w:val="green"/>
        </w:rPr>
        <w:t>2018 AE2</w:t>
      </w:r>
    </w:p>
    <w:p w14:paraId="2E28F413" w14:textId="77777777" w:rsidR="003C4C52" w:rsidRDefault="000728BF" w:rsidP="000728BF">
      <w:pPr>
        <w:rPr>
          <w:rStyle w:val="StyleUnderline"/>
        </w:rPr>
      </w:pPr>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will have a number of</w:t>
      </w:r>
      <w:r w:rsidRPr="00623846">
        <w:rPr>
          <w:rStyle w:val="StyleUnderline"/>
        </w:rPr>
        <w:t xml:space="preserve"> low-probability </w:t>
      </w:r>
      <w:r w:rsidRPr="00C57A4B">
        <w:rPr>
          <w:rStyle w:val="StyleUnderline"/>
          <w:highlight w:val="green"/>
        </w:rPr>
        <w:t>chances to hit Earth</w:t>
      </w:r>
      <w:r w:rsidRPr="00623846">
        <w:rPr>
          <w:rStyle w:val="StyleUnderline"/>
        </w:rPr>
        <w:t>.</w:t>
      </w:r>
    </w:p>
    <w:p w14:paraId="46E892FC" w14:textId="77777777" w:rsidR="003C4C52" w:rsidRDefault="003C4C52" w:rsidP="000728BF">
      <w:pPr>
        <w:rPr>
          <w:rStyle w:val="StyleUnderline"/>
        </w:rPr>
      </w:pPr>
    </w:p>
    <w:p w14:paraId="4EDDCAE0" w14:textId="77777777" w:rsidR="003C4C52" w:rsidRDefault="003C4C52" w:rsidP="000728BF">
      <w:pPr>
        <w:rPr>
          <w:rStyle w:val="StyleUnderline"/>
        </w:rPr>
      </w:pPr>
    </w:p>
    <w:p w14:paraId="4238A4B3" w14:textId="77777777" w:rsidR="003C4C52" w:rsidRDefault="003C4C52" w:rsidP="000728BF">
      <w:pPr>
        <w:rPr>
          <w:rStyle w:val="StyleUnderline"/>
        </w:rPr>
      </w:pPr>
    </w:p>
    <w:p w14:paraId="08644E0C" w14:textId="77777777" w:rsidR="003C4C52" w:rsidRDefault="003C4C52" w:rsidP="000728BF">
      <w:pPr>
        <w:rPr>
          <w:rStyle w:val="StyleUnderline"/>
        </w:rPr>
      </w:pPr>
    </w:p>
    <w:p w14:paraId="6D48FCE9" w14:textId="77777777" w:rsidR="003C4C52" w:rsidRDefault="003C4C52" w:rsidP="000728BF">
      <w:pPr>
        <w:rPr>
          <w:rStyle w:val="StyleUnderline"/>
        </w:rPr>
      </w:pPr>
    </w:p>
    <w:p w14:paraId="4F4D92FD" w14:textId="0B12DA2F" w:rsidR="000728BF" w:rsidRPr="00623846" w:rsidRDefault="000728BF" w:rsidP="000728BF">
      <w:r w:rsidRPr="00623846">
        <w:rPr>
          <w:rStyle w:val="StyleUnderline"/>
        </w:rPr>
        <w:t xml:space="preserve">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6E0CD17E" w14:textId="77777777" w:rsidR="000728BF" w:rsidRPr="00623846" w:rsidRDefault="000728BF" w:rsidP="000728BF">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7CCDC9F4" w14:textId="77777777" w:rsidR="000728BF" w:rsidRPr="00623846" w:rsidRDefault="000728BF" w:rsidP="000728BF"/>
    <w:p w14:paraId="7785368C" w14:textId="77777777" w:rsidR="000728BF" w:rsidRPr="00623846" w:rsidRDefault="000728BF" w:rsidP="000728BF">
      <w:pPr>
        <w:pStyle w:val="Heading4"/>
        <w:rPr>
          <w:rFonts w:cs="Calibri"/>
        </w:rPr>
      </w:pPr>
      <w:r w:rsidRPr="00623846">
        <w:rPr>
          <w:rFonts w:cs="Calibri"/>
        </w:rPr>
        <w:t>Independently, astronomy is key to avert solar flares which are coming now and wreck the grid.</w:t>
      </w:r>
    </w:p>
    <w:p w14:paraId="4C8A9790" w14:textId="77777777" w:rsidR="000728BF" w:rsidRPr="00623846" w:rsidRDefault="000728BF" w:rsidP="000728BF">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2" w:history="1">
        <w:r w:rsidRPr="00623846">
          <w:rPr>
            <w:rStyle w:val="Hyperlink"/>
          </w:rPr>
          <w:t>https://www.forbes.com/sites/startswithabang/2020/01/31/this-multi-trillion-dollar-disaster-is-coming-and-solar-astronomy-is-our-prime-defense/?sh=6ecc0e367613</w:t>
        </w:r>
      </w:hyperlink>
      <w:r w:rsidRPr="00623846">
        <w:t xml:space="preserve"> SM</w:t>
      </w:r>
    </w:p>
    <w:p w14:paraId="7BE54F24" w14:textId="77777777" w:rsidR="000728BF" w:rsidRPr="00623846" w:rsidRDefault="000728BF" w:rsidP="000728BF">
      <w:r w:rsidRPr="00623846">
        <w:t xml:space="preserve">On December 12, 2019, </w:t>
      </w:r>
      <w:r w:rsidRPr="00623846">
        <w:rPr>
          <w:rStyle w:val="StyleUnderline"/>
        </w:rPr>
        <w:t xml:space="preserve">the world's most powerful solar observatory — the National Science Foundation's Daniel K. </w:t>
      </w:r>
      <w:r w:rsidRPr="00C57A4B">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C57A4B">
        <w:rPr>
          <w:rStyle w:val="StyleUnderline"/>
          <w:highlight w:val="green"/>
        </w:rPr>
        <w:t>capable of imaging features</w:t>
      </w:r>
      <w:r w:rsidRPr="00623846">
        <w:rPr>
          <w:rStyle w:val="StyleUnderline"/>
        </w:rPr>
        <w:t xml:space="preserve"> as small as 30 km in size </w:t>
      </w:r>
      <w:r w:rsidRPr="00C57A4B">
        <w:rPr>
          <w:rStyle w:val="StyleUnderline"/>
          <w:highlight w:val="green"/>
        </w:rPr>
        <w:t>on</w:t>
      </w:r>
      <w:r w:rsidRPr="00623846">
        <w:rPr>
          <w:rStyle w:val="StyleUnderline"/>
        </w:rPr>
        <w:t xml:space="preserve"> the </w:t>
      </w:r>
      <w:r w:rsidRPr="00C57A4B">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271A247F" w14:textId="77777777" w:rsidR="000728BF" w:rsidRPr="00623846" w:rsidRDefault="000728BF" w:rsidP="000728BF">
      <w:r w:rsidRPr="00623846">
        <w:t xml:space="preserve">But the Inouye Solar Telescope offers so much more than just gorgeous images of our parent star; </w:t>
      </w:r>
      <w:r w:rsidRPr="00623846">
        <w:rPr>
          <w:rStyle w:val="StyleUnderline"/>
        </w:rPr>
        <w:t xml:space="preserve">it's one of a number of </w:t>
      </w:r>
      <w:r w:rsidRPr="00C57A4B">
        <w:rPr>
          <w:rStyle w:val="StyleUnderline"/>
          <w:highlight w:val="green"/>
        </w:rPr>
        <w:t>solar astronomy projects</w:t>
      </w:r>
      <w:r w:rsidRPr="00623846">
        <w:rPr>
          <w:rStyle w:val="StyleUnderline"/>
        </w:rPr>
        <w:t xml:space="preserve"> that </w:t>
      </w:r>
      <w:r w:rsidRPr="00C57A4B">
        <w:rPr>
          <w:rStyle w:val="StyleUnderline"/>
          <w:highlight w:val="green"/>
        </w:rPr>
        <w:t>are</w:t>
      </w:r>
      <w:r w:rsidRPr="00623846">
        <w:rPr>
          <w:rStyle w:val="StyleUnderline"/>
        </w:rPr>
        <w:t xml:space="preserve"> all </w:t>
      </w:r>
      <w:r w:rsidRPr="00C57A4B">
        <w:rPr>
          <w:rStyle w:val="StyleUnderline"/>
          <w:highlight w:val="green"/>
        </w:rPr>
        <w:t>working</w:t>
      </w:r>
      <w:r w:rsidRPr="00623846">
        <w:rPr>
          <w:rStyle w:val="StyleUnderline"/>
        </w:rPr>
        <w:t xml:space="preserve"> together </w:t>
      </w:r>
      <w:r w:rsidRPr="00C57A4B">
        <w:rPr>
          <w:rStyle w:val="StyleUnderline"/>
          <w:highlight w:val="green"/>
        </w:rPr>
        <w:t>to</w:t>
      </w:r>
      <w:r w:rsidRPr="00623846">
        <w:rPr>
          <w:rStyle w:val="StyleUnderline"/>
        </w:rPr>
        <w:t xml:space="preserve"> </w:t>
      </w:r>
      <w:r w:rsidRPr="00C57A4B">
        <w:rPr>
          <w:rStyle w:val="StyleUnderline"/>
          <w:highlight w:val="green"/>
        </w:rPr>
        <w:t>protect</w:t>
      </w:r>
      <w:r w:rsidRPr="00623846">
        <w:rPr>
          <w:rStyle w:val="StyleUnderline"/>
        </w:rPr>
        <w:t xml:space="preserve"> our planet </w:t>
      </w:r>
      <w:r w:rsidRPr="00C57A4B">
        <w:rPr>
          <w:rStyle w:val="StyleUnderline"/>
          <w:highlight w:val="green"/>
        </w:rPr>
        <w:t>from</w:t>
      </w:r>
      <w:r w:rsidRPr="00623846">
        <w:rPr>
          <w:rStyle w:val="StyleUnderline"/>
        </w:rPr>
        <w:t xml:space="preserve"> a multi-trillion dollar disaster that's definitely coming</w:t>
      </w:r>
      <w:r w:rsidRPr="00C57A4B">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30F6DEE6" w14:textId="77777777" w:rsidR="000728BF" w:rsidRPr="00623846" w:rsidRDefault="000728BF" w:rsidP="000728BF">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09D1F154" w14:textId="77777777" w:rsidR="000728BF" w:rsidRPr="00623846" w:rsidRDefault="000728BF" w:rsidP="000728BF">
      <w:pPr>
        <w:rPr>
          <w:rStyle w:val="StyleUnderline"/>
        </w:rPr>
      </w:pPr>
      <w:r w:rsidRPr="00623846">
        <w:t xml:space="preserve">This turned out to be </w:t>
      </w:r>
      <w:r w:rsidRPr="00623846">
        <w:rPr>
          <w:rStyle w:val="StyleUnderline"/>
        </w:rPr>
        <w:t xml:space="preserve">the first-ever observation of what we now call </w:t>
      </w:r>
      <w:r w:rsidRPr="00C57A4B">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5623D9D6" w14:textId="77777777" w:rsidR="000728BF" w:rsidRPr="00623846" w:rsidRDefault="000728BF" w:rsidP="000728BF">
      <w:pPr>
        <w:rPr>
          <w:rStyle w:val="StyleUnderline"/>
        </w:rPr>
      </w:pPr>
      <w:r w:rsidRPr="00623846">
        <w:rPr>
          <w:rStyle w:val="StyleUnderline"/>
        </w:rPr>
        <w:t xml:space="preserve">If such an event were to occur </w:t>
      </w:r>
      <w:r w:rsidRPr="00C57A4B">
        <w:rPr>
          <w:rStyle w:val="StyleUnderline"/>
          <w:highlight w:val="green"/>
        </w:rPr>
        <w:t>today</w:t>
      </w:r>
      <w:r w:rsidRPr="00623846">
        <w:rPr>
          <w:rStyle w:val="StyleUnderline"/>
        </w:rPr>
        <w:t xml:space="preserve">, the </w:t>
      </w:r>
      <w:r w:rsidRPr="00C57A4B">
        <w:rPr>
          <w:rStyle w:val="StyleUnderline"/>
          <w:highlight w:val="green"/>
        </w:rPr>
        <w:t>infrastructure</w:t>
      </w:r>
      <w:r w:rsidRPr="00623846">
        <w:rPr>
          <w:rStyle w:val="StyleUnderline"/>
        </w:rPr>
        <w:t xml:space="preserve"> we have </w:t>
      </w:r>
      <w:r w:rsidRPr="00C57A4B">
        <w:rPr>
          <w:rStyle w:val="StyleUnderline"/>
          <w:highlight w:val="green"/>
        </w:rPr>
        <w:t>for</w:t>
      </w:r>
      <w:r w:rsidRPr="00623846">
        <w:rPr>
          <w:rStyle w:val="StyleUnderline"/>
        </w:rPr>
        <w:t xml:space="preserve"> electricity and </w:t>
      </w:r>
      <w:r w:rsidRPr="00C57A4B">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C57A4B">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C57A4B">
        <w:rPr>
          <w:rStyle w:val="StyleUnderline"/>
          <w:highlight w:val="green"/>
        </w:rPr>
        <w:t>cause massive currents to flow even in</w:t>
      </w:r>
      <w:r w:rsidRPr="00623846">
        <w:rPr>
          <w:rStyle w:val="StyleUnderline"/>
        </w:rPr>
        <w:t xml:space="preserve"> electronic </w:t>
      </w:r>
      <w:r w:rsidRPr="00C57A4B">
        <w:rPr>
          <w:rStyle w:val="StyleUnderline"/>
          <w:highlight w:val="green"/>
        </w:rPr>
        <w:t>circuits</w:t>
      </w:r>
      <w:r w:rsidRPr="00623846">
        <w:rPr>
          <w:rStyle w:val="StyleUnderline"/>
        </w:rPr>
        <w:t xml:space="preserve"> that are completely </w:t>
      </w:r>
      <w:r w:rsidRPr="00C57A4B">
        <w:rPr>
          <w:rStyle w:val="StyleUnderline"/>
          <w:highlight w:val="green"/>
        </w:rPr>
        <w:t>disconnected</w:t>
      </w:r>
      <w:r w:rsidRPr="00623846">
        <w:rPr>
          <w:rStyle w:val="StyleUnderline"/>
        </w:rPr>
        <w:t>.</w:t>
      </w:r>
    </w:p>
    <w:p w14:paraId="3868DB08" w14:textId="77777777" w:rsidR="000728BF" w:rsidRPr="00623846" w:rsidRDefault="000728BF" w:rsidP="000728BF">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29A79827" w14:textId="77777777" w:rsidR="000728BF" w:rsidRPr="00623846" w:rsidRDefault="000728BF" w:rsidP="000728BF">
      <w:r w:rsidRPr="00623846">
        <w:t>at the photosphere,</w:t>
      </w:r>
    </w:p>
    <w:p w14:paraId="1D84C645" w14:textId="77777777" w:rsidR="000728BF" w:rsidRPr="00623846" w:rsidRDefault="000728BF" w:rsidP="000728BF">
      <w:r w:rsidRPr="00623846">
        <w:t>in the chromosphere,</w:t>
      </w:r>
    </w:p>
    <w:p w14:paraId="09B6FE17" w14:textId="77777777" w:rsidR="000728BF" w:rsidRPr="00623846" w:rsidRDefault="000728BF" w:rsidP="000728BF">
      <w:r w:rsidRPr="00623846">
        <w:t>and throughout the solar corona.</w:t>
      </w:r>
    </w:p>
    <w:p w14:paraId="4C3E7499" w14:textId="77777777" w:rsidR="000728BF" w:rsidRPr="00623846" w:rsidRDefault="000728BF" w:rsidP="000728BF">
      <w:r w:rsidRPr="00623846">
        <w:t>With its enormous 4-meter diameter and its five science instruments — four of which are spectro-polarimeters designed for measuring the Sun's magnetic properties — it will measure the magnetic fields on and around the Sun as never before.</w:t>
      </w:r>
    </w:p>
    <w:p w14:paraId="130BECEC" w14:textId="77777777" w:rsidR="000728BF" w:rsidRPr="00623846" w:rsidRDefault="000728BF" w:rsidP="000728BF">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4B8CDD52" w14:textId="77777777" w:rsidR="000728BF" w:rsidRPr="00623846" w:rsidRDefault="000728BF" w:rsidP="000728BF">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7613667B" w14:textId="77777777" w:rsidR="000728BF" w:rsidRPr="00623846" w:rsidRDefault="000728BF" w:rsidP="000728BF">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614F78C3" w14:textId="77777777" w:rsidR="000728BF" w:rsidRPr="00623846" w:rsidRDefault="000728BF" w:rsidP="000728BF">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40D8C940" w14:textId="77777777" w:rsidR="000728BF" w:rsidRPr="00623846" w:rsidRDefault="000728BF" w:rsidP="000728BF">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57AD721E" w14:textId="77777777" w:rsidR="000728BF" w:rsidRPr="00623846" w:rsidRDefault="000728BF" w:rsidP="000728BF">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33FFC8E2" w14:textId="77777777" w:rsidR="000728BF" w:rsidRPr="00623846" w:rsidRDefault="000728BF" w:rsidP="000728BF">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76CA53B9" w14:textId="77777777" w:rsidR="000728BF" w:rsidRPr="00623846" w:rsidRDefault="000728BF" w:rsidP="000728BF">
      <w:pPr>
        <w:rPr>
          <w:rStyle w:val="StyleUnderline"/>
        </w:rPr>
      </w:pPr>
      <w:r w:rsidRPr="00623846">
        <w:rPr>
          <w:rStyle w:val="StyleUnderline"/>
        </w:rPr>
        <w:t xml:space="preserve">Ideally, what our next generation of </w:t>
      </w:r>
      <w:r w:rsidRPr="00C57A4B">
        <w:rPr>
          <w:rStyle w:val="StyleUnderline"/>
          <w:highlight w:val="green"/>
        </w:rPr>
        <w:t>solar observatories</w:t>
      </w:r>
      <w:r w:rsidRPr="00623846">
        <w:rPr>
          <w:rStyle w:val="StyleUnderline"/>
        </w:rPr>
        <w:t xml:space="preserve"> would </w:t>
      </w:r>
      <w:r w:rsidRPr="00C57A4B">
        <w:rPr>
          <w:rStyle w:val="StyleUnderline"/>
          <w:highlight w:val="green"/>
        </w:rPr>
        <w:t>bring</w:t>
      </w:r>
      <w:r w:rsidRPr="00623846">
        <w:rPr>
          <w:rStyle w:val="StyleUnderline"/>
        </w:rPr>
        <w:t xml:space="preserve"> us is a great </w:t>
      </w:r>
      <w:r w:rsidRPr="00C57A4B">
        <w:rPr>
          <w:rStyle w:val="StyleUnderline"/>
          <w:highlight w:val="green"/>
        </w:rPr>
        <w:t>increase in</w:t>
      </w:r>
      <w:r w:rsidRPr="00623846">
        <w:rPr>
          <w:rStyle w:val="StyleUnderline"/>
        </w:rPr>
        <w:t xml:space="preserve"> the amount of </w:t>
      </w:r>
      <w:r w:rsidRPr="00C57A4B">
        <w:rPr>
          <w:rStyle w:val="StyleUnderline"/>
          <w:highlight w:val="green"/>
        </w:rPr>
        <w:t>time we'll</w:t>
      </w:r>
      <w:r w:rsidRPr="00623846">
        <w:rPr>
          <w:rStyle w:val="StyleUnderline"/>
        </w:rPr>
        <w:t xml:space="preserve"> have to </w:t>
      </w:r>
      <w:r w:rsidRPr="00C57A4B">
        <w:rPr>
          <w:rStyle w:val="StyleUnderline"/>
          <w:highlight w:val="green"/>
        </w:rPr>
        <w:t>know</w:t>
      </w:r>
      <w:r w:rsidRPr="00623846">
        <w:rPr>
          <w:rStyle w:val="StyleUnderline"/>
        </w:rPr>
        <w:t xml:space="preserve"> whether we need </w:t>
      </w:r>
      <w:r w:rsidRPr="00C57A4B">
        <w:rPr>
          <w:rStyle w:val="StyleUnderline"/>
          <w:highlight w:val="green"/>
        </w:rPr>
        <w:t>to take the</w:t>
      </w:r>
      <w:r w:rsidRPr="00623846">
        <w:rPr>
          <w:rStyle w:val="StyleUnderline"/>
        </w:rPr>
        <w:t xml:space="preserve"> appropriate </w:t>
      </w:r>
      <w:r w:rsidRPr="00C57A4B">
        <w:rPr>
          <w:rStyle w:val="StyleUnderline"/>
          <w:highlight w:val="green"/>
        </w:rPr>
        <w:t>mitigating actions when such a</w:t>
      </w:r>
      <w:r w:rsidRPr="00623846">
        <w:rPr>
          <w:rStyle w:val="StyleUnderline"/>
        </w:rPr>
        <w:t xml:space="preserve"> potentially catastrophic </w:t>
      </w:r>
      <w:r w:rsidRPr="00C57A4B">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4AFAE74D" w14:textId="77777777" w:rsidR="000728BF" w:rsidRPr="00623846" w:rsidRDefault="000728BF" w:rsidP="000728BF">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168861FF" w14:textId="77777777" w:rsidR="000728BF" w:rsidRPr="00623846" w:rsidRDefault="000728BF" w:rsidP="000728BF">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09243221" w14:textId="77777777" w:rsidR="000728BF" w:rsidRPr="00623846" w:rsidRDefault="000728BF" w:rsidP="000728BF">
      <w:pPr>
        <w:rPr>
          <w:rStyle w:val="StyleUnderline"/>
        </w:rPr>
      </w:pPr>
      <w:r w:rsidRPr="00623846">
        <w:rPr>
          <w:rStyle w:val="StyleUnderline"/>
        </w:rPr>
        <w:t>The Inouye Solar Telescope is precisely this amazing solar-measuring magnetometer that we need to make these observations.</w:t>
      </w:r>
    </w:p>
    <w:p w14:paraId="4CA3E232" w14:textId="77777777" w:rsidR="000728BF" w:rsidRPr="00623846" w:rsidRDefault="000728BF" w:rsidP="000728BF">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46297992" w14:textId="77777777" w:rsidR="000728BF" w:rsidRPr="00623846" w:rsidRDefault="000728BF" w:rsidP="000728BF">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4029B4F9" w14:textId="77777777" w:rsidR="000728BF" w:rsidRPr="00623846" w:rsidRDefault="000728BF" w:rsidP="000728BF">
      <w:r w:rsidRPr="00623846">
        <w:t>To understand what's going to impact Earth and how, we need a comprehensive understanding of what's occurring not only on the Sun itself, but from the particles ejected from it at every level:</w:t>
      </w:r>
    </w:p>
    <w:p w14:paraId="1B10939E" w14:textId="77777777" w:rsidR="000728BF" w:rsidRPr="00623846" w:rsidRDefault="000728BF" w:rsidP="000728BF">
      <w:r w:rsidRPr="00623846">
        <w:t>from the photosphere,</w:t>
      </w:r>
    </w:p>
    <w:p w14:paraId="65FBE219" w14:textId="77777777" w:rsidR="000728BF" w:rsidRPr="00623846" w:rsidRDefault="000728BF" w:rsidP="000728BF">
      <w:r w:rsidRPr="00623846">
        <w:t>through the chromosphere,</w:t>
      </w:r>
    </w:p>
    <w:p w14:paraId="0B1DC0C9" w14:textId="77777777" w:rsidR="000728BF" w:rsidRPr="00623846" w:rsidRDefault="000728BF" w:rsidP="000728BF">
      <w:r w:rsidRPr="00623846">
        <w:t>to the corona,</w:t>
      </w:r>
    </w:p>
    <w:p w14:paraId="0F79A17C" w14:textId="77777777" w:rsidR="000728BF" w:rsidRPr="00623846" w:rsidRDefault="000728BF" w:rsidP="000728BF">
      <w:r w:rsidRPr="00623846">
        <w:t>through interplanetary space,</w:t>
      </w:r>
    </w:p>
    <w:p w14:paraId="4834C9F1" w14:textId="77777777" w:rsidR="000728BF" w:rsidRPr="00623846" w:rsidRDefault="000728BF" w:rsidP="000728BF">
      <w:r w:rsidRPr="00623846">
        <w:t>through the L1 Lagrange point,</w:t>
      </w:r>
    </w:p>
    <w:p w14:paraId="2C340FB9" w14:textId="77777777" w:rsidR="000728BF" w:rsidRPr="00623846" w:rsidRDefault="000728BF" w:rsidP="000728BF">
      <w:r w:rsidRPr="00623846">
        <w:t>and onto our planet itself.</w:t>
      </w:r>
    </w:p>
    <w:p w14:paraId="644BF8A2" w14:textId="77777777" w:rsidR="000728BF" w:rsidRPr="00623846" w:rsidRDefault="000728BF" w:rsidP="000728BF">
      <w:pPr>
        <w:rPr>
          <w:b/>
          <w:u w:val="single"/>
        </w:rPr>
      </w:pPr>
      <w:r w:rsidRPr="00623846">
        <w:rPr>
          <w:rStyle w:val="StyleUnderline"/>
        </w:rPr>
        <w:t xml:space="preserve">A combination of the Inouye </w:t>
      </w:r>
      <w:r w:rsidRPr="00C57A4B">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C57A4B">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518E432E" w14:textId="77777777" w:rsidR="000728BF" w:rsidRPr="00623846" w:rsidRDefault="000728BF" w:rsidP="000728BF">
      <w:pPr>
        <w:rPr>
          <w:rStyle w:val="StyleUnderline"/>
        </w:rPr>
      </w:pPr>
      <w:r w:rsidRPr="00623846">
        <w:rPr>
          <w:rStyle w:val="StyleUnderline"/>
        </w:rPr>
        <w:t xml:space="preserve">Although the </w:t>
      </w:r>
      <w:r w:rsidRPr="00C57A4B">
        <w:rPr>
          <w:rStyle w:val="StyleUnderline"/>
          <w:highlight w:val="green"/>
        </w:rPr>
        <w:t>largest solar flares</w:t>
      </w:r>
      <w:r w:rsidRPr="00623846">
        <w:rPr>
          <w:rStyle w:val="StyleUnderline"/>
        </w:rPr>
        <w:t xml:space="preserve"> are rare, they do </w:t>
      </w:r>
      <w:r w:rsidRPr="00C57A4B">
        <w:rPr>
          <w:rStyle w:val="StyleUnderline"/>
          <w:highlight w:val="green"/>
        </w:rPr>
        <w:t>occur with</w:t>
      </w:r>
      <w:r w:rsidRPr="00623846">
        <w:rPr>
          <w:rStyle w:val="StyleUnderline"/>
        </w:rPr>
        <w:t xml:space="preserve"> some </w:t>
      </w:r>
      <w:r w:rsidRPr="00C57A4B">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C57A4B">
        <w:rPr>
          <w:rStyle w:val="StyleUnderline"/>
          <w:highlight w:val="green"/>
        </w:rPr>
        <w:t>Only now</w:t>
      </w:r>
      <w:r w:rsidRPr="00623846">
        <w:rPr>
          <w:rStyle w:val="StyleUnderline"/>
        </w:rPr>
        <w:t xml:space="preserve">, with this new generation of solar astronomy tools, </w:t>
      </w:r>
      <w:r w:rsidRPr="00C57A4B">
        <w:rPr>
          <w:rStyle w:val="StyleUnderline"/>
          <w:highlight w:val="green"/>
        </w:rPr>
        <w:t>are we finally in position to</w:t>
      </w:r>
      <w:r w:rsidRPr="00623846">
        <w:rPr>
          <w:rStyle w:val="StyleUnderline"/>
        </w:rPr>
        <w:t xml:space="preserve"> scientifically </w:t>
      </w:r>
      <w:r w:rsidRPr="00C57A4B">
        <w:rPr>
          <w:rStyle w:val="StyleUnderline"/>
          <w:highlight w:val="green"/>
        </w:rPr>
        <w:t>prepare</w:t>
      </w:r>
      <w:r w:rsidRPr="00623846">
        <w:rPr>
          <w:rStyle w:val="StyleUnderline"/>
        </w:rPr>
        <w:t xml:space="preserve"> for the inevitable disaster.</w:t>
      </w:r>
    </w:p>
    <w:p w14:paraId="59B41DDE" w14:textId="77777777" w:rsidR="000728BF" w:rsidRPr="00623846" w:rsidRDefault="000728BF" w:rsidP="000728BF">
      <w:pPr>
        <w:rPr>
          <w:rStyle w:val="StyleUnderline"/>
        </w:rPr>
      </w:pPr>
      <w:r w:rsidRPr="00C57A4B">
        <w:rPr>
          <w:rStyle w:val="StyleUnderline"/>
          <w:highlight w:val="green"/>
        </w:rPr>
        <w:t>For decades, we've avoided</w:t>
      </w:r>
      <w:r w:rsidRPr="00623846">
        <w:rPr>
          <w:rStyle w:val="StyleUnderline"/>
        </w:rPr>
        <w:t xml:space="preserve"> the </w:t>
      </w:r>
      <w:r w:rsidRPr="00C57A4B">
        <w:rPr>
          <w:rStyle w:val="StyleUnderline"/>
          <w:highlight w:val="green"/>
        </w:rPr>
        <w:t>ruination of</w:t>
      </w:r>
      <w:r w:rsidRPr="00623846">
        <w:rPr>
          <w:rStyle w:val="StyleUnderline"/>
        </w:rPr>
        <w:t xml:space="preserve"> our modern </w:t>
      </w:r>
      <w:r w:rsidRPr="00C57A4B">
        <w:rPr>
          <w:rStyle w:val="StyleUnderline"/>
          <w:highlight w:val="green"/>
        </w:rPr>
        <w:t>infrastructure through</w:t>
      </w:r>
      <w:r w:rsidRPr="00623846">
        <w:rPr>
          <w:rStyle w:val="StyleUnderline"/>
        </w:rPr>
        <w:t xml:space="preserve"> sheer </w:t>
      </w:r>
      <w:r w:rsidRPr="00C57A4B">
        <w:rPr>
          <w:rStyle w:val="StyleUnderline"/>
          <w:highlight w:val="green"/>
        </w:rPr>
        <w:t>luck alone</w:t>
      </w:r>
      <w:r w:rsidRPr="00623846">
        <w:rPr>
          <w:rStyle w:val="StyleUnderline"/>
        </w:rPr>
        <w:t xml:space="preserve">. A Carrington-level event, </w:t>
      </w:r>
      <w:r w:rsidRPr="00C57A4B">
        <w:rPr>
          <w:rStyle w:val="StyleUnderline"/>
          <w:highlight w:val="green"/>
        </w:rPr>
        <w:t>if it were to strike us unawares</w:t>
      </w:r>
      <w:r w:rsidRPr="00623846">
        <w:rPr>
          <w:rStyle w:val="StyleUnderline"/>
        </w:rPr>
        <w:t xml:space="preserve">, would certainly </w:t>
      </w:r>
      <w:r w:rsidRPr="00C57A4B">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6DEAA589" w14:textId="77777777" w:rsidR="000728BF" w:rsidRPr="00623846" w:rsidRDefault="000728BF" w:rsidP="000728BF"/>
    <w:p w14:paraId="5DDD7B71" w14:textId="77777777" w:rsidR="000728BF" w:rsidRPr="00623846" w:rsidRDefault="000728BF" w:rsidP="000728BF">
      <w:pPr>
        <w:pStyle w:val="Heading4"/>
        <w:rPr>
          <w:rFonts w:cs="Calibri"/>
        </w:rPr>
      </w:pPr>
      <w:r w:rsidRPr="00623846">
        <w:rPr>
          <w:rFonts w:cs="Calibri"/>
        </w:rPr>
        <w:t>Grid collapse cascades---extinction</w:t>
      </w:r>
    </w:p>
    <w:p w14:paraId="14D595DD" w14:textId="77777777" w:rsidR="000728BF" w:rsidRPr="00623846" w:rsidRDefault="000728BF" w:rsidP="000728BF">
      <w:r w:rsidRPr="00623846">
        <w:t xml:space="preserve">Alice </w:t>
      </w:r>
      <w:r w:rsidRPr="00623846">
        <w:rPr>
          <w:rStyle w:val="Heading4Char"/>
          <w:rFonts w:cs="Calibri"/>
        </w:rPr>
        <w:t>Friedemann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60E303C5" w14:textId="77777777" w:rsidR="000728BF" w:rsidRPr="00623846" w:rsidRDefault="000728BF" w:rsidP="000728BF">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C57A4B">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C57A4B">
        <w:rPr>
          <w:rStyle w:val="Emphasis"/>
          <w:highlight w:val="green"/>
        </w:rPr>
        <w:t>Banking and finance</w:t>
      </w:r>
      <w:r w:rsidRPr="00623846">
        <w:rPr>
          <w:sz w:val="14"/>
        </w:rPr>
        <w:t xml:space="preserve"> </w:t>
      </w:r>
      <w:r w:rsidRPr="00623846">
        <w:rPr>
          <w:rStyle w:val="StyleUnderline"/>
        </w:rPr>
        <w:t xml:space="preserve">are the critical infrastructure that </w:t>
      </w:r>
      <w:r w:rsidRPr="00C57A4B">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create </w:t>
      </w:r>
      <w:r w:rsidRPr="00C57A4B">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00147729" w14:textId="77777777" w:rsidR="000728BF" w:rsidRPr="00623846" w:rsidRDefault="000728BF" w:rsidP="000728BF"/>
    <w:p w14:paraId="2277ADA0" w14:textId="77777777" w:rsidR="000728BF" w:rsidRPr="00623846" w:rsidRDefault="000728BF" w:rsidP="000728BF">
      <w:pPr>
        <w:pStyle w:val="Heading3"/>
        <w:rPr>
          <w:rFonts w:cs="Calibri"/>
        </w:rPr>
      </w:pPr>
      <w:r w:rsidRPr="00623846">
        <w:rPr>
          <w:rFonts w:cs="Calibri"/>
        </w:rPr>
        <w:t>Adv – Sino-India</w:t>
      </w:r>
    </w:p>
    <w:p w14:paraId="644C9E93" w14:textId="77777777" w:rsidR="000728BF" w:rsidRPr="00623846" w:rsidRDefault="000728BF" w:rsidP="000728BF">
      <w:pPr>
        <w:pStyle w:val="Heading4"/>
        <w:rPr>
          <w:rFonts w:cs="Calibri"/>
        </w:rPr>
      </w:pPr>
      <w:r w:rsidRPr="00623846">
        <w:rPr>
          <w:rFonts w:cs="Calibri"/>
        </w:rPr>
        <w:t>China backlash to Starlink escalate tensions and repression – causes Sino-Indian war</w:t>
      </w:r>
    </w:p>
    <w:p w14:paraId="6A6C6A3B" w14:textId="77777777" w:rsidR="000728BF" w:rsidRPr="00623846" w:rsidRDefault="000728BF" w:rsidP="000728BF">
      <w:r w:rsidRPr="00623846">
        <w:rPr>
          <w:rStyle w:val="Style13ptBold"/>
        </w:rPr>
        <w:t xml:space="preserve">Goodwins 21 </w:t>
      </w:r>
      <w:r w:rsidRPr="00623846">
        <w:t xml:space="preserve">“Starlink's latent China crisis could spark a whole new world of warcraft” Rupert Goodwins [British writer, broadcaster and technology journalist, Executive Editor @ ZDNet UK], March 15, 2021 </w:t>
      </w:r>
      <w:hyperlink r:id="rId33" w:history="1">
        <w:r w:rsidRPr="00623846">
          <w:rPr>
            <w:rStyle w:val="Hyperlink"/>
          </w:rPr>
          <w:t>https://www.theregister.com/2021/03/15/starlink_china_crisis/</w:t>
        </w:r>
      </w:hyperlink>
      <w:r w:rsidRPr="00623846">
        <w:t xml:space="preserve"> SM</w:t>
      </w:r>
    </w:p>
    <w:p w14:paraId="5C344ACC" w14:textId="77777777" w:rsidR="000728BF" w:rsidRPr="00623846" w:rsidRDefault="000728BF" w:rsidP="000728BF">
      <w:r w:rsidRPr="00623846">
        <w:rPr>
          <w:rStyle w:val="StyleUnderline"/>
        </w:rPr>
        <w:t>Let's skip forward to the end of 2022, when the majority of the 10k-plus planned satellites will probably be up supplying the whole global market.</w:t>
      </w:r>
      <w:r w:rsidRPr="00623846">
        <w:t xml:space="preserve"> Normally, if you want to run an internet service in a country, you have to have a company there to pacify the bureaucrats. Starlink's happily done this with the UK so it'll probably keep that Pirate Bay block – in space, nobody can hear you stream.</w:t>
      </w:r>
    </w:p>
    <w:p w14:paraId="5D266D7E" w14:textId="77777777" w:rsidR="000728BF" w:rsidRPr="00623846" w:rsidRDefault="000728BF" w:rsidP="000728BF">
      <w:pPr>
        <w:rPr>
          <w:b/>
          <w:u w:val="single"/>
        </w:rPr>
      </w:pPr>
      <w:r w:rsidRPr="00623846">
        <w:t xml:space="preserve">The fun comes, as ever, in </w:t>
      </w:r>
      <w:r w:rsidRPr="00C57A4B">
        <w:rPr>
          <w:rStyle w:val="StyleUnderline"/>
          <w:highlight w:val="green"/>
        </w:rPr>
        <w:t>China</w:t>
      </w:r>
      <w:r w:rsidRPr="00623846">
        <w:t xml:space="preserve">, the world leader in mucking about. It </w:t>
      </w:r>
      <w:r w:rsidRPr="00C57A4B">
        <w:rPr>
          <w:rStyle w:val="Emphasis"/>
          <w:highlight w:val="green"/>
        </w:rPr>
        <w:t>does not like</w:t>
      </w:r>
      <w:r w:rsidRPr="00623846">
        <w:rPr>
          <w:rStyle w:val="StyleUnderline"/>
        </w:rPr>
        <w:t xml:space="preserve"> the </w:t>
      </w:r>
      <w:r w:rsidRPr="00C57A4B">
        <w:rPr>
          <w:rStyle w:val="StyleUnderline"/>
          <w:highlight w:val="green"/>
        </w:rPr>
        <w:t xml:space="preserve">open internet; it </w:t>
      </w:r>
      <w:r w:rsidRPr="00623846">
        <w:rPr>
          <w:rStyle w:val="StyleUnderline"/>
        </w:rPr>
        <w:t>loves the filtered, monitored, machine of state-controlled internet.</w:t>
      </w:r>
      <w:r w:rsidRPr="00623846">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26435E81" w14:textId="77777777" w:rsidR="000728BF" w:rsidRPr="00623846" w:rsidRDefault="000728BF" w:rsidP="000728BF">
      <w:r w:rsidRPr="00623846">
        <w:rPr>
          <w:rStyle w:val="StyleUnderline"/>
        </w:rPr>
        <w:t xml:space="preserve">The chances are astronomically high that China </w:t>
      </w:r>
      <w:r w:rsidRPr="00C57A4B">
        <w:rPr>
          <w:rStyle w:val="StyleUnderline"/>
          <w:highlight w:val="green"/>
        </w:rPr>
        <w:t>will not let Elon</w:t>
      </w:r>
      <w:r w:rsidRPr="00623846">
        <w:rPr>
          <w:rStyle w:val="StyleUnderline"/>
        </w:rPr>
        <w:t xml:space="preserve"> play with</w:t>
      </w:r>
      <w:r w:rsidRPr="00C57A4B">
        <w:rPr>
          <w:rStyle w:val="StyleUnderline"/>
          <w:highlight w:val="green"/>
        </w:rPr>
        <w:t>in its</w:t>
      </w:r>
      <w:r w:rsidRPr="00623846">
        <w:rPr>
          <w:rStyle w:val="StyleUnderline"/>
        </w:rPr>
        <w:t xml:space="preserve"> </w:t>
      </w:r>
      <w:r w:rsidRPr="00C57A4B">
        <w:rPr>
          <w:rStyle w:val="StyleUnderline"/>
          <w:highlight w:val="green"/>
        </w:rPr>
        <w:t>borders</w:t>
      </w:r>
      <w:r w:rsidRPr="00623846">
        <w:rPr>
          <w:rStyle w:val="StyleUnderline"/>
        </w:rPr>
        <w:t>, for commercial and ideological reasons</w:t>
      </w:r>
      <w:r w:rsidRPr="00623846">
        <w:t>. If China then markets its own system globally, which it will hugely want to do, then we're into the Chinese state-subsidised competitor versus the blocked free-market American, only with direct access to everyone. You thought Huawei was a bit of a firework?</w:t>
      </w:r>
    </w:p>
    <w:p w14:paraId="018D4BA4" w14:textId="77777777" w:rsidR="000728BF" w:rsidRPr="00623846" w:rsidRDefault="000728BF" w:rsidP="000728BF">
      <w:r w:rsidRPr="00623846">
        <w:t>But wait, there's more. While everyone's been concentrating on the frickin' lasers as Starlink's killer feature, researchers have pointed out that it can be just as efficient to turn users' ground stations into inter-satellite relays too. Instead of shooting lasers at each other, these satellites find idle bandwidth on users within mutual range, and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249B7EB7" w14:textId="77777777" w:rsidR="000728BF" w:rsidRPr="00623846" w:rsidRDefault="000728BF" w:rsidP="000728BF">
      <w:pPr>
        <w:rPr>
          <w:rStyle w:val="StyleUnderline"/>
        </w:rPr>
      </w:pPr>
      <w:r w:rsidRPr="00623846">
        <w:t xml:space="preserve">So what? Well, </w:t>
      </w:r>
      <w:r w:rsidRPr="00623846">
        <w:rPr>
          <w:rStyle w:val="StyleUnderline"/>
        </w:rPr>
        <w:t xml:space="preserve">it looks as if </w:t>
      </w:r>
      <w:r w:rsidRPr="00C57A4B">
        <w:rPr>
          <w:rStyle w:val="StyleUnderline"/>
          <w:highlight w:val="green"/>
        </w:rPr>
        <w:t xml:space="preserve">you can </w:t>
      </w:r>
      <w:r w:rsidRPr="00623846">
        <w:rPr>
          <w:rStyle w:val="StyleUnderline"/>
        </w:rPr>
        <w:t xml:space="preserve">get a good </w:t>
      </w:r>
      <w:r w:rsidRPr="00C57A4B">
        <w:rPr>
          <w:rStyle w:val="StyleUnderline"/>
          <w:highlight w:val="green"/>
        </w:rPr>
        <w:t>link</w:t>
      </w:r>
      <w:r w:rsidRPr="00623846">
        <w:rPr>
          <w:rStyle w:val="StyleUnderline"/>
        </w:rPr>
        <w:t xml:space="preserve"> from the ground </w:t>
      </w:r>
      <w:r w:rsidRPr="00C57A4B">
        <w:rPr>
          <w:rStyle w:val="StyleUnderline"/>
          <w:highlight w:val="green"/>
        </w:rPr>
        <w:t>to</w:t>
      </w:r>
      <w:r w:rsidRPr="00623846">
        <w:rPr>
          <w:rStyle w:val="StyleUnderline"/>
        </w:rPr>
        <w:t xml:space="preserve"> a </w:t>
      </w:r>
      <w:r w:rsidRPr="00C57A4B">
        <w:rPr>
          <w:rStyle w:val="StyleUnderline"/>
          <w:highlight w:val="green"/>
        </w:rPr>
        <w:t>Starlink</w:t>
      </w:r>
      <w:r w:rsidRPr="00623846">
        <w:rPr>
          <w:rStyle w:val="StyleUnderline"/>
        </w:rPr>
        <w:t xml:space="preserve"> satellite when it's just 25 degrees above the horizon – which means you can connect to a ground station </w:t>
      </w:r>
      <w:r w:rsidRPr="00C57A4B">
        <w:rPr>
          <w:rStyle w:val="StyleUnderline"/>
          <w:highlight w:val="green"/>
        </w:rPr>
        <w:t>in</w:t>
      </w:r>
      <w:r w:rsidRPr="00623846">
        <w:rPr>
          <w:rStyle w:val="StyleUnderline"/>
        </w:rPr>
        <w:t xml:space="preserve"> one hop over a thousand kilometres long. Which means that most of </w:t>
      </w:r>
      <w:r w:rsidRPr="00C57A4B">
        <w:rPr>
          <w:rStyle w:val="StyleUnderline"/>
          <w:highlight w:val="green"/>
        </w:rPr>
        <w:t>mainland China</w:t>
      </w:r>
      <w:r w:rsidRPr="00623846">
        <w:rPr>
          <w:rStyle w:val="StyleUnderline"/>
        </w:rPr>
        <w:t xml:space="preserve">, potentially all of it, will be accessible by Starlink </w:t>
      </w:r>
      <w:r w:rsidRPr="00C57A4B">
        <w:rPr>
          <w:rStyle w:val="StyleUnderline"/>
          <w:highlight w:val="green"/>
        </w:rPr>
        <w:t>without needing</w:t>
      </w:r>
      <w:r w:rsidRPr="00623846">
        <w:rPr>
          <w:rStyle w:val="StyleUnderline"/>
        </w:rPr>
        <w:t xml:space="preserve"> any </w:t>
      </w:r>
      <w:r w:rsidRPr="00C57A4B">
        <w:rPr>
          <w:rStyle w:val="StyleUnderline"/>
          <w:highlight w:val="green"/>
        </w:rPr>
        <w:t>sat</w:t>
      </w:r>
      <w:r w:rsidRPr="00623846">
        <w:rPr>
          <w:rStyle w:val="StyleUnderline"/>
        </w:rPr>
        <w:t>ellite</w:t>
      </w:r>
      <w:r w:rsidRPr="00C57A4B">
        <w:rPr>
          <w:rStyle w:val="StyleUnderline"/>
          <w:highlight w:val="green"/>
        </w:rPr>
        <w:t>s overhead</w:t>
      </w:r>
      <w:r w:rsidRPr="00623846">
        <w:rPr>
          <w:rStyle w:val="StyleUnderline"/>
        </w:rPr>
        <w:t xml:space="preserve"> the country at all.</w:t>
      </w:r>
    </w:p>
    <w:p w14:paraId="7C58E56E" w14:textId="77777777" w:rsidR="000728BF" w:rsidRPr="00623846" w:rsidRDefault="000728BF" w:rsidP="000728BF">
      <w:pPr>
        <w:rPr>
          <w:b/>
          <w:u w:val="single"/>
        </w:rPr>
      </w:pPr>
      <w:r w:rsidRPr="00623846">
        <w:rPr>
          <w:rStyle w:val="StyleUnderline"/>
        </w:rPr>
        <w:t xml:space="preserve">That spells trouble. If </w:t>
      </w:r>
      <w:r w:rsidRPr="00623846">
        <w:rPr>
          <w:rStyle w:val="Emphasis"/>
        </w:rPr>
        <w:t>banned, Starlink will turn off</w:t>
      </w:r>
      <w:r w:rsidRPr="00623846">
        <w:rPr>
          <w:rStyle w:val="StyleUnderline"/>
        </w:rPr>
        <w:t xml:space="preserve"> downlinks from satellites over China. If it did not, </w:t>
      </w:r>
      <w:r w:rsidRPr="00C57A4B">
        <w:rPr>
          <w:rStyle w:val="StyleUnderline"/>
          <w:highlight w:val="green"/>
        </w:rPr>
        <w:t>China would</w:t>
      </w:r>
      <w:r w:rsidRPr="00623846">
        <w:rPr>
          <w:rStyle w:val="StyleUnderline"/>
        </w:rPr>
        <w:t xml:space="preserve"> have an excuse to </w:t>
      </w:r>
      <w:r w:rsidRPr="00C57A4B">
        <w:rPr>
          <w:rStyle w:val="StyleUnderline"/>
          <w:highlight w:val="green"/>
        </w:rPr>
        <w:t>jam them</w:t>
      </w:r>
      <w:r w:rsidRPr="00623846">
        <w:rPr>
          <w:rStyle w:val="StyleUnderline"/>
        </w:rPr>
        <w:t xml:space="preserve"> – not a particularly good one, </w:t>
      </w:r>
      <w:r w:rsidRPr="00C57A4B">
        <w:rPr>
          <w:rStyle w:val="StyleUnderline"/>
          <w:highlight w:val="green"/>
        </w:rPr>
        <w:t>and it would massively heighten</w:t>
      </w:r>
      <w:r w:rsidRPr="00623846">
        <w:rPr>
          <w:rStyle w:val="StyleUnderline"/>
        </w:rPr>
        <w:t xml:space="preserve"> any </w:t>
      </w:r>
      <w:r w:rsidRPr="00C57A4B">
        <w:rPr>
          <w:rStyle w:val="StyleUnderline"/>
          <w:highlight w:val="green"/>
        </w:rPr>
        <w:t>tensions</w:t>
      </w:r>
      <w:r w:rsidRPr="00623846">
        <w:rPr>
          <w:rStyle w:val="StyleUnderline"/>
        </w:rPr>
        <w:t xml:space="preserve">, but technically doable and politically survivable. It gets a lot trickier if China decides to jam all Starlink satellites within range, not just overhead. </w:t>
      </w:r>
      <w:r w:rsidRPr="00C57A4B">
        <w:rPr>
          <w:rStyle w:val="Emphasis"/>
          <w:highlight w:val="green"/>
        </w:rPr>
        <w:t>That will extend</w:t>
      </w:r>
      <w:r w:rsidRPr="00623846">
        <w:rPr>
          <w:rStyle w:val="StyleUnderline"/>
        </w:rPr>
        <w:t xml:space="preserve"> a circle of denial </w:t>
      </w:r>
      <w:r w:rsidRPr="00C57A4B">
        <w:rPr>
          <w:rStyle w:val="StyleUnderline"/>
          <w:highlight w:val="green"/>
        </w:rPr>
        <w:t xml:space="preserve">thousands of kilometres around </w:t>
      </w:r>
      <w:r w:rsidRPr="00623846">
        <w:rPr>
          <w:rStyle w:val="StyleUnderline"/>
        </w:rPr>
        <w:t xml:space="preserve">the Middle Kingdom – something that </w:t>
      </w:r>
      <w:r w:rsidRPr="00C57A4B">
        <w:rPr>
          <w:rStyle w:val="StyleUnderline"/>
          <w:highlight w:val="green"/>
        </w:rPr>
        <w:t>China's neighbours will not like. In</w:t>
      </w:r>
      <w:r w:rsidRPr="00623846">
        <w:rPr>
          <w:rStyle w:val="StyleUnderline"/>
        </w:rPr>
        <w:t xml:space="preserve"> the case of </w:t>
      </w:r>
      <w:r w:rsidRPr="00C57A4B">
        <w:rPr>
          <w:rStyle w:val="StyleUnderline"/>
          <w:highlight w:val="green"/>
        </w:rPr>
        <w:t>India</w:t>
      </w:r>
      <w:r w:rsidRPr="00623846">
        <w:rPr>
          <w:rStyle w:val="StyleUnderline"/>
        </w:rPr>
        <w:t xml:space="preserve">, where fast rural bandwidth is at the heart of many economic plans, </w:t>
      </w:r>
      <w:r w:rsidRPr="00C57A4B">
        <w:rPr>
          <w:rStyle w:val="StyleUnderline"/>
          <w:highlight w:val="green"/>
        </w:rPr>
        <w:t>the not-liking</w:t>
      </w:r>
      <w:r w:rsidRPr="00623846">
        <w:rPr>
          <w:rStyle w:val="StyleUnderline"/>
        </w:rPr>
        <w:t xml:space="preserve"> already </w:t>
      </w:r>
      <w:r w:rsidRPr="00C57A4B">
        <w:rPr>
          <w:rStyle w:val="StyleUnderline"/>
          <w:highlight w:val="green"/>
        </w:rPr>
        <w:t>extends to a smouldering</w:t>
      </w:r>
      <w:r w:rsidRPr="00623846">
        <w:rPr>
          <w:rStyle w:val="StyleUnderline"/>
        </w:rPr>
        <w:t xml:space="preserve"> </w:t>
      </w:r>
      <w:r w:rsidRPr="00C57A4B">
        <w:rPr>
          <w:rStyle w:val="StyleUnderline"/>
          <w:highlight w:val="green"/>
        </w:rPr>
        <w:t>border war</w:t>
      </w:r>
      <w:r w:rsidRPr="00623846">
        <w:rPr>
          <w:rStyle w:val="StyleUnderline"/>
        </w:rPr>
        <w:t xml:space="preserve"> in all but name. That would not go well.</w:t>
      </w:r>
    </w:p>
    <w:p w14:paraId="7966A614" w14:textId="77777777" w:rsidR="000728BF" w:rsidRPr="00623846" w:rsidRDefault="000728BF" w:rsidP="000728BF">
      <w:r w:rsidRPr="00C57A4B">
        <w:rPr>
          <w:rStyle w:val="StyleUnderline"/>
          <w:highlight w:val="green"/>
        </w:rPr>
        <w:t>China</w:t>
      </w:r>
      <w:r w:rsidRPr="00623846">
        <w:rPr>
          <w:rStyle w:val="StyleUnderline"/>
        </w:rPr>
        <w:t xml:space="preserve"> can and </w:t>
      </w:r>
      <w:r w:rsidRPr="00C57A4B">
        <w:rPr>
          <w:rStyle w:val="StyleUnderline"/>
          <w:highlight w:val="green"/>
        </w:rPr>
        <w:t>will ban</w:t>
      </w:r>
      <w:r w:rsidRPr="00623846">
        <w:rPr>
          <w:rStyle w:val="StyleUnderline"/>
        </w:rPr>
        <w:t xml:space="preserve"> ownership and use of </w:t>
      </w:r>
      <w:r w:rsidRPr="00C57A4B">
        <w:rPr>
          <w:rStyle w:val="StyleUnderline"/>
          <w:highlight w:val="green"/>
        </w:rPr>
        <w:t>Starlink</w:t>
      </w:r>
      <w:r w:rsidRPr="00623846">
        <w:rPr>
          <w:rStyle w:val="StyleUnderline"/>
        </w:rPr>
        <w:t xml:space="preserve"> radios by its citizens, but it's very difficult and expensive to police such things – much harder than exerting control over a physical infrastructure you own and run</w:t>
      </w:r>
      <w:r w:rsidRPr="00623846">
        <w:t>. Especially when you're encouraging your citizens to use what will almost certainly be a close clone of Starlink. And China can make it very hard for its citizens to have Starlink accounts – but if you have open net access and crypto, so what?</w:t>
      </w:r>
    </w:p>
    <w:p w14:paraId="71FE5243" w14:textId="77777777" w:rsidR="000728BF" w:rsidRPr="00623846" w:rsidRDefault="000728BF" w:rsidP="000728BF">
      <w:r w:rsidRPr="00C57A4B">
        <w:rPr>
          <w:rStyle w:val="StyleUnderline"/>
          <w:highlight w:val="green"/>
        </w:rPr>
        <w:t>There is no doubt that</w:t>
      </w:r>
      <w:r w:rsidRPr="00623846">
        <w:rPr>
          <w:rStyle w:val="StyleUnderline"/>
        </w:rPr>
        <w:t xml:space="preserve"> providing a new global decentralised high-speed public internet service </w:t>
      </w:r>
      <w:r w:rsidRPr="00C57A4B">
        <w:rPr>
          <w:rStyle w:val="StyleUnderline"/>
          <w:highlight w:val="green"/>
        </w:rPr>
        <w:t>will have political dimensions</w:t>
      </w:r>
      <w:r w:rsidRPr="00623846">
        <w:t>. Elon knows this, and knows that if he does play hardball the Chinese EV market won't be Tesla-shaped</w:t>
      </w:r>
      <w:r w:rsidRPr="00623846">
        <w:rPr>
          <w:rStyle w:val="StyleUnderline"/>
        </w:rPr>
        <w:t xml:space="preserve">. He could stop steering beams into China from outside. </w:t>
      </w:r>
      <w:r w:rsidRPr="00623846">
        <w:t>There are a lot of variables.</w:t>
      </w:r>
      <w:r w:rsidRPr="00623846">
        <w:rPr>
          <w:rStyle w:val="StyleUnderline"/>
        </w:rPr>
        <w:t xml:space="preserve"> But </w:t>
      </w:r>
      <w:r w:rsidRPr="00623846">
        <w:t>if you think that Starlink will just mean a lot of nice low-latency first-person virtual shoot-em-ups from log cabins in Alaska, think again</w:t>
      </w:r>
      <w:r w:rsidRPr="00623846">
        <w:rPr>
          <w:rStyle w:val="StyleUnderline"/>
        </w:rPr>
        <w:t>. The real shoot-em-ups may be on their way.</w:t>
      </w:r>
      <w:r w:rsidRPr="00623846">
        <w:t xml:space="preserve"> ®</w:t>
      </w:r>
    </w:p>
    <w:p w14:paraId="44A6BE10" w14:textId="77777777" w:rsidR="000728BF" w:rsidRPr="00623846" w:rsidRDefault="000728BF" w:rsidP="000728BF"/>
    <w:p w14:paraId="4BD6510A" w14:textId="77777777" w:rsidR="000728BF" w:rsidRPr="00623846" w:rsidRDefault="000728BF" w:rsidP="000728BF">
      <w:pPr>
        <w:pStyle w:val="Heading4"/>
        <w:rPr>
          <w:rFonts w:cs="Calibri"/>
        </w:rPr>
      </w:pPr>
      <w:r w:rsidRPr="00623846">
        <w:rPr>
          <w:rFonts w:cs="Calibri"/>
        </w:rPr>
        <w:t>Sino-India war goes nuclear.</w:t>
      </w:r>
    </w:p>
    <w:p w14:paraId="77EFD5AE" w14:textId="77777777" w:rsidR="000728BF" w:rsidRPr="00623846" w:rsidRDefault="000728BF" w:rsidP="000728BF">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Washington and Bangkok.] September 7, 2020 </w:t>
      </w:r>
      <w:hyperlink r:id="rId34" w:history="1">
        <w:r w:rsidRPr="00623846">
          <w:rPr>
            <w:rStyle w:val="Hyperlink"/>
          </w:rPr>
          <w:t>https://www.ft.com/content/311694ac-d1a4-4d92-a850-97e161ad887c</w:t>
        </w:r>
      </w:hyperlink>
      <w:r w:rsidRPr="00623846">
        <w:t xml:space="preserve"> SM</w:t>
      </w:r>
    </w:p>
    <w:p w14:paraId="46E56760" w14:textId="77777777" w:rsidR="000728BF" w:rsidRPr="00623846" w:rsidRDefault="000728BF" w:rsidP="000728BF">
      <w:pPr>
        <w:rPr>
          <w:rStyle w:val="StyleUnderline"/>
        </w:rPr>
      </w:pPr>
      <w:r w:rsidRPr="00623846">
        <w:rPr>
          <w:rStyle w:val="StyleUnderline"/>
        </w:rPr>
        <w:t xml:space="preserve">Erosion of nuclear deterrence makes </w:t>
      </w:r>
      <w:r w:rsidRPr="00C57A4B">
        <w:rPr>
          <w:rStyle w:val="StyleUnderline"/>
          <w:highlight w:val="green"/>
        </w:rPr>
        <w:t>India-China relations</w:t>
      </w:r>
      <w:r w:rsidRPr="00623846">
        <w:rPr>
          <w:rStyle w:val="StyleUnderline"/>
        </w:rPr>
        <w:t xml:space="preserve"> critical</w:t>
      </w:r>
    </w:p>
    <w:p w14:paraId="69BBAEC1" w14:textId="77777777" w:rsidR="000728BF" w:rsidRPr="00623846" w:rsidRDefault="000728BF" w:rsidP="000728BF">
      <w:pPr>
        <w:rPr>
          <w:rStyle w:val="StyleUnderline"/>
        </w:rPr>
      </w:pPr>
      <w:r w:rsidRPr="00623846">
        <w:rPr>
          <w:rStyle w:val="StyleUnderline"/>
        </w:rPr>
        <w:t xml:space="preserve">Countries with nuclear weapons are </w:t>
      </w:r>
      <w:r w:rsidRPr="00C57A4B">
        <w:rPr>
          <w:rStyle w:val="StyleUnderline"/>
          <w:highlight w:val="green"/>
        </w:rPr>
        <w:t xml:space="preserve">moving </w:t>
      </w:r>
      <w:r w:rsidRPr="00623846">
        <w:rPr>
          <w:rStyle w:val="StyleUnderline"/>
        </w:rPr>
        <w:t xml:space="preserve">closer </w:t>
      </w:r>
      <w:r w:rsidRPr="00C57A4B">
        <w:rPr>
          <w:rStyle w:val="StyleUnderline"/>
          <w:highlight w:val="green"/>
        </w:rPr>
        <w:t>to military confrontation</w:t>
      </w:r>
    </w:p>
    <w:p w14:paraId="602C1CFE" w14:textId="77777777" w:rsidR="000728BF" w:rsidRPr="00623846" w:rsidRDefault="000728BF" w:rsidP="000728BF">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17613848" w14:textId="77777777" w:rsidR="000728BF" w:rsidRPr="00623846" w:rsidRDefault="000728BF" w:rsidP="000728BF">
      <w:pPr>
        <w:rPr>
          <w:rStyle w:val="StyleUnderline"/>
        </w:rPr>
      </w:pPr>
      <w:r w:rsidRPr="00623846">
        <w:t xml:space="preserve">My children’s generation are much more likely to demonstrate against climate change than nuclear weapons. Leading politicians also no longer worry so much about nukes. </w:t>
      </w:r>
      <w:r w:rsidRPr="00C57A4B">
        <w:rPr>
          <w:rStyle w:val="StyleUnderline"/>
          <w:highlight w:val="green"/>
        </w:rPr>
        <w:t>Nuclear</w:t>
      </w:r>
      <w:r w:rsidRPr="00623846">
        <w:rPr>
          <w:rStyle w:val="StyleUnderline"/>
        </w:rPr>
        <w:t xml:space="preserve"> </w:t>
      </w:r>
      <w:r w:rsidRPr="00C57A4B">
        <w:rPr>
          <w:rStyle w:val="StyleUnderline"/>
          <w:highlight w:val="green"/>
        </w:rPr>
        <w:t>arms-control</w:t>
      </w:r>
      <w:r w:rsidRPr="00623846">
        <w:rPr>
          <w:rStyle w:val="StyleUnderline"/>
        </w:rPr>
        <w:t xml:space="preserve"> negotiations, a staple of the cold war, </w:t>
      </w:r>
      <w:r w:rsidRPr="00C57A4B">
        <w:rPr>
          <w:rStyle w:val="StyleUnderline"/>
          <w:highlight w:val="green"/>
        </w:rPr>
        <w:t>have fallen into abeyance</w:t>
      </w:r>
      <w:r w:rsidRPr="00623846">
        <w:rPr>
          <w:rStyle w:val="StyleUnderline"/>
        </w:rPr>
        <w:t xml:space="preserve">. But </w:t>
      </w:r>
      <w:r w:rsidRPr="00C57A4B">
        <w:rPr>
          <w:rStyle w:val="StyleUnderline"/>
          <w:highlight w:val="green"/>
        </w:rPr>
        <w:t>this</w:t>
      </w:r>
      <w:r w:rsidRPr="00623846">
        <w:rPr>
          <w:rStyle w:val="StyleUnderline"/>
        </w:rPr>
        <w:t xml:space="preserve"> relatively </w:t>
      </w:r>
      <w:r w:rsidRPr="00C57A4B">
        <w:rPr>
          <w:rStyle w:val="StyleUnderline"/>
          <w:highlight w:val="green"/>
        </w:rPr>
        <w:t>relaxed attitude is</w:t>
      </w:r>
      <w:r w:rsidRPr="00623846">
        <w:rPr>
          <w:rStyle w:val="StyleUnderline"/>
        </w:rPr>
        <w:t xml:space="preserve"> having a </w:t>
      </w:r>
      <w:r w:rsidRPr="00C57A4B">
        <w:rPr>
          <w:rStyle w:val="StyleUnderline"/>
          <w:highlight w:val="green"/>
        </w:rPr>
        <w:t>paradoxical</w:t>
      </w:r>
      <w:r w:rsidRPr="00623846">
        <w:rPr>
          <w:rStyle w:val="StyleUnderline"/>
        </w:rPr>
        <w:t xml:space="preserve"> effect. It seems to be making </w:t>
      </w:r>
      <w:r w:rsidRPr="00C57A4B">
        <w:rPr>
          <w:rStyle w:val="StyleUnderline"/>
          <w:highlight w:val="green"/>
        </w:rPr>
        <w:t>countries</w:t>
      </w:r>
      <w:r w:rsidRPr="00623846">
        <w:rPr>
          <w:rStyle w:val="StyleUnderline"/>
        </w:rPr>
        <w:t xml:space="preserve"> armed </w:t>
      </w:r>
      <w:r w:rsidRPr="00C57A4B">
        <w:rPr>
          <w:rStyle w:val="StyleUnderline"/>
          <w:highlight w:val="green"/>
        </w:rPr>
        <w:t>with nuclear weapons more willing to risk</w:t>
      </w:r>
      <w:r w:rsidRPr="00623846">
        <w:rPr>
          <w:rStyle w:val="StyleUnderline"/>
        </w:rPr>
        <w:t xml:space="preserve"> military </w:t>
      </w:r>
      <w:r w:rsidRPr="00C57A4B">
        <w:rPr>
          <w:rStyle w:val="StyleUnderline"/>
          <w:highlight w:val="green"/>
        </w:rPr>
        <w:t>confrontation</w:t>
      </w:r>
      <w:r w:rsidRPr="00623846">
        <w:rPr>
          <w:rStyle w:val="StyleUnderline"/>
        </w:rPr>
        <w:t xml:space="preserve"> with each other.</w:t>
      </w:r>
    </w:p>
    <w:p w14:paraId="07B8ED3D" w14:textId="77777777" w:rsidR="000728BF" w:rsidRPr="00623846" w:rsidRDefault="000728BF" w:rsidP="000728BF">
      <w:r w:rsidRPr="00623846">
        <w:rPr>
          <w:rStyle w:val="StyleUnderline"/>
        </w:rPr>
        <w:t xml:space="preserve">There are three international rivalries where tensions between nuclear-weapons states are reaching dangerous levels. </w:t>
      </w:r>
      <w:r w:rsidRPr="00C57A4B">
        <w:rPr>
          <w:rStyle w:val="StyleUnderline"/>
          <w:highlight w:val="green"/>
        </w:rPr>
        <w:t>The biggest</w:t>
      </w:r>
      <w:r w:rsidRPr="00623846">
        <w:rPr>
          <w:rStyle w:val="StyleUnderline"/>
        </w:rPr>
        <w:t xml:space="preserve"> current </w:t>
      </w:r>
      <w:r w:rsidRPr="00C57A4B">
        <w:rPr>
          <w:rStyle w:val="StyleUnderline"/>
          <w:highlight w:val="green"/>
        </w:rPr>
        <w:t>risk is</w:t>
      </w:r>
      <w:r w:rsidRPr="00623846">
        <w:rPr>
          <w:rStyle w:val="StyleUnderline"/>
        </w:rPr>
        <w:t xml:space="preserve"> on the </w:t>
      </w:r>
      <w:r w:rsidRPr="00C57A4B">
        <w:rPr>
          <w:rStyle w:val="StyleUnderline"/>
          <w:highlight w:val="green"/>
        </w:rPr>
        <w:t>China-India</w:t>
      </w:r>
      <w:r w:rsidRPr="00623846">
        <w:rPr>
          <w:rStyle w:val="StyleUnderline"/>
        </w:rPr>
        <w:t xml:space="preserve"> border — </w:t>
      </w:r>
      <w:r w:rsidRPr="00C57A4B">
        <w:rPr>
          <w:rStyle w:val="StyleUnderline"/>
          <w:highlight w:val="green"/>
        </w:rPr>
        <w:t>where</w:t>
      </w:r>
      <w:r w:rsidRPr="00623846">
        <w:rPr>
          <w:rStyle w:val="StyleUnderline"/>
        </w:rPr>
        <w:t xml:space="preserve"> recent </w:t>
      </w:r>
      <w:r w:rsidRPr="00C57A4B">
        <w:rPr>
          <w:rStyle w:val="StyleUnderline"/>
          <w:highlight w:val="green"/>
        </w:rPr>
        <w:t>clashes have led to 21 Indian</w:t>
      </w:r>
      <w:r w:rsidRPr="00623846">
        <w:rPr>
          <w:rStyle w:val="StyleUnderline"/>
        </w:rPr>
        <w:t xml:space="preserve"> fatalities </w:t>
      </w:r>
      <w:r w:rsidRPr="00C57A4B">
        <w:rPr>
          <w:rStyle w:val="StyleUnderline"/>
          <w:highlight w:val="green"/>
        </w:rPr>
        <w:t>and</w:t>
      </w:r>
      <w:r w:rsidRPr="00623846">
        <w:rPr>
          <w:rStyle w:val="StyleUnderline"/>
        </w:rPr>
        <w:t xml:space="preserve"> an </w:t>
      </w:r>
      <w:r w:rsidRPr="00C57A4B">
        <w:rPr>
          <w:rStyle w:val="StyleUnderline"/>
          <w:highlight w:val="green"/>
        </w:rPr>
        <w:t>unknown</w:t>
      </w:r>
      <w:r w:rsidRPr="00623846">
        <w:rPr>
          <w:rStyle w:val="StyleUnderline"/>
        </w:rPr>
        <w:t xml:space="preserve"> number of </w:t>
      </w:r>
      <w:r w:rsidRPr="00C57A4B">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5C71F0C9" w14:textId="77777777" w:rsidR="000728BF" w:rsidRPr="00623846" w:rsidRDefault="000728BF" w:rsidP="000728BF">
      <w:pPr>
        <w:rPr>
          <w:rStyle w:val="StyleUnderline"/>
        </w:rPr>
      </w:pPr>
      <w:r w:rsidRPr="00623846">
        <w:rPr>
          <w:rStyle w:val="StyleUnderline"/>
        </w:rPr>
        <w:t xml:space="preserve">The </w:t>
      </w:r>
      <w:r w:rsidRPr="00C57A4B">
        <w:rPr>
          <w:rStyle w:val="StyleUnderline"/>
          <w:highlight w:val="gree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C57A4B">
        <w:rPr>
          <w:rStyle w:val="StyleUnderline"/>
          <w:highlight w:val="green"/>
        </w:rPr>
        <w:t>nuclear war</w:t>
      </w:r>
      <w:r w:rsidRPr="00623846">
        <w:rPr>
          <w:rStyle w:val="StyleUnderline"/>
        </w:rPr>
        <w:t>, which could happen if a conventional war escalated unexpectedly.</w:t>
      </w:r>
    </w:p>
    <w:p w14:paraId="1A2F2EA1" w14:textId="77777777" w:rsidR="000728BF" w:rsidRPr="00623846" w:rsidRDefault="000728BF" w:rsidP="000728BF">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C57A4B">
        <w:rPr>
          <w:rStyle w:val="StyleUnderline"/>
          <w:highlight w:val="green"/>
        </w:rPr>
        <w:t>Chinese leadership</w:t>
      </w:r>
      <w:r w:rsidRPr="00623846">
        <w:rPr>
          <w:rStyle w:val="StyleUnderline"/>
        </w:rPr>
        <w:t xml:space="preserve"> has taken the risk of </w:t>
      </w:r>
      <w:r w:rsidRPr="00C57A4B">
        <w:rPr>
          <w:rStyle w:val="StyleUnderline"/>
          <w:highlight w:val="green"/>
        </w:rPr>
        <w:t>killing Indian troops</w:t>
      </w:r>
      <w:r w:rsidRPr="00623846">
        <w:rPr>
          <w:rStyle w:val="StyleUnderline"/>
        </w:rPr>
        <w:t xml:space="preserve">, despite India's possession of nuclear weapons — </w:t>
      </w:r>
      <w:r w:rsidRPr="00C57A4B">
        <w:rPr>
          <w:rStyle w:val="StyleUnderline"/>
          <w:highlight w:val="green"/>
        </w:rPr>
        <w:t>and New Delhi is pushing back</w:t>
      </w:r>
      <w:r w:rsidRPr="00623846">
        <w:rPr>
          <w:rStyle w:val="StyleUnderline"/>
        </w:rPr>
        <w:t>.</w:t>
      </w:r>
    </w:p>
    <w:p w14:paraId="1F1CA7A3" w14:textId="77777777" w:rsidR="000728BF" w:rsidRPr="00623846" w:rsidRDefault="000728BF" w:rsidP="000728BF">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2957E731" w14:textId="77777777" w:rsidR="000728BF" w:rsidRPr="00623846" w:rsidRDefault="000728BF" w:rsidP="000728BF">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C57A4B">
        <w:rPr>
          <w:rStyle w:val="StyleUnderline"/>
          <w:highlight w:val="green"/>
        </w:rPr>
        <w:t>if Beijing and</w:t>
      </w:r>
      <w:r w:rsidRPr="00623846">
        <w:rPr>
          <w:rStyle w:val="StyleUnderline"/>
        </w:rPr>
        <w:t xml:space="preserve"> New </w:t>
      </w:r>
      <w:r w:rsidRPr="00C57A4B">
        <w:rPr>
          <w:rStyle w:val="StyleUnderline"/>
          <w:highlight w:val="green"/>
        </w:rPr>
        <w:t>Delhi’s confidence</w:t>
      </w:r>
      <w:r w:rsidRPr="00623846">
        <w:rPr>
          <w:rStyle w:val="StyleUnderline"/>
        </w:rPr>
        <w:t xml:space="preserve"> that </w:t>
      </w:r>
      <w:r w:rsidRPr="00C57A4B">
        <w:rPr>
          <w:rStyle w:val="StyleUnderline"/>
          <w:highlight w:val="green"/>
        </w:rPr>
        <w:t>the other</w:t>
      </w:r>
      <w:r w:rsidRPr="00623846">
        <w:rPr>
          <w:rStyle w:val="StyleUnderline"/>
        </w:rPr>
        <w:t xml:space="preserve"> side </w:t>
      </w:r>
      <w:r w:rsidRPr="00C57A4B">
        <w:rPr>
          <w:rStyle w:val="StyleUnderline"/>
          <w:highlight w:val="green"/>
        </w:rPr>
        <w:t>will not use nuclear weapons</w:t>
      </w:r>
      <w:r w:rsidRPr="00623846">
        <w:rPr>
          <w:rStyle w:val="StyleUnderline"/>
        </w:rPr>
        <w:t xml:space="preserve"> </w:t>
      </w:r>
      <w:r w:rsidRPr="00C57A4B">
        <w:rPr>
          <w:rStyle w:val="StyleUnderline"/>
          <w:highlight w:val="green"/>
        </w:rPr>
        <w:t>persuades China to press</w:t>
      </w:r>
      <w:r w:rsidRPr="00623846">
        <w:rPr>
          <w:rStyle w:val="StyleUnderline"/>
        </w:rPr>
        <w:t xml:space="preserve"> home </w:t>
      </w:r>
      <w:r w:rsidRPr="00C57A4B">
        <w:rPr>
          <w:rStyle w:val="StyleUnderline"/>
          <w:highlight w:val="green"/>
        </w:rPr>
        <w:t>its military advantage</w:t>
      </w:r>
      <w:r w:rsidRPr="00623846">
        <w:rPr>
          <w:rStyle w:val="StyleUnderline"/>
        </w:rPr>
        <w:t xml:space="preserve">, then </w:t>
      </w:r>
      <w:r w:rsidRPr="00C57A4B">
        <w:rPr>
          <w:rStyle w:val="StyleUnderline"/>
          <w:highlight w:val="green"/>
        </w:rPr>
        <w:t>India may be tempted to alter</w:t>
      </w:r>
      <w:r w:rsidRPr="00623846">
        <w:rPr>
          <w:rStyle w:val="StyleUnderline"/>
        </w:rPr>
        <w:t xml:space="preserve"> its </w:t>
      </w:r>
      <w:r w:rsidRPr="00C57A4B">
        <w:rPr>
          <w:rStyle w:val="StyleUnderline"/>
          <w:highlight w:val="green"/>
        </w:rPr>
        <w:t>policy</w:t>
      </w:r>
      <w:r w:rsidRPr="00623846">
        <w:rPr>
          <w:rStyle w:val="StyleUnderline"/>
        </w:rPr>
        <w:t xml:space="preserve"> in an attempt to restore deterrence. Some </w:t>
      </w:r>
      <w:r w:rsidRPr="00C57A4B">
        <w:rPr>
          <w:rStyle w:val="StyleUnderline"/>
          <w:highlight w:val="green"/>
        </w:rPr>
        <w:t>experts point to</w:t>
      </w:r>
      <w:r w:rsidRPr="00623846">
        <w:rPr>
          <w:rStyle w:val="StyleUnderline"/>
        </w:rPr>
        <w:t xml:space="preserve"> the possibility of </w:t>
      </w:r>
      <w:r w:rsidRPr="00C57A4B">
        <w:rPr>
          <w:rStyle w:val="StyleUnderline"/>
          <w:highlight w:val="green"/>
        </w:rPr>
        <w:t>India deploying</w:t>
      </w:r>
      <w:r w:rsidRPr="00623846">
        <w:rPr>
          <w:rStyle w:val="StyleUnderline"/>
        </w:rPr>
        <w:t xml:space="preserve"> tactical </w:t>
      </w:r>
      <w:r w:rsidRPr="00C57A4B">
        <w:rPr>
          <w:rStyle w:val="StyleUnderline"/>
          <w:highlight w:val="green"/>
        </w:rPr>
        <w:t>nuclear weapons in the Himalayas, or</w:t>
      </w:r>
      <w:r w:rsidRPr="00623846">
        <w:rPr>
          <w:rStyle w:val="StyleUnderline"/>
        </w:rPr>
        <w:t xml:space="preserve"> formally </w:t>
      </w:r>
      <w:r w:rsidRPr="00C57A4B">
        <w:rPr>
          <w:rStyle w:val="StyleUnderline"/>
          <w:highlight w:val="green"/>
        </w:rPr>
        <w:t>renouncing</w:t>
      </w:r>
      <w:r w:rsidRPr="00623846">
        <w:rPr>
          <w:rStyle w:val="StyleUnderline"/>
        </w:rPr>
        <w:t xml:space="preserve"> its </w:t>
      </w:r>
      <w:r w:rsidRPr="00C57A4B">
        <w:rPr>
          <w:rStyle w:val="StyleUnderline"/>
          <w:highlight w:val="green"/>
        </w:rPr>
        <w:t>no-first-use</w:t>
      </w:r>
      <w:r w:rsidRPr="00623846">
        <w:rPr>
          <w:rStyle w:val="StyleUnderline"/>
        </w:rPr>
        <w:t xml:space="preserve"> policy.</w:t>
      </w:r>
    </w:p>
    <w:p w14:paraId="2C4D0783" w14:textId="77777777" w:rsidR="000728BF" w:rsidRPr="00623846" w:rsidRDefault="000728BF" w:rsidP="000728BF">
      <w:r w:rsidRPr="00623846">
        <w:rPr>
          <w:rStyle w:val="StyleUnderline"/>
        </w:rPr>
        <w:t xml:space="preserve">Threatening to use </w:t>
      </w:r>
      <w:r w:rsidRPr="00C57A4B">
        <w:rPr>
          <w:rStyle w:val="StyleUnderline"/>
          <w:highlight w:val="green"/>
        </w:rPr>
        <w:t>nuclear weapons</w:t>
      </w:r>
      <w:r w:rsidRPr="00623846">
        <w:rPr>
          <w:rStyle w:val="StyleUnderline"/>
        </w:rPr>
        <w:t xml:space="preserve"> is </w:t>
      </w:r>
      <w:r w:rsidRPr="00C57A4B">
        <w:rPr>
          <w:rStyle w:val="StyleUnderline"/>
          <w:highlight w:val="gree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2225F5B9" w14:textId="77777777" w:rsidR="000728BF" w:rsidRPr="00623846" w:rsidRDefault="000728BF" w:rsidP="000728BF"/>
    <w:p w14:paraId="25507879" w14:textId="77777777" w:rsidR="000728BF" w:rsidRPr="00623846" w:rsidRDefault="000728BF" w:rsidP="000728BF">
      <w:pPr>
        <w:pStyle w:val="Heading4"/>
        <w:rPr>
          <w:rFonts w:cs="Calibri"/>
        </w:rPr>
      </w:pPr>
      <w:r w:rsidRPr="00623846">
        <w:rPr>
          <w:rFonts w:cs="Calibri"/>
        </w:rPr>
        <w:t>Nuke war causes extinction – Ice Age, famines, and war won’t stay limited</w:t>
      </w:r>
    </w:p>
    <w:p w14:paraId="1B2A91A0" w14:textId="77777777" w:rsidR="000728BF" w:rsidRPr="00623846" w:rsidRDefault="000728BF" w:rsidP="000728BF">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B216E88" w14:textId="77777777" w:rsidR="000728BF" w:rsidRPr="00623846" w:rsidRDefault="000728BF" w:rsidP="000728BF">
      <w:r w:rsidRPr="00623846">
        <w:t>In the nuclear conversation, what are we not talking about that we should be?</w:t>
      </w:r>
    </w:p>
    <w:p w14:paraId="5C9A3537" w14:textId="77777777" w:rsidR="000728BF" w:rsidRPr="00623846" w:rsidRDefault="000728BF" w:rsidP="000728BF">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22F868B5" w14:textId="77777777" w:rsidR="000728BF" w:rsidRPr="00623846" w:rsidRDefault="000728BF" w:rsidP="000728BF"/>
    <w:p w14:paraId="7BD9181A" w14:textId="77777777" w:rsidR="000728BF" w:rsidRPr="00623846" w:rsidRDefault="000728BF" w:rsidP="000728BF">
      <w:pPr>
        <w:pStyle w:val="Heading3"/>
        <w:rPr>
          <w:rFonts w:cs="Calibri"/>
        </w:rPr>
      </w:pPr>
      <w:bookmarkStart w:id="0" w:name="_Hlk93760091"/>
      <w:r w:rsidRPr="00623846">
        <w:rPr>
          <w:rFonts w:cs="Calibri"/>
        </w:rPr>
        <w:t>FW – Tiny</w:t>
      </w:r>
    </w:p>
    <w:p w14:paraId="527EA0A5" w14:textId="77777777" w:rsidR="000728BF" w:rsidRPr="00623846" w:rsidRDefault="000728BF" w:rsidP="000728BF"/>
    <w:p w14:paraId="5EE5B5E0" w14:textId="77777777" w:rsidR="000728BF" w:rsidRPr="00623846" w:rsidRDefault="000728BF" w:rsidP="000728BF">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2D7F4DB5" w14:textId="77777777" w:rsidR="000728BF" w:rsidRPr="00623846" w:rsidRDefault="000728BF" w:rsidP="000728BF">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sidRPr="00623846">
          <w:rPr>
            <w:rStyle w:val="Hyperlink"/>
            <w:color w:val="000000"/>
            <w:szCs w:val="16"/>
          </w:rPr>
          <w:t>https://www.ncbi.nlm.nih.gov/pmc/articles/PMC6446569/</w:t>
        </w:r>
      </w:hyperlink>
      <w:r w:rsidRPr="00623846">
        <w:rPr>
          <w:szCs w:val="16"/>
        </w:rPr>
        <w:t>, R.S.</w:t>
      </w:r>
    </w:p>
    <w:p w14:paraId="07D4F1D9" w14:textId="77777777" w:rsidR="000728BF" w:rsidRPr="00623846" w:rsidRDefault="000728BF" w:rsidP="000728BF">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0F4EC430" w14:textId="77777777" w:rsidR="000728BF" w:rsidRPr="00623846" w:rsidRDefault="000728BF" w:rsidP="000728BF">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5BC91B4F" w14:textId="77777777" w:rsidR="000728BF" w:rsidRPr="00623846" w:rsidRDefault="000728BF" w:rsidP="000728BF">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D29968A" w14:textId="77777777" w:rsidR="000728BF" w:rsidRPr="00623846" w:rsidRDefault="000728BF" w:rsidP="000728BF">
      <w:pPr>
        <w:spacing w:line="276" w:lineRule="auto"/>
      </w:pPr>
      <w:r w:rsidRPr="00623846">
        <w:t>Evolutionary theories of pleasure: The love connection BO:D</w:t>
      </w:r>
    </w:p>
    <w:p w14:paraId="4F811B1A" w14:textId="77777777" w:rsidR="000728BF" w:rsidRPr="00623846" w:rsidRDefault="000728BF" w:rsidP="000728BF">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6F98EA9" w14:textId="77777777" w:rsidR="000728BF" w:rsidRPr="00623846" w:rsidRDefault="000728BF" w:rsidP="000728BF">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EE2B78B" w14:textId="77777777" w:rsidR="000728BF" w:rsidRPr="00623846" w:rsidRDefault="000728BF" w:rsidP="000728BF">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6AA83AA4" w14:textId="77777777" w:rsidR="000728BF" w:rsidRPr="00623846" w:rsidRDefault="000728BF" w:rsidP="000728BF">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2DE9C0A" w14:textId="77777777" w:rsidR="000728BF" w:rsidRPr="00623846" w:rsidRDefault="000728BF" w:rsidP="000728BF">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1150C24" w14:textId="77777777" w:rsidR="000728BF" w:rsidRPr="00623846" w:rsidRDefault="000728BF" w:rsidP="000728BF">
      <w:pPr>
        <w:spacing w:line="276" w:lineRule="auto"/>
      </w:pPr>
      <w:r w:rsidRPr="00623846">
        <w:t>Finding happiness is different between apes and humans</w:t>
      </w:r>
    </w:p>
    <w:p w14:paraId="5F7F991E" w14:textId="77777777" w:rsidR="000728BF" w:rsidRPr="00623846" w:rsidRDefault="000728BF" w:rsidP="000728BF">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D21FE26" w14:textId="77777777" w:rsidR="000728BF" w:rsidRPr="00623846" w:rsidRDefault="000728BF" w:rsidP="000728BF">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5C1FC102" w14:textId="77777777" w:rsidR="000728BF" w:rsidRPr="00623846" w:rsidRDefault="000728BF" w:rsidP="000728BF">
      <w:pPr>
        <w:spacing w:line="276" w:lineRule="auto"/>
      </w:pPr>
      <w:r w:rsidRPr="00623846">
        <w:t>Desire and reward centers</w:t>
      </w:r>
    </w:p>
    <w:p w14:paraId="493C5553" w14:textId="77777777" w:rsidR="000728BF" w:rsidRPr="00623846" w:rsidRDefault="000728BF" w:rsidP="000728BF">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AA224B3" w14:textId="77777777" w:rsidR="000728BF" w:rsidRPr="00623846" w:rsidRDefault="000728BF" w:rsidP="000728BF">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966AECF" w14:textId="77777777" w:rsidR="000728BF" w:rsidRPr="00623846" w:rsidRDefault="000728BF" w:rsidP="000728BF">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634D157C" w14:textId="77777777" w:rsidR="000728BF" w:rsidRPr="00623846" w:rsidRDefault="000728BF" w:rsidP="000728BF">
      <w:pPr>
        <w:spacing w:line="276" w:lineRule="auto"/>
        <w:rPr>
          <w:u w:val="single"/>
        </w:rPr>
      </w:pPr>
    </w:p>
    <w:p w14:paraId="1F3E3188" w14:textId="77777777" w:rsidR="000728BF" w:rsidRPr="00623846" w:rsidRDefault="000728BF" w:rsidP="000728BF">
      <w:pPr>
        <w:spacing w:line="276" w:lineRule="auto"/>
        <w:rPr>
          <w:u w:val="single"/>
        </w:rPr>
      </w:pPr>
    </w:p>
    <w:p w14:paraId="2FFEEF12" w14:textId="77777777" w:rsidR="000728BF" w:rsidRPr="00623846" w:rsidRDefault="000728BF" w:rsidP="000728BF">
      <w:pPr>
        <w:spacing w:line="276" w:lineRule="auto"/>
        <w:rPr>
          <w:u w:val="single"/>
        </w:rPr>
      </w:pPr>
    </w:p>
    <w:p w14:paraId="62265603" w14:textId="77777777" w:rsidR="000728BF" w:rsidRPr="00623846" w:rsidRDefault="000728BF" w:rsidP="000728BF">
      <w:pPr>
        <w:spacing w:line="276" w:lineRule="auto"/>
        <w:rPr>
          <w:u w:val="single"/>
        </w:rPr>
      </w:pPr>
    </w:p>
    <w:p w14:paraId="73BE8E13" w14:textId="77777777" w:rsidR="000728BF" w:rsidRPr="00623846" w:rsidRDefault="000728BF" w:rsidP="000728BF">
      <w:pPr>
        <w:spacing w:line="276" w:lineRule="auto"/>
        <w:rPr>
          <w:u w:val="single"/>
        </w:rPr>
      </w:pPr>
    </w:p>
    <w:p w14:paraId="705D58B3" w14:textId="77777777" w:rsidR="000728BF" w:rsidRPr="00623846" w:rsidRDefault="000728BF" w:rsidP="000728BF">
      <w:pPr>
        <w:spacing w:line="276" w:lineRule="auto"/>
      </w:pP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820B726" w14:textId="77777777" w:rsidR="000728BF" w:rsidRPr="00623846" w:rsidRDefault="000728BF" w:rsidP="000728BF">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A1F0AD7" w14:textId="77777777" w:rsidR="000728BF" w:rsidRPr="00623846" w:rsidRDefault="000728BF" w:rsidP="000728BF">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3EFB260" w14:textId="77777777" w:rsidR="000728BF" w:rsidRPr="00623846" w:rsidRDefault="000728BF" w:rsidP="000728BF">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D9ABF4E" w14:textId="77777777" w:rsidR="000728BF" w:rsidRPr="00623846" w:rsidRDefault="000728BF" w:rsidP="000728BF">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4A9D02D" w14:textId="77777777" w:rsidR="000728BF" w:rsidRPr="00623846" w:rsidRDefault="000728BF" w:rsidP="000728BF">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1A43B12" w14:textId="77777777" w:rsidR="000728BF" w:rsidRPr="00623846" w:rsidRDefault="000728BF" w:rsidP="000728BF">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47AEA84" w14:textId="77777777" w:rsidR="000728BF" w:rsidRPr="00623846" w:rsidRDefault="000728BF" w:rsidP="000728BF">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C7677A3" w14:textId="77777777" w:rsidR="000728BF" w:rsidRPr="00623846" w:rsidRDefault="000728BF" w:rsidP="000728BF">
      <w:pPr>
        <w:pStyle w:val="Heading4"/>
        <w:rPr>
          <w:rFonts w:cs="Calibri"/>
        </w:rPr>
      </w:pPr>
      <w:r w:rsidRPr="00623846">
        <w:rPr>
          <w:rFonts w:cs="Calibri"/>
        </w:rPr>
        <w:t xml:space="preserve">Thus, the standard is consistency with hedonic act utilitarianism. </w:t>
      </w:r>
    </w:p>
    <w:p w14:paraId="37D86EE0" w14:textId="77777777" w:rsidR="000728BF" w:rsidRPr="00623846" w:rsidRDefault="000728BF" w:rsidP="000728BF"/>
    <w:bookmarkEnd w:id="0"/>
    <w:p w14:paraId="5560847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28BF"/>
    <w:rsid w:val="000029E3"/>
    <w:rsid w:val="000029E8"/>
    <w:rsid w:val="00004225"/>
    <w:rsid w:val="000066CA"/>
    <w:rsid w:val="00007264"/>
    <w:rsid w:val="000076A9"/>
    <w:rsid w:val="00011D51"/>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28BF"/>
    <w:rsid w:val="000730E3"/>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58A6"/>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4C52"/>
    <w:rsid w:val="003C5F4C"/>
    <w:rsid w:val="003D5EA8"/>
    <w:rsid w:val="003D7B28"/>
    <w:rsid w:val="003E305E"/>
    <w:rsid w:val="003E34DB"/>
    <w:rsid w:val="003E5302"/>
    <w:rsid w:val="003E5BF1"/>
    <w:rsid w:val="003F2452"/>
    <w:rsid w:val="003F41EA"/>
    <w:rsid w:val="003F66A2"/>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481B"/>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9F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97A"/>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A576F"/>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6DA"/>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A06"/>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25342F"/>
  <w14:defaultImageDpi w14:val="300"/>
  <w15:docId w15:val="{8DE4EB8C-5C56-A34E-A608-3A28BD6EC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30E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730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30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0730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0730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30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0E3"/>
  </w:style>
  <w:style w:type="character" w:customStyle="1" w:styleId="Heading1Char">
    <w:name w:val="Heading 1 Char"/>
    <w:aliases w:val="Pocket Char"/>
    <w:basedOn w:val="DefaultParagraphFont"/>
    <w:link w:val="Heading1"/>
    <w:uiPriority w:val="9"/>
    <w:rsid w:val="000730E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730E3"/>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0730E3"/>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0730E3"/>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30E3"/>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0730E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730E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730E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730E3"/>
    <w:rPr>
      <w:color w:val="auto"/>
      <w:u w:val="none"/>
    </w:rPr>
  </w:style>
  <w:style w:type="paragraph" w:styleId="DocumentMap">
    <w:name w:val="Document Map"/>
    <w:basedOn w:val="Normal"/>
    <w:link w:val="DocumentMapChar"/>
    <w:uiPriority w:val="99"/>
    <w:semiHidden/>
    <w:unhideWhenUsed/>
    <w:rsid w:val="000730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30E3"/>
    <w:rPr>
      <w:rFonts w:ascii="Lucida Grande" w:hAnsi="Lucida Grande" w:cs="Lucida Grande"/>
    </w:rPr>
  </w:style>
  <w:style w:type="paragraph" w:styleId="ListParagraph">
    <w:name w:val="List Paragraph"/>
    <w:aliases w:val="6 font"/>
    <w:basedOn w:val="Normal"/>
    <w:uiPriority w:val="99"/>
    <w:qFormat/>
    <w:rsid w:val="000728B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728B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728B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E297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21" Type="http://schemas.openxmlformats.org/officeDocument/2006/relationships/hyperlink" Target="https://www.politico.com/story/2018/04/06/outer-space-war-defense-russia-china-463067" TargetMode="External"/><Relationship Id="rId34" Type="http://schemas.openxmlformats.org/officeDocument/2006/relationships/hyperlink" Target="https://www.ft.com/content/311694ac-d1a4-4d92-a850-97e161ad887c" TargetMode="Externa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www.theregister.com/2021/03/15/starlink_china_crisis/"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forbes.com/sites/startswithabang/2020/01/31/this-multi-trillion-dollar-disaster-is-coming-and-solar-astronomy-is-our-prime-defense/?sh=6ecc0e367613"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36" Type="http://schemas.openxmlformats.org/officeDocument/2006/relationships/fontTable" Target="fontTable.xm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salon.com/2018/01/14/the-asteroids-most-likely-to-hit-earth/"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theverge.com/2020/3/24/21190273/spacex-starlink-satellite-internet-constellation-astronomy-coating" TargetMode="External"/><Relationship Id="rId35"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20621</Words>
  <Characters>117544</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137890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8</cp:revision>
  <dcterms:created xsi:type="dcterms:W3CDTF">2022-01-30T19:13:00Z</dcterms:created>
  <dcterms:modified xsi:type="dcterms:W3CDTF">2022-01-30T21:03:00Z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