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11AB9" w14:textId="738CCC92" w:rsidR="00C6276D" w:rsidRDefault="00C6276D" w:rsidP="00C6276D">
      <w:pPr>
        <w:pStyle w:val="Heading1"/>
      </w:pPr>
      <w:r>
        <w:t>1AC</w:t>
      </w:r>
    </w:p>
    <w:p w14:paraId="1B0AF2B1" w14:textId="77777777" w:rsidR="00C6276D" w:rsidRDefault="00C6276D" w:rsidP="00C6276D">
      <w:pPr>
        <w:pStyle w:val="Heading3"/>
        <w:rPr>
          <w:rFonts w:asciiTheme="majorHAnsi" w:hAnsiTheme="majorHAnsi" w:cstheme="majorHAnsi"/>
        </w:rPr>
      </w:pPr>
      <w:r w:rsidRPr="001E51E3">
        <w:rPr>
          <w:rFonts w:asciiTheme="majorHAnsi" w:hAnsiTheme="majorHAnsi" w:cstheme="majorHAnsi"/>
        </w:rPr>
        <w:lastRenderedPageBreak/>
        <w:t>Plan</w:t>
      </w:r>
    </w:p>
    <w:p w14:paraId="0E0D2EB8" w14:textId="77777777" w:rsidR="00C6276D" w:rsidRPr="001F0BEB" w:rsidRDefault="00C6276D" w:rsidP="00C6276D"/>
    <w:p w14:paraId="2AC60816" w14:textId="77777777" w:rsidR="00C6276D" w:rsidRDefault="00C6276D" w:rsidP="00C6276D">
      <w:pPr>
        <w:pStyle w:val="Heading4"/>
        <w:rPr>
          <w:rFonts w:asciiTheme="majorHAnsi" w:hAnsiTheme="majorHAnsi" w:cstheme="majorHAnsi"/>
        </w:rPr>
      </w:pPr>
      <w:r>
        <w:rPr>
          <w:rFonts w:asciiTheme="majorHAnsi" w:hAnsiTheme="majorHAnsi" w:cstheme="majorHAnsi"/>
        </w:rPr>
        <w:t>Plan</w:t>
      </w:r>
      <w:r w:rsidRPr="001E51E3">
        <w:rPr>
          <w:rFonts w:asciiTheme="majorHAnsi" w:hAnsiTheme="majorHAnsi" w:cstheme="majorHAnsi"/>
        </w:rPr>
        <w:t xml:space="preserve">: </w:t>
      </w:r>
      <w:r>
        <w:rPr>
          <w:rFonts w:asciiTheme="majorHAnsi" w:hAnsiTheme="majorHAnsi" w:cstheme="majorHAnsi"/>
        </w:rPr>
        <w:t>P</w:t>
      </w:r>
      <w:r w:rsidRPr="001E51E3">
        <w:rPr>
          <w:rFonts w:asciiTheme="majorHAnsi" w:hAnsiTheme="majorHAnsi" w:cstheme="majorHAnsi"/>
        </w:rPr>
        <w:t xml:space="preserve">rivate entities </w:t>
      </w:r>
      <w:r>
        <w:rPr>
          <w:rFonts w:asciiTheme="majorHAnsi" w:hAnsiTheme="majorHAnsi" w:cstheme="majorHAnsi"/>
        </w:rPr>
        <w:t>ought not appropriate outer space via</w:t>
      </w:r>
      <w:r w:rsidRPr="001E51E3">
        <w:rPr>
          <w:rFonts w:asciiTheme="majorHAnsi" w:hAnsiTheme="majorHAnsi" w:cstheme="majorHAnsi"/>
        </w:rPr>
        <w:t xml:space="preserve"> Large Satellite Constellations in Lower Earth Orbit</w:t>
      </w:r>
    </w:p>
    <w:p w14:paraId="0A30F329"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2ED2418" w14:textId="77777777" w:rsidR="00C6276D" w:rsidRPr="001E51E3" w:rsidRDefault="00C6276D" w:rsidP="00C6276D">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2E8E690A" w14:textId="77777777" w:rsidR="00C6276D" w:rsidRPr="001E51E3" w:rsidRDefault="00C6276D" w:rsidP="00C6276D">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28606094"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2D12">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violation of the non-appropr</w:t>
      </w:r>
      <w:r w:rsidRPr="00FB2D12">
        <w:rPr>
          <w:rStyle w:val="StyleUnderline"/>
          <w:rFonts w:asciiTheme="majorHAnsi" w:hAnsiTheme="majorHAnsi" w:cstheme="majorHAnsi"/>
          <w:highlight w:val="green"/>
        </w:rPr>
        <w:lastRenderedPageBreak/>
        <w:t>iation principle by means of occupation and</w:t>
      </w:r>
      <w:r w:rsidRPr="001E51E3">
        <w:rPr>
          <w:rStyle w:val="StyleUnderline"/>
          <w:rFonts w:asciiTheme="majorHAnsi" w:hAnsiTheme="majorHAnsi" w:cstheme="majorHAnsi"/>
        </w:rPr>
        <w:t xml:space="preserve"> by means of </w:t>
      </w:r>
      <w:r w:rsidRPr="00FB2D12">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2D12">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2D12">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465CD3C"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2D12">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2D12">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2D12">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2D12">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2D12">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2D12">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2D12">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2D12">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neighbouring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w:t>
      </w:r>
      <w:r w:rsidRPr="001E51E3">
        <w:rPr>
          <w:rStyle w:val="StyleUnderline"/>
          <w:rFonts w:asciiTheme="majorHAnsi" w:hAnsiTheme="majorHAnsi" w:cstheme="majorHAnsi"/>
        </w:rPr>
        <w:lastRenderedPageBreak/>
        <w:t xml:space="preserve">piece of international law. </w:t>
      </w:r>
      <w:r w:rsidRPr="001E51E3">
        <w:rPr>
          <w:rFonts w:asciiTheme="majorHAnsi" w:hAnsiTheme="majorHAnsi" w:cstheme="majorHAnsi"/>
        </w:rPr>
        <w:t>Moreover, even if its rules suffer from a low implementation rates, the IADC would be an appropriate discussion platform thanks to its very deep technical focus.</w:t>
      </w:r>
    </w:p>
    <w:p w14:paraId="207F2481"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6. Conclusion </w:t>
      </w:r>
    </w:p>
    <w:p w14:paraId="48A83B0F"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2D12">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2D12">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8EE9240"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E51E3">
        <w:rPr>
          <w:rFonts w:asciiTheme="majorHAnsi" w:hAnsiTheme="majorHAnsi" w:cstheme="majorHAnsi"/>
        </w:rPr>
        <w:t xml:space="preserve">; </w:t>
      </w:r>
    </w:p>
    <w:p w14:paraId="736D9F5A"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re-evaluated; </w:t>
      </w:r>
    </w:p>
    <w:p w14:paraId="4F873482"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w:t>
      </w:r>
      <w:r w:rsidRPr="001E51E3">
        <w:rPr>
          <w:rFonts w:asciiTheme="majorHAnsi" w:hAnsiTheme="majorHAnsi" w:cstheme="majorHAnsi"/>
        </w:rPr>
        <w:lastRenderedPageBreak/>
        <w:t>tory and consists in defining precisely what can constitute an exclusive use of an orbit and in translating such definition into a clear regulation or code of conduct.</w:t>
      </w:r>
    </w:p>
    <w:p w14:paraId="10F63FF6" w14:textId="77777777" w:rsidR="00C6276D" w:rsidRPr="001E51E3" w:rsidRDefault="00C6276D" w:rsidP="00C6276D">
      <w:pPr>
        <w:rPr>
          <w:rFonts w:asciiTheme="majorHAnsi" w:hAnsiTheme="majorHAnsi" w:cstheme="majorHAnsi"/>
        </w:rPr>
      </w:pPr>
    </w:p>
    <w:p w14:paraId="520086F3"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7945F629"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0C017397" w14:textId="77777777" w:rsidR="00C6276D" w:rsidRPr="001E51E3" w:rsidRDefault="00C6276D" w:rsidP="00C6276D">
      <w:pPr>
        <w:rPr>
          <w:rStyle w:val="StyleUnderline"/>
          <w:rFonts w:asciiTheme="majorHAnsi" w:hAnsiTheme="majorHAnsi" w:cstheme="majorHAnsi"/>
        </w:rPr>
      </w:pPr>
      <w:r w:rsidRPr="00FB2D12">
        <w:rPr>
          <w:rStyle w:val="StyleUnderline"/>
          <w:rFonts w:asciiTheme="majorHAnsi" w:hAnsiTheme="majorHAnsi" w:cstheme="majorHAnsi"/>
          <w:highlight w:val="green"/>
        </w:rPr>
        <w:t>Big Tech is</w:t>
      </w:r>
      <w:r w:rsidRPr="001E51E3">
        <w:rPr>
          <w:rStyle w:val="StyleUnderline"/>
          <w:rFonts w:asciiTheme="majorHAnsi" w:hAnsiTheme="majorHAnsi" w:cstheme="majorHAnsi"/>
        </w:rPr>
        <w:t xml:space="preserve"> leading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2EBC2287"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02855124"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lastRenderedPageBreak/>
        <w:t>The coronavirus pandemic has made having a stable and reliable internet connection a matter of extreme urgency, as people all over the world struggle to work, access education, and participate in society while staying safe.</w:t>
      </w:r>
      <w:r w:rsidRPr="001E51E3">
        <w:rPr>
          <w:rFonts w:asciiTheme="majorHAnsi" w:hAnsiTheme="majorHAnsi" w:cstheme="majorHAnsi"/>
        </w:rPr>
        <w:lastRenderedPageBreak/>
        <w:t xml:space="preserve"> Yet universal affordable access is far from being achieved; indeed, half of the world still lacks access to the Internet, despite sustained efforts from governments and corporations.</w:t>
      </w:r>
    </w:p>
    <w:p w14:paraId="4F86791D"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2D12">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2D12">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2D12">
        <w:rPr>
          <w:rStyle w:val="StyleUnderline"/>
          <w:rFonts w:asciiTheme="majorHAnsi" w:hAnsiTheme="majorHAnsi" w:cstheme="majorHAnsi"/>
          <w:highlight w:val="green"/>
        </w:rPr>
        <w:t>from space, and require</w:t>
      </w:r>
      <w:r w:rsidRPr="001E51E3">
        <w:rPr>
          <w:rStyle w:val="StyleUnderline"/>
          <w:rFonts w:asciiTheme="majorHAnsi" w:hAnsiTheme="majorHAnsi" w:cstheme="majorHAnsi"/>
        </w:rPr>
        <w:t xml:space="preserve"> placing </w:t>
      </w:r>
      <w:r w:rsidRPr="00FB2D12">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w:t>
      </w:r>
      <w:r w:rsidRPr="001E51E3">
        <w:rPr>
          <w:rStyle w:val="StyleUnderline"/>
          <w:rFonts w:asciiTheme="majorHAnsi" w:hAnsiTheme="majorHAnsi" w:cstheme="majorHAnsi"/>
        </w:rPr>
        <w:lastRenderedPageBreak/>
        <w:t>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74E13FBA" w14:textId="77777777" w:rsidR="00C6276D" w:rsidRPr="001E51E3" w:rsidRDefault="00C6276D" w:rsidP="00C6276D">
      <w:pPr>
        <w:rPr>
          <w:rStyle w:val="StyleUnderline"/>
          <w:rFonts w:asciiTheme="majorHAnsi" w:hAnsiTheme="majorHAnsi" w:cstheme="majorHAnsi"/>
        </w:rPr>
      </w:pPr>
      <w:r w:rsidRPr="00FB2D12">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2D12">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2D12">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056AC86"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So what's not to love?</w:t>
      </w:r>
    </w:p>
    <w:p w14:paraId="18253E2A"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7CE8E8C"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A3F8F64"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The scramble for space</w:t>
      </w:r>
    </w:p>
    <w:p w14:paraId="736CEF61"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lastRenderedPageBreak/>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2D12">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2D12">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2D12">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2D12">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2D12">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3528466A"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2D12">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w:t>
      </w:r>
      <w:r w:rsidRPr="001E51E3">
        <w:rPr>
          <w:rStyle w:val="StyleUnderline"/>
          <w:rFonts w:asciiTheme="majorHAnsi" w:hAnsiTheme="majorHAnsi" w:cstheme="majorHAnsi"/>
        </w:rPr>
        <w:lastRenderedPageBreak/>
        <w:t xml:space="preserve"> system </w:t>
      </w:r>
      <w:r w:rsidRPr="00FB2D12">
        <w:rPr>
          <w:rStyle w:val="StyleUnderline"/>
          <w:rFonts w:asciiTheme="majorHAnsi" w:hAnsiTheme="majorHAnsi" w:cstheme="majorHAnsi"/>
          <w:highlight w:val="green"/>
        </w:rPr>
        <w:t>as a commons</w:t>
      </w:r>
      <w:r w:rsidRPr="001E51E3">
        <w:rPr>
          <w:rStyle w:val="StyleUnderline"/>
          <w:rFonts w:asciiTheme="majorHAnsi" w:hAnsiTheme="majorHAnsi" w:cstheme="majorHAnsi"/>
        </w:rPr>
        <w:t xml:space="preserve"> for the benefit of all humanity </w:t>
      </w:r>
      <w:r w:rsidRPr="00FB2D12">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52212D1"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738D29C"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9F4A017"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FB2D12">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2D12">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2D12">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2D12">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privatization </w:t>
      </w:r>
      <w:r w:rsidRPr="001E51E3">
        <w:rPr>
          <w:rStyle w:val="StyleUnderline"/>
          <w:rFonts w:asciiTheme="majorHAnsi" w:hAnsiTheme="majorHAnsi" w:cstheme="majorHAnsi"/>
        </w:rPr>
        <w:t xml:space="preserve">and colonization </w:t>
      </w:r>
      <w:r w:rsidRPr="00FB2D12">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08AE37AC"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Telecommunications: driving inequality or empowering citizens?</w:t>
      </w:r>
    </w:p>
    <w:p w14:paraId="1E9A867F"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w:t>
      </w:r>
      <w:r w:rsidRPr="001E51E3">
        <w:rPr>
          <w:rFonts w:asciiTheme="majorHAnsi" w:hAnsiTheme="majorHAnsi" w:cstheme="majorHAnsi"/>
        </w:rPr>
        <w:lastRenderedPageBreak/>
        <w:t xml:space="preserve">dominate our online life. The consequences of unregulated, technology-fueled expansion of globalization and inequality can now be seen in almost every aspect of life.  </w:t>
      </w:r>
    </w:p>
    <w:p w14:paraId="292674C7"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35ACA70"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 xml:space="preserve">One great example of this comes from Broadband for the Rural North (B4RN), a cooperative in Northern England, that delivers 1 gigabit-per-second fiber-optic capacity to homes in a region deemed economically unviable by the incumbent telecommunications </w:t>
      </w:r>
      <w:r w:rsidRPr="001E51E3">
        <w:rPr>
          <w:rStyle w:val="StyleUnderline"/>
          <w:rFonts w:asciiTheme="majorHAnsi" w:hAnsiTheme="majorHAnsi" w:cstheme="majorHAnsi"/>
        </w:rPr>
        <w:lastRenderedPageBreak/>
        <w:t>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0D1503DB"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7A41A1E0"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2D12">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2D12">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42EC0CDB"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2D12">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74B5F869"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w:t>
      </w:r>
      <w:r w:rsidRPr="001E51E3">
        <w:rPr>
          <w:rStyle w:val="StyleUnderline"/>
          <w:rFonts w:asciiTheme="majorHAnsi" w:hAnsiTheme="majorHAnsi" w:cstheme="majorHAnsi"/>
        </w:rPr>
        <w:lastRenderedPageBreak/>
        <w:t xml:space="preserve">species, </w:t>
      </w:r>
      <w:r w:rsidRPr="00FB2D12">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2D12">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2D12">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0407BF98" w14:textId="77777777" w:rsidR="00C6276D" w:rsidRPr="001E51E3" w:rsidRDefault="00C6276D" w:rsidP="00C6276D">
      <w:pPr>
        <w:rPr>
          <w:rStyle w:val="StyleUnderline"/>
          <w:rFonts w:asciiTheme="majorHAnsi" w:hAnsiTheme="majorHAnsi" w:cstheme="majorHAnsi"/>
        </w:rPr>
      </w:pPr>
      <w:r w:rsidRPr="00FB2D12">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2D12">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Similarly, here on Earth, we see successful efforts to manage Internet infrastructure as a</w:t>
      </w:r>
      <w:r w:rsidRPr="001E51E3">
        <w:rPr>
          <w:rFonts w:asciiTheme="majorHAnsi" w:hAnsiTheme="majorHAnsi" w:cstheme="majorHAnsi"/>
        </w:rPr>
        <w:lastRenderedPageBreak/>
        <w:t xml:space="preserve"> commons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84DEFFA" w14:textId="77777777" w:rsidR="00C6276D" w:rsidRPr="001E51E3" w:rsidRDefault="00C6276D" w:rsidP="00C6276D">
      <w:pPr>
        <w:rPr>
          <w:rFonts w:asciiTheme="majorHAnsi" w:hAnsiTheme="majorHAnsi" w:cstheme="majorHAnsi"/>
        </w:rPr>
      </w:pPr>
    </w:p>
    <w:p w14:paraId="20FC27C8" w14:textId="77777777" w:rsidR="00C6276D" w:rsidRPr="001E51E3" w:rsidRDefault="00C6276D" w:rsidP="00C6276D">
      <w:pPr>
        <w:pStyle w:val="Heading3"/>
        <w:rPr>
          <w:rFonts w:asciiTheme="majorHAnsi" w:hAnsiTheme="majorHAnsi" w:cstheme="majorHAnsi"/>
        </w:rPr>
      </w:pPr>
      <w:r w:rsidRPr="001E51E3">
        <w:rPr>
          <w:rFonts w:asciiTheme="majorHAnsi" w:hAnsiTheme="majorHAnsi" w:cstheme="majorHAnsi"/>
        </w:rPr>
        <w:lastRenderedPageBreak/>
        <w:t>Adv – Collisions</w:t>
      </w:r>
    </w:p>
    <w:p w14:paraId="048EF4F5"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7B58118C"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Pultarova 21 </w:t>
      </w:r>
      <w:r w:rsidRPr="001E51E3">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7CA6310D"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 xml:space="preserve">SpaceX </w:t>
      </w:r>
      <w:r w:rsidRPr="00FB2D12">
        <w:rPr>
          <w:rStyle w:val="StyleUnderline"/>
          <w:rFonts w:asciiTheme="majorHAnsi" w:hAnsiTheme="majorHAnsi" w:cstheme="majorHAnsi"/>
          <w:highlight w:val="green"/>
        </w:rPr>
        <w:t>Starlink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0EB4B00B"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Starlink satellites might soon be involved in 90% of close encounters between two spacecraft in low Earth orbit.</w:t>
      </w:r>
    </w:p>
    <w:p w14:paraId="44D25443"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2D12">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Starlink satellites, </w:t>
      </w:r>
      <w:r w:rsidRPr="00FB2D12">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2D12">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53F76601"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 xml:space="preserve">SpaceX's Starlink satellites alone are involved in about </w:t>
      </w:r>
      <w:r w:rsidRPr="00FB2D12">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2D12">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These encounters include situations when two spacecraft pass within a distance of 0.6 miles (1 kilometer) from each other.</w:t>
      </w:r>
    </w:p>
    <w:p w14:paraId="55112222"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D57502A"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Starlink constellation. </w:t>
      </w:r>
    </w:p>
    <w:p w14:paraId="69AB1E9E"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going back to May 2019 when Starlink was first launched</w:t>
      </w:r>
      <w:r w:rsidRPr="001E51E3">
        <w:rPr>
          <w:rFonts w:asciiTheme="majorHAnsi" w:hAnsiTheme="majorHAnsi" w:cstheme="majorHAnsi"/>
        </w:rPr>
        <w:t xml:space="preserve"> to understand the burden of these megaconstellations," Lewis told Space.com. "</w:t>
      </w:r>
      <w:r w:rsidRPr="001E51E3">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64C2788D"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The current 1,600 close passes include those between two Starlink satellites. Excluding these encounters, Starl</w:t>
      </w:r>
      <w:r w:rsidRPr="001E51E3">
        <w:rPr>
          <w:rStyle w:val="StyleUnderline"/>
          <w:rFonts w:asciiTheme="majorHAnsi" w:hAnsiTheme="majorHAnsi" w:cstheme="majorHAnsi"/>
        </w:rPr>
        <w:lastRenderedPageBreak/>
        <w:t>ink satellites approach other operators’ spacecraft 500 times every week.</w:t>
      </w:r>
    </w:p>
    <w:p w14:paraId="13979B4F"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3A2DD042"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lastRenderedPageBreak/>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2D12">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of all close approaches, Lewis’ calculations suggest.</w:t>
      </w:r>
      <w:r w:rsidRPr="00FB2D12">
        <w:rPr>
          <w:rStyle w:val="StyleUnderline"/>
          <w:rFonts w:asciiTheme="majorHAnsi" w:hAnsiTheme="majorHAnsi" w:cstheme="majorHAnsi"/>
          <w:highlight w:val="green"/>
        </w:rPr>
        <w:t>will be involved in 90%</w:t>
      </w:r>
      <w:r w:rsidRPr="001E51E3">
        <w:rPr>
          <w:rStyle w:val="StyleUnderline"/>
          <w:rFonts w:asciiTheme="majorHAnsi" w:hAnsiTheme="majorHAnsi" w:cstheme="majorHAnsi"/>
        </w:rPr>
        <w:t xml:space="preserve"> </w:t>
      </w:r>
    </w:p>
    <w:p w14:paraId="0A9B546A"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50A87349" wp14:editId="695B8BE3">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4021139"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5E5B5959"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The risk of collision</w:t>
      </w:r>
    </w:p>
    <w:p w14:paraId="717F9A86"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Hesar told Space.com.</w:t>
      </w:r>
    </w:p>
    <w:p w14:paraId="4757F5CC"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Kayhan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147D7B56" w14:textId="77777777" w:rsidR="00C6276D" w:rsidRPr="001E51E3" w:rsidRDefault="00C6276D" w:rsidP="00C6276D">
      <w:pPr>
        <w:rPr>
          <w:rFonts w:asciiTheme="majorHAnsi" w:hAnsiTheme="majorHAnsi" w:cstheme="majorHAnsi"/>
          <w:b/>
          <w:u w:val="single"/>
        </w:rPr>
      </w:pPr>
      <w:r w:rsidRPr="001E51E3">
        <w:rPr>
          <w:rStyle w:val="StyleUnderline"/>
          <w:rFonts w:asciiTheme="majorHAnsi" w:hAnsiTheme="majorHAnsi" w:cstheme="majorHAnsi"/>
        </w:rPr>
        <w:t xml:space="preserve">The size of this catalog </w:t>
      </w:r>
      <w:r w:rsidRPr="00FB2D12">
        <w:rPr>
          <w:rStyle w:val="StyleUnderline"/>
          <w:rFonts w:asciiTheme="majorHAnsi" w:hAnsiTheme="majorHAnsi" w:cstheme="majorHAnsi"/>
          <w:highlight w:val="green"/>
        </w:rPr>
        <w:t>is expected to increase ten times in the near future</w:t>
      </w:r>
      <w:r w:rsidRPr="001E51E3">
        <w:rPr>
          <w:rStyle w:val="StyleUnderline"/>
          <w:rFonts w:asciiTheme="majorHAnsi" w:hAnsiTheme="majorHAnsi" w:cstheme="majorHAnsi"/>
        </w:rPr>
        <w:t xml:space="preserve">, Hesar added, partly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growth of megaconstellations</w:t>
      </w:r>
      <w:r w:rsidRPr="001E51E3">
        <w:rPr>
          <w:rStyle w:val="StyleUnderline"/>
          <w:rFonts w:asciiTheme="majorHAnsi" w:hAnsiTheme="majorHAnsi" w:cstheme="majorHAnsi"/>
        </w:rPr>
        <w:t xml:space="preserve">, such as Starlink, and partly as sensors improve and enable detection of even smaller objects. The more objects in the catalog </w:t>
      </w:r>
      <w:r w:rsidRPr="00FB2D12">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2D12">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2CF15F1F"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"This problem is really getting out of control," Hesar said.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42DAE9AD"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Hesar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2D12">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2D12">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63435B47"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lastRenderedPageBreak/>
        <w:t>"You want to have that situational awareness for the other actors that are flying in the neighbourhood," Hesar said.</w:t>
      </w:r>
    </w:p>
    <w:p w14:paraId="2A118CEF"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Bad decisions</w:t>
      </w:r>
    </w:p>
    <w:p w14:paraId="7E587401"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26739A2"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2D12">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2D12">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FB2D12">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2D12">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2D12">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2D12">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2D12">
        <w:rPr>
          <w:rStyle w:val="StyleUnderline"/>
          <w:rFonts w:asciiTheme="majorHAnsi" w:hAnsiTheme="majorHAnsi" w:cstheme="majorHAnsi"/>
          <w:highlight w:val="green"/>
        </w:rPr>
        <w:lastRenderedPageBreak/>
        <w:t xml:space="preserve">involved in further </w:t>
      </w:r>
      <w:r w:rsidRPr="001E51E3">
        <w:rPr>
          <w:rStyle w:val="StyleUnderline"/>
          <w:rFonts w:asciiTheme="majorHAnsi" w:hAnsiTheme="majorHAnsi" w:cstheme="majorHAnsi"/>
        </w:rPr>
        <w:t xml:space="preserve">orbital </w:t>
      </w:r>
      <w:r w:rsidRPr="00FB2D12">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6D1ACBA6"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2D12">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2D12">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time and effort. Operators, therefore, always carefully evaluate such risks. </w:t>
      </w:r>
      <w:r w:rsidRPr="00FB2D12">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2D12">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2D12">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38038A4E"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"The maneuvers use propellant, the satellite cannot provide service. S</w:t>
      </w:r>
      <w:r w:rsidRPr="001E51E3">
        <w:rPr>
          <w:rStyle w:val="StyleUnderline"/>
          <w:rFonts w:asciiTheme="majorHAnsi" w:hAnsiTheme="majorHAnsi" w:cstheme="majorHAnsi"/>
        </w:rPr>
        <w:lastRenderedPageBreak/>
        <w:t xml:space="preserve">o </w:t>
      </w:r>
      <w:r w:rsidRPr="00FB2D12">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certain amount of risk. The problem is that at some point, </w:t>
      </w:r>
      <w:r w:rsidRPr="00FB2D12">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7ADD947F"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Hesar said that </w:t>
      </w:r>
      <w:r w:rsidRPr="00FB2D12">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2D12">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2196B4E3"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2DA63FE8"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Starlink monopoly</w:t>
      </w:r>
    </w:p>
    <w:p w14:paraId="5DEE8025"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21B6F59E"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2F970A4" w14:textId="77777777" w:rsidR="00C6276D" w:rsidRPr="001E51E3" w:rsidRDefault="00C6276D" w:rsidP="00C6276D">
      <w:pPr>
        <w:rPr>
          <w:rFonts w:asciiTheme="majorHAnsi" w:hAnsiTheme="majorHAnsi" w:cstheme="majorHAnsi"/>
        </w:rPr>
      </w:pPr>
      <w:r w:rsidRPr="00FB2D12">
        <w:rPr>
          <w:rStyle w:val="StyleUnderline"/>
          <w:rFonts w:asciiTheme="majorHAnsi" w:hAnsiTheme="majorHAnsi" w:cstheme="majorHAnsi"/>
          <w:highlight w:val="green"/>
        </w:rPr>
        <w:lastRenderedPageBreak/>
        <w:t>SpaceX relies</w:t>
      </w:r>
      <w:r w:rsidRPr="001E51E3">
        <w:rPr>
          <w:rStyle w:val="StyleUnderline"/>
          <w:rFonts w:asciiTheme="majorHAnsi" w:hAnsiTheme="majorHAnsi" w:cstheme="majorHAnsi"/>
        </w:rPr>
        <w:t xml:space="preserve"> on an </w:t>
      </w:r>
      <w:r w:rsidRPr="00FB2D12">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other spacecraft. </w:t>
      </w:r>
      <w:r w:rsidRPr="00FB2D12">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2D12">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3662E692"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0B344237" w14:textId="77777777" w:rsidR="00C6276D" w:rsidRPr="001E51E3" w:rsidRDefault="00C6276D" w:rsidP="00C6276D">
      <w:pPr>
        <w:rPr>
          <w:rFonts w:asciiTheme="majorHAnsi" w:hAnsiTheme="majorHAnsi" w:cstheme="majorHAnsi"/>
        </w:rPr>
      </w:pPr>
    </w:p>
    <w:p w14:paraId="6EDCF3EC"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2D868A90"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1D7E8A76"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Since the production of a large number of small satellites in a factory environment will lower the cost of the overall programme, </w:t>
      </w:r>
      <w:r w:rsidRPr="001E51E3">
        <w:rPr>
          <w:rStyle w:val="StyleUnderline"/>
          <w:rFonts w:asciiTheme="majorHAnsi" w:hAnsiTheme="majorHAnsi" w:cstheme="majorHAnsi"/>
        </w:rPr>
        <w:t>companies such as SpaceX, Amazon and OneWeb have been creating a satellite constellation within the LEO</w:t>
      </w:r>
      <w:r w:rsidRPr="001E51E3">
        <w:rPr>
          <w:rFonts w:asciiTheme="majorHAnsi" w:hAnsiTheme="majorHAnsi" w:cstheme="maj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A9283AC"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1D216CF"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73C1B4F3"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w:t>
      </w:r>
      <w:r w:rsidRPr="001E51E3">
        <w:rPr>
          <w:rStyle w:val="StyleUnderline"/>
          <w:rFonts w:asciiTheme="majorHAnsi" w:hAnsiTheme="majorHAnsi" w:cstheme="majorHAnsi"/>
        </w:rPr>
        <w:lastRenderedPageBreak/>
        <w:t xml:space="preserve">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FB2D12">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2D12">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2D12">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6947BF7E"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2D12">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2D12">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2D12">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2D12">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2D12">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008A473A"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2D12">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2D12">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w:t>
      </w:r>
      <w:r w:rsidRPr="00FB2D12">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3DB389D"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2D12">
        <w:rPr>
          <w:rStyle w:val="StyleUnderline"/>
          <w:rFonts w:asciiTheme="majorHAnsi" w:hAnsiTheme="majorHAnsi" w:cstheme="majorHAnsi"/>
          <w:highlight w:val="green"/>
        </w:rPr>
        <w:t>Could Impact Space-Based Military Assets</w:t>
      </w:r>
    </w:p>
    <w:p w14:paraId="1C17AFE3"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2D12">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2D12">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2D12">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2D12">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2D12">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2D12">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2D12">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spacecraft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2D12">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2D12">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2D12">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2D12">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53C35607"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manoeuvre and EOL deorbiting, tracking the full constellation with 12,000 satellites could be challenging for the company and the Combined Space Operations Center</w:t>
      </w:r>
      <w:r w:rsidRPr="001E51E3">
        <w:rPr>
          <w:rFonts w:asciiTheme="majorHAnsi" w:hAnsiTheme="majorHAnsi" w:cstheme="maj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w:t>
      </w:r>
      <w:r w:rsidRPr="001E51E3">
        <w:rPr>
          <w:rFonts w:asciiTheme="majorHAnsi" w:hAnsiTheme="majorHAnsi" w:cstheme="majorHAnsi"/>
        </w:rPr>
        <w:lastRenderedPageBreak/>
        <w:t>Space Agency (ESA) lost contact with the satellite in 2012.20 If no interaction will be made with the Envisat, it is expected to stay in orbit for the next 150 years.21</w:t>
      </w:r>
    </w:p>
    <w:p w14:paraId="07C83E16" w14:textId="77777777" w:rsidR="00C6276D" w:rsidRPr="001E51E3" w:rsidRDefault="00C6276D" w:rsidP="00C6276D">
      <w:pPr>
        <w:rPr>
          <w:rFonts w:asciiTheme="majorHAnsi" w:hAnsiTheme="majorHAnsi" w:cstheme="majorHAnsi"/>
        </w:rPr>
      </w:pPr>
    </w:p>
    <w:p w14:paraId="280288EB"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Collisions with early warning satellites causes miscalc and goes nuclear – magnified by the Kessler effect</w:t>
      </w:r>
    </w:p>
    <w:p w14:paraId="044B5852"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5987F710"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4"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5"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501E0045"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dark, or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7"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29FD40A4"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8"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19"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0"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1"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73A5AACB"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35961812"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22"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3"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4"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5"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lastRenderedPageBreak/>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6"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in a position to fundamentally </w:t>
      </w:r>
      <w:r w:rsidRPr="00FB2D12">
        <w:rPr>
          <w:rStyle w:val="StyleUnderline"/>
          <w:rFonts w:asciiTheme="majorHAnsi" w:hAnsiTheme="majorHAnsi" w:cstheme="majorHAnsi"/>
          <w:highlight w:val="green"/>
        </w:rPr>
        <w:t>reshape East Asian geopolitics.</w:t>
      </w:r>
    </w:p>
    <w:p w14:paraId="5A263AC9"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7"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7AA1F78" w14:textId="77777777" w:rsidR="00C6276D" w:rsidRPr="001E51E3" w:rsidRDefault="00C6276D" w:rsidP="00C6276D">
      <w:pPr>
        <w:rPr>
          <w:rFonts w:asciiTheme="majorHAnsi" w:hAnsiTheme="majorHAnsi" w:cstheme="majorHAnsi"/>
        </w:rPr>
      </w:pPr>
    </w:p>
    <w:p w14:paraId="2485E808"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r>
        <w:rPr>
          <w:rFonts w:asciiTheme="majorHAnsi" w:hAnsiTheme="majorHAnsi" w:cstheme="majorHAnsi"/>
        </w:rPr>
        <w:t xml:space="preserve"> </w:t>
      </w:r>
      <w:r w:rsidRPr="001E51E3">
        <w:rPr>
          <w:rFonts w:asciiTheme="majorHAnsi" w:hAnsiTheme="majorHAnsi" w:cstheme="majorHAnsi"/>
        </w:rPr>
        <w:t>Empirics prove it’s possible and likely by state and nonstate actors – especially true given private sector cost cutting.</w:t>
      </w:r>
    </w:p>
    <w:p w14:paraId="40233F8A"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2020 William Akoto [a postdoctoral research fellow at the University of Denver.] </w:t>
      </w:r>
      <w:hyperlink r:id="rId28"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234979A9"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2D12">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2D12">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2D12">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2D12">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2D12">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r w:rsidRPr="00FB2D12">
        <w:rPr>
          <w:rStyle w:val="StyleUnderline"/>
          <w:rFonts w:asciiTheme="majorHAnsi" w:hAnsiTheme="majorHAnsi" w:cstheme="majorHAnsi"/>
          <w:highlight w:val="green"/>
        </w:rPr>
        <w:t>OneWeb and other</w:t>
      </w:r>
      <w:r w:rsidRPr="001E51E3">
        <w:rPr>
          <w:rStyle w:val="StyleUnderline"/>
          <w:rFonts w:asciiTheme="majorHAnsi" w:hAnsiTheme="majorHAnsi" w:cstheme="majorHAnsi"/>
        </w:rPr>
        <w:t xml:space="preserve"> companie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54CD0AC8"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2D12">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2D12">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2D12">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2D12">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592371F2"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FD74235"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FB2D12">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2D12">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2D12">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4013B74E"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lastRenderedPageBreak/>
        <w:t>Commodity parts</w:t>
      </w:r>
    </w:p>
    <w:p w14:paraId="4F6C1330"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028E8D7"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2D12">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2D12">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3C792FC3" w14:textId="77777777" w:rsidR="00C6276D" w:rsidRPr="001E51E3" w:rsidRDefault="00C6276D" w:rsidP="00C6276D">
      <w:pPr>
        <w:rPr>
          <w:rFonts w:asciiTheme="majorHAnsi" w:hAnsiTheme="majorHAnsi" w:cstheme="majorHAnsi"/>
          <w:b/>
          <w:u w:val="single"/>
        </w:rPr>
      </w:pPr>
      <w:r w:rsidRPr="00FB2D12">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2D12">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2D12">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102A1367" w14:textId="77777777" w:rsidR="00C6276D" w:rsidRPr="001E51E3" w:rsidRDefault="00C6276D" w:rsidP="00C6276D">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2D12">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2D12">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393703D3"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History of hacks</w:t>
      </w:r>
    </w:p>
    <w:p w14:paraId="0E9A9258" w14:textId="77777777" w:rsidR="00C6276D" w:rsidRPr="001E51E3" w:rsidRDefault="00C6276D" w:rsidP="00C6276D">
      <w:pPr>
        <w:rPr>
          <w:rFonts w:asciiTheme="majorHAnsi" w:hAnsiTheme="majorHAnsi" w:cstheme="majorHAnsi"/>
          <w:b/>
          <w:u w:val="single"/>
        </w:rPr>
      </w:pPr>
      <w:r w:rsidRPr="00FB2D12">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2D12">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2D12">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SkyNet satellites.</w:t>
      </w:r>
    </w:p>
    <w:p w14:paraId="5AECE188"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2D12">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2D12">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2D12">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2D12">
        <w:rPr>
          <w:rStyle w:val="StyleUnderline"/>
          <w:rFonts w:asciiTheme="majorHAnsi" w:hAnsiTheme="majorHAnsi" w:cstheme="majorHAnsi"/>
          <w:highlight w:val="green"/>
        </w:rPr>
        <w:t>launched a sophisticated</w:t>
      </w:r>
      <w:r w:rsidRPr="001E51E3">
        <w:rPr>
          <w:rStyle w:val="StyleUnderline"/>
          <w:rFonts w:asciiTheme="majorHAnsi" w:hAnsiTheme="majorHAnsi" w:cstheme="majorHAnsi"/>
        </w:rPr>
        <w:t xml:space="preserve"> hacking </w:t>
      </w:r>
      <w:r w:rsidRPr="00FB2D12">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2D12">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2D12">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2D12">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4C94F4A6"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2D12">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2D12">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2D12">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2D12">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2D12">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2D12">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2D12">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2D12">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2D12">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097A60C5" w14:textId="77777777" w:rsidR="00C6276D" w:rsidRPr="001E51E3" w:rsidRDefault="00C6276D" w:rsidP="00C6276D">
      <w:pPr>
        <w:rPr>
          <w:rFonts w:asciiTheme="majorHAnsi" w:hAnsiTheme="majorHAnsi" w:cstheme="majorHAnsi"/>
          <w:b/>
          <w:u w:val="single"/>
        </w:rPr>
      </w:pPr>
      <w:r w:rsidRPr="00FB2D12">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2D12">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2D12">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w:t>
      </w:r>
      <w:r w:rsidRPr="001E51E3">
        <w:rPr>
          <w:rStyle w:val="StyleUnderline"/>
          <w:rFonts w:asciiTheme="majorHAnsi" w:hAnsiTheme="majorHAnsi" w:cstheme="majorHAnsi"/>
        </w:rPr>
        <w:lastRenderedPageBreak/>
        <w:t xml:space="preserve">production. </w:t>
      </w:r>
      <w:r w:rsidRPr="00FB2D12">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2D12">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2D12">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actually getting these satellites in space.</w:t>
      </w:r>
    </w:p>
    <w:p w14:paraId="36DF1E96" w14:textId="77777777" w:rsidR="00C6276D" w:rsidRPr="001E51E3" w:rsidRDefault="00C6276D" w:rsidP="00C6276D">
      <w:pPr>
        <w:rPr>
          <w:rFonts w:asciiTheme="majorHAnsi" w:hAnsiTheme="majorHAnsi" w:cstheme="majorHAnsi"/>
        </w:rPr>
      </w:pPr>
    </w:p>
    <w:p w14:paraId="28A54319" w14:textId="77777777" w:rsidR="00C6276D" w:rsidRPr="001E51E3" w:rsidRDefault="00C6276D" w:rsidP="00C6276D">
      <w:pPr>
        <w:rPr>
          <w:rFonts w:asciiTheme="majorHAnsi" w:hAnsiTheme="majorHAnsi" w:cstheme="majorHAnsi"/>
        </w:rPr>
      </w:pPr>
    </w:p>
    <w:p w14:paraId="670BF16B"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50397FD2"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8E96EFC"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3E538F44" w14:textId="77777777" w:rsidR="00C6276D" w:rsidRPr="001E51E3" w:rsidRDefault="00C6276D" w:rsidP="00C6276D">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2D12">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Robock (Rutgers) </w:t>
      </w:r>
      <w:r w:rsidRPr="001E51E3">
        <w:rPr>
          <w:rStyle w:val="StyleUnderline"/>
          <w:rFonts w:asciiTheme="majorHAnsi" w:hAnsiTheme="majorHAnsi" w:cstheme="majorHAnsi"/>
        </w:rPr>
        <w:t xml:space="preserve">took another look at nuclear winter theory. This time around, they </w:t>
      </w:r>
      <w:r w:rsidRPr="00FB2D12">
        <w:rPr>
          <w:rStyle w:val="StyleUnderline"/>
          <w:rFonts w:asciiTheme="majorHAnsi" w:hAnsiTheme="majorHAnsi" w:cstheme="majorHAnsi"/>
          <w:highlight w:val="green"/>
        </w:rPr>
        <w:t xml:space="preserve">used </w:t>
      </w:r>
      <w:r w:rsidRPr="001E51E3">
        <w:rPr>
          <w:rStyle w:val="StyleUnderline"/>
          <w:rFonts w:asciiTheme="majorHAnsi" w:hAnsiTheme="majorHAnsi" w:cstheme="majorHAnsi"/>
        </w:rPr>
        <w:t>much-</w:t>
      </w:r>
      <w:r w:rsidRPr="00FB2D12">
        <w:rPr>
          <w:rStyle w:val="StyleUnderline"/>
          <w:rFonts w:asciiTheme="majorHAnsi" w:hAnsiTheme="majorHAnsi" w:cstheme="majorHAnsi"/>
          <w:highlight w:val="green"/>
        </w:rPr>
        <w:t>improved</w:t>
      </w:r>
      <w:r w:rsidRPr="001E51E3">
        <w:rPr>
          <w:rStyle w:val="StyleUnderline"/>
          <w:rFonts w:asciiTheme="majorHAnsi" w:hAnsiTheme="majorHAnsi" w:cstheme="majorHAnsi"/>
        </w:rPr>
        <w:t xml:space="preserve"> and much more detailed climate </w:t>
      </w:r>
      <w:r w:rsidRPr="00FB2D12">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2D12">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2D12">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2D12">
        <w:rPr>
          <w:rStyle w:val="StyleUnderline"/>
          <w:rFonts w:asciiTheme="majorHAnsi" w:hAnsiTheme="majorHAnsi" w:cstheme="majorHAnsi"/>
          <w:highlight w:val="green"/>
        </w:rPr>
        <w:t>weapons might be launched</w:t>
      </w:r>
      <w:r w:rsidRPr="001E51E3">
        <w:rPr>
          <w:rStyle w:val="StyleUnderline"/>
          <w:rFonts w:asciiTheme="majorHAnsi" w:hAnsiTheme="majorHAnsi" w:cstheme="majorHAnsi"/>
        </w:rPr>
        <w:t xml:space="preserve">. The climatic consequences would be catastrophic: global average </w:t>
      </w:r>
      <w:r w:rsidRPr="00FB2D12">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2D12">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2D12">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2D12">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2D12">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2D12">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2D12">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r w:rsidRPr="00FB2D12">
        <w:rPr>
          <w:rStyle w:val="StyleUnderline"/>
          <w:rFonts w:asciiTheme="majorHAnsi" w:hAnsiTheme="majorHAnsi" w:cstheme="majorHAnsi"/>
          <w:highlight w:val="green"/>
        </w:rPr>
        <w:t xml:space="preserve">famine and </w:t>
      </w:r>
      <w:r w:rsidRPr="001E51E3">
        <w:rPr>
          <w:rStyle w:val="StyleUnderline"/>
          <w:rFonts w:asciiTheme="majorHAnsi" w:hAnsiTheme="majorHAnsi" w:cstheme="majorHAnsi"/>
        </w:rPr>
        <w:t xml:space="preserve">massive </w:t>
      </w:r>
      <w:r w:rsidRPr="00FB2D12">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effect would be similar to</w:t>
      </w:r>
      <w:r w:rsidRPr="001E51E3">
        <w:rPr>
          <w:rStyle w:val="StyleUnderline"/>
          <w:rFonts w:asciiTheme="majorHAnsi" w:hAnsiTheme="majorHAnsi" w:cstheme="majorHAnsi"/>
        </w:rPr>
        <w:t xml:space="preserve"> that of the </w:t>
      </w:r>
      <w:r w:rsidRPr="00FB2D12">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2D12">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2D12">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r w:rsidRPr="001E51E3">
        <w:rPr>
          <w:rFonts w:asciiTheme="majorHAnsi" w:hAnsiTheme="majorHAnsi" w:cstheme="majorHAnsi"/>
          <w:szCs w:val="26"/>
        </w:rPr>
        <w:lastRenderedPageBreak/>
        <w:t xml:space="preserve">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2D12">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2D12">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2D12">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26ABF5C0" w14:textId="77777777" w:rsidR="00C6276D" w:rsidRPr="001E51E3" w:rsidRDefault="00C6276D" w:rsidP="00C6276D">
      <w:pPr>
        <w:rPr>
          <w:rFonts w:asciiTheme="majorHAnsi" w:hAnsiTheme="majorHAnsi" w:cstheme="majorHAnsi"/>
        </w:rPr>
      </w:pPr>
    </w:p>
    <w:p w14:paraId="2DFF9C9F" w14:textId="77777777" w:rsidR="00C6276D" w:rsidRPr="001E51E3" w:rsidRDefault="00C6276D" w:rsidP="00C6276D">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42283962"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1C2E323B"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Bernat 19 </w:t>
      </w:r>
      <w:r w:rsidRPr="001E51E3">
        <w:rPr>
          <w:rFonts w:asciiTheme="majorHAnsi" w:hAnsiTheme="majorHAnsi" w:cstheme="majorHAnsi"/>
        </w:rPr>
        <w:t xml:space="preserve">“The Inevitability of Militarization of Outer Space” Pawel Bernat [Assistant Professor, Polish Air Force University] Safety &amp; Defense 5(1) (2019) 49–54 </w:t>
      </w:r>
      <w:hyperlink r:id="rId29"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3349BBCE"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2EB6946B"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2D68AAC2"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w:t>
      </w:r>
      <w:r w:rsidRPr="001E51E3">
        <w:rPr>
          <w:rStyle w:val="StyleUnderline"/>
          <w:rFonts w:asciiTheme="majorHAnsi" w:hAnsiTheme="majorHAnsi" w:cstheme="majorHAnsi"/>
        </w:rPr>
        <w:lastRenderedPageBreak/>
        <w:t xml:space="preserve">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236B9ECF" w14:textId="77777777" w:rsidR="00C6276D" w:rsidRPr="001E51E3" w:rsidRDefault="00C6276D" w:rsidP="00C6276D">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72B825DE"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3. Outer Space as a Theatre for Potential Conflict</w:t>
      </w:r>
    </w:p>
    <w:p w14:paraId="1D91981B" w14:textId="77777777" w:rsidR="00C6276D" w:rsidRPr="001E51E3" w:rsidRDefault="00C6276D" w:rsidP="00C6276D">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7585115B" w14:textId="77777777" w:rsidR="00C6276D" w:rsidRPr="001E51E3" w:rsidRDefault="00C6276D" w:rsidP="00C6276D">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1E51E3">
        <w:rPr>
          <w:rStyle w:val="StyleUnderline"/>
          <w:rFonts w:asciiTheme="majorHAnsi" w:hAnsiTheme="majorHAnsi" w:cstheme="majorHAnsi"/>
        </w:rPr>
        <w:t xml:space="preserve">in addition to traditional groundspace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0CF7D030"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lastRenderedPageBreak/>
        <w:t xml:space="preserve">Considering the above facts, it should not come as a surprise that in order to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19FA8C4B"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taken into account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3BE4DE55"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4. Militarization of Outer Space Is Imminent</w:t>
      </w:r>
    </w:p>
    <w:p w14:paraId="5632287C"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5D48136F"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311E62DD"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in order </w:t>
      </w:r>
      <w:r w:rsidRPr="00FB2D12">
        <w:rPr>
          <w:rStyle w:val="StyleUnderline"/>
          <w:rFonts w:asciiTheme="majorHAnsi" w:hAnsiTheme="majorHAnsi" w:cstheme="majorHAnsi"/>
          <w:highlight w:val="green"/>
        </w:rPr>
        <w:t>to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75C39472"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6B22C349"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cyber-hacking to direct the object into the cloud of space debris, “blinding” the satellites with ground-based lasers (Mizokami,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1E51E3">
        <w:rPr>
          <w:rFonts w:asciiTheme="majorHAnsi" w:hAnsiTheme="majorHAnsi" w:cstheme="majorHAnsi"/>
        </w:rPr>
        <w:t>(Bernat, Posluszna, 2018).</w:t>
      </w:r>
    </w:p>
    <w:p w14:paraId="2FAABAB0" w14:textId="77777777" w:rsidR="00C6276D" w:rsidRPr="001E51E3" w:rsidRDefault="00C6276D" w:rsidP="00C6276D">
      <w:pPr>
        <w:rPr>
          <w:rFonts w:asciiTheme="majorHAnsi" w:hAnsiTheme="majorHAnsi" w:cstheme="majorHAnsi"/>
        </w:rPr>
      </w:pPr>
    </w:p>
    <w:p w14:paraId="43C8AC75"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048CD907"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2A6E90D3"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Abstract</w:t>
      </w:r>
    </w:p>
    <w:p w14:paraId="6EB6B9BA"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from such close proximity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 xml:space="preserve">work with the </w:t>
      </w:r>
      <w:r w:rsidRPr="001E51E3">
        <w:rPr>
          <w:rStyle w:val="StyleUnderline"/>
          <w:rFonts w:asciiTheme="majorHAnsi" w:hAnsiTheme="majorHAnsi" w:cstheme="majorHAnsi"/>
        </w:rPr>
        <w:lastRenderedPageBreak/>
        <w:t>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730014EB"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the enemy’s reconnaissance . . . and 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r w:rsidRPr="00FB2D12">
        <w:rPr>
          <w:rStyle w:val="Emphasis"/>
          <w:rFonts w:asciiTheme="majorHAnsi" w:hAnsiTheme="majorHAnsi" w:cstheme="majorHAnsi"/>
          <w:highlight w:val="green"/>
        </w:rPr>
        <w:t>Hyten</w:t>
      </w:r>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.6 Hyten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652F816A"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As threats from ground-based ASATs (such as traditional threats from ballistic missiles, lasers, and jammers and the newer cyber attacks8 )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lastRenderedPageBreak/>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6A84BE0F" w14:textId="77777777" w:rsidR="00C6276D" w:rsidRPr="001E51E3" w:rsidRDefault="00C6276D" w:rsidP="00C6276D">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1E51E3">
        <w:rPr>
          <w:rStyle w:val="StyleUnderline"/>
          <w:rFonts w:asciiTheme="majorHAnsi" w:hAnsiTheme="majorHAnsi" w:cstheme="majorHAnsi"/>
        </w:rPr>
        <w:t>If China could 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r w:rsidRPr="001E51E3">
        <w:rPr>
          <w:rStyle w:val="StyleUnderline"/>
          <w:rFonts w:asciiTheme="majorHAnsi" w:hAnsiTheme="majorHAnsi" w:cstheme="majorHAnsi"/>
        </w:rPr>
        <w:t>in close proximity to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017C3DA3"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r w:rsidRPr="00FB2D12">
        <w:rPr>
          <w:rStyle w:val="Emphasis"/>
          <w:rFonts w:asciiTheme="majorHAnsi" w:hAnsiTheme="majorHAnsi" w:cstheme="majorHAnsi"/>
          <w:highlight w:val="green"/>
        </w:rPr>
        <w:t>cyber attacks</w:t>
      </w:r>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r w:rsidRPr="001E51E3">
        <w:rPr>
          <w:rStyle w:val="Emphasis"/>
          <w:rFonts w:asciiTheme="majorHAnsi" w:hAnsiTheme="majorHAnsi" w:cstheme="majorHAnsi"/>
        </w:rPr>
        <w:t>spacestalker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1655572E"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62FE45B1"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dual-use</w:t>
      </w:r>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4FC495AB" w14:textId="77777777" w:rsidR="00C6276D" w:rsidRPr="001E51E3" w:rsidRDefault="00C6276D" w:rsidP="00C6276D">
      <w:pPr>
        <w:rPr>
          <w:rFonts w:asciiTheme="majorHAnsi" w:hAnsiTheme="majorHAnsi" w:cstheme="majorHAnsi"/>
        </w:rPr>
      </w:pPr>
    </w:p>
    <w:p w14:paraId="43AE94BE" w14:textId="77777777" w:rsidR="00C6276D" w:rsidRPr="001E51E3" w:rsidRDefault="00C6276D" w:rsidP="00C6276D">
      <w:pPr>
        <w:rPr>
          <w:rFonts w:asciiTheme="majorHAnsi" w:hAnsiTheme="majorHAnsi" w:cstheme="majorHAnsi"/>
        </w:rPr>
      </w:pPr>
    </w:p>
    <w:p w14:paraId="1B8D0BC7" w14:textId="77777777"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0D09811A" w14:textId="77777777" w:rsidR="00C6276D" w:rsidRPr="001E51E3" w:rsidRDefault="00C6276D" w:rsidP="00C6276D">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w:t>
      </w:r>
      <w:r w:rsidRPr="001E51E3">
        <w:rPr>
          <w:rFonts w:asciiTheme="majorHAnsi" w:hAnsiTheme="majorHAnsi" w:cstheme="majorHAnsi"/>
        </w:rPr>
        <w:lastRenderedPageBreak/>
        <w:t xml:space="preserve">Multilayer Assessment (SMA) Periodic Publication, August 2018, </w:t>
      </w:r>
      <w:hyperlink r:id="rId31" w:history="1">
        <w:r w:rsidRPr="001E51E3">
          <w:rPr>
            <w:rStyle w:val="Hyperlink"/>
            <w:rFonts w:asciiTheme="majorHAnsi" w:hAnsiTheme="majorHAnsi" w:cstheme="majorHAnsi"/>
          </w:rPr>
          <w:t>https://nsiteam.com/social/wp-content/uploads/2018/08/SMA-White-Paper_Chinese-Persepectives-on-Space_-Aug-2018.pdf</w:t>
        </w:r>
      </w:hyperlink>
    </w:p>
    <w:p w14:paraId="40AA7193" w14:textId="77777777" w:rsidR="00C6276D" w:rsidRPr="001E51E3" w:rsidRDefault="00C6276D" w:rsidP="00C6276D">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65D3F7E8" w14:textId="293E5520" w:rsidR="00C6276D" w:rsidRDefault="00C6276D" w:rsidP="00C6276D">
      <w:pPr>
        <w:pStyle w:val="Heading3"/>
      </w:pPr>
      <w:r>
        <w:lastRenderedPageBreak/>
        <w:t>Adv – Ozone</w:t>
      </w:r>
    </w:p>
    <w:p w14:paraId="20B771BE" w14:textId="77777777" w:rsidR="00C6276D" w:rsidRPr="00623846" w:rsidRDefault="00C6276D" w:rsidP="00C6276D">
      <w:pPr>
        <w:pStyle w:val="Heading4"/>
        <w:rPr>
          <w:rFonts w:cs="Calibri"/>
        </w:rPr>
      </w:pPr>
      <w:r w:rsidRPr="00623846">
        <w:rPr>
          <w:rFonts w:cs="Calibri"/>
        </w:rPr>
        <w:t>Mega-constellations destroy the ozone layer.</w:t>
      </w:r>
    </w:p>
    <w:p w14:paraId="38934843" w14:textId="77777777" w:rsidR="00C6276D" w:rsidRPr="00623846" w:rsidRDefault="00C6276D" w:rsidP="00C6276D">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2" w:history="1">
        <w:r w:rsidRPr="00623846">
          <w:rPr>
            <w:rStyle w:val="Hyperlink"/>
          </w:rPr>
          <w:t>https://www.space.com/starlink-satellite-reentry-ozone-depletion-atmosphere</w:t>
        </w:r>
      </w:hyperlink>
      <w:r w:rsidRPr="00623846">
        <w:t xml:space="preserve"> SM</w:t>
      </w:r>
    </w:p>
    <w:p w14:paraId="0547FBB3" w14:textId="77777777" w:rsidR="00C6276D" w:rsidRPr="00623846" w:rsidRDefault="00C6276D" w:rsidP="00C6276D">
      <w:pPr>
        <w:pStyle w:val="ListParagraph"/>
        <w:numPr>
          <w:ilvl w:val="0"/>
          <w:numId w:val="14"/>
        </w:numPr>
      </w:pPr>
      <w:r w:rsidRPr="00623846">
        <w:t>Aaron Boley -- an associate professor of astronomy and astrophysics at the University of British Columbia, Canada</w:t>
      </w:r>
    </w:p>
    <w:p w14:paraId="358FAED6" w14:textId="77777777" w:rsidR="00C6276D" w:rsidRPr="00623846" w:rsidRDefault="00C6276D" w:rsidP="00C6276D">
      <w:r w:rsidRPr="00623846">
        <w:rPr>
          <w:rStyle w:val="StyleUnderline"/>
        </w:rPr>
        <w:t xml:space="preserve">The aluminum from </w:t>
      </w:r>
      <w:r w:rsidRPr="00623846">
        <w:rPr>
          <w:rStyle w:val="StyleUnderline"/>
          <w:highlight w:val="green"/>
        </w:rPr>
        <w:t>re-entering satellites</w:t>
      </w:r>
      <w:r w:rsidRPr="00623846">
        <w:rPr>
          <w:rStyle w:val="StyleUnderline"/>
        </w:rPr>
        <w:t xml:space="preserve"> also has a potential to </w:t>
      </w:r>
      <w:r w:rsidRPr="00623846">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433130B" w14:textId="77777777" w:rsidR="00C6276D" w:rsidRPr="00623846" w:rsidRDefault="00C6276D" w:rsidP="00C6276D">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166E7BE5" w14:textId="77777777" w:rsidR="00C6276D" w:rsidRPr="00623846" w:rsidRDefault="00C6276D" w:rsidP="00C6276D">
      <w:pPr>
        <w:rPr>
          <w:rStyle w:val="StyleUnderline"/>
        </w:rPr>
      </w:pPr>
      <w:r w:rsidRPr="00623846">
        <w:rPr>
          <w:rStyle w:val="StyleUnderline"/>
        </w:rPr>
        <w:t xml:space="preserve">"We know that </w:t>
      </w:r>
      <w:r w:rsidRPr="00623846">
        <w:rPr>
          <w:rStyle w:val="StyleUnderline"/>
          <w:highlight w:val="green"/>
        </w:rPr>
        <w:t>alumina does deplete ozone</w:t>
      </w:r>
      <w:r w:rsidRPr="00623846">
        <w:rPr>
          <w:rStyle w:val="StyleUnderline"/>
        </w:rPr>
        <w:t xml:space="preserve"> just </w:t>
      </w:r>
      <w:r w:rsidRPr="00623846">
        <w:rPr>
          <w:rStyle w:val="StyleUnderline"/>
          <w:highlight w:val="green"/>
        </w:rPr>
        <w:t>from</w:t>
      </w:r>
      <w:r w:rsidRPr="00623846">
        <w:rPr>
          <w:rStyle w:val="StyleUnderline"/>
        </w:rPr>
        <w:t xml:space="preserve"> rocket </w:t>
      </w:r>
      <w:r w:rsidRPr="00623846">
        <w:rPr>
          <w:rStyle w:val="StyleUnderline"/>
          <w:highlight w:val="green"/>
        </w:rPr>
        <w:t>launches</w:t>
      </w:r>
      <w:r w:rsidRPr="00623846">
        <w:rPr>
          <w:rStyle w:val="StyleUnderline"/>
        </w:rPr>
        <w:t xml:space="preserve"> themselves </w:t>
      </w:r>
      <w:r w:rsidRPr="00623846">
        <w:rPr>
          <w:rStyle w:val="StyleUnderline"/>
          <w:highlight w:val="green"/>
        </w:rPr>
        <w:t>because</w:t>
      </w:r>
      <w:r w:rsidRPr="00623846">
        <w:rPr>
          <w:rStyle w:val="StyleUnderline"/>
        </w:rPr>
        <w:t xml:space="preserve"> a lot </w:t>
      </w:r>
      <w:r w:rsidRPr="00623846">
        <w:rPr>
          <w:rStyle w:val="StyleUnderline"/>
          <w:highlight w:val="green"/>
        </w:rPr>
        <w:t>of solid-fuel</w:t>
      </w:r>
      <w:r w:rsidRPr="00623846">
        <w:rPr>
          <w:rStyle w:val="StyleUnderline"/>
        </w:rPr>
        <w:t xml:space="preserve"> rockets use, or have, alumina as a byproduct," Boley said. "</w:t>
      </w:r>
      <w:r w:rsidRPr="00623846">
        <w:rPr>
          <w:rStyle w:val="StyleUnderline"/>
          <w:highlight w:val="green"/>
        </w:rPr>
        <w:t>That creates</w:t>
      </w:r>
      <w:r w:rsidRPr="00623846">
        <w:rPr>
          <w:rStyle w:val="StyleUnderline"/>
        </w:rPr>
        <w:t xml:space="preserve"> these little </w:t>
      </w:r>
      <w:r w:rsidRPr="00623846">
        <w:rPr>
          <w:rStyle w:val="StyleUnderline"/>
          <w:highlight w:val="green"/>
        </w:rPr>
        <w:t>temporary holes in</w:t>
      </w:r>
      <w:r w:rsidRPr="00623846">
        <w:rPr>
          <w:rStyle w:val="StyleUnderline"/>
        </w:rPr>
        <w:t xml:space="preserve"> the </w:t>
      </w:r>
      <w:r w:rsidRPr="00623846">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793AD13" w14:textId="77777777" w:rsidR="00C6276D" w:rsidRPr="00623846" w:rsidRDefault="00C6276D" w:rsidP="00C6276D">
      <w:pPr>
        <w:rPr>
          <w:b/>
          <w:u w:val="single"/>
        </w:rPr>
      </w:pPr>
      <w:r w:rsidRPr="00623846">
        <w:rPr>
          <w:rStyle w:val="StyleUnderline"/>
        </w:rPr>
        <w:t xml:space="preserve">The </w:t>
      </w:r>
      <w:r w:rsidRPr="00623846">
        <w:rPr>
          <w:rStyle w:val="StyleUnderline"/>
          <w:highlight w:val="green"/>
        </w:rPr>
        <w:t>ozone</w:t>
      </w:r>
      <w:r w:rsidRPr="00623846">
        <w:rPr>
          <w:rStyle w:val="StyleUnderline"/>
        </w:rPr>
        <w:t xml:space="preserve"> layer </w:t>
      </w:r>
      <w:r w:rsidRPr="00623846">
        <w:rPr>
          <w:rStyle w:val="StyleUnderline"/>
          <w:highlight w:val="green"/>
        </w:rPr>
        <w:t>protects life</w:t>
      </w:r>
      <w:r w:rsidRPr="00623846">
        <w:rPr>
          <w:rStyle w:val="StyleUnderline"/>
        </w:rPr>
        <w:t xml:space="preserve"> on Earth </w:t>
      </w:r>
      <w:r w:rsidRPr="00623846">
        <w:rPr>
          <w:rStyle w:val="StyleUnderline"/>
          <w:highlight w:val="green"/>
        </w:rPr>
        <w:t>from harmful UV radiation</w:t>
      </w:r>
      <w:r w:rsidRPr="00623846">
        <w:rPr>
          <w:rStyle w:val="StyleUnderline"/>
        </w:rPr>
        <w:t xml:space="preserve">. The </w:t>
      </w:r>
      <w:r w:rsidRPr="00623846">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623846">
        <w:rPr>
          <w:rStyle w:val="StyleUnderline"/>
          <w:highlight w:val="green"/>
        </w:rPr>
        <w:t>), led to</w:t>
      </w:r>
      <w:r w:rsidRPr="00623846">
        <w:rPr>
          <w:rStyle w:val="StyleUnderline"/>
        </w:rPr>
        <w:t xml:space="preserve"> an </w:t>
      </w:r>
      <w:r w:rsidRPr="00623846">
        <w:rPr>
          <w:rStyle w:val="StyleUnderline"/>
          <w:highlight w:val="green"/>
        </w:rPr>
        <w:t>increased</w:t>
      </w:r>
      <w:r w:rsidRPr="00623846">
        <w:rPr>
          <w:rStyle w:val="StyleUnderline"/>
        </w:rPr>
        <w:t xml:space="preserve"> risk of </w:t>
      </w:r>
      <w:r w:rsidRPr="00623846">
        <w:rPr>
          <w:rStyle w:val="StyleUnderline"/>
          <w:highlight w:val="green"/>
        </w:rPr>
        <w:t>cancer and eye damage</w:t>
      </w:r>
      <w:r w:rsidRPr="00623846">
        <w:rPr>
          <w:rStyle w:val="StyleUnderline"/>
        </w:rPr>
        <w:t xml:space="preserve"> for humans on Earth. </w:t>
      </w:r>
    </w:p>
    <w:p w14:paraId="6763842C" w14:textId="77777777" w:rsidR="00C6276D" w:rsidRPr="00623846" w:rsidRDefault="00C6276D" w:rsidP="00C6276D">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6FD276C1" w14:textId="77777777" w:rsidR="00C6276D" w:rsidRPr="00623846" w:rsidRDefault="00C6276D" w:rsidP="00C6276D">
      <w:r w:rsidRPr="00623846">
        <w:t xml:space="preserve">Boley said that </w:t>
      </w:r>
      <w:r w:rsidRPr="00623846">
        <w:rPr>
          <w:rStyle w:val="StyleUnderline"/>
          <w:highlight w:val="green"/>
        </w:rPr>
        <w:t>as</w:t>
      </w:r>
      <w:r w:rsidRPr="00623846">
        <w:rPr>
          <w:rStyle w:val="StyleUnderline"/>
        </w:rPr>
        <w:t xml:space="preserve"> the </w:t>
      </w:r>
      <w:r w:rsidRPr="00623846">
        <w:rPr>
          <w:rStyle w:val="StyleUnderline"/>
          <w:highlight w:val="green"/>
        </w:rPr>
        <w:t>alumina sinks</w:t>
      </w:r>
      <w:r w:rsidRPr="00623846">
        <w:rPr>
          <w:rStyle w:val="StyleUnderline"/>
        </w:rPr>
        <w:t xml:space="preserve"> into the stratosphere, </w:t>
      </w:r>
      <w:r w:rsidRPr="00623846">
        <w:rPr>
          <w:rStyle w:val="StyleUnderline"/>
          <w:highlight w:val="green"/>
        </w:rPr>
        <w:t>it will</w:t>
      </w:r>
      <w:r w:rsidRPr="00623846">
        <w:rPr>
          <w:rStyle w:val="StyleUnderline"/>
        </w:rPr>
        <w:t xml:space="preserve"> cause chemical reactions, which, based on existing knowledge, will likely </w:t>
      </w:r>
      <w:r w:rsidRPr="00623846">
        <w:rPr>
          <w:rStyle w:val="StyleUnderline"/>
          <w:highlight w:val="green"/>
        </w:rPr>
        <w:t>trigger ozone destruction</w:t>
      </w:r>
      <w:r w:rsidRPr="00623846">
        <w:t>.</w:t>
      </w:r>
    </w:p>
    <w:p w14:paraId="7822C418" w14:textId="77777777" w:rsidR="00C6276D" w:rsidRPr="00623846" w:rsidRDefault="00C6276D" w:rsidP="00C6276D">
      <w:r w:rsidRPr="00623846">
        <w:t>Drolshagen, who wasn't involved in the recent study, agreed that because "satellites are mostly made of aluminum, the amount of aluminum deposited in the atmosphere will certainly increase."</w:t>
      </w:r>
    </w:p>
    <w:p w14:paraId="68C9C1D4" w14:textId="77777777" w:rsidR="00C6276D" w:rsidRPr="00623846" w:rsidRDefault="00C6276D" w:rsidP="00C6276D">
      <w:r w:rsidRPr="00623846">
        <w:lastRenderedPageBreak/>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1F1DDEA0" w14:textId="77777777" w:rsidR="00C6276D" w:rsidRPr="00623846" w:rsidRDefault="00C6276D" w:rsidP="00C6276D">
      <w:r w:rsidRPr="00623846">
        <w:t>Learning from past mistakes</w:t>
      </w:r>
    </w:p>
    <w:p w14:paraId="57F25639" w14:textId="77777777" w:rsidR="00C6276D" w:rsidRPr="00623846" w:rsidRDefault="00C6276D" w:rsidP="00C6276D">
      <w:pPr>
        <w:rPr>
          <w:b/>
          <w:u w:val="single"/>
        </w:rPr>
      </w:pPr>
      <w:r w:rsidRPr="00623846">
        <w:rPr>
          <w:rStyle w:val="StyleUnderline"/>
        </w:rPr>
        <w:t xml:space="preserve">In their study, Boley and his colleagues looked only at the effects of the first generation of </w:t>
      </w:r>
      <w:r w:rsidRPr="00623846">
        <w:rPr>
          <w:rStyle w:val="StyleUnderline"/>
          <w:highlight w:val="green"/>
        </w:rPr>
        <w:t>the Starlink megaconstellation</w:t>
      </w:r>
      <w:r w:rsidRPr="00623846">
        <w:rPr>
          <w:rStyle w:val="StyleUnderline"/>
        </w:rPr>
        <w:t xml:space="preserve">, which is expected to </w:t>
      </w:r>
      <w:r w:rsidRPr="00623846">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623846">
        <w:rPr>
          <w:rStyle w:val="StyleUnderline"/>
          <w:highlight w:val="green"/>
        </w:rPr>
        <w:t>the number of</w:t>
      </w:r>
      <w:r w:rsidRPr="00623846">
        <w:rPr>
          <w:rStyle w:val="StyleUnderline"/>
        </w:rPr>
        <w:t xml:space="preserve"> active and defunct </w:t>
      </w:r>
      <w:r w:rsidRPr="00623846">
        <w:rPr>
          <w:rStyle w:val="StyleUnderline"/>
          <w:highlight w:val="green"/>
        </w:rPr>
        <w:t>sat</w:t>
      </w:r>
      <w:r w:rsidRPr="00623846">
        <w:rPr>
          <w:rStyle w:val="StyleUnderline"/>
        </w:rPr>
        <w:t>ellite</w:t>
      </w:r>
      <w:r w:rsidRPr="00623846">
        <w:rPr>
          <w:rStyle w:val="StyleUnderline"/>
          <w:highlight w:val="green"/>
        </w:rPr>
        <w:t>s in l</w:t>
      </w:r>
      <w:r w:rsidRPr="00623846">
        <w:rPr>
          <w:rStyle w:val="StyleUnderline"/>
        </w:rPr>
        <w:t xml:space="preserve">ow </w:t>
      </w:r>
      <w:r w:rsidRPr="00623846">
        <w:rPr>
          <w:rStyle w:val="StyleUnderline"/>
          <w:highlight w:val="green"/>
        </w:rPr>
        <w:t>E</w:t>
      </w:r>
      <w:r w:rsidRPr="00623846">
        <w:rPr>
          <w:rStyle w:val="StyleUnderline"/>
        </w:rPr>
        <w:t xml:space="preserve">arth </w:t>
      </w:r>
      <w:r w:rsidRPr="00623846">
        <w:rPr>
          <w:rStyle w:val="StyleUnderline"/>
          <w:highlight w:val="green"/>
        </w:rPr>
        <w:t>o</w:t>
      </w:r>
      <w:r w:rsidRPr="00623846">
        <w:rPr>
          <w:rStyle w:val="StyleUnderline"/>
        </w:rPr>
        <w:t xml:space="preserve">rbit, the region of space below the altitude of 620 miles (1,000 km), </w:t>
      </w:r>
      <w:r w:rsidRPr="00623846">
        <w:rPr>
          <w:rStyle w:val="StyleUnderline"/>
          <w:highlight w:val="green"/>
        </w:rPr>
        <w:t>has increased</w:t>
      </w:r>
      <w:r w:rsidRPr="00623846">
        <w:rPr>
          <w:rStyle w:val="StyleUnderline"/>
        </w:rPr>
        <w:t xml:space="preserve"> by </w:t>
      </w:r>
      <w:r w:rsidRPr="00623846">
        <w:rPr>
          <w:rStyle w:val="StyleUnderline"/>
          <w:highlight w:val="green"/>
        </w:rPr>
        <w:t>50% over</w:t>
      </w:r>
      <w:r w:rsidRPr="00623846">
        <w:rPr>
          <w:rStyle w:val="StyleUnderline"/>
        </w:rPr>
        <w:t xml:space="preserve"> the past </w:t>
      </w:r>
      <w:r w:rsidRPr="00623846">
        <w:rPr>
          <w:rStyle w:val="StyleUnderline"/>
          <w:highlight w:val="green"/>
        </w:rPr>
        <w:t>two years</w:t>
      </w:r>
      <w:r w:rsidRPr="00623846">
        <w:rPr>
          <w:rStyle w:val="StyleUnderline"/>
        </w:rPr>
        <w:t xml:space="preserve">, according to the paper. </w:t>
      </w:r>
    </w:p>
    <w:p w14:paraId="06E2A818" w14:textId="77777777" w:rsidR="00C6276D" w:rsidRPr="00623846" w:rsidRDefault="00C6276D" w:rsidP="00C6276D">
      <w:r w:rsidRPr="00623846">
        <w:rPr>
          <w:rStyle w:val="StyleUnderline"/>
        </w:rPr>
        <w:t xml:space="preserve">"The problem is that </w:t>
      </w:r>
      <w:r w:rsidRPr="00623846">
        <w:rPr>
          <w:rStyle w:val="StyleUnderline"/>
          <w:highlight w:val="green"/>
        </w:rPr>
        <w:t>there are</w:t>
      </w:r>
      <w:r w:rsidRPr="00623846">
        <w:rPr>
          <w:rStyle w:val="StyleUnderline"/>
        </w:rPr>
        <w:t xml:space="preserve"> now </w:t>
      </w:r>
      <w:r w:rsidRPr="00623846">
        <w:rPr>
          <w:rStyle w:val="StyleUnderline"/>
          <w:highlight w:val="green"/>
        </w:rPr>
        <w:t>plans to launch</w:t>
      </w:r>
      <w:r w:rsidRPr="00623846">
        <w:rPr>
          <w:rStyle w:val="StyleUnderline"/>
        </w:rPr>
        <w:t xml:space="preserve"> about </w:t>
      </w:r>
      <w:r w:rsidRPr="00623846">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40575CF6" w14:textId="77777777" w:rsidR="00C6276D" w:rsidRPr="00623846" w:rsidRDefault="00C6276D" w:rsidP="00C6276D">
      <w:pPr>
        <w:rPr>
          <w:rStyle w:val="StyleUnderline"/>
        </w:rPr>
      </w:pPr>
      <w:r w:rsidRPr="00623846">
        <w:rPr>
          <w:rStyle w:val="StyleUnderline"/>
        </w:rPr>
        <w:t xml:space="preserve">Megaconstellation operators, inspired by the consumer technology model, </w:t>
      </w:r>
      <w:r w:rsidRPr="00623846">
        <w:rPr>
          <w:rStyle w:val="StyleUnderline"/>
          <w:highlight w:val="green"/>
        </w:rPr>
        <w:t>expect fast development</w:t>
      </w:r>
      <w:r w:rsidRPr="00623846">
        <w:rPr>
          <w:rStyle w:val="StyleUnderline"/>
        </w:rPr>
        <w:t xml:space="preserve"> of new satellites </w:t>
      </w:r>
      <w:r w:rsidRPr="00623846">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729624B4" w14:textId="77777777" w:rsidR="00C6276D" w:rsidRPr="00623846" w:rsidRDefault="00C6276D" w:rsidP="00C6276D">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50AF758" w14:textId="77777777" w:rsidR="00C6276D" w:rsidRPr="00623846" w:rsidRDefault="00C6276D" w:rsidP="00C6276D"/>
    <w:p w14:paraId="10BF9874" w14:textId="77777777" w:rsidR="00C6276D" w:rsidRPr="00623846" w:rsidRDefault="00C6276D" w:rsidP="00C6276D">
      <w:pPr>
        <w:pStyle w:val="Heading4"/>
        <w:rPr>
          <w:rFonts w:cs="Calibri"/>
        </w:rPr>
      </w:pPr>
      <w:r w:rsidRPr="00623846">
        <w:rPr>
          <w:rFonts w:cs="Calibri"/>
        </w:rPr>
        <w:t>Ozone hole recovering now but depletion causes extinction.</w:t>
      </w:r>
    </w:p>
    <w:p w14:paraId="2148576F" w14:textId="77777777" w:rsidR="00C6276D" w:rsidRPr="00623846" w:rsidRDefault="00C6276D" w:rsidP="00C6276D">
      <w:r w:rsidRPr="00623846">
        <w:rPr>
          <w:rStyle w:val="Style13ptBold"/>
        </w:rPr>
        <w:t xml:space="preserve">Browne 20 </w:t>
      </w:r>
      <w:r w:rsidRPr="00623846">
        <w:t xml:space="preserve">“Scientists warn erosion of ozone layer could lead to a modern mass extinction event” EDWARD BROWNE May 28, 2020 </w:t>
      </w:r>
      <w:hyperlink r:id="rId33" w:history="1">
        <w:r w:rsidRPr="00623846">
          <w:rPr>
            <w:rStyle w:val="Hyperlink"/>
          </w:rPr>
          <w:t>https://www.express.co.uk/news/science/1287983/ozone-layer-global-warming-mass-extinction-dinosaurs-Southampton</w:t>
        </w:r>
      </w:hyperlink>
      <w:r w:rsidRPr="00623846">
        <w:t xml:space="preserve"> SM</w:t>
      </w:r>
    </w:p>
    <w:p w14:paraId="6F4F0720" w14:textId="77777777" w:rsidR="00C6276D" w:rsidRPr="00623846" w:rsidRDefault="00C6276D" w:rsidP="00C6276D">
      <w:pPr>
        <w:rPr>
          <w:rStyle w:val="StyleUnderline"/>
        </w:rPr>
      </w:pPr>
      <w:r w:rsidRPr="00623846">
        <w:t xml:space="preserve">Scientists warn </w:t>
      </w:r>
      <w:r w:rsidRPr="00623846">
        <w:rPr>
          <w:rStyle w:val="StyleUnderline"/>
          <w:highlight w:val="green"/>
        </w:rPr>
        <w:t>erosion of ozone</w:t>
      </w:r>
      <w:r w:rsidRPr="00623846">
        <w:rPr>
          <w:rStyle w:val="StyleUnderline"/>
        </w:rPr>
        <w:t xml:space="preserve"> layer could </w:t>
      </w:r>
      <w:r w:rsidRPr="00623846">
        <w:rPr>
          <w:rStyle w:val="StyleUnderline"/>
          <w:highlight w:val="green"/>
        </w:rPr>
        <w:t>lead to</w:t>
      </w:r>
      <w:r w:rsidRPr="00623846">
        <w:rPr>
          <w:rStyle w:val="StyleUnderline"/>
        </w:rPr>
        <w:t xml:space="preserve"> a modern </w:t>
      </w:r>
      <w:r w:rsidRPr="00623846">
        <w:rPr>
          <w:rStyle w:val="StyleUnderline"/>
          <w:highlight w:val="green"/>
        </w:rPr>
        <w:t>mass extinction</w:t>
      </w:r>
      <w:r w:rsidRPr="00623846">
        <w:rPr>
          <w:rStyle w:val="StyleUnderline"/>
        </w:rPr>
        <w:t xml:space="preserve"> event</w:t>
      </w:r>
    </w:p>
    <w:p w14:paraId="45D1539B" w14:textId="77777777" w:rsidR="00C6276D" w:rsidRPr="00623846" w:rsidRDefault="00C6276D" w:rsidP="00C6276D">
      <w:r w:rsidRPr="00623846">
        <w:t>AN unexplained mass extinction event that occurred 359 million years ago may have been caused by erosion of the ozone layer, a UK study has found.</w:t>
      </w:r>
    </w:p>
    <w:p w14:paraId="0A813A41" w14:textId="77777777" w:rsidR="00C6276D" w:rsidRPr="00623846" w:rsidRDefault="00C6276D" w:rsidP="00C6276D">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AA47408" w14:textId="77777777" w:rsidR="00C6276D" w:rsidRPr="00623846" w:rsidRDefault="00C6276D" w:rsidP="00C6276D">
      <w:pPr>
        <w:rPr>
          <w:rStyle w:val="StyleUnderline"/>
        </w:rPr>
      </w:pPr>
      <w:r w:rsidRPr="00623846">
        <w:rPr>
          <w:rStyle w:val="StyleUnderline"/>
        </w:rPr>
        <w:lastRenderedPageBreak/>
        <w:t xml:space="preserve">During their study, they found evidence that plant spores from around the time had been damaged by UV radiation, suggesting that the </w:t>
      </w:r>
      <w:r w:rsidRPr="00623846">
        <w:rPr>
          <w:rStyle w:val="StyleUnderline"/>
          <w:highlight w:val="green"/>
        </w:rPr>
        <w:t>Earth’s ozone</w:t>
      </w:r>
      <w:r w:rsidRPr="00623846">
        <w:rPr>
          <w:rStyle w:val="StyleUnderline"/>
        </w:rPr>
        <w:t xml:space="preserve"> layer </w:t>
      </w:r>
      <w:r w:rsidRPr="00623846">
        <w:rPr>
          <w:rStyle w:val="StyleUnderline"/>
          <w:highlight w:val="green"/>
        </w:rPr>
        <w:t>was not providing</w:t>
      </w:r>
      <w:r w:rsidRPr="00623846">
        <w:rPr>
          <w:rStyle w:val="StyleUnderline"/>
        </w:rPr>
        <w:t xml:space="preserve"> sufficient </w:t>
      </w:r>
      <w:r w:rsidRPr="00623846">
        <w:rPr>
          <w:rStyle w:val="StyleUnderline"/>
          <w:highlight w:val="green"/>
        </w:rPr>
        <w:t>protection from the sun</w:t>
      </w:r>
      <w:r w:rsidRPr="00623846">
        <w:rPr>
          <w:rStyle w:val="StyleUnderline"/>
        </w:rPr>
        <w:t>’s deadly rays.</w:t>
      </w:r>
    </w:p>
    <w:p w14:paraId="32041506" w14:textId="77777777" w:rsidR="00C6276D" w:rsidRPr="00623846" w:rsidRDefault="00C6276D" w:rsidP="00C6276D">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1A750E8" w14:textId="77777777" w:rsidR="00C6276D" w:rsidRPr="00623846" w:rsidRDefault="00C6276D" w:rsidP="00C6276D">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6AD7CA4B" w14:textId="77777777" w:rsidR="00C6276D" w:rsidRPr="00623846" w:rsidRDefault="00C6276D" w:rsidP="00C6276D">
      <w:r w:rsidRPr="00623846">
        <w:t>Mass extinction events have occurred a number of times in Earth’s past, with known causes being asteroid impacts and large-scale volcanic eruptions, Phys.org reports.</w:t>
      </w:r>
    </w:p>
    <w:p w14:paraId="73787C4E" w14:textId="77777777" w:rsidR="00C6276D" w:rsidRPr="00623846" w:rsidRDefault="00C6276D" w:rsidP="00C6276D">
      <w:r w:rsidRPr="00623846">
        <w:t>Many will associate the asteroid impact event as the one that led to the extinction of the dinosaurs.</w:t>
      </w:r>
    </w:p>
    <w:p w14:paraId="7045AD40" w14:textId="77777777" w:rsidR="00C6276D" w:rsidRPr="00623846" w:rsidRDefault="00C6276D" w:rsidP="00C6276D">
      <w:r w:rsidRPr="00623846">
        <w:t>The extinction event that the Southampton scientists were studying came after a period of rapid global warming after an ice age, Phys.org continues.</w:t>
      </w:r>
    </w:p>
    <w:p w14:paraId="3C146643" w14:textId="77777777" w:rsidR="00C6276D" w:rsidRPr="00623846" w:rsidRDefault="00C6276D" w:rsidP="00C6276D">
      <w:r w:rsidRPr="00623846">
        <w:t>As part of their study, the researchers collected rocks from sites in Greenland as well as Bolivia in order to study any clues about what Earth conditions may have been like way back 360 million years ago.</w:t>
      </w:r>
    </w:p>
    <w:p w14:paraId="75A3F579" w14:textId="77777777" w:rsidR="00C6276D" w:rsidRPr="00623846" w:rsidRDefault="00C6276D" w:rsidP="00C6276D">
      <w:r w:rsidRPr="00623846">
        <w:t>Indeed, these rocks held some clues as to what had been happening around the time of the Devonian period.</w:t>
      </w:r>
    </w:p>
    <w:p w14:paraId="2E0D1AB2" w14:textId="77777777" w:rsidR="00C6276D" w:rsidRPr="00623846" w:rsidRDefault="00C6276D" w:rsidP="00C6276D">
      <w:pPr>
        <w:rPr>
          <w:rStyle w:val="StyleUnderline"/>
        </w:rPr>
      </w:pPr>
      <w:r w:rsidRPr="00623846">
        <w:rPr>
          <w:rStyle w:val="StyleUnderline"/>
        </w:rPr>
        <w:t xml:space="preserve">The researchers found that the rocks contained </w:t>
      </w:r>
      <w:r w:rsidRPr="00623846">
        <w:rPr>
          <w:rStyle w:val="StyleUnderline"/>
          <w:highlight w:val="green"/>
        </w:rPr>
        <w:t>plant spores</w:t>
      </w:r>
      <w:r w:rsidRPr="00623846">
        <w:rPr>
          <w:rStyle w:val="StyleUnderline"/>
        </w:rPr>
        <w:t xml:space="preserve"> – which plants use to reproduce – that had been preserved within them for hundreds of millions of years.</w:t>
      </w:r>
    </w:p>
    <w:p w14:paraId="47C5DC54" w14:textId="77777777" w:rsidR="00C6276D" w:rsidRPr="00623846" w:rsidRDefault="00C6276D" w:rsidP="00C6276D">
      <w:pPr>
        <w:rPr>
          <w:rStyle w:val="StyleUnderline"/>
        </w:rPr>
      </w:pPr>
      <w:r w:rsidRPr="00623846">
        <w:rPr>
          <w:rStyle w:val="StyleUnderline"/>
        </w:rPr>
        <w:t xml:space="preserve">They discovered that some of these spores appeared to </w:t>
      </w:r>
      <w:r w:rsidRPr="00623846">
        <w:rPr>
          <w:rStyle w:val="StyleUnderline"/>
          <w:highlight w:val="green"/>
        </w:rPr>
        <w:t>have been damaged by</w:t>
      </w:r>
      <w:r w:rsidRPr="00623846">
        <w:rPr>
          <w:rStyle w:val="StyleUnderline"/>
        </w:rPr>
        <w:t xml:space="preserve"> something, noting that they had “</w:t>
      </w:r>
      <w:r w:rsidRPr="00623846">
        <w:rPr>
          <w:rStyle w:val="StyleUnderline"/>
          <w:highlight w:val="green"/>
        </w:rPr>
        <w:t>malformed sculpture</w:t>
      </w:r>
      <w:r w:rsidRPr="00623846">
        <w:rPr>
          <w:rStyle w:val="StyleUnderline"/>
        </w:rPr>
        <w:t xml:space="preserve"> and </w:t>
      </w:r>
      <w:r w:rsidRPr="00623846">
        <w:rPr>
          <w:rStyle w:val="StyleUnderline"/>
          <w:highlight w:val="green"/>
        </w:rPr>
        <w:t>pigmented walls</w:t>
      </w:r>
      <w:r w:rsidRPr="00623846">
        <w:rPr>
          <w:rStyle w:val="StyleUnderline"/>
        </w:rPr>
        <w:t>”.</w:t>
      </w:r>
    </w:p>
    <w:p w14:paraId="0CA26F2A" w14:textId="77777777" w:rsidR="00C6276D" w:rsidRPr="00623846" w:rsidRDefault="00C6276D" w:rsidP="00C6276D">
      <w:pPr>
        <w:rPr>
          <w:rStyle w:val="StyleUnderline"/>
        </w:rPr>
      </w:pPr>
      <w:r w:rsidRPr="00623846">
        <w:rPr>
          <w:rStyle w:val="StyleUnderline"/>
        </w:rPr>
        <w:t xml:space="preserve">This sort of damage is similar to what would occur if the spores had been </w:t>
      </w:r>
      <w:r w:rsidRPr="00623846">
        <w:rPr>
          <w:rStyle w:val="StyleUnderline"/>
          <w:highlight w:val="green"/>
        </w:rPr>
        <w:t>hit by</w:t>
      </w:r>
      <w:r w:rsidRPr="00623846">
        <w:rPr>
          <w:rStyle w:val="StyleUnderline"/>
        </w:rPr>
        <w:t xml:space="preserve"> </w:t>
      </w:r>
      <w:r w:rsidRPr="00623846">
        <w:rPr>
          <w:rStyle w:val="StyleUnderline"/>
          <w:highlight w:val="green"/>
        </w:rPr>
        <w:t xml:space="preserve">high levels of </w:t>
      </w:r>
      <w:r w:rsidRPr="00623846">
        <w:rPr>
          <w:rStyle w:val="StyleUnderline"/>
        </w:rPr>
        <w:t xml:space="preserve">ultraviolet light – also called </w:t>
      </w:r>
      <w:r w:rsidRPr="00623846">
        <w:rPr>
          <w:rStyle w:val="StyleUnderline"/>
          <w:highlight w:val="green"/>
        </w:rPr>
        <w:t>UV rays</w:t>
      </w:r>
      <w:r w:rsidRPr="00623846">
        <w:rPr>
          <w:rStyle w:val="StyleUnderline"/>
        </w:rPr>
        <w:t xml:space="preserve"> – that are given off by the sun.</w:t>
      </w:r>
    </w:p>
    <w:p w14:paraId="4E8F6045" w14:textId="77777777" w:rsidR="00C6276D" w:rsidRPr="00623846" w:rsidRDefault="00C6276D" w:rsidP="00C6276D">
      <w:pPr>
        <w:rPr>
          <w:rStyle w:val="StyleUnderline"/>
        </w:rPr>
      </w:pPr>
      <w:r w:rsidRPr="00623846">
        <w:rPr>
          <w:rStyle w:val="StyleUnderline"/>
        </w:rPr>
        <w:t xml:space="preserve">The researchers explained: “This </w:t>
      </w:r>
      <w:r w:rsidRPr="00623846">
        <w:rPr>
          <w:rStyle w:val="StyleUnderline"/>
          <w:highlight w:val="green"/>
        </w:rPr>
        <w:t>indicates</w:t>
      </w:r>
      <w:r w:rsidRPr="00623846">
        <w:rPr>
          <w:rStyle w:val="StyleUnderline"/>
        </w:rPr>
        <w:t xml:space="preserve"> the </w:t>
      </w:r>
      <w:r w:rsidRPr="00623846">
        <w:rPr>
          <w:rStyle w:val="StyleUnderline"/>
          <w:highlight w:val="green"/>
        </w:rPr>
        <w:t>temporary loss of</w:t>
      </w:r>
      <w:r w:rsidRPr="00623846">
        <w:rPr>
          <w:rStyle w:val="StyleUnderline"/>
        </w:rPr>
        <w:t xml:space="preserve"> the </w:t>
      </w:r>
      <w:r w:rsidRPr="00623846">
        <w:rPr>
          <w:rStyle w:val="StyleUnderline"/>
          <w:highlight w:val="green"/>
        </w:rPr>
        <w:t>global</w:t>
      </w:r>
      <w:r w:rsidRPr="00623846">
        <w:rPr>
          <w:rStyle w:val="StyleUnderline"/>
        </w:rPr>
        <w:t xml:space="preserve"> protective </w:t>
      </w:r>
      <w:r w:rsidRPr="00623846">
        <w:rPr>
          <w:rStyle w:val="StyleUnderline"/>
          <w:highlight w:val="green"/>
        </w:rPr>
        <w:t>ozone</w:t>
      </w:r>
      <w:r w:rsidRPr="00623846">
        <w:rPr>
          <w:rStyle w:val="StyleUnderline"/>
        </w:rPr>
        <w:t xml:space="preserve"> layer.”</w:t>
      </w:r>
    </w:p>
    <w:p w14:paraId="6D6D11E1" w14:textId="77777777" w:rsidR="00C6276D" w:rsidRPr="00623846" w:rsidRDefault="00C6276D" w:rsidP="00C6276D">
      <w:r w:rsidRPr="00623846">
        <w:t>This is because the ozone layer absorbs some of the UV light – a particular type called UBV – that travels from the sun to the Earth.</w:t>
      </w:r>
    </w:p>
    <w:p w14:paraId="0C53C446" w14:textId="77777777" w:rsidR="00C6276D" w:rsidRPr="00623846" w:rsidRDefault="00C6276D" w:rsidP="00C6276D">
      <w:r w:rsidRPr="00623846">
        <w:t>The US Environmental Protection Agency (EPA) notes that UVB light has been linked to skin cancer and can cause harm to crops and marine life.</w:t>
      </w:r>
    </w:p>
    <w:p w14:paraId="049D7BB0" w14:textId="77777777" w:rsidR="00C6276D" w:rsidRPr="00623846" w:rsidRDefault="00C6276D" w:rsidP="00C6276D">
      <w:r w:rsidRPr="00623846">
        <w:t>The ozone layer is a part of Earth’s atmosphere located in the stratosphere between 9 and 18 miles up.</w:t>
      </w:r>
    </w:p>
    <w:p w14:paraId="289EC2A4" w14:textId="77777777" w:rsidR="00C6276D" w:rsidRPr="00623846" w:rsidRDefault="00C6276D" w:rsidP="00C6276D">
      <w:r w:rsidRPr="00623846">
        <w:t>Professor Marshall, lead researcher for the team, said that “current estimates suggest we will reach similar global temperatures to those of 360 million years ago,” according to phys.org.</w:t>
      </w:r>
    </w:p>
    <w:p w14:paraId="6D9DCDCA" w14:textId="77777777" w:rsidR="00C6276D" w:rsidRPr="00623846" w:rsidRDefault="00C6276D" w:rsidP="00C6276D">
      <w:pPr>
        <w:rPr>
          <w:rStyle w:val="StyleUnderline"/>
        </w:rPr>
      </w:pPr>
      <w:r w:rsidRPr="00623846">
        <w:lastRenderedPageBreak/>
        <w:t xml:space="preserve">He added that this raises </w:t>
      </w:r>
      <w:r w:rsidRPr="00623846">
        <w:rPr>
          <w:rStyle w:val="StyleUnderline"/>
        </w:rPr>
        <w:t xml:space="preserve">the possibility of </w:t>
      </w:r>
      <w:r w:rsidRPr="00623846">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623846">
        <w:rPr>
          <w:rStyle w:val="StyleUnderline"/>
          <w:highlight w:val="green"/>
        </w:rPr>
        <w:t>have disastrous consequences for all life</w:t>
      </w:r>
      <w:r w:rsidRPr="00623846">
        <w:rPr>
          <w:rStyle w:val="StyleUnderline"/>
        </w:rPr>
        <w:t xml:space="preserve"> on Earth, including us.</w:t>
      </w:r>
    </w:p>
    <w:p w14:paraId="59ECB1C5" w14:textId="77777777" w:rsidR="00C6276D" w:rsidRPr="00623846" w:rsidRDefault="00C6276D" w:rsidP="00C6276D">
      <w:r w:rsidRPr="00623846">
        <w:t>In the study’s abstract, the team said: “ozone loss during rapid warming is an inherent Earth system process with the unavoidable conclusion that we should be alert for such an eventuality in the future warming world.”</w:t>
      </w:r>
    </w:p>
    <w:p w14:paraId="686CC847" w14:textId="77777777" w:rsidR="00C6276D" w:rsidRPr="00623846" w:rsidRDefault="00C6276D" w:rsidP="00C6276D">
      <w:r w:rsidRPr="00623846">
        <w:t>As well as global warming, human activity is associated with the depletion of the Earth’s vital ozone layer.</w:t>
      </w:r>
    </w:p>
    <w:p w14:paraId="304C3358" w14:textId="77777777" w:rsidR="00C6276D" w:rsidRPr="00623846" w:rsidRDefault="00C6276D" w:rsidP="00C6276D">
      <w:pPr>
        <w:rPr>
          <w:rStyle w:val="StyleUnderline"/>
        </w:rPr>
      </w:pPr>
      <w:r w:rsidRPr="00623846">
        <w:rPr>
          <w:rStyle w:val="StyleUnderline"/>
        </w:rPr>
        <w:t xml:space="preserve">Scientists have reported that </w:t>
      </w:r>
      <w:r w:rsidRPr="00623846">
        <w:rPr>
          <w:rStyle w:val="StyleUnderline"/>
          <w:highlight w:val="green"/>
        </w:rPr>
        <w:t>a large</w:t>
      </w:r>
      <w:r w:rsidRPr="00623846">
        <w:rPr>
          <w:rStyle w:val="StyleUnderline"/>
        </w:rPr>
        <w:t xml:space="preserve"> ozone </w:t>
      </w:r>
      <w:r w:rsidRPr="00623846">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55A98055" w14:textId="77777777" w:rsidR="00C6276D" w:rsidRPr="00C6276D" w:rsidRDefault="00C6276D" w:rsidP="00C6276D"/>
    <w:p w14:paraId="0FDA6184" w14:textId="77777777" w:rsidR="00C6276D" w:rsidRPr="001E51E3" w:rsidRDefault="00C6276D" w:rsidP="00C6276D">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lastRenderedPageBreak/>
        <w:t>FW – Normal</w:t>
      </w:r>
    </w:p>
    <w:p w14:paraId="47DBBD73" w14:textId="77777777" w:rsidR="00C6276D" w:rsidRPr="001E51E3" w:rsidRDefault="00C6276D" w:rsidP="00C6276D">
      <w:pPr>
        <w:pStyle w:val="Heading4"/>
        <w:rPr>
          <w:rFonts w:asciiTheme="majorHAnsi" w:hAnsiTheme="majorHAnsi" w:cstheme="majorHAnsi"/>
        </w:rPr>
      </w:pPr>
      <w:bookmarkStart w:id="4" w:name="_Hlk51986527"/>
      <w:bookmarkStart w:id="5" w:name="_Hlk64212145"/>
      <w:bookmarkStart w:id="6" w:name="_Hlk61766057"/>
      <w:r w:rsidRPr="001E51E3">
        <w:rPr>
          <w:rFonts w:asciiTheme="majorHAnsi" w:hAnsiTheme="majorHAnsi" w:cstheme="majorHAnsi"/>
        </w:rPr>
        <w:t>Pleasure and pain are intrinsically valuable.</w:t>
      </w:r>
    </w:p>
    <w:p w14:paraId="53FFBCF8" w14:textId="77777777" w:rsidR="00C6276D" w:rsidRPr="001E51E3" w:rsidRDefault="00C6276D" w:rsidP="00C6276D">
      <w:pPr>
        <w:spacing w:line="276" w:lineRule="auto"/>
        <w:rPr>
          <w:rFonts w:asciiTheme="majorHAnsi" w:hAnsiTheme="majorHAnsi" w:cstheme="majorHAnsi"/>
        </w:rPr>
      </w:pPr>
      <w:r w:rsidRPr="001E51E3">
        <w:rPr>
          <w:rStyle w:val="Style13ptBold"/>
          <w:rFonts w:asciiTheme="majorHAnsi" w:hAnsiTheme="majorHAnsi" w:cstheme="majorHAnsi"/>
        </w:rPr>
        <w:t>Moen 16</w:t>
      </w:r>
      <w:r w:rsidRPr="001E51E3">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150147EB" w14:textId="77777777" w:rsidR="00C6276D" w:rsidRPr="001E51E3" w:rsidRDefault="00C6276D" w:rsidP="00C6276D">
      <w:pPr>
        <w:spacing w:line="276" w:lineRule="auto"/>
        <w:rPr>
          <w:rFonts w:asciiTheme="majorHAnsi" w:hAnsiTheme="majorHAnsi" w:cstheme="majorHAnsi"/>
          <w:szCs w:val="26"/>
        </w:rPr>
      </w:pPr>
      <w:r w:rsidRPr="001E51E3">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B2D12">
        <w:rPr>
          <w:rFonts w:asciiTheme="majorHAnsi" w:hAnsiTheme="majorHAnsi" w:cstheme="majorHAnsi"/>
          <w:b/>
          <w:sz w:val="26"/>
          <w:szCs w:val="26"/>
          <w:highlight w:val="green"/>
          <w:u w:val="single"/>
        </w:rPr>
        <w:t>there is something undeniably good about</w:t>
      </w:r>
      <w:r w:rsidRPr="001E51E3">
        <w:rPr>
          <w:rFonts w:asciiTheme="majorHAnsi" w:hAnsiTheme="majorHAnsi" w:cstheme="majorHAnsi"/>
          <w:szCs w:val="26"/>
        </w:rPr>
        <w:t xml:space="preserve"> the way </w:t>
      </w:r>
      <w:r w:rsidRPr="00FB2D12">
        <w:rPr>
          <w:rFonts w:asciiTheme="majorHAnsi" w:hAnsiTheme="majorHAnsi" w:cstheme="majorHAnsi"/>
          <w:b/>
          <w:sz w:val="26"/>
          <w:szCs w:val="26"/>
          <w:highlight w:val="green"/>
          <w:u w:val="single"/>
        </w:rPr>
        <w:t>pleasure</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feels </w:t>
      </w:r>
      <w:r w:rsidRPr="00FB2D12">
        <w:rPr>
          <w:rFonts w:asciiTheme="majorHAnsi" w:hAnsiTheme="majorHAnsi" w:cstheme="majorHAnsi"/>
          <w:b/>
          <w:sz w:val="26"/>
          <w:szCs w:val="26"/>
          <w:highlight w:val="green"/>
          <w:u w:val="single"/>
        </w:rPr>
        <w:t>and</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something</w:t>
      </w:r>
      <w:r w:rsidRPr="001E51E3">
        <w:rPr>
          <w:rFonts w:asciiTheme="majorHAnsi" w:hAnsiTheme="majorHAnsi" w:cstheme="majorHAnsi"/>
          <w:b/>
          <w:sz w:val="26"/>
          <w:szCs w:val="26"/>
          <w:u w:val="single"/>
        </w:rPr>
        <w:t xml:space="preserve"> </w:t>
      </w:r>
      <w:r w:rsidRPr="00FB2D12">
        <w:rPr>
          <w:rFonts w:asciiTheme="majorHAnsi" w:hAnsiTheme="majorHAnsi" w:cstheme="majorHAnsi"/>
          <w:b/>
          <w:sz w:val="26"/>
          <w:szCs w:val="26"/>
          <w:highlight w:val="green"/>
          <w:u w:val="single"/>
        </w:rPr>
        <w:t>undeniably bad about</w:t>
      </w:r>
      <w:r w:rsidRPr="001E51E3">
        <w:rPr>
          <w:rFonts w:asciiTheme="majorHAnsi" w:hAnsiTheme="majorHAnsi" w:cstheme="majorHAnsi"/>
          <w:szCs w:val="26"/>
        </w:rPr>
        <w:t xml:space="preserve"> the way </w:t>
      </w:r>
      <w:r w:rsidRPr="00FB2D12">
        <w:rPr>
          <w:rFonts w:asciiTheme="majorHAnsi" w:hAnsiTheme="majorHAnsi" w:cstheme="majorHAnsi"/>
          <w:b/>
          <w:sz w:val="26"/>
          <w:szCs w:val="26"/>
          <w:highlight w:val="green"/>
          <w:u w:val="single"/>
        </w:rPr>
        <w:t>pain</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E51E3">
        <w:rPr>
          <w:rFonts w:asciiTheme="majorHAnsi" w:hAnsiTheme="majorHAnsi" w:cstheme="majorHAnsi"/>
          <w:b/>
          <w:sz w:val="26"/>
          <w:szCs w:val="26"/>
          <w:u w:val="single"/>
        </w:rPr>
        <w:t xml:space="preserve">I might ask: “What for?” </w:t>
      </w:r>
      <w:r w:rsidRPr="001E51E3">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E51E3">
        <w:rPr>
          <w:rFonts w:asciiTheme="majorHAnsi" w:hAnsiTheme="majorHAnsi" w:cstheme="majorHAnsi"/>
          <w:b/>
          <w:sz w:val="26"/>
          <w:szCs w:val="26"/>
          <w:u w:val="single"/>
        </w:rPr>
        <w:t xml:space="preserve">But </w:t>
      </w:r>
      <w:r w:rsidRPr="001E51E3">
        <w:rPr>
          <w:rFonts w:asciiTheme="majorHAnsi" w:hAnsiTheme="majorHAnsi" w:cstheme="majorHAnsi"/>
          <w:szCs w:val="26"/>
        </w:rPr>
        <w:t xml:space="preserve">what is the pleasure of drinking the soda good for?” the discussion is likely to reach an awkward end. The reason is that the </w:t>
      </w:r>
      <w:r w:rsidRPr="001E51E3">
        <w:rPr>
          <w:rFonts w:asciiTheme="majorHAnsi" w:hAnsiTheme="majorHAnsi" w:cstheme="majorHAnsi"/>
          <w:b/>
          <w:sz w:val="26"/>
          <w:szCs w:val="26"/>
          <w:u w:val="single"/>
        </w:rPr>
        <w:t xml:space="preserve">pleasure is not good for anything further; </w:t>
      </w:r>
      <w:r w:rsidRPr="001E51E3">
        <w:rPr>
          <w:rFonts w:asciiTheme="majorHAnsi" w:hAnsiTheme="majorHAnsi" w:cstheme="majorHAnsi"/>
          <w:szCs w:val="26"/>
        </w:rPr>
        <w:t xml:space="preserve">it is simply that for which going to the convenience store and buying the soda is good.3 As Aristotle observes: </w:t>
      </w:r>
      <w:r w:rsidRPr="001E51E3">
        <w:rPr>
          <w:rFonts w:asciiTheme="majorHAnsi" w:hAnsiTheme="majorHAnsi" w:cstheme="majorHAnsi"/>
          <w:b/>
          <w:sz w:val="26"/>
          <w:szCs w:val="26"/>
          <w:u w:val="single"/>
        </w:rPr>
        <w:t>“</w:t>
      </w:r>
      <w:r w:rsidRPr="00FB2D12">
        <w:rPr>
          <w:rFonts w:asciiTheme="majorHAnsi" w:hAnsiTheme="majorHAnsi" w:cstheme="majorHAnsi"/>
          <w:b/>
          <w:sz w:val="26"/>
          <w:szCs w:val="26"/>
          <w:highlight w:val="green"/>
          <w:u w:val="single"/>
        </w:rPr>
        <w:t>We never ask</w:t>
      </w:r>
      <w:r w:rsidRPr="001E51E3">
        <w:rPr>
          <w:rFonts w:asciiTheme="majorHAnsi" w:hAnsiTheme="majorHAnsi" w:cstheme="majorHAnsi"/>
          <w:szCs w:val="26"/>
        </w:rPr>
        <w:t xml:space="preserve"> [a man] </w:t>
      </w:r>
      <w:r w:rsidRPr="00FB2D12">
        <w:rPr>
          <w:rFonts w:asciiTheme="majorHAnsi" w:hAnsiTheme="majorHAnsi" w:cstheme="majorHAnsi"/>
          <w:b/>
          <w:sz w:val="26"/>
          <w:szCs w:val="26"/>
          <w:highlight w:val="green"/>
          <w:u w:val="single"/>
        </w:rPr>
        <w:t>what</w:t>
      </w:r>
      <w:r w:rsidRPr="001E51E3">
        <w:rPr>
          <w:rFonts w:asciiTheme="majorHAnsi" w:hAnsiTheme="majorHAnsi" w:cstheme="majorHAnsi"/>
          <w:b/>
          <w:sz w:val="26"/>
          <w:szCs w:val="26"/>
          <w:u w:val="single"/>
        </w:rPr>
        <w:t xml:space="preserve"> his </w:t>
      </w:r>
      <w:r w:rsidRPr="00FB2D12">
        <w:rPr>
          <w:rFonts w:asciiTheme="majorHAnsi" w:hAnsiTheme="majorHAnsi" w:cstheme="majorHAnsi"/>
          <w:b/>
          <w:sz w:val="26"/>
          <w:szCs w:val="26"/>
          <w:highlight w:val="green"/>
          <w:u w:val="single"/>
        </w:rPr>
        <w:t>end is in being pleased, because</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we assume that </w:t>
      </w:r>
      <w:r w:rsidRPr="00FB2D12">
        <w:rPr>
          <w:rFonts w:asciiTheme="majorHAnsi" w:hAnsiTheme="majorHAnsi" w:cstheme="majorHAnsi"/>
          <w:b/>
          <w:sz w:val="26"/>
          <w:szCs w:val="26"/>
          <w:highlight w:val="green"/>
          <w:u w:val="single"/>
        </w:rPr>
        <w:t>pleasure is</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choice </w:t>
      </w:r>
      <w:r w:rsidRPr="00FB2D12">
        <w:rPr>
          <w:rFonts w:asciiTheme="majorHAnsi" w:hAnsiTheme="majorHAnsi" w:cstheme="majorHAnsi"/>
          <w:b/>
          <w:sz w:val="26"/>
          <w:szCs w:val="26"/>
          <w:highlight w:val="green"/>
          <w:u w:val="single"/>
        </w:rPr>
        <w:t>worthy in itself</w:t>
      </w:r>
      <w:r w:rsidRPr="001E51E3">
        <w:rPr>
          <w:rFonts w:asciiTheme="majorHAnsi" w:hAnsiTheme="majorHAnsi" w:cstheme="majorHAnsi"/>
          <w:b/>
          <w:sz w:val="26"/>
          <w:szCs w:val="26"/>
          <w:u w:val="single"/>
        </w:rPr>
        <w:t>.”</w:t>
      </w:r>
      <w:r w:rsidRPr="001E51E3">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B2D12">
        <w:rPr>
          <w:rFonts w:asciiTheme="majorHAnsi" w:hAnsiTheme="majorHAnsi" w:cstheme="majorHAnsi"/>
          <w:b/>
          <w:sz w:val="26"/>
          <w:szCs w:val="26"/>
          <w:highlight w:val="green"/>
          <w:u w:val="single"/>
        </w:rPr>
        <w:t>pleasure and pain are both places where we reach the end of the line in matters of value.</w:t>
      </w:r>
      <w:r w:rsidRPr="001E51E3">
        <w:rPr>
          <w:rFonts w:asciiTheme="majorHAnsi" w:hAnsiTheme="majorHAnsi" w:cstheme="majorHAnsi"/>
          <w:szCs w:val="26"/>
        </w:rPr>
        <w:t xml:space="preserve"> </w:t>
      </w:r>
    </w:p>
    <w:bookmarkEnd w:id="4"/>
    <w:p w14:paraId="02C2803B" w14:textId="113494F3" w:rsidR="00C6276D" w:rsidRPr="001E51E3" w:rsidRDefault="00C6276D" w:rsidP="00C6276D">
      <w:pPr>
        <w:pStyle w:val="Heading4"/>
        <w:rPr>
          <w:rFonts w:asciiTheme="majorHAnsi" w:hAnsiTheme="majorHAnsi" w:cstheme="majorHAnsi"/>
        </w:rPr>
      </w:pPr>
      <w:r w:rsidRPr="001E51E3">
        <w:rPr>
          <w:rFonts w:asciiTheme="majorHAnsi" w:hAnsiTheme="majorHAnsi" w:cstheme="majorHAnsi"/>
        </w:rPr>
        <w:t xml:space="preserve">Thus, the standard is consistency with hedonic act utilitarianism. </w:t>
      </w:r>
      <w:bookmarkEnd w:id="0"/>
    </w:p>
    <w:p w14:paraId="7EC0380D" w14:textId="77777777" w:rsidR="00C6276D" w:rsidRPr="001E51E3" w:rsidRDefault="00C6276D" w:rsidP="00C6276D">
      <w:pPr>
        <w:rPr>
          <w:rFonts w:asciiTheme="majorHAnsi" w:hAnsiTheme="majorHAnsi" w:cstheme="majorHAnsi"/>
        </w:rPr>
      </w:pPr>
      <w:bookmarkStart w:id="7" w:name="_Hlk51986558"/>
      <w:bookmarkEnd w:id="5"/>
    </w:p>
    <w:bookmarkEnd w:id="1"/>
    <w:bookmarkEnd w:id="2"/>
    <w:bookmarkEnd w:id="3"/>
    <w:bookmarkEnd w:id="6"/>
    <w:bookmarkEnd w:id="7"/>
    <w:p w14:paraId="2F333C9D" w14:textId="77777777" w:rsidR="00C6276D" w:rsidRPr="001E51E3" w:rsidRDefault="00C6276D" w:rsidP="00C6276D">
      <w:pPr>
        <w:pStyle w:val="Heading4"/>
        <w:spacing w:line="276" w:lineRule="auto"/>
        <w:rPr>
          <w:rFonts w:asciiTheme="majorHAnsi" w:hAnsiTheme="majorHAnsi" w:cstheme="majorHAnsi"/>
        </w:rPr>
      </w:pPr>
      <w:r w:rsidRPr="001E51E3">
        <w:rPr>
          <w:rFonts w:asciiTheme="majorHAnsi" w:hAnsiTheme="majorHAnsi" w:cstheme="majorHAnsi"/>
          <w:b w:val="0"/>
        </w:rPr>
        <w:lastRenderedPageBreak/>
        <w:t xml:space="preserve">Existential threats </w:t>
      </w:r>
      <w:r w:rsidRPr="001E51E3">
        <w:rPr>
          <w:rFonts w:asciiTheme="majorHAnsi" w:hAnsiTheme="majorHAnsi" w:cstheme="majorHAnsi"/>
          <w:b w:val="0"/>
          <w:u w:val="single"/>
        </w:rPr>
        <w:t>outweigh</w:t>
      </w:r>
      <w:r w:rsidRPr="001E51E3">
        <w:rPr>
          <w:rFonts w:asciiTheme="majorHAnsi" w:hAnsiTheme="majorHAnsi" w:cstheme="majorHAnsi"/>
          <w:b w:val="0"/>
        </w:rPr>
        <w:t xml:space="preserve"> – all life has </w:t>
      </w:r>
      <w:r w:rsidRPr="001E51E3">
        <w:rPr>
          <w:rFonts w:asciiTheme="majorHAnsi" w:hAnsiTheme="majorHAnsi" w:cstheme="majorHAnsi"/>
          <w:b w:val="0"/>
          <w:u w:val="single"/>
        </w:rPr>
        <w:t>infinite value</w:t>
      </w:r>
      <w:r w:rsidRPr="001E51E3">
        <w:rPr>
          <w:rFonts w:asciiTheme="majorHAnsi" w:hAnsiTheme="majorHAnsi" w:cstheme="majorHAnsi"/>
          <w:b w:val="0"/>
        </w:rPr>
        <w:t xml:space="preserve"> and extinction </w:t>
      </w:r>
      <w:r w:rsidRPr="001E51E3">
        <w:rPr>
          <w:rFonts w:asciiTheme="majorHAnsi" w:hAnsiTheme="majorHAnsi" w:cstheme="majorHAnsi"/>
          <w:b w:val="0"/>
          <w:u w:val="single"/>
        </w:rPr>
        <w:t>eliminates the possibility</w:t>
      </w:r>
      <w:r w:rsidRPr="001E51E3">
        <w:rPr>
          <w:rFonts w:asciiTheme="majorHAnsi" w:hAnsiTheme="majorHAnsi" w:cstheme="majorHAnsi"/>
          <w:b w:val="0"/>
        </w:rPr>
        <w:t xml:space="preserve"> for future generations – err negative, because of innate </w:t>
      </w:r>
      <w:r w:rsidRPr="001E51E3">
        <w:rPr>
          <w:rFonts w:asciiTheme="majorHAnsi" w:hAnsiTheme="majorHAnsi" w:cstheme="majorHAnsi"/>
          <w:b w:val="0"/>
          <w:u w:val="single"/>
        </w:rPr>
        <w:t>cognitive biases</w:t>
      </w:r>
      <w:r w:rsidRPr="001E51E3">
        <w:rPr>
          <w:rFonts w:asciiTheme="majorHAnsi" w:hAnsiTheme="majorHAnsi" w:cstheme="majorHAnsi"/>
          <w:b w:val="0"/>
        </w:rPr>
        <w:t xml:space="preserve"> </w:t>
      </w:r>
    </w:p>
    <w:p w14:paraId="5BA93078" w14:textId="77777777" w:rsidR="00C6276D" w:rsidRPr="001E51E3" w:rsidRDefault="00C6276D" w:rsidP="00C6276D">
      <w:pPr>
        <w:spacing w:line="276" w:lineRule="auto"/>
        <w:rPr>
          <w:rFonts w:asciiTheme="majorHAnsi" w:hAnsiTheme="majorHAnsi" w:cstheme="majorHAnsi"/>
        </w:rPr>
      </w:pPr>
      <w:r w:rsidRPr="001E51E3">
        <w:rPr>
          <w:rStyle w:val="Style13ptBold"/>
          <w:rFonts w:asciiTheme="majorHAnsi" w:hAnsiTheme="majorHAnsi" w:cstheme="majorHAnsi"/>
        </w:rPr>
        <w:t>GPP 17</w:t>
      </w:r>
      <w:r w:rsidRPr="001E51E3">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34" w:history="1">
        <w:r w:rsidRPr="001E51E3">
          <w:rPr>
            <w:rStyle w:val="Hyperlink"/>
            <w:rFonts w:asciiTheme="majorHAnsi" w:hAnsiTheme="majorHAnsi" w:cstheme="majorHAnsi"/>
            <w:color w:val="000000"/>
            <w:u w:val="single"/>
          </w:rPr>
          <w:t>https://www.fhi.ox.ac.uk/wp-content/uploads/Existential-Risks-2017-01-23.pdf</w:t>
        </w:r>
      </w:hyperlink>
      <w:r w:rsidRPr="001E51E3">
        <w:rPr>
          <w:rFonts w:asciiTheme="majorHAnsi" w:hAnsiTheme="majorHAnsi" w:cstheme="majorHAnsi"/>
        </w:rPr>
        <w:t xml:space="preserve">, </w:t>
      </w:r>
    </w:p>
    <w:p w14:paraId="04B558D8" w14:textId="77777777" w:rsidR="00C6276D" w:rsidRPr="00E9447A" w:rsidRDefault="00C6276D" w:rsidP="00C6276D">
      <w:pPr>
        <w:spacing w:line="276" w:lineRule="auto"/>
        <w:rPr>
          <w:rFonts w:asciiTheme="majorHAnsi" w:hAnsiTheme="majorHAnsi" w:cstheme="majorHAnsi"/>
          <w:b/>
          <w:u w:val="single"/>
        </w:rPr>
      </w:pPr>
      <w:r w:rsidRPr="001E51E3">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B2D12">
        <w:rPr>
          <w:rStyle w:val="StyleUnderline"/>
          <w:rFonts w:asciiTheme="majorHAnsi" w:hAnsiTheme="majorHAnsi" w:cstheme="majorHAnsi"/>
          <w:highlight w:val="green"/>
        </w:rPr>
        <w:t>Compare</w:t>
      </w:r>
      <w:r w:rsidRPr="001E51E3">
        <w:rPr>
          <w:rStyle w:val="StyleUnderline"/>
          <w:rFonts w:asciiTheme="majorHAnsi" w:hAnsiTheme="majorHAnsi" w:cstheme="majorHAnsi"/>
        </w:rPr>
        <w:t xml:space="preserve"> three outcomes: (1) </w:t>
      </w:r>
      <w:r w:rsidRPr="00FB2D12">
        <w:rPr>
          <w:rStyle w:val="StyleUnderline"/>
          <w:rFonts w:asciiTheme="majorHAnsi" w:hAnsiTheme="majorHAnsi" w:cstheme="majorHAnsi"/>
          <w:highlight w:val="green"/>
        </w:rPr>
        <w:t>Peace</w:t>
      </w:r>
      <w:r w:rsidRPr="001E51E3">
        <w:rPr>
          <w:rStyle w:val="StyleUnderline"/>
          <w:rFonts w:asciiTheme="majorHAnsi" w:hAnsiTheme="majorHAnsi" w:cstheme="majorHAnsi"/>
        </w:rPr>
        <w:t xml:space="preserve">. (2) A nuclear </w:t>
      </w:r>
      <w:r w:rsidRPr="00FB2D12">
        <w:rPr>
          <w:rStyle w:val="StyleUnderline"/>
          <w:rFonts w:asciiTheme="majorHAnsi" w:hAnsiTheme="majorHAnsi" w:cstheme="majorHAnsi"/>
          <w:highlight w:val="green"/>
        </w:rPr>
        <w:t>war that kills 99%</w:t>
      </w:r>
      <w:r w:rsidRPr="001E51E3">
        <w:rPr>
          <w:rStyle w:val="StyleUnderline"/>
          <w:rFonts w:asciiTheme="majorHAnsi" w:hAnsiTheme="majorHAnsi" w:cstheme="majorHAnsi"/>
        </w:rPr>
        <w:t xml:space="preserve"> of the world’s existing population. (3) A nuclear </w:t>
      </w:r>
      <w:r w:rsidRPr="00FB2D12">
        <w:rPr>
          <w:rStyle w:val="StyleUnderline"/>
          <w:rFonts w:asciiTheme="majorHAnsi" w:hAnsiTheme="majorHAnsi" w:cstheme="majorHAnsi"/>
          <w:highlight w:val="green"/>
        </w:rPr>
        <w:t>war that kills 100%</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(2) would be worse than (1), and (3) would be worse than (2). Which is the greater of these two differences? </w:t>
      </w:r>
      <w:r w:rsidRPr="001E51E3">
        <w:rPr>
          <w:rStyle w:val="StyleUnderline"/>
          <w:rFonts w:asciiTheme="majorHAnsi" w:hAnsiTheme="majorHAnsi" w:cstheme="majorHAnsi"/>
        </w:rPr>
        <w:t>Most people believe that the greater difference is between (1) and (2).</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 believe that </w:t>
      </w:r>
      <w:r w:rsidRPr="00FB2D12">
        <w:rPr>
          <w:rStyle w:val="StyleUnderline"/>
          <w:rFonts w:asciiTheme="majorHAnsi" w:hAnsiTheme="majorHAnsi" w:cstheme="majorHAnsi"/>
          <w:highlight w:val="green"/>
        </w:rPr>
        <w:t>the difference between (2) and (3) is</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much greater</w:t>
      </w:r>
      <w:r w:rsidRPr="001E51E3">
        <w:rPr>
          <w:rFonts w:asciiTheme="majorHAnsi" w:hAnsiTheme="majorHAnsi" w:cstheme="majorHAnsi"/>
        </w:rPr>
        <w:t xml:space="preserve">. ... </w:t>
      </w:r>
      <w:r w:rsidRPr="001E51E3">
        <w:rPr>
          <w:rStyle w:val="StyleUnderline"/>
          <w:rFonts w:asciiTheme="majorHAnsi" w:hAnsiTheme="majorHAnsi" w:cstheme="majorHAnsi"/>
        </w:rPr>
        <w:t xml:space="preserve">The Earth will remain habitable for </w:t>
      </w:r>
      <w:r w:rsidRPr="001E51E3">
        <w:rPr>
          <w:rStyle w:val="Emphasis"/>
          <w:rFonts w:asciiTheme="majorHAnsi" w:hAnsiTheme="majorHAnsi" w:cstheme="majorHAnsi"/>
        </w:rPr>
        <w:t>at least another billion years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Civilization began only a few thousand years ago.</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If we do not destroy mankind</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few thousand </w:t>
      </w:r>
      <w:r w:rsidRPr="00FB2D12">
        <w:rPr>
          <w:rStyle w:val="StyleUnderline"/>
          <w:rFonts w:asciiTheme="majorHAnsi" w:hAnsiTheme="majorHAnsi" w:cstheme="majorHAnsi"/>
          <w:highlight w:val="green"/>
        </w:rPr>
        <w:t>years may be</w:t>
      </w:r>
      <w:r w:rsidRPr="001E51E3">
        <w:rPr>
          <w:rStyle w:val="StyleUnderline"/>
          <w:rFonts w:asciiTheme="majorHAnsi" w:hAnsiTheme="majorHAnsi" w:cstheme="majorHAnsi"/>
        </w:rPr>
        <w:t xml:space="preserve"> only </w:t>
      </w:r>
      <w:r w:rsidRPr="00FB2D12">
        <w:rPr>
          <w:rStyle w:val="Emphasis"/>
          <w:rFonts w:asciiTheme="majorHAnsi" w:hAnsiTheme="majorHAnsi" w:cstheme="majorHAnsi"/>
          <w:highlight w:val="green"/>
        </w:rPr>
        <w:t>a tiny fraction</w:t>
      </w:r>
      <w:r w:rsidRPr="00FB2D12">
        <w:rPr>
          <w:rStyle w:val="StyleUnderline"/>
          <w:rFonts w:asciiTheme="majorHAnsi" w:hAnsiTheme="majorHAnsi" w:cstheme="majorHAnsi"/>
          <w:highlight w:val="green"/>
        </w:rPr>
        <w:t xml:space="preserve"> of the whole of civilized</w:t>
      </w:r>
      <w:r w:rsidRPr="001E51E3">
        <w:rPr>
          <w:rStyle w:val="StyleUnderline"/>
          <w:rFonts w:asciiTheme="majorHAnsi" w:hAnsiTheme="majorHAnsi" w:cstheme="majorHAnsi"/>
        </w:rPr>
        <w:t xml:space="preserve"> human </w:t>
      </w:r>
      <w:r w:rsidRPr="00FB2D12">
        <w:rPr>
          <w:rStyle w:val="StyleUnderline"/>
          <w:rFonts w:asciiTheme="majorHAnsi" w:hAnsiTheme="majorHAnsi" w:cstheme="majorHAnsi"/>
          <w:highlight w:val="green"/>
        </w:rPr>
        <w:t>history</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The difference between (2) and (3) may thus be the difference between this tiny fraction and all of the rest of this history.</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If we compare this possible history to a day, what has occurred so far is only a </w:t>
      </w:r>
      <w:r w:rsidRPr="001E51E3">
        <w:rPr>
          <w:rStyle w:val="Emphasis"/>
          <w:rFonts w:asciiTheme="majorHAnsi" w:hAnsiTheme="majorHAnsi" w:cstheme="majorHAnsi"/>
        </w:rPr>
        <w:t>fraction of a second</w:t>
      </w:r>
      <w:r w:rsidRPr="001E51E3">
        <w:rPr>
          <w:rStyle w:val="StyleUnderline"/>
          <w:rFonts w:asciiTheme="majorHAnsi" w:hAnsiTheme="majorHAnsi" w:cstheme="majorHAnsi"/>
        </w:rPr>
        <w:t>.65</w:t>
      </w:r>
      <w:r w:rsidRPr="001E51E3">
        <w:rPr>
          <w:rFonts w:asciiTheme="majorHAnsi" w:hAnsiTheme="majorHAnsi" w:cstheme="maj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1E51E3">
        <w:rPr>
          <w:rStyle w:val="StyleUnderline"/>
          <w:rFonts w:asciiTheme="majorHAnsi" w:hAnsiTheme="majorHAnsi" w:cstheme="majorHAnsi"/>
        </w:rPr>
        <w:t xml:space="preserve">What makes </w:t>
      </w:r>
      <w:r w:rsidRPr="00FB2D12">
        <w:rPr>
          <w:rStyle w:val="StyleUnderline"/>
          <w:rFonts w:asciiTheme="majorHAnsi" w:hAnsiTheme="majorHAnsi" w:cstheme="majorHAnsi"/>
          <w:highlight w:val="green"/>
        </w:rPr>
        <w:t>existential catastrophes</w:t>
      </w:r>
      <w:r w:rsidRPr="001E51E3">
        <w:rPr>
          <w:rStyle w:val="StyleUnderline"/>
          <w:rFonts w:asciiTheme="majorHAnsi" w:hAnsiTheme="majorHAnsi" w:cstheme="majorHAnsi"/>
        </w:rPr>
        <w:t xml:space="preserve"> especially bad is that they </w:t>
      </w:r>
      <w:r w:rsidRPr="00FB2D12">
        <w:rPr>
          <w:rStyle w:val="StyleUnderline"/>
          <w:rFonts w:asciiTheme="majorHAnsi" w:hAnsiTheme="majorHAnsi" w:cstheme="majorHAnsi"/>
          <w:highlight w:val="green"/>
        </w:rPr>
        <w:t>would</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destroy the future</w:t>
      </w:r>
      <w:r w:rsidRPr="001E51E3">
        <w:rPr>
          <w:rStyle w:val="StyleUnderline"/>
          <w:rFonts w:asciiTheme="majorHAnsi" w:hAnsiTheme="majorHAnsi" w:cstheme="majorHAnsi"/>
        </w:rPr>
        <w:t>,” as</w:t>
      </w:r>
      <w:r w:rsidRPr="001E51E3">
        <w:rPr>
          <w:rFonts w:asciiTheme="majorHAnsi" w:hAnsiTheme="majorHAnsi" w:cstheme="majorHAnsi"/>
        </w:rPr>
        <w:t xml:space="preserve"> another Oxford philosopher, Nick </w:t>
      </w:r>
      <w:r w:rsidRPr="001E51E3">
        <w:rPr>
          <w:rStyle w:val="StyleUnderline"/>
          <w:rFonts w:asciiTheme="majorHAnsi" w:hAnsiTheme="majorHAnsi" w:cstheme="majorHAnsi"/>
        </w:rPr>
        <w:t>Bostrom, puts it.</w:t>
      </w:r>
      <w:r w:rsidRPr="001E51E3">
        <w:rPr>
          <w:rFonts w:asciiTheme="majorHAnsi" w:hAnsiTheme="majorHAnsi" w:cstheme="majorHAnsi"/>
        </w:rPr>
        <w:t xml:space="preserve">66 </w:t>
      </w:r>
      <w:r w:rsidRPr="00FB2D12">
        <w:rPr>
          <w:rStyle w:val="StyleUnderline"/>
          <w:rFonts w:asciiTheme="majorHAnsi" w:hAnsiTheme="majorHAnsi" w:cstheme="majorHAnsi"/>
          <w:highlight w:val="green"/>
        </w:rPr>
        <w:t>This future could</w:t>
      </w:r>
      <w:r w:rsidRPr="001E51E3">
        <w:rPr>
          <w:rStyle w:val="StyleUnderline"/>
          <w:rFonts w:asciiTheme="majorHAnsi" w:hAnsiTheme="majorHAnsi" w:cstheme="majorHAnsi"/>
        </w:rPr>
        <w:t xml:space="preserve"> potentially </w:t>
      </w:r>
      <w:r w:rsidRPr="00FB2D12">
        <w:rPr>
          <w:rStyle w:val="StyleUnderline"/>
          <w:rFonts w:asciiTheme="majorHAnsi" w:hAnsiTheme="majorHAnsi" w:cstheme="majorHAnsi"/>
          <w:highlight w:val="green"/>
        </w:rPr>
        <w:t>be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long</w:t>
      </w:r>
      <w:r w:rsidRPr="001E51E3">
        <w:rPr>
          <w:rStyle w:val="StyleUnderline"/>
          <w:rFonts w:asciiTheme="majorHAnsi" w:hAnsiTheme="majorHAnsi" w:cstheme="majorHAnsi"/>
        </w:rPr>
        <w:t xml:space="preserve"> and full of </w:t>
      </w:r>
      <w:r w:rsidRPr="00FB2D12">
        <w:rPr>
          <w:rStyle w:val="StyleUnderline"/>
          <w:rFonts w:asciiTheme="majorHAnsi" w:hAnsiTheme="majorHAnsi" w:cstheme="majorHAnsi"/>
          <w:highlight w:val="green"/>
        </w:rPr>
        <w:t>flourishing</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and</w:t>
      </w:r>
      <w:r w:rsidRPr="001E51E3">
        <w:rPr>
          <w:rStyle w:val="StyleUnderline"/>
          <w:rFonts w:asciiTheme="majorHAnsi" w:hAnsiTheme="majorHAnsi" w:cstheme="majorHAnsi"/>
        </w:rPr>
        <w:t xml:space="preserve"> would therefore </w:t>
      </w:r>
      <w:r w:rsidRPr="00FB2D12">
        <w:rPr>
          <w:rStyle w:val="StyleUnderline"/>
          <w:rFonts w:asciiTheme="majorHAnsi" w:hAnsiTheme="majorHAnsi" w:cstheme="majorHAnsi"/>
          <w:highlight w:val="green"/>
        </w:rPr>
        <w:t>have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large value</w:t>
      </w:r>
      <w:r w:rsidRPr="001E51E3">
        <w:rPr>
          <w:rStyle w:val="StyleUnderline"/>
          <w:rFonts w:asciiTheme="majorHAnsi" w:hAnsiTheme="majorHAnsi" w:cstheme="majorHAnsi"/>
        </w:rPr>
        <w:t>.</w:t>
      </w:r>
      <w:r w:rsidRPr="001E51E3">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1E51E3">
        <w:rPr>
          <w:rStyle w:val="StyleUnderline"/>
          <w:rFonts w:asciiTheme="majorHAnsi" w:hAnsiTheme="majorHAnsi" w:cstheme="majorHAnsi"/>
        </w:rPr>
        <w:t>Because the value of preventing existential catastrophe is so vast, even a tiny probability of prevention has huge expected value.</w:t>
      </w:r>
      <w:r w:rsidRPr="001E51E3">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1E51E3">
        <w:rPr>
          <w:rStyle w:val="StyleUnderline"/>
          <w:rFonts w:asciiTheme="majorHAnsi" w:hAnsiTheme="majorHAnsi" w:cstheme="majorHAnsi"/>
        </w:rPr>
        <w:t>In some areas, government policy does give significant weight to future generations.</w:t>
      </w:r>
      <w:r w:rsidRPr="001E51E3">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E51E3">
        <w:rPr>
          <w:rStyle w:val="StyleUnderline"/>
          <w:rFonts w:asciiTheme="majorHAnsi" w:hAnsiTheme="majorHAnsi" w:cstheme="majorHAnsi"/>
        </w:rPr>
        <w:t xml:space="preserve">However, when it comes to existential risk, it would seem that we fail to live up to </w:t>
      </w:r>
      <w:r w:rsidRPr="001E51E3">
        <w:rPr>
          <w:rStyle w:val="StyleUnderline"/>
          <w:rFonts w:asciiTheme="majorHAnsi" w:hAnsiTheme="majorHAnsi" w:cstheme="majorHAnsi"/>
        </w:rPr>
        <w:lastRenderedPageBreak/>
        <w:t>principles of intergenerational equity.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Existential catastrophe would</w:t>
      </w:r>
      <w:r w:rsidRPr="001E51E3">
        <w:rPr>
          <w:rStyle w:val="StyleUnderline"/>
          <w:rFonts w:asciiTheme="majorHAnsi" w:hAnsiTheme="majorHAnsi" w:cstheme="majorHAnsi"/>
        </w:rPr>
        <w:t xml:space="preserve"> not only </w:t>
      </w:r>
      <w:r w:rsidRPr="00FB2D12">
        <w:rPr>
          <w:rStyle w:val="StyleUnderline"/>
          <w:rFonts w:asciiTheme="majorHAnsi" w:hAnsiTheme="majorHAnsi" w:cstheme="majorHAnsi"/>
          <w:highlight w:val="green"/>
        </w:rPr>
        <w:t>give future generations</w:t>
      </w:r>
      <w:r w:rsidRPr="001E51E3">
        <w:rPr>
          <w:rStyle w:val="StyleUnderline"/>
          <w:rFonts w:asciiTheme="majorHAnsi" w:hAnsiTheme="majorHAnsi" w:cstheme="majorHAnsi"/>
        </w:rPr>
        <w:t xml:space="preserve"> less than the current generations; </w:t>
      </w:r>
      <w:r w:rsidRPr="001E51E3">
        <w:rPr>
          <w:rStyle w:val="Emphasis"/>
          <w:rFonts w:asciiTheme="majorHAnsi" w:hAnsiTheme="majorHAnsi" w:cstheme="majorHAnsi"/>
        </w:rPr>
        <w:t xml:space="preserve">it would give them </w:t>
      </w:r>
      <w:r w:rsidRPr="00FB2D12">
        <w:rPr>
          <w:rStyle w:val="Emphasis"/>
          <w:rFonts w:asciiTheme="majorHAnsi" w:hAnsiTheme="majorHAnsi" w:cstheme="majorHAnsi"/>
          <w:highlight w:val="green"/>
        </w:rPr>
        <w:t>nothing</w:t>
      </w:r>
      <w:r w:rsidRPr="001E51E3">
        <w:rPr>
          <w:rStyle w:val="StyleUnderline"/>
          <w:rFonts w:asciiTheme="majorHAnsi" w:hAnsiTheme="majorHAnsi" w:cstheme="majorHAnsi"/>
        </w:rPr>
        <w:t>.</w:t>
      </w:r>
      <w:r w:rsidRPr="001E51E3">
        <w:rPr>
          <w:rFonts w:asciiTheme="majorHAnsi" w:hAnsiTheme="majorHAnsi" w:cstheme="majorHAnsi"/>
        </w:rPr>
        <w:t xml:space="preserve"> Indeed, </w:t>
      </w:r>
      <w:r w:rsidRPr="001E51E3">
        <w:rPr>
          <w:rStyle w:val="StyleUnderline"/>
          <w:rFonts w:asciiTheme="majorHAnsi" w:hAnsiTheme="majorHAnsi" w:cstheme="majorHAnsi"/>
        </w:rPr>
        <w:t>reducing existential risk plausibly has a quite low cost for us in comparison with the huge expected value it has for future generations.</w:t>
      </w:r>
      <w:r w:rsidRPr="001E51E3">
        <w:rPr>
          <w:rFonts w:asciiTheme="majorHAnsi" w:hAnsiTheme="majorHAnsi" w:cstheme="majorHAnsi"/>
        </w:rPr>
        <w:t xml:space="preserve"> In spite of this, relatively little is done to reduce existential risk. </w:t>
      </w:r>
      <w:r w:rsidRPr="001E51E3">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1E51E3">
        <w:rPr>
          <w:rFonts w:asciiTheme="majorHAnsi" w:hAnsiTheme="majorHAnsi" w:cstheme="majorHAnsi"/>
        </w:rPr>
        <w:t xml:space="preserve">1.3. WHY EXISTENTIAL RISKS MAY BE SYSTEMATICALLY UNDERINVESTED IN, AND THE ROLE OF THE INTERNATIONAL COMMUNITY </w:t>
      </w:r>
      <w:r w:rsidRPr="001E51E3">
        <w:rPr>
          <w:rStyle w:val="StyleUnderline"/>
          <w:rFonts w:asciiTheme="majorHAnsi" w:hAnsiTheme="majorHAnsi" w:cstheme="majorHAnsi"/>
        </w:rPr>
        <w:t xml:space="preserve">In spite of the importance of </w:t>
      </w:r>
      <w:r w:rsidRPr="00FB2D12">
        <w:rPr>
          <w:rStyle w:val="StyleUnderline"/>
          <w:rFonts w:asciiTheme="majorHAnsi" w:hAnsiTheme="majorHAnsi" w:cstheme="majorHAnsi"/>
          <w:highlight w:val="green"/>
        </w:rPr>
        <w:t>existential risk</w:t>
      </w:r>
      <w:r w:rsidRPr="001E51E3">
        <w:rPr>
          <w:rStyle w:val="StyleUnderline"/>
          <w:rFonts w:asciiTheme="majorHAnsi" w:hAnsiTheme="majorHAnsi" w:cstheme="majorHAnsi"/>
        </w:rPr>
        <w:t xml:space="preserve"> reduction, it probably </w:t>
      </w:r>
      <w:r w:rsidRPr="00FB2D12">
        <w:rPr>
          <w:rStyle w:val="StyleUnderline"/>
          <w:rFonts w:asciiTheme="majorHAnsi" w:hAnsiTheme="majorHAnsi" w:cstheme="majorHAnsi"/>
          <w:highlight w:val="green"/>
        </w:rPr>
        <w:t>receives less attention than</w:t>
      </w:r>
      <w:r w:rsidRPr="001E51E3">
        <w:rPr>
          <w:rStyle w:val="StyleUnderline"/>
          <w:rFonts w:asciiTheme="majorHAnsi" w:hAnsiTheme="majorHAnsi" w:cstheme="majorHAnsi"/>
        </w:rPr>
        <w:t xml:space="preserve"> is </w:t>
      </w:r>
      <w:r w:rsidRPr="00FB2D12">
        <w:rPr>
          <w:rStyle w:val="StyleUnderline"/>
          <w:rFonts w:asciiTheme="majorHAnsi" w:hAnsiTheme="majorHAnsi" w:cstheme="majorHAnsi"/>
          <w:highlight w:val="green"/>
        </w:rPr>
        <w:t>warranted</w:t>
      </w:r>
      <w:r w:rsidRPr="001E51E3">
        <w:rPr>
          <w:rStyle w:val="StyleUnderline"/>
          <w:rFonts w:asciiTheme="majorHAnsi" w:hAnsiTheme="majorHAnsi" w:cstheme="majorHAnsi"/>
        </w:rPr>
        <w:t>.</w:t>
      </w:r>
      <w:r w:rsidRPr="001E51E3">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1E51E3">
        <w:rPr>
          <w:rStyle w:val="StyleUnderline"/>
          <w:rFonts w:asciiTheme="majorHAnsi" w:hAnsiTheme="majorHAnsi" w:cstheme="majorHAnsi"/>
        </w:rPr>
        <w:t>There are several reasons why existential risk reduction is likely to be underinvested in.</w:t>
      </w:r>
      <w:r w:rsidRPr="001E51E3">
        <w:rPr>
          <w:rFonts w:asciiTheme="majorHAnsi" w:hAnsiTheme="majorHAnsi" w:cstheme="majorHAnsi"/>
        </w:rPr>
        <w:t xml:space="preserve"> </w:t>
      </w:r>
      <w:r w:rsidRPr="001E51E3">
        <w:rPr>
          <w:rStyle w:val="StyleUnderline"/>
          <w:rFonts w:asciiTheme="majorHAnsi" w:hAnsiTheme="majorHAnsi" w:cstheme="majorHAnsi"/>
        </w:rPr>
        <w:t>Firstly, it is a global public good.</w:t>
      </w:r>
      <w:r w:rsidRPr="001E51E3">
        <w:rPr>
          <w:rFonts w:asciiTheme="majorHAnsi" w:hAnsiTheme="majorHAnsi" w:cstheme="majorHAnsi"/>
        </w:rPr>
        <w:t xml:space="preserve"> </w:t>
      </w:r>
      <w:r w:rsidRPr="001E51E3">
        <w:rPr>
          <w:rStyle w:val="StyleUnderline"/>
          <w:rFonts w:asciiTheme="majorHAnsi" w:hAnsiTheme="majorHAnsi" w:cstheme="majorHAnsi"/>
        </w:rPr>
        <w:t>Economic theory predicts that such goods tend to be underprovided.</w:t>
      </w:r>
      <w:r w:rsidRPr="001E51E3">
        <w:rPr>
          <w:rFonts w:asciiTheme="majorHAnsi" w:hAnsiTheme="majorHAnsi" w:cstheme="majorHAnsi"/>
        </w:rPr>
        <w:t xml:space="preserve"> </w:t>
      </w:r>
      <w:r w:rsidRPr="001E51E3">
        <w:rPr>
          <w:rStyle w:val="StyleUnderline"/>
          <w:rFonts w:asciiTheme="majorHAnsi" w:hAnsiTheme="majorHAnsi" w:cstheme="majorHAnsi"/>
        </w:rPr>
        <w:t>The benefits of existential risk reduction are widely and indivisibly dispersed around the globe from the countries responsible for taking action.</w:t>
      </w:r>
      <w:r w:rsidRPr="001E51E3">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E51E3">
        <w:rPr>
          <w:rStyle w:val="StyleUnderline"/>
          <w:rFonts w:asciiTheme="majorHAnsi" w:hAnsiTheme="majorHAnsi" w:cstheme="majorHAnsi"/>
        </w:rPr>
        <w:t>Secondly</w:t>
      </w:r>
      <w:r w:rsidRPr="001E51E3">
        <w:rPr>
          <w:rFonts w:asciiTheme="majorHAnsi" w:hAnsiTheme="majorHAnsi" w:cstheme="majorHAnsi"/>
        </w:rPr>
        <w:t xml:space="preserve">, as already suggested above, </w:t>
      </w:r>
      <w:r w:rsidRPr="001E51E3">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1E51E3">
        <w:rPr>
          <w:rFonts w:asciiTheme="majorHAnsi" w:hAnsiTheme="majorHAnsi" w:cstheme="majorHAnsi"/>
        </w:rPr>
        <w:t xml:space="preserve"> </w:t>
      </w:r>
      <w:r w:rsidRPr="001E51E3">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1E51E3">
        <w:rPr>
          <w:rFonts w:asciiTheme="majorHAnsi" w:hAnsiTheme="majorHAnsi" w:cstheme="majorHAnsi"/>
        </w:rPr>
        <w:t xml:space="preserve">, many </w:t>
      </w:r>
      <w:r w:rsidRPr="001E51E3">
        <w:rPr>
          <w:rStyle w:val="StyleUnderline"/>
          <w:rFonts w:asciiTheme="majorHAnsi" w:hAnsiTheme="majorHAnsi" w:cstheme="majorHAnsi"/>
        </w:rPr>
        <w:t>existential risks</w:t>
      </w:r>
      <w:r w:rsidRPr="001E51E3">
        <w:rPr>
          <w:rFonts w:asciiTheme="majorHAnsi" w:hAnsiTheme="majorHAnsi" w:cstheme="majorHAnsi"/>
        </w:rPr>
        <w:t xml:space="preserve">, such as machine superintelligence, engineered pandemics, and solar geoengineering, </w:t>
      </w:r>
      <w:r w:rsidRPr="00FB2D12">
        <w:rPr>
          <w:rStyle w:val="StyleUnderline"/>
          <w:rFonts w:asciiTheme="majorHAnsi" w:hAnsiTheme="majorHAnsi" w:cstheme="majorHAnsi"/>
          <w:highlight w:val="green"/>
        </w:rPr>
        <w:t>pose</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unprecedented</w:t>
      </w:r>
      <w:r w:rsidRPr="001E51E3">
        <w:rPr>
          <w:rStyle w:val="StyleUnderline"/>
          <w:rFonts w:asciiTheme="majorHAnsi" w:hAnsiTheme="majorHAnsi" w:cstheme="majorHAnsi"/>
        </w:rPr>
        <w:t xml:space="preserve"> and uncertain future threat.</w:t>
      </w:r>
      <w:r w:rsidRPr="001E51E3">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B2D12">
        <w:rPr>
          <w:rStyle w:val="StyleUnderline"/>
          <w:rFonts w:asciiTheme="majorHAnsi" w:hAnsiTheme="majorHAnsi" w:cstheme="majorHAnsi"/>
          <w:highlight w:val="green"/>
        </w:rPr>
        <w:t>Cognitive biases also lead people to underestimate</w:t>
      </w:r>
      <w:r w:rsidRPr="001E51E3">
        <w:rPr>
          <w:rStyle w:val="StyleUnderline"/>
          <w:rFonts w:asciiTheme="majorHAnsi" w:hAnsiTheme="majorHAnsi" w:cstheme="majorHAnsi"/>
        </w:rPr>
        <w:t xml:space="preserve"> existential </w:t>
      </w:r>
      <w:r w:rsidRPr="00FB2D12">
        <w:rPr>
          <w:rStyle w:val="StyleUnderline"/>
          <w:rFonts w:asciiTheme="majorHAnsi" w:hAnsiTheme="majorHAnsi" w:cstheme="majorHAnsi"/>
          <w:highlight w:val="green"/>
        </w:rPr>
        <w:t>risks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Since there have not been any catastrophes of this magnitude, these risks are not salient to politicians and the public</w:t>
      </w:r>
      <w:r w:rsidRPr="001E51E3">
        <w:rPr>
          <w:rStyle w:val="StyleUnderline"/>
          <w:rFonts w:asciiTheme="majorHAnsi" w:hAnsiTheme="majorHAnsi" w:cstheme="majorHAnsi"/>
        </w:rPr>
        <w:t>.</w:t>
      </w:r>
      <w:r w:rsidRPr="001E51E3">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FB2D12">
        <w:rPr>
          <w:rStyle w:val="StyleUnderline"/>
          <w:rFonts w:asciiTheme="majorHAnsi" w:hAnsiTheme="majorHAnsi" w:cstheme="majorHAnsi"/>
          <w:highlight w:val="green"/>
        </w:rPr>
        <w:t>Another cognitive bias</w:t>
      </w:r>
      <w:r w:rsidRPr="001E51E3">
        <w:rPr>
          <w:rStyle w:val="StyleUnderline"/>
          <w:rFonts w:asciiTheme="majorHAnsi" w:hAnsiTheme="majorHAnsi" w:cstheme="majorHAnsi"/>
        </w:rPr>
        <w:t xml:space="preserve"> affecting perceptions of existential risk </w:t>
      </w:r>
      <w:r w:rsidRPr="00FB2D12">
        <w:rPr>
          <w:rStyle w:val="StyleUnderline"/>
          <w:rFonts w:asciiTheme="majorHAnsi" w:hAnsiTheme="majorHAnsi" w:cstheme="majorHAnsi"/>
          <w:highlight w:val="green"/>
        </w:rPr>
        <w:t>is scope neglect</w:t>
      </w:r>
      <w:r w:rsidRPr="001E51E3">
        <w:rPr>
          <w:rStyle w:val="StyleUnderline"/>
          <w:rFonts w:asciiTheme="majorHAnsi" w:hAnsiTheme="majorHAnsi" w:cstheme="majorHAnsi"/>
        </w:rPr>
        <w:t>.</w:t>
      </w:r>
      <w:r w:rsidRPr="001E51E3">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B2D12">
        <w:rPr>
          <w:rStyle w:val="StyleUnderline"/>
          <w:rFonts w:asciiTheme="majorHAnsi" w:hAnsiTheme="majorHAnsi" w:cstheme="majorHAnsi"/>
          <w:highlight w:val="green"/>
        </w:rPr>
        <w:t xml:space="preserve">People become numbed to </w:t>
      </w:r>
      <w:r w:rsidRPr="001E51E3">
        <w:rPr>
          <w:rStyle w:val="StyleUnderline"/>
          <w:rFonts w:asciiTheme="majorHAnsi" w:hAnsiTheme="majorHAnsi" w:cstheme="majorHAnsi"/>
        </w:rPr>
        <w:t xml:space="preserve">the effect of </w:t>
      </w:r>
      <w:r w:rsidRPr="00FB2D12">
        <w:rPr>
          <w:rStyle w:val="StyleUnderline"/>
          <w:rFonts w:asciiTheme="majorHAnsi" w:hAnsiTheme="majorHAnsi" w:cstheme="majorHAnsi"/>
          <w:highlight w:val="green"/>
        </w:rPr>
        <w:t>saving lives when the numbers get too large</w:t>
      </w:r>
      <w:r w:rsidRPr="001E51E3">
        <w:rPr>
          <w:rStyle w:val="StyleUnderline"/>
          <w:rFonts w:asciiTheme="majorHAnsi" w:hAnsiTheme="majorHAnsi" w:cstheme="majorHAnsi"/>
        </w:rPr>
        <w:t>.</w:t>
      </w:r>
      <w:r w:rsidRPr="001E51E3">
        <w:rPr>
          <w:rFonts w:asciiTheme="majorHAnsi" w:hAnsiTheme="majorHAnsi" w:cstheme="majorHAnsi"/>
        </w:rPr>
        <w:t xml:space="preserve"> 74 </w:t>
      </w:r>
      <w:r w:rsidRPr="001E51E3">
        <w:rPr>
          <w:rStyle w:val="StyleUnderline"/>
          <w:rFonts w:asciiTheme="majorHAnsi" w:hAnsiTheme="majorHAnsi" w:cstheme="majorHAnsi"/>
        </w:rPr>
        <w:t xml:space="preserve">Scope neglect is a </w:t>
      </w:r>
      <w:r w:rsidRPr="00FB2D12">
        <w:rPr>
          <w:rStyle w:val="StyleUnderline"/>
          <w:rFonts w:asciiTheme="majorHAnsi" w:hAnsiTheme="majorHAnsi" w:cstheme="majorHAnsi"/>
          <w:highlight w:val="green"/>
        </w:rPr>
        <w:t>particularly acute</w:t>
      </w:r>
      <w:r w:rsidRPr="001E51E3">
        <w:rPr>
          <w:rStyle w:val="StyleUnderline"/>
          <w:rFonts w:asciiTheme="majorHAnsi" w:hAnsiTheme="majorHAnsi" w:cstheme="majorHAnsi"/>
        </w:rPr>
        <w:t xml:space="preserve"> problem </w:t>
      </w:r>
      <w:r w:rsidRPr="00FB2D12">
        <w:rPr>
          <w:rStyle w:val="StyleUnderline"/>
          <w:rFonts w:asciiTheme="majorHAnsi" w:hAnsiTheme="majorHAnsi" w:cstheme="majorHAnsi"/>
          <w:highlight w:val="green"/>
        </w:rPr>
        <w:t>for existential risk</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numbers</w:t>
      </w:r>
      <w:r w:rsidRPr="001E51E3">
        <w:rPr>
          <w:rStyle w:val="StyleUnderline"/>
          <w:rFonts w:asciiTheme="majorHAnsi" w:hAnsiTheme="majorHAnsi" w:cstheme="majorHAnsi"/>
        </w:rPr>
        <w:t xml:space="preserve"> at stake </w:t>
      </w:r>
      <w:r w:rsidRPr="00FB2D12">
        <w:rPr>
          <w:rStyle w:val="StyleUnderline"/>
          <w:rFonts w:asciiTheme="majorHAnsi" w:hAnsiTheme="majorHAnsi" w:cstheme="majorHAnsi"/>
          <w:highlight w:val="green"/>
        </w:rPr>
        <w:t xml:space="preserve">are </w:t>
      </w:r>
      <w:r w:rsidRPr="001E51E3">
        <w:rPr>
          <w:rStyle w:val="StyleUnderline"/>
          <w:rFonts w:asciiTheme="majorHAnsi" w:hAnsiTheme="majorHAnsi" w:cstheme="majorHAnsi"/>
        </w:rPr>
        <w:t xml:space="preserve">so </w:t>
      </w:r>
      <w:r w:rsidRPr="00FB2D12">
        <w:rPr>
          <w:rStyle w:val="StyleUnderline"/>
          <w:rFonts w:asciiTheme="majorHAnsi" w:hAnsiTheme="majorHAnsi" w:cstheme="majorHAnsi"/>
          <w:highlight w:val="green"/>
        </w:rPr>
        <w:t>large</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1E51E3">
        <w:rPr>
          <w:rFonts w:asciiTheme="majorHAnsi" w:hAnsiTheme="majorHAnsi" w:cstheme="majorHAnsi"/>
        </w:rPr>
        <w:t xml:space="preserve"> A wide range of other cognitive biases are likely to affect the evaluation of existential risks.75</w:t>
      </w:r>
    </w:p>
    <w:p w14:paraId="3C1E0380" w14:textId="77777777" w:rsidR="00C6276D" w:rsidRPr="00F601E6" w:rsidRDefault="00C6276D" w:rsidP="00C6276D"/>
    <w:p w14:paraId="667925B5" w14:textId="77777777" w:rsidR="00C6276D" w:rsidRPr="00F601E6" w:rsidRDefault="00C6276D" w:rsidP="00C6276D"/>
    <w:p w14:paraId="3CAA06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27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955F3"/>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3DC"/>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2CBB"/>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04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16B4"/>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C2A"/>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0C44"/>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76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54A13"/>
  <w14:defaultImageDpi w14:val="300"/>
  <w15:docId w15:val="{82CB92DC-720F-B849-A736-3F8B7CD8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55F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955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55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0955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0955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55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5F3"/>
  </w:style>
  <w:style w:type="character" w:customStyle="1" w:styleId="Heading1Char">
    <w:name w:val="Heading 1 Char"/>
    <w:aliases w:val="Pocket Char"/>
    <w:basedOn w:val="DefaultParagraphFont"/>
    <w:link w:val="Heading1"/>
    <w:uiPriority w:val="9"/>
    <w:rsid w:val="000955F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955F3"/>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955F3"/>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955F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55F3"/>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0955F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955F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955F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955F3"/>
    <w:rPr>
      <w:color w:val="auto"/>
      <w:u w:val="none"/>
    </w:rPr>
  </w:style>
  <w:style w:type="paragraph" w:styleId="DocumentMap">
    <w:name w:val="Document Map"/>
    <w:basedOn w:val="Normal"/>
    <w:link w:val="DocumentMapChar"/>
    <w:uiPriority w:val="99"/>
    <w:semiHidden/>
    <w:unhideWhenUsed/>
    <w:rsid w:val="000955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55F3"/>
    <w:rPr>
      <w:rFonts w:ascii="Lucida Grande" w:hAnsi="Lucida Grande" w:cs="Lucida Grande"/>
    </w:rPr>
  </w:style>
  <w:style w:type="paragraph" w:styleId="ListParagraph">
    <w:name w:val="List Paragraph"/>
    <w:aliases w:val="6 font"/>
    <w:basedOn w:val="Normal"/>
    <w:uiPriority w:val="99"/>
    <w:qFormat/>
    <w:rsid w:val="00C6276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627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627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6276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express.co.uk/news/science/1287983/ozone-layer-global-warming-mass-extinction-dinosaurs-Southampton"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space.com/starlink-satellite-reentry-ozone-depletion-atmosphere"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42</Pages>
  <Words>13632</Words>
  <Characters>77704</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2022-01-23T18:16:00Z</dcterms:created>
  <dcterms:modified xsi:type="dcterms:W3CDTF">2022-01-28T18:25:00Z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