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2CE1" w14:textId="77777777" w:rsidR="00C93712" w:rsidRPr="00856100" w:rsidRDefault="00C93712" w:rsidP="00C93712"/>
    <w:p w14:paraId="53B2470A" w14:textId="77777777" w:rsidR="00C93712" w:rsidRPr="00C93712" w:rsidRDefault="00C93712" w:rsidP="00C93712"/>
    <w:p w14:paraId="2B6DA23C" w14:textId="211C2BC7" w:rsidR="008374D8" w:rsidRDefault="008374D8" w:rsidP="008374D8">
      <w:pPr>
        <w:pStyle w:val="Heading1"/>
      </w:pPr>
      <w:r>
        <w:lastRenderedPageBreak/>
        <w:t>1AC</w:t>
      </w:r>
    </w:p>
    <w:p w14:paraId="27F5A400" w14:textId="77777777" w:rsidR="008374D8" w:rsidRPr="00C83C3A" w:rsidRDefault="008374D8" w:rsidP="008374D8"/>
    <w:p w14:paraId="15A1636D"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6B7014C0" w14:textId="77777777" w:rsidR="008374D8" w:rsidRDefault="008374D8" w:rsidP="008374D8">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w:t>
      </w:r>
      <w:proofErr w:type="spellStart"/>
      <w:r w:rsidRPr="0051375F">
        <w:rPr>
          <w:rFonts w:asciiTheme="majorHAnsi" w:hAnsiTheme="majorHAnsi" w:cstheme="majorHAnsi"/>
        </w:rPr>
        <w:t>Umehara</w:t>
      </w:r>
      <w:proofErr w:type="spellEnd"/>
      <w:r w:rsidRPr="0051375F">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51375F">
        <w:rPr>
          <w:rFonts w:asciiTheme="majorHAnsi" w:hAnsiTheme="majorHAnsi" w:cstheme="majorHAnsi"/>
        </w:rPr>
        <w:t>Verspieren</w:t>
      </w:r>
      <w:proofErr w:type="spellEnd"/>
      <w:r w:rsidRPr="0051375F">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5D906E1" w14:textId="77777777" w:rsidR="008374D8" w:rsidRDefault="008374D8" w:rsidP="008374D8">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31E9CCC4" w14:textId="77777777" w:rsidR="008374D8" w:rsidRPr="00C51A6F" w:rsidRDefault="008374D8" w:rsidP="008374D8">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71614BAC"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51375F">
        <w:rPr>
          <w:rStyle w:val="StyleUnderline"/>
          <w:rFonts w:asciiTheme="majorHAnsi" w:hAnsiTheme="majorHAnsi" w:cstheme="majorHAnsi"/>
        </w:rPr>
        <w:t>abstracto</w:t>
      </w:r>
      <w:proofErr w:type="spellEnd"/>
      <w:r w:rsidRPr="0051375F">
        <w:rPr>
          <w:rStyle w:val="StyleUnderline"/>
          <w:rFonts w:asciiTheme="majorHAnsi" w:hAnsiTheme="majorHAnsi" w:cstheme="majorHAnsi"/>
        </w:rPr>
        <w:t>, it naturally shifts towards a regulatory challenge.</w:t>
      </w:r>
    </w:p>
    <w:p w14:paraId="3CA108D6" w14:textId="77777777" w:rsidR="008374D8" w:rsidRDefault="008374D8" w:rsidP="008374D8">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w:t>
      </w:r>
      <w:proofErr w:type="spellStart"/>
      <w:r w:rsidRPr="0051375F">
        <w:rPr>
          <w:rStyle w:val="StyleUnderline"/>
          <w:rFonts w:asciiTheme="majorHAnsi" w:hAnsiTheme="majorHAnsi" w:cstheme="majorHAnsi"/>
        </w:rPr>
        <w:t>neighbouring</w:t>
      </w:r>
      <w:proofErr w:type="spellEnd"/>
      <w:r w:rsidRPr="0051375F">
        <w:rPr>
          <w:rStyle w:val="StyleUnderline"/>
          <w:rFonts w:asciiTheme="majorHAnsi" w:hAnsiTheme="majorHAnsi" w:cstheme="majorHAnsi"/>
        </w:rPr>
        <w:t xml:space="preserve">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which organization or forum would be in charge of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87633E">
        <w:rPr>
          <w:rFonts w:asciiTheme="majorHAnsi" w:hAnsiTheme="majorHAnsi" w:cstheme="majorHAnsi"/>
        </w:rPr>
        <w:lastRenderedPageBreak/>
        <w:t>Moreover, even if its rules suffer from a low implementation rates, the IADC would be an appropriate discussion</w:t>
      </w:r>
      <w:r w:rsidRPr="0051375F">
        <w:rPr>
          <w:rFonts w:asciiTheme="majorHAnsi" w:hAnsiTheme="majorHAnsi" w:cstheme="majorHAnsi"/>
        </w:rPr>
        <w:t xml:space="preserve"> platform thanks to its very deep technical focus.</w:t>
      </w:r>
    </w:p>
    <w:p w14:paraId="08DCBD42" w14:textId="77777777" w:rsidR="008374D8" w:rsidRDefault="008374D8" w:rsidP="008374D8">
      <w:r>
        <w:t xml:space="preserve">6. Conclusion </w:t>
      </w:r>
    </w:p>
    <w:p w14:paraId="17553358" w14:textId="77777777" w:rsidR="008374D8" w:rsidRDefault="008374D8" w:rsidP="008374D8">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t>nonappropriation</w:t>
      </w:r>
      <w:proofErr w:type="spellEnd"/>
      <w:r>
        <w:t xml:space="preserve"> principle as stated in OST Article II. This paper concludes that: </w:t>
      </w:r>
    </w:p>
    <w:p w14:paraId="3A9F6A72" w14:textId="77777777" w:rsidR="008374D8" w:rsidRDefault="008374D8" w:rsidP="008374D8">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10C36917" w14:textId="77777777" w:rsidR="008374D8" w:rsidRDefault="008374D8" w:rsidP="008374D8">
      <w:r>
        <w:t xml:space="preserve">ITU’s “first come, first served” principle is reaching its limits with current LSC projects and should be re-evaluated; </w:t>
      </w:r>
    </w:p>
    <w:p w14:paraId="33A34A62" w14:textId="77777777" w:rsidR="008374D8" w:rsidRPr="0051375F" w:rsidRDefault="008374D8" w:rsidP="008374D8">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1A695FD4" w14:textId="77777777" w:rsidR="008374D8" w:rsidRPr="0051375F" w:rsidRDefault="008374D8" w:rsidP="008374D8">
      <w:pPr>
        <w:rPr>
          <w:rFonts w:asciiTheme="majorHAnsi" w:hAnsiTheme="majorHAnsi" w:cstheme="majorHAnsi"/>
        </w:rPr>
      </w:pPr>
    </w:p>
    <w:p w14:paraId="578E13C4"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0099388C" w14:textId="77777777" w:rsidR="008374D8" w:rsidRPr="0051375F" w:rsidRDefault="008374D8" w:rsidP="008374D8">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51375F">
        <w:rPr>
          <w:rFonts w:asciiTheme="majorHAnsi" w:hAnsiTheme="majorHAnsi" w:cstheme="majorHAnsi"/>
        </w:rPr>
        <w:t>Rhizomatica</w:t>
      </w:r>
      <w:proofErr w:type="spellEnd"/>
      <w:r w:rsidRPr="0051375F">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111B0D62" w14:textId="77777777" w:rsidR="008374D8" w:rsidRPr="0051375F" w:rsidRDefault="008374D8" w:rsidP="008374D8">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55DD16C2" w14:textId="77777777" w:rsidR="008374D8" w:rsidRPr="0051375F" w:rsidRDefault="008374D8" w:rsidP="008374D8">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1DBEF1A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The coronavirus pandemic has made having a stable and reliable internet connection a matter of extreme urgency, as people all over the world struggle to work, access education, and </w:t>
      </w:r>
      <w:r w:rsidRPr="0051375F">
        <w:rPr>
          <w:rFonts w:asciiTheme="majorHAnsi" w:hAnsiTheme="majorHAnsi" w:cstheme="majorHAnsi"/>
        </w:rPr>
        <w:lastRenderedPageBreak/>
        <w:t>participate in society while staying safe. Yet universal affordable access is far from being achieved; indeed, half of the world still lacks access to the Internet, despite sustained efforts from governments and corporations.</w:t>
      </w:r>
    </w:p>
    <w:p w14:paraId="41483A87"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from space, and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0AFA17C0" w14:textId="77777777" w:rsidR="008374D8" w:rsidRPr="0051375F" w:rsidRDefault="008374D8" w:rsidP="008374D8">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 xml:space="preserve">Currently there are at least four major LEO initiatives from the US and Europe, including </w:t>
      </w:r>
      <w:proofErr w:type="spellStart"/>
      <w:r w:rsidRPr="00471FB4">
        <w:rPr>
          <w:rStyle w:val="StyleUnderline"/>
          <w:rFonts w:asciiTheme="majorHAnsi" w:hAnsiTheme="majorHAnsi" w:cstheme="majorHAnsi"/>
        </w:rPr>
        <w:t>Starlink</w:t>
      </w:r>
      <w:proofErr w:type="spellEnd"/>
      <w:r w:rsidRPr="00471FB4">
        <w:rPr>
          <w:rStyle w:val="StyleUnderline"/>
          <w:rFonts w:asciiTheme="majorHAnsi" w:hAnsiTheme="majorHAnsi" w:cstheme="majorHAnsi"/>
        </w:rPr>
        <w:t xml:space="preserve"> (SpaceX), Project Kuiper (Amazon), </w:t>
      </w:r>
      <w:proofErr w:type="spellStart"/>
      <w:r w:rsidRPr="00471FB4">
        <w:rPr>
          <w:rStyle w:val="StyleUnderline"/>
          <w:rFonts w:asciiTheme="majorHAnsi" w:hAnsiTheme="majorHAnsi" w:cstheme="majorHAnsi"/>
        </w:rPr>
        <w:t>OneWeb</w:t>
      </w:r>
      <w:proofErr w:type="spellEnd"/>
      <w:r w:rsidRPr="00471FB4">
        <w:rPr>
          <w:rStyle w:val="StyleUnderline"/>
          <w:rFonts w:asciiTheme="majorHAnsi" w:hAnsiTheme="majorHAnsi" w:cstheme="majorHAnsi"/>
        </w:rPr>
        <w:t xml:space="preserve">, and </w:t>
      </w:r>
      <w:proofErr w:type="spellStart"/>
      <w:r w:rsidRPr="00471FB4">
        <w:rPr>
          <w:rStyle w:val="StyleUnderline"/>
          <w:rFonts w:asciiTheme="majorHAnsi" w:hAnsiTheme="majorHAnsi" w:cstheme="majorHAnsi"/>
        </w:rPr>
        <w:t>Telesat</w:t>
      </w:r>
      <w:proofErr w:type="spellEnd"/>
      <w:r w:rsidRPr="00471FB4">
        <w:rPr>
          <w:rStyle w:val="StyleUnderline"/>
          <w:rFonts w:asciiTheme="majorHAnsi" w:hAnsiTheme="majorHAnsi" w:cstheme="majorHAnsi"/>
        </w:rPr>
        <w: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51375F">
        <w:rPr>
          <w:rStyle w:val="StyleUnderline"/>
          <w:rFonts w:asciiTheme="majorHAnsi" w:hAnsiTheme="majorHAnsi" w:cstheme="majorHAnsi"/>
        </w:rPr>
        <w:t>OneWeb</w:t>
      </w:r>
      <w:proofErr w:type="spellEnd"/>
      <w:r w:rsidRPr="0051375F">
        <w:rPr>
          <w:rStyle w:val="StyleUnderline"/>
          <w:rFonts w:asciiTheme="majorHAnsi" w:hAnsiTheme="majorHAnsi" w:cstheme="majorHAnsi"/>
        </w:rPr>
        <w:t xml:space="preserve"> recently applied for permission to launch 48,000 satellites.</w:t>
      </w:r>
    </w:p>
    <w:p w14:paraId="376DD7E6"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So what's not to love?</w:t>
      </w:r>
    </w:p>
    <w:p w14:paraId="0C006069"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57F450F"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7E890AAA"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The scramble for space</w:t>
      </w:r>
    </w:p>
    <w:p w14:paraId="6A6B2121"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w:t>
      </w:r>
      <w:r w:rsidRPr="0051375F">
        <w:rPr>
          <w:rFonts w:asciiTheme="majorHAnsi" w:hAnsiTheme="majorHAnsi" w:cstheme="majorHAnsi"/>
        </w:rPr>
        <w:lastRenderedPageBreak/>
        <w:t xml:space="preserve">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2AE2D51E"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as a commons</w:t>
      </w:r>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B16A97A"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 xml:space="preserve">in exchange for $28 million USD,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F709566"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D2028FE"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ultimate goal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privatization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05D1884C"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Telecommunications: driving inequality or empowering citizens?</w:t>
      </w:r>
    </w:p>
    <w:p w14:paraId="52666E0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E96DE27"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CD54414" w14:textId="77777777" w:rsidR="008374D8" w:rsidRPr="0051375F" w:rsidRDefault="008374D8" w:rsidP="008374D8">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5CA178CC"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9A41987"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67742DB4"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6F0A2E2D"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749A61BD" w14:textId="77777777" w:rsidR="008374D8" w:rsidRPr="0051375F" w:rsidRDefault="008374D8" w:rsidP="008374D8">
      <w:pPr>
        <w:rPr>
          <w:rStyle w:val="StyleUnderline"/>
          <w:rFonts w:asciiTheme="majorHAnsi" w:hAnsiTheme="majorHAnsi" w:cstheme="majorHAnsi"/>
        </w:rPr>
      </w:pPr>
      <w:r w:rsidRPr="002D2779">
        <w:rPr>
          <w:rStyle w:val="StyleUnderline"/>
          <w:rFonts w:asciiTheme="majorHAnsi" w:hAnsiTheme="majorHAnsi" w:cstheme="majorHAnsi"/>
          <w:highlight w:val="green"/>
        </w:rPr>
        <w:lastRenderedPageBreak/>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1A4975B" w14:textId="77777777" w:rsidR="008374D8" w:rsidRPr="0051375F" w:rsidRDefault="008374D8" w:rsidP="008374D8">
      <w:pPr>
        <w:rPr>
          <w:rFonts w:asciiTheme="majorHAnsi" w:hAnsiTheme="majorHAnsi" w:cstheme="majorHAnsi"/>
        </w:rPr>
      </w:pPr>
    </w:p>
    <w:p w14:paraId="024F561A"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38A6E755" w14:textId="77777777" w:rsidR="008374D8" w:rsidRPr="0051375F" w:rsidRDefault="008374D8" w:rsidP="008374D8">
      <w:pPr>
        <w:rPr>
          <w:rFonts w:asciiTheme="majorHAnsi" w:hAnsiTheme="majorHAnsi" w:cstheme="majorHAnsi"/>
        </w:rPr>
      </w:pPr>
      <w:proofErr w:type="spellStart"/>
      <w:r w:rsidRPr="0051375F">
        <w:rPr>
          <w:rStyle w:val="Style13ptBold"/>
          <w:rFonts w:asciiTheme="majorHAnsi" w:hAnsiTheme="majorHAnsi" w:cstheme="majorHAnsi"/>
        </w:rPr>
        <w:t>Pultarova</w:t>
      </w:r>
      <w:proofErr w:type="spellEnd"/>
      <w:r w:rsidRPr="0051375F">
        <w:rPr>
          <w:rStyle w:val="Style13ptBold"/>
          <w:rFonts w:asciiTheme="majorHAnsi" w:hAnsiTheme="majorHAnsi" w:cstheme="majorHAnsi"/>
        </w:rPr>
        <w:t xml:space="preserve"> 21 </w:t>
      </w:r>
      <w:r w:rsidRPr="0051375F">
        <w:rPr>
          <w:rFonts w:asciiTheme="majorHAnsi" w:hAnsiTheme="majorHAnsi" w:cstheme="majorHAnsi"/>
        </w:rPr>
        <w:t xml:space="preserve">“SpaceX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responsible for over half of close encounters in orbit, scientist says” Tereza </w:t>
      </w:r>
      <w:proofErr w:type="spellStart"/>
      <w:r w:rsidRPr="0051375F">
        <w:rPr>
          <w:rFonts w:asciiTheme="majorHAnsi" w:hAnsiTheme="majorHAnsi" w:cstheme="majorHAnsi"/>
        </w:rPr>
        <w:t>Pultarova</w:t>
      </w:r>
      <w:proofErr w:type="spellEnd"/>
      <w:r w:rsidRPr="0051375F">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76057115" w14:textId="77777777" w:rsidR="008374D8" w:rsidRPr="0051375F" w:rsidRDefault="008374D8" w:rsidP="008374D8">
      <w:pPr>
        <w:rPr>
          <w:rFonts w:asciiTheme="majorHAnsi" w:hAnsiTheme="majorHAnsi" w:cstheme="majorHAnsi"/>
        </w:rPr>
      </w:pPr>
      <w:r w:rsidRPr="002E3ED1">
        <w:rPr>
          <w:rStyle w:val="StyleUnderline"/>
          <w:rFonts w:asciiTheme="majorHAnsi" w:hAnsiTheme="majorHAnsi" w:cstheme="majorHAnsi"/>
        </w:rPr>
        <w:t xml:space="preserve">SpaceX </w:t>
      </w:r>
      <w:proofErr w:type="spellStart"/>
      <w:r w:rsidRPr="002D2779">
        <w:rPr>
          <w:rStyle w:val="StyleUnderline"/>
          <w:rFonts w:asciiTheme="majorHAnsi" w:hAnsiTheme="majorHAnsi" w:cstheme="majorHAnsi"/>
          <w:highlight w:val="green"/>
        </w:rPr>
        <w:t>Starlink</w:t>
      </w:r>
      <w:proofErr w:type="spellEnd"/>
      <w:r w:rsidRPr="002D2779">
        <w:rPr>
          <w:rStyle w:val="StyleUnderline"/>
          <w:rFonts w:asciiTheme="majorHAnsi" w:hAnsiTheme="majorHAnsi" w:cstheme="majorHAnsi"/>
          <w:highlight w:val="green"/>
        </w:rPr>
        <w:t xml:space="preserve">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49D0353B" w14:textId="77777777" w:rsidR="008374D8" w:rsidRPr="0051375F" w:rsidRDefault="008374D8" w:rsidP="008374D8">
      <w:pPr>
        <w:rPr>
          <w:rStyle w:val="StyleUnderline"/>
          <w:rFonts w:asciiTheme="majorHAnsi" w:hAnsiTheme="majorHAnsi" w:cstheme="majorHAnsi"/>
        </w:rPr>
      </w:pPr>
      <w:proofErr w:type="spellStart"/>
      <w:r w:rsidRPr="002E3ED1">
        <w:rPr>
          <w:rStyle w:val="StyleUnderline"/>
          <w:rFonts w:asciiTheme="majorHAnsi" w:hAnsiTheme="majorHAnsi" w:cstheme="majorHAnsi"/>
        </w:rPr>
        <w:t>Starlink</w:t>
      </w:r>
      <w:proofErr w:type="spellEnd"/>
      <w:r w:rsidRPr="002E3ED1">
        <w:rPr>
          <w:rStyle w:val="StyleUnderline"/>
          <w:rFonts w:asciiTheme="majorHAnsi" w:hAnsiTheme="majorHAnsi" w:cstheme="majorHAnsi"/>
        </w:rPr>
        <w:t xml:space="preserve"> satellites might soon be involved in 90% of close encounters between two spacecraft in low Earth orbit.</w:t>
      </w:r>
    </w:p>
    <w:p w14:paraId="5396E2FD"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5E8ED37C"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 xml:space="preserve">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These encounters include situations when two spacecraft pass within a distance of 0.6 miles (1 kilometer) from each other.</w:t>
      </w:r>
    </w:p>
    <w:p w14:paraId="28541224"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51375F">
        <w:rPr>
          <w:rFonts w:asciiTheme="majorHAnsi" w:hAnsiTheme="majorHAnsi" w:cstheme="majorHAnsi"/>
        </w:rPr>
        <w:t>Celestrack</w:t>
      </w:r>
      <w:proofErr w:type="spellEnd"/>
      <w:r w:rsidRPr="0051375F">
        <w:rPr>
          <w:rFonts w:asciiTheme="majorHAnsi" w:hAnsiTheme="majorHAnsi" w:cstheme="majorHAnsi"/>
        </w:rPr>
        <w:t>, provides information about satellite orbits and models their trajectories into the future to assess collision risk.</w:t>
      </w:r>
    </w:p>
    <w:p w14:paraId="3C48BD9B"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constellation. </w:t>
      </w:r>
    </w:p>
    <w:p w14:paraId="4D9EA492"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lastRenderedPageBreak/>
        <w:t xml:space="preserve">"I have looked at the data </w:t>
      </w:r>
      <w:r w:rsidRPr="0051375F">
        <w:rPr>
          <w:rStyle w:val="StyleUnderline"/>
          <w:rFonts w:asciiTheme="majorHAnsi" w:hAnsiTheme="majorHAnsi" w:cstheme="majorHAnsi"/>
        </w:rPr>
        <w:t xml:space="preserve">going back to May 2019 when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was first launched</w:t>
      </w:r>
      <w:r w:rsidRPr="0051375F">
        <w:rPr>
          <w:rFonts w:asciiTheme="majorHAnsi" w:hAnsiTheme="majorHAnsi" w:cstheme="majorHAnsi"/>
        </w:rPr>
        <w:t xml:space="preserve"> to understand the burden of these </w:t>
      </w:r>
      <w:proofErr w:type="spellStart"/>
      <w:r w:rsidRPr="0051375F">
        <w:rPr>
          <w:rFonts w:asciiTheme="majorHAnsi" w:hAnsiTheme="majorHAnsi" w:cstheme="majorHAnsi"/>
        </w:rPr>
        <w:t>megaconstellations</w:t>
      </w:r>
      <w:proofErr w:type="spellEnd"/>
      <w:r w:rsidRPr="0051375F">
        <w:rPr>
          <w:rFonts w:asciiTheme="majorHAnsi" w:hAnsiTheme="majorHAnsi" w:cstheme="majorHAnsi"/>
        </w:rPr>
        <w:t>," Lewis told Space.com. "</w:t>
      </w:r>
      <w:r w:rsidRPr="0051375F">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accounts for half of all encounters."</w:t>
      </w:r>
    </w:p>
    <w:p w14:paraId="5A1C56E5"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 current 1,600 close passes include those between two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Excluding these encounters,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approach other operators’ spacecraft 500 times every week.</w:t>
      </w:r>
    </w:p>
    <w:p w14:paraId="0C3E7193"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In comparison, </w:t>
      </w:r>
      <w:proofErr w:type="spellStart"/>
      <w:r w:rsidRPr="0051375F">
        <w:rPr>
          <w:rFonts w:asciiTheme="majorHAnsi" w:hAnsiTheme="majorHAnsi" w:cstheme="majorHAnsi"/>
        </w:rPr>
        <w:t>Starlink's</w:t>
      </w:r>
      <w:proofErr w:type="spellEnd"/>
      <w:r w:rsidRPr="0051375F">
        <w:rPr>
          <w:rFonts w:asciiTheme="majorHAnsi" w:hAnsiTheme="majorHAnsi" w:cstheme="majorHAnsi"/>
        </w:rPr>
        <w:t xml:space="preserve"> competitor </w:t>
      </w:r>
      <w:proofErr w:type="spellStart"/>
      <w:r w:rsidRPr="0051375F">
        <w:rPr>
          <w:rFonts w:asciiTheme="majorHAnsi" w:hAnsiTheme="majorHAnsi" w:cstheme="majorHAnsi"/>
        </w:rPr>
        <w:t>OneWeb</w:t>
      </w:r>
      <w:proofErr w:type="spellEnd"/>
      <w:r w:rsidRPr="0051375F">
        <w:rPr>
          <w:rFonts w:asciiTheme="majorHAnsi" w:hAnsiTheme="majorHAnsi" w:cstheme="majorHAnsi"/>
        </w:rPr>
        <w:t>, currently flying over 250 satellites, is involved in 80 close passes with other operators' satellites every week, according to Lewis' data.</w:t>
      </w:r>
    </w:p>
    <w:p w14:paraId="5297DAD6"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proofErr w:type="spellStart"/>
      <w:r w:rsidRPr="002D2779">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w:t>
      </w:r>
      <w:proofErr w:type="spellStart"/>
      <w:r w:rsidRPr="0051375F">
        <w:rPr>
          <w:rStyle w:val="StyleUnderline"/>
          <w:rFonts w:asciiTheme="majorHAnsi" w:hAnsiTheme="majorHAnsi" w:cstheme="majorHAnsi"/>
        </w:rPr>
        <w:t>suggest.</w:t>
      </w:r>
      <w:r w:rsidRPr="002D2779">
        <w:rPr>
          <w:rStyle w:val="StyleUnderline"/>
          <w:rFonts w:asciiTheme="majorHAnsi" w:hAnsiTheme="majorHAnsi" w:cstheme="majorHAnsi"/>
          <w:highlight w:val="green"/>
        </w:rPr>
        <w:t>will</w:t>
      </w:r>
      <w:proofErr w:type="spellEnd"/>
      <w:r w:rsidRPr="002D2779">
        <w:rPr>
          <w:rStyle w:val="StyleUnderline"/>
          <w:rFonts w:asciiTheme="majorHAnsi" w:hAnsiTheme="majorHAnsi" w:cstheme="majorHAnsi"/>
          <w:highlight w:val="green"/>
        </w:rPr>
        <w:t xml:space="preserve"> be involved in 90%</w:t>
      </w:r>
      <w:r w:rsidRPr="0051375F">
        <w:rPr>
          <w:rStyle w:val="StyleUnderline"/>
          <w:rFonts w:asciiTheme="majorHAnsi" w:hAnsiTheme="majorHAnsi" w:cstheme="majorHAnsi"/>
        </w:rPr>
        <w:t xml:space="preserve"> </w:t>
      </w:r>
    </w:p>
    <w:p w14:paraId="26B313B1"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5264A722" wp14:editId="7A6C9C37">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F073FDF"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A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w:t>
      </w:r>
      <w:proofErr w:type="spellStart"/>
      <w:r w:rsidRPr="0051375F">
        <w:rPr>
          <w:rFonts w:asciiTheme="majorHAnsi" w:hAnsiTheme="majorHAnsi" w:cstheme="majorHAnsi"/>
        </w:rPr>
        <w:t>database.A</w:t>
      </w:r>
      <w:proofErr w:type="spellEnd"/>
      <w:r w:rsidRPr="0051375F">
        <w:rPr>
          <w:rFonts w:asciiTheme="majorHAnsi" w:hAnsiTheme="majorHAnsi" w:cstheme="majorHAnsi"/>
        </w:rPr>
        <w:t xml:space="preserve">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database. (Image credit: Hugh Lewis)</w:t>
      </w:r>
    </w:p>
    <w:p w14:paraId="142A2E4C"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The risk of collision</w:t>
      </w:r>
    </w:p>
    <w:p w14:paraId="313EDCBF" w14:textId="77777777" w:rsidR="008374D8" w:rsidRPr="0051375F" w:rsidRDefault="008374D8" w:rsidP="008374D8">
      <w:pPr>
        <w:rPr>
          <w:rFonts w:asciiTheme="majorHAnsi" w:hAnsiTheme="majorHAnsi" w:cstheme="majorHAnsi"/>
        </w:rPr>
      </w:pPr>
      <w:proofErr w:type="spellStart"/>
      <w:r w:rsidRPr="0051375F">
        <w:rPr>
          <w:rFonts w:asciiTheme="majorHAnsi" w:hAnsiTheme="majorHAnsi" w:cstheme="majorHAnsi"/>
        </w:rPr>
        <w:t>Siemak</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CEO and co-founder of Boulder, Colorado, based </w:t>
      </w: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told Space.com.</w:t>
      </w:r>
    </w:p>
    <w:p w14:paraId="53A75BA2" w14:textId="77777777" w:rsidR="008374D8" w:rsidRPr="0051375F" w:rsidRDefault="008374D8" w:rsidP="008374D8">
      <w:pPr>
        <w:rPr>
          <w:rStyle w:val="StyleUnderline"/>
          <w:rFonts w:asciiTheme="majorHAnsi" w:hAnsiTheme="majorHAnsi" w:cstheme="majorHAnsi"/>
        </w:rPr>
      </w:pP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5673444B" w14:textId="77777777" w:rsidR="008374D8" w:rsidRPr="0051375F" w:rsidRDefault="008374D8" w:rsidP="008374D8">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w:t>
      </w:r>
      <w:proofErr w:type="spellStart"/>
      <w:r w:rsidRPr="0051375F">
        <w:rPr>
          <w:rStyle w:val="StyleUnderline"/>
          <w:rFonts w:asciiTheme="majorHAnsi" w:hAnsiTheme="majorHAnsi" w:cstheme="majorHAnsi"/>
        </w:rPr>
        <w:t>Hesar</w:t>
      </w:r>
      <w:proofErr w:type="spellEnd"/>
      <w:r w:rsidRPr="0051375F">
        <w:rPr>
          <w:rStyle w:val="StyleUnderline"/>
          <w:rFonts w:asciiTheme="majorHAnsi" w:hAnsiTheme="majorHAnsi" w:cstheme="majorHAnsi"/>
        </w:rPr>
        <w:t xml:space="preserve">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 xml:space="preserve">growth of </w:t>
      </w:r>
      <w:proofErr w:type="spellStart"/>
      <w:r w:rsidRPr="002D2779">
        <w:rPr>
          <w:rStyle w:val="StyleUnderline"/>
          <w:rFonts w:asciiTheme="majorHAnsi" w:hAnsiTheme="majorHAnsi" w:cstheme="majorHAnsi"/>
          <w:highlight w:val="green"/>
        </w:rPr>
        <w:t>megaconstellations</w:t>
      </w:r>
      <w:proofErr w:type="spellEnd"/>
      <w:r w:rsidRPr="0051375F">
        <w:rPr>
          <w:rStyle w:val="StyleUnderline"/>
          <w:rFonts w:asciiTheme="majorHAnsi" w:hAnsiTheme="majorHAnsi" w:cstheme="majorHAnsi"/>
        </w:rPr>
        <w:t xml:space="preserve">, such as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and partly as sensors improve and </w:t>
      </w:r>
      <w:r w:rsidRPr="0051375F">
        <w:rPr>
          <w:rStyle w:val="StyleUnderline"/>
          <w:rFonts w:asciiTheme="majorHAnsi" w:hAnsiTheme="majorHAnsi" w:cstheme="majorHAnsi"/>
        </w:rPr>
        <w:lastRenderedPageBreak/>
        <w:t xml:space="preserve">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1F0FE769"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"This problem is really getting out of control,"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402D6BC7" w14:textId="77777777" w:rsidR="008374D8" w:rsidRPr="0051375F" w:rsidRDefault="008374D8" w:rsidP="008374D8">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298C99D2"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"You want to have that situational awareness for the other actors that are flying in the </w:t>
      </w:r>
      <w:proofErr w:type="spellStart"/>
      <w:r w:rsidRPr="0051375F">
        <w:rPr>
          <w:rFonts w:asciiTheme="majorHAnsi" w:hAnsiTheme="majorHAnsi" w:cstheme="majorHAnsi"/>
        </w:rPr>
        <w:t>neighbourhood</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w:t>
      </w:r>
    </w:p>
    <w:p w14:paraId="11F5CFAE"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Bad decisions</w:t>
      </w:r>
    </w:p>
    <w:p w14:paraId="1E2CF724"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51375F">
        <w:rPr>
          <w:rFonts w:asciiTheme="majorHAnsi" w:hAnsiTheme="majorHAnsi" w:cstheme="majorHAnsi"/>
        </w:rPr>
        <w:t>Yunhai</w:t>
      </w:r>
      <w:proofErr w:type="spellEnd"/>
      <w:r w:rsidRPr="0051375F">
        <w:rPr>
          <w:rFonts w:asciiTheme="majorHAnsi" w:hAnsiTheme="majorHAnsi" w:cstheme="majorHAnsi"/>
        </w:rPr>
        <w:t xml:space="preserve"> 1-02, which disintegrated in March this year, was actually hit by a piece of space debris. </w:t>
      </w:r>
    </w:p>
    <w:p w14:paraId="3E11EB02"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51375F">
        <w:rPr>
          <w:rStyle w:val="StyleUnderline"/>
          <w:rFonts w:asciiTheme="majorHAnsi" w:hAnsiTheme="majorHAnsi" w:cstheme="majorHAnsi"/>
        </w:rPr>
        <w:t>kilometres</w:t>
      </w:r>
      <w:proofErr w:type="spellEnd"/>
      <w:r w:rsidRPr="0051375F">
        <w:rPr>
          <w:rStyle w:val="StyleUnderline"/>
          <w:rFonts w:asciiTheme="majorHAnsi" w:hAnsiTheme="majorHAnsi" w:cstheme="majorHAnsi"/>
        </w:rPr>
        <w:t xml:space="preserve">).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507177C7"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2C0CF525"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So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08255CD8" w14:textId="77777777" w:rsidR="008374D8" w:rsidRPr="0051375F" w:rsidRDefault="008374D8" w:rsidP="008374D8">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1C677A2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"This object can be anywhere in this bubble of multiple </w:t>
      </w:r>
      <w:proofErr w:type="spellStart"/>
      <w:r w:rsidRPr="0051375F">
        <w:rPr>
          <w:rFonts w:asciiTheme="majorHAnsi" w:hAnsiTheme="majorHAnsi" w:cstheme="majorHAnsi"/>
        </w:rPr>
        <w:t>kilometres</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"At this point, and for the foreseeable future, avoidance is our best recourse. People that say 'I'm going to take the risk', in my humble opinion, that's an irresponsible thing to do."</w:t>
      </w:r>
    </w:p>
    <w:p w14:paraId="48C4E52E" w14:textId="77777777" w:rsidR="008374D8" w:rsidRPr="0051375F" w:rsidRDefault="008374D8" w:rsidP="008374D8">
      <w:pPr>
        <w:rPr>
          <w:rFonts w:asciiTheme="majorHAnsi" w:hAnsiTheme="majorHAnsi" w:cstheme="majorHAnsi"/>
        </w:rPr>
      </w:pP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monopoly</w:t>
      </w:r>
    </w:p>
    <w:p w14:paraId="44990175"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lastRenderedPageBreak/>
        <w:t xml:space="preserve">Lewis is concerned about the growing influence of a single actor —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 on the safety of orbital operations. Especially, he says, as the spaceflight company has entered the satellite operations world only recently. </w:t>
      </w:r>
    </w:p>
    <w:p w14:paraId="3CD9C6FC"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 xml:space="preserve">We are in a situation where most of the maneuvers we see will involve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09B39774" w14:textId="77777777" w:rsidR="008374D8" w:rsidRPr="0051375F" w:rsidRDefault="008374D8" w:rsidP="008374D8">
      <w:pPr>
        <w:rPr>
          <w:rFonts w:asciiTheme="majorHAnsi" w:hAnsiTheme="majorHAnsi" w:cstheme="majorHAnsi"/>
        </w:rPr>
      </w:pPr>
      <w:r w:rsidRPr="002D2779">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49C5F1D1"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49DAAD00" w14:textId="77777777" w:rsidR="008374D8" w:rsidRPr="0051375F" w:rsidRDefault="008374D8" w:rsidP="008374D8">
      <w:pPr>
        <w:rPr>
          <w:rFonts w:asciiTheme="majorHAnsi" w:hAnsiTheme="majorHAnsi" w:cstheme="majorHAnsi"/>
        </w:rPr>
      </w:pPr>
    </w:p>
    <w:p w14:paraId="652BBD2D" w14:textId="77777777" w:rsidR="008374D8" w:rsidRDefault="008374D8" w:rsidP="008374D8">
      <w:pPr>
        <w:pStyle w:val="Heading4"/>
      </w:pPr>
      <w:r>
        <w:t>LEO collisions due to constellations take out ISR and other military assets – debris cascades into different altitudes and triggers Kessler Syndrome.</w:t>
      </w:r>
    </w:p>
    <w:p w14:paraId="5A0561EE" w14:textId="77777777" w:rsidR="008374D8" w:rsidRPr="00A914AD" w:rsidRDefault="008374D8" w:rsidP="008374D8">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SHAPE he has worked at NATO HQ, within the </w:t>
      </w:r>
      <w:proofErr w:type="spellStart"/>
      <w:r w:rsidRPr="00A914AD">
        <w:t>Defence</w:t>
      </w:r>
      <w:proofErr w:type="spellEnd"/>
      <w:r w:rsidRPr="00A914AD">
        <w:t xml:space="preserv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1B8AC799" w14:textId="77777777" w:rsidR="008374D8" w:rsidRDefault="008374D8" w:rsidP="008374D8">
      <w:r>
        <w:t xml:space="preserve">Since the production of a large number of small satellites in a factory environment will lower the cost of the overall </w:t>
      </w:r>
      <w:proofErr w:type="spellStart"/>
      <w:r>
        <w:t>programme</w:t>
      </w:r>
      <w:proofErr w:type="spellEnd"/>
      <w:r>
        <w:t xml:space="preserve">, </w:t>
      </w:r>
      <w:r w:rsidRPr="00A914AD">
        <w:rPr>
          <w:rStyle w:val="StyleUnderline"/>
        </w:rPr>
        <w:t xml:space="preserve">companies such as SpaceX, Amazon and </w:t>
      </w:r>
      <w:proofErr w:type="spellStart"/>
      <w:r w:rsidRPr="00A914AD">
        <w:rPr>
          <w:rStyle w:val="StyleUnderline"/>
        </w:rPr>
        <w:t>OneWeb</w:t>
      </w:r>
      <w:proofErr w:type="spellEnd"/>
      <w:r w:rsidRPr="00A914AD">
        <w:rPr>
          <w:rStyle w:val="StyleUnderline"/>
        </w:rPr>
        <w:t xml:space="preserve"> have been creating a satellite constellation within the LEO</w:t>
      </w:r>
      <w:r>
        <w:t xml:space="preserve"> and Medium Earth Orbit (MEO).8, 9 </w:t>
      </w:r>
      <w:proofErr w:type="spellStart"/>
      <w:r>
        <w:t>OneWeb</w:t>
      </w:r>
      <w:proofErr w:type="spellEnd"/>
      <w: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617EDC8" w14:textId="77777777" w:rsidR="008374D8" w:rsidRDefault="008374D8" w:rsidP="008374D8">
      <w:r>
        <w:t xml:space="preserve">Both SpaceX and Amazon have also announced their intention of creating a separate constellation for internet communication systems. SpaceX satellite constellations, named </w:t>
      </w:r>
      <w:proofErr w:type="spellStart"/>
      <w:r>
        <w:t>Starlink</w:t>
      </w:r>
      <w:proofErr w:type="spellEnd"/>
      <w:r>
        <w:t xml:space="preserve">, will be the largest constellation ever built when it is completed. The constellations consist of nearly 12,000 satellites in more than 20 different orbital planes.11 The altitude of </w:t>
      </w:r>
      <w:proofErr w:type="spellStart"/>
      <w:r>
        <w:t>Starlink</w:t>
      </w:r>
      <w:proofErr w:type="spellEnd"/>
      <w:r>
        <w:t xml:space="preserve"> will range between 550 km to 1,150 km. SpaceX aims to have a minimum of 2,200 satellites in the next five years and achieve initial commercial operation by 2020.12 Amazon’s version of constellation, named Kuiper, has also been seeking approval from the Federal </w:t>
      </w:r>
      <w:r>
        <w:lastRenderedPageBreak/>
        <w:t>Communications Commission (FCC) to launch more than 3,200 satellites between 590 km to 630 km in the LEO.13</w:t>
      </w:r>
    </w:p>
    <w:p w14:paraId="4F09EA25" w14:textId="77777777" w:rsidR="008374D8" w:rsidRPr="00A914AD" w:rsidRDefault="008374D8" w:rsidP="008374D8">
      <w:pPr>
        <w:rPr>
          <w:rStyle w:val="StyleUnderline"/>
        </w:rPr>
      </w:pPr>
      <w:r w:rsidRPr="00A914AD">
        <w:rPr>
          <w:rStyle w:val="StyleUnderline"/>
        </w:rPr>
        <w:t>Space Debris Threat Increases in the LEO</w:t>
      </w:r>
    </w:p>
    <w:p w14:paraId="4A687B23" w14:textId="77777777" w:rsidR="008374D8" w:rsidRDefault="008374D8" w:rsidP="008374D8">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 xml:space="preserve">of the constellation </w:t>
      </w:r>
      <w:proofErr w:type="spellStart"/>
      <w:r w:rsidRPr="00B779C8">
        <w:rPr>
          <w:rStyle w:val="StyleUnderline"/>
        </w:rPr>
        <w:t>programme</w:t>
      </w:r>
      <w:proofErr w:type="spellEnd"/>
      <w:r w:rsidRPr="00B779C8">
        <w:rPr>
          <w:rStyle w:val="StyleUnderline"/>
        </w:rPr>
        <w:t xml:space="preserve"> by </w:t>
      </w:r>
      <w:proofErr w:type="spellStart"/>
      <w:r w:rsidRPr="00B779C8">
        <w:rPr>
          <w:rStyle w:val="StyleUnderline"/>
        </w:rPr>
        <w:t>OneWeb</w:t>
      </w:r>
      <w:proofErr w:type="spellEnd"/>
      <w:r w:rsidRPr="00B779C8">
        <w:rPr>
          <w:rStyle w:val="StyleUnderline"/>
        </w:rPr>
        <w:t>,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2548C48F" w14:textId="77777777" w:rsidR="008374D8" w:rsidRPr="00A914AD" w:rsidRDefault="008374D8" w:rsidP="008374D8">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73A9696E" w14:textId="77777777" w:rsidR="008374D8" w:rsidRDefault="008374D8" w:rsidP="008374D8">
      <w: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53E85BD" w14:textId="77777777" w:rsidR="008374D8" w:rsidRPr="00A914AD" w:rsidRDefault="008374D8" w:rsidP="008374D8">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0A9D8957" w14:textId="77777777" w:rsidR="008374D8" w:rsidRPr="00A914AD" w:rsidRDefault="008374D8" w:rsidP="008374D8">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to 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58AA94BD" w14:textId="77777777" w:rsidR="008374D8" w:rsidRDefault="008374D8" w:rsidP="008374D8">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t>OneWeb</w:t>
      </w:r>
      <w:proofErr w:type="spellEnd"/>
      <w:r>
        <w:t xml:space="preserve">, </w:t>
      </w:r>
      <w:proofErr w:type="spellStart"/>
      <w:r>
        <w:t>Starlink</w:t>
      </w:r>
      <w:proofErr w:type="spellEnd"/>
      <w:r>
        <w:t xml:space="preserve"> and Kuiper constellations is planned to be above </w:t>
      </w:r>
      <w:r>
        <w:lastRenderedPageBreak/>
        <w:t xml:space="preserve">the atmospheric drag region. Despite this, </w:t>
      </w:r>
      <w:proofErr w:type="spellStart"/>
      <w:r w:rsidRPr="002D2779">
        <w:rPr>
          <w:rStyle w:val="StyleUnderline"/>
          <w:highlight w:val="green"/>
        </w:rPr>
        <w:t>Starlink</w:t>
      </w:r>
      <w:proofErr w:type="spellEnd"/>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w:t>
      </w:r>
      <w:proofErr w:type="spellStart"/>
      <w:r w:rsidRPr="00A914AD">
        <w:rPr>
          <w:rStyle w:val="StyleUnderline"/>
        </w:rPr>
        <w:t>manoeuvre</w:t>
      </w:r>
      <w:proofErr w:type="spellEnd"/>
      <w:r w:rsidRPr="00A914AD">
        <w:rPr>
          <w:rStyle w:val="StyleUnderline"/>
        </w:rPr>
        <w:t xml:space="preserve"> and EOL deorbiting, tracking the full constellation with 12,000 satellites could be challenging for the company and the Combined Space Operations Center</w:t>
      </w:r>
      <w:r>
        <w:t xml:space="preserve"> (</w:t>
      </w:r>
      <w:proofErr w:type="spellStart"/>
      <w:r>
        <w:t>CSpOC</w:t>
      </w:r>
      <w:proofErr w:type="spellEnd"/>
      <w: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318F11A" w14:textId="77777777" w:rsidR="008374D8" w:rsidRPr="00F601E6" w:rsidRDefault="008374D8" w:rsidP="008374D8"/>
    <w:p w14:paraId="0EE62F24"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2FAB3080"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55706FB9"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557AE226"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0F5174">
        <w:rPr>
          <w:rStyle w:val="StyleUnderline"/>
          <w:rFonts w:asciiTheme="majorHAnsi" w:hAnsiTheme="majorHAnsi" w:cstheme="majorHAnsi"/>
        </w:rPr>
        <w:t>counterforcing</w:t>
      </w:r>
      <w:proofErr w:type="spellEnd"/>
      <w:r w:rsidRPr="000F5174">
        <w:rPr>
          <w:rStyle w:val="StyleUnderline"/>
          <w:rFonts w:asciiTheme="majorHAnsi" w:hAnsiTheme="majorHAnsi" w:cstheme="majorHAnsi"/>
        </w:rPr>
        <w:t>—</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6642B2C1"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27D085FC"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05B0CF4B" w14:textId="77777777" w:rsidR="008374D8" w:rsidRPr="0051375F" w:rsidRDefault="008374D8" w:rsidP="008374D8">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lastRenderedPageBreak/>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6B0D334E"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747626FA" w14:textId="77777777" w:rsidR="008374D8" w:rsidRPr="00B034D2" w:rsidRDefault="008374D8" w:rsidP="008374D8"/>
    <w:p w14:paraId="580D6EAF" w14:textId="00E2812C" w:rsidR="008374D8" w:rsidRPr="0051375F" w:rsidRDefault="008374D8" w:rsidP="008374D8">
      <w:pPr>
        <w:pStyle w:val="Heading4"/>
        <w:rPr>
          <w:rFonts w:asciiTheme="majorHAnsi" w:hAnsiTheme="majorHAnsi" w:cstheme="majorHAnsi"/>
        </w:rPr>
      </w:pPr>
      <w:r>
        <w:rPr>
          <w:rFonts w:asciiTheme="majorHAnsi" w:hAnsiTheme="majorHAnsi" w:cstheme="majorHAnsi"/>
        </w:rPr>
        <w:t>Independently,</w:t>
      </w:r>
      <w:r w:rsidRPr="001E51E3">
        <w:rPr>
          <w:rFonts w:asciiTheme="majorHAnsi" w:hAnsiTheme="majorHAnsi" w:cstheme="majorHAnsi"/>
        </w:rPr>
        <w:t xml:space="preserve"> causes cyberwar and satellite hacking which escalates.</w:t>
      </w:r>
      <w:r>
        <w:rPr>
          <w:rFonts w:asciiTheme="majorHAnsi" w:hAnsiTheme="majorHAnsi" w:cstheme="majorHAnsi"/>
        </w:rPr>
        <w:t xml:space="preserve"> </w:t>
      </w:r>
      <w:r w:rsidRPr="0051375F">
        <w:rPr>
          <w:rFonts w:asciiTheme="majorHAnsi" w:hAnsiTheme="majorHAnsi" w:cstheme="majorHAnsi"/>
        </w:rPr>
        <w:t>Empirics prove it’s possible and likely by state and nonstate actors – especially true given private sector cost cutting.</w:t>
      </w:r>
    </w:p>
    <w:p w14:paraId="165C02D3" w14:textId="77777777" w:rsidR="008374D8" w:rsidRPr="0051375F" w:rsidRDefault="008374D8" w:rsidP="008374D8">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28"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62E5048F"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proofErr w:type="spellStart"/>
      <w:r w:rsidRPr="002D2779">
        <w:rPr>
          <w:rStyle w:val="StyleUnderline"/>
          <w:rFonts w:asciiTheme="majorHAnsi" w:hAnsiTheme="majorHAnsi" w:cstheme="majorHAnsi"/>
          <w:highlight w:val="green"/>
        </w:rPr>
        <w:t>OneWeb</w:t>
      </w:r>
      <w:proofErr w:type="spellEnd"/>
      <w:r w:rsidRPr="002D2779">
        <w:rPr>
          <w:rStyle w:val="StyleUnderline"/>
          <w:rFonts w:asciiTheme="majorHAnsi" w:hAnsiTheme="majorHAnsi" w:cstheme="majorHAnsi"/>
          <w:highlight w:val="green"/>
        </w:rPr>
        <w:t xml:space="preserve">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06ECCCBA"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4576A8D4"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xml:space="preserve">. On the mundane end of scale, hackers could simply shut down satellites, denying access to their </w:t>
      </w:r>
      <w:r w:rsidRPr="0051375F">
        <w:rPr>
          <w:rFonts w:asciiTheme="majorHAnsi" w:hAnsiTheme="majorHAnsi" w:cstheme="majorHAnsi"/>
        </w:rPr>
        <w:lastRenderedPageBreak/>
        <w:t>services. Hackers could also jam or spoof the signals from satellites, creating havoc for critical infrastructure. This includes electric grids, water networks and transportation systems.</w:t>
      </w:r>
    </w:p>
    <w:p w14:paraId="74379BC3"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145F846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Commodity parts</w:t>
      </w:r>
    </w:p>
    <w:p w14:paraId="2F660628"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806F79B"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3E55F5A9" w14:textId="77777777" w:rsidR="008374D8" w:rsidRPr="0051375F" w:rsidRDefault="008374D8" w:rsidP="008374D8">
      <w:pPr>
        <w:rPr>
          <w:rFonts w:asciiTheme="majorHAnsi" w:hAnsiTheme="majorHAnsi" w:cstheme="majorHAnsi"/>
          <w:b/>
          <w:u w:val="single"/>
        </w:rPr>
      </w:pPr>
      <w:r w:rsidRPr="002D2779">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02BE3415" w14:textId="77777777" w:rsidR="008374D8" w:rsidRPr="0051375F" w:rsidRDefault="008374D8" w:rsidP="008374D8">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55E0BB61"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History of hacks</w:t>
      </w:r>
    </w:p>
    <w:p w14:paraId="29816975" w14:textId="77777777" w:rsidR="008374D8" w:rsidRPr="0051375F" w:rsidRDefault="008374D8" w:rsidP="008374D8">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w:t>
      </w:r>
      <w:proofErr w:type="spellStart"/>
      <w:r w:rsidRPr="0051375F">
        <w:rPr>
          <w:rStyle w:val="StyleUnderline"/>
          <w:rFonts w:asciiTheme="majorHAnsi" w:hAnsiTheme="majorHAnsi" w:cstheme="majorHAnsi"/>
        </w:rPr>
        <w:t>SkyNet</w:t>
      </w:r>
      <w:proofErr w:type="spellEnd"/>
      <w:r w:rsidRPr="0051375F">
        <w:rPr>
          <w:rStyle w:val="StyleUnderline"/>
          <w:rFonts w:asciiTheme="majorHAnsi" w:hAnsiTheme="majorHAnsi" w:cstheme="majorHAnsi"/>
        </w:rPr>
        <w:t xml:space="preserve"> satellites.</w:t>
      </w:r>
    </w:p>
    <w:p w14:paraId="64B78997"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702648C2"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lastRenderedPageBreak/>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07C231B1" w14:textId="77777777" w:rsidR="008374D8" w:rsidRPr="0051375F" w:rsidRDefault="008374D8" w:rsidP="008374D8">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actually getting these satellites in space.</w:t>
      </w:r>
    </w:p>
    <w:p w14:paraId="3FF9067A" w14:textId="77777777" w:rsidR="008374D8" w:rsidRPr="0051375F" w:rsidRDefault="008374D8" w:rsidP="008374D8">
      <w:pPr>
        <w:rPr>
          <w:rFonts w:asciiTheme="majorHAnsi" w:hAnsiTheme="majorHAnsi" w:cstheme="majorHAnsi"/>
        </w:rPr>
      </w:pPr>
    </w:p>
    <w:p w14:paraId="4F7A527B" w14:textId="77777777" w:rsidR="008374D8" w:rsidRPr="0051375F" w:rsidRDefault="008374D8" w:rsidP="008374D8">
      <w:pPr>
        <w:rPr>
          <w:rFonts w:asciiTheme="majorHAnsi" w:hAnsiTheme="majorHAnsi" w:cstheme="majorHAnsi"/>
        </w:rPr>
      </w:pPr>
    </w:p>
    <w:p w14:paraId="22BB228F" w14:textId="77777777" w:rsidR="008374D8" w:rsidRPr="0051375F" w:rsidRDefault="008374D8" w:rsidP="008374D8">
      <w:pPr>
        <w:rPr>
          <w:rFonts w:asciiTheme="majorHAnsi" w:hAnsiTheme="majorHAnsi" w:cstheme="majorHAnsi"/>
        </w:rPr>
      </w:pPr>
    </w:p>
    <w:p w14:paraId="002994AE" w14:textId="77777777" w:rsidR="008374D8" w:rsidRPr="0051375F" w:rsidRDefault="008374D8" w:rsidP="008374D8">
      <w:pPr>
        <w:pStyle w:val="Heading4"/>
        <w:rPr>
          <w:rFonts w:asciiTheme="majorHAnsi" w:hAnsiTheme="majorHAnsi" w:cstheme="majorHAnsi"/>
        </w:rPr>
      </w:pPr>
      <w:r>
        <w:rPr>
          <w:rFonts w:asciiTheme="majorHAnsi" w:hAnsiTheme="majorHAnsi" w:cstheme="majorHAnsi"/>
        </w:rPr>
        <w:t>And the desire to protect profitable LEO constellations leads states to militarize outer space—specifically with ASATs</w:t>
      </w:r>
      <w:r w:rsidRPr="0051375F">
        <w:rPr>
          <w:rFonts w:asciiTheme="majorHAnsi" w:hAnsiTheme="majorHAnsi" w:cstheme="majorHAnsi"/>
        </w:rPr>
        <w:t>.</w:t>
      </w:r>
    </w:p>
    <w:p w14:paraId="56398AB0" w14:textId="77777777" w:rsidR="008374D8" w:rsidRPr="0051375F" w:rsidRDefault="008374D8" w:rsidP="008374D8">
      <w:pPr>
        <w:rPr>
          <w:rFonts w:asciiTheme="majorHAnsi" w:hAnsiTheme="majorHAnsi" w:cstheme="majorHAnsi"/>
        </w:rPr>
      </w:pPr>
      <w:proofErr w:type="spellStart"/>
      <w:r w:rsidRPr="0051375F">
        <w:rPr>
          <w:rStyle w:val="Style13ptBold"/>
          <w:rFonts w:asciiTheme="majorHAnsi" w:hAnsiTheme="majorHAnsi" w:cstheme="majorHAnsi"/>
        </w:rPr>
        <w:t>Bernat</w:t>
      </w:r>
      <w:proofErr w:type="spellEnd"/>
      <w:r w:rsidRPr="0051375F">
        <w:rPr>
          <w:rStyle w:val="Style13ptBold"/>
          <w:rFonts w:asciiTheme="majorHAnsi" w:hAnsiTheme="majorHAnsi" w:cstheme="majorHAnsi"/>
        </w:rPr>
        <w:t xml:space="preserve"> 19 </w:t>
      </w:r>
      <w:r w:rsidRPr="0051375F">
        <w:rPr>
          <w:rFonts w:asciiTheme="majorHAnsi" w:hAnsiTheme="majorHAnsi" w:cstheme="majorHAnsi"/>
        </w:rPr>
        <w:t>“The Inevitability of Militarization of Outer Space” Pawe</w:t>
      </w:r>
      <w:r>
        <w:rPr>
          <w:rFonts w:asciiTheme="majorHAnsi" w:hAnsiTheme="majorHAnsi" w:cstheme="majorHAnsi"/>
        </w:rPr>
        <w:t xml:space="preserve">l </w:t>
      </w:r>
      <w:proofErr w:type="spellStart"/>
      <w:r w:rsidRPr="0051375F">
        <w:rPr>
          <w:rFonts w:asciiTheme="majorHAnsi" w:hAnsiTheme="majorHAnsi" w:cstheme="majorHAnsi"/>
        </w:rPr>
        <w:t>Bernat</w:t>
      </w:r>
      <w:proofErr w:type="spellEnd"/>
      <w:r w:rsidRPr="0051375F">
        <w:rPr>
          <w:rFonts w:asciiTheme="majorHAnsi" w:hAnsiTheme="majorHAnsi" w:cstheme="majorHAnsi"/>
        </w:rPr>
        <w:t xml:space="preserve"> [Assistant Professor, Polish Air Force University] Safety &amp; Defense 5(1) (2019) 49–54 </w:t>
      </w:r>
      <w:hyperlink r:id="rId29"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788A539C"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51375F">
        <w:rPr>
          <w:rFonts w:asciiTheme="majorHAnsi" w:hAnsiTheme="majorHAnsi" w:cstheme="majorHAnsi"/>
        </w:rPr>
        <w:t>Bourbonniere</w:t>
      </w:r>
      <w:proofErr w:type="spellEnd"/>
      <w:r w:rsidRPr="0051375F">
        <w:rPr>
          <w:rFonts w:asciiTheme="majorHAnsi" w:hAnsiTheme="majorHAnsi" w:cstheme="majorHAnsi"/>
        </w:rPr>
        <w:t xml:space="preserv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51375F">
        <w:rPr>
          <w:rFonts w:asciiTheme="majorHAnsi" w:hAnsiTheme="majorHAnsi" w:cstheme="majorHAnsi"/>
        </w:rPr>
        <w:t>Sarmat</w:t>
      </w:r>
      <w:proofErr w:type="spellEnd"/>
      <w:r w:rsidRPr="0051375F">
        <w:rPr>
          <w:rFonts w:asciiTheme="majorHAnsi" w:hAnsiTheme="majorHAnsi" w:cstheme="majorHAnsi"/>
        </w:rPr>
        <w:t xml:space="preserve">.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6DB66F72"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0ADE5849"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 xml:space="preserve">nologies and programs. The structure of the sector has changed as well – the twentieth-century traditional bipolar competition between the United States and the Soviet </w:t>
      </w:r>
      <w:r w:rsidRPr="0051375F">
        <w:rPr>
          <w:rStyle w:val="StyleUnderline"/>
          <w:rFonts w:asciiTheme="majorHAnsi" w:hAnsiTheme="majorHAnsi" w:cstheme="majorHAnsi"/>
        </w:rPr>
        <w:lastRenderedPageBreak/>
        <w:t>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51375F">
        <w:rPr>
          <w:rFonts w:asciiTheme="majorHAnsi" w:hAnsiTheme="majorHAnsi" w:cstheme="majorHAnsi"/>
        </w:rPr>
        <w:t>Roscosmos</w:t>
      </w:r>
      <w:proofErr w:type="spellEnd"/>
      <w:r w:rsidRPr="0051375F">
        <w:rPr>
          <w:rFonts w:asciiTheme="majorHAnsi" w:hAnsiTheme="majorHAnsi" w:cstheme="majorHAnsi"/>
        </w:rPr>
        <w:t xml:space="preserve">,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0EEDA357" w14:textId="77777777" w:rsidR="008374D8" w:rsidRPr="0051375F" w:rsidRDefault="008374D8" w:rsidP="008374D8">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4DA00AA2"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3. Outer Space as a Theatre for Potential Conflict</w:t>
      </w:r>
    </w:p>
    <w:p w14:paraId="0FC4D460" w14:textId="77777777" w:rsidR="008374D8" w:rsidRPr="0051375F" w:rsidRDefault="008374D8" w:rsidP="008374D8">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0D143375"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w:t>
      </w:r>
      <w:proofErr w:type="spellStart"/>
      <w:r w:rsidRPr="0051375F">
        <w:rPr>
          <w:rFonts w:asciiTheme="majorHAnsi" w:hAnsiTheme="majorHAnsi" w:cstheme="majorHAnsi"/>
        </w:rPr>
        <w:t>Opall</w:t>
      </w:r>
      <w:proofErr w:type="spellEnd"/>
      <w:r w:rsidRPr="0051375F">
        <w:rPr>
          <w:rFonts w:asciiTheme="majorHAnsi" w:hAnsiTheme="majorHAnsi" w:cstheme="majorHAnsi"/>
        </w:rPr>
        <w:t xml:space="preserve">-Rome,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w:t>
      </w:r>
      <w:r w:rsidRPr="0051375F">
        <w:rPr>
          <w:rStyle w:val="StyleUnderline"/>
          <w:rFonts w:asciiTheme="majorHAnsi" w:hAnsiTheme="majorHAnsi" w:cstheme="majorHAnsi"/>
        </w:rPr>
        <w:lastRenderedPageBreak/>
        <w:t>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w:t>
      </w:r>
      <w:proofErr w:type="spellStart"/>
      <w:r w:rsidRPr="0051375F">
        <w:rPr>
          <w:rStyle w:val="StyleUnderline"/>
          <w:rFonts w:asciiTheme="majorHAnsi" w:hAnsiTheme="majorHAnsi" w:cstheme="majorHAnsi"/>
        </w:rPr>
        <w:t>groundspace</w:t>
      </w:r>
      <w:proofErr w:type="spellEnd"/>
      <w:r w:rsidRPr="0051375F">
        <w:rPr>
          <w:rStyle w:val="StyleUnderline"/>
          <w:rFonts w:asciiTheme="majorHAnsi" w:hAnsiTheme="majorHAnsi" w:cstheme="majorHAnsi"/>
        </w:rPr>
        <w:t xml:space="preserv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5B06B50B"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B5C40E9"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0D33034A"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4. Militarization of Outer Space Is Imminent</w:t>
      </w:r>
    </w:p>
    <w:p w14:paraId="7911DCC9"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3D4FFFFC"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51375F">
        <w:rPr>
          <w:rFonts w:asciiTheme="majorHAnsi" w:hAnsiTheme="majorHAnsi" w:cstheme="majorHAnsi"/>
        </w:rPr>
        <w:t>Global’naya</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Navigatsionnaya</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Sputnikovaya</w:t>
      </w:r>
      <w:proofErr w:type="spellEnd"/>
      <w:r w:rsidRPr="0051375F">
        <w:rPr>
          <w:rFonts w:asciiTheme="majorHAnsi" w:hAnsiTheme="majorHAnsi" w:cstheme="majorHAnsi"/>
        </w:rPr>
        <w:t xml:space="preserve"> Sistema (GLONASS) and China’s </w:t>
      </w:r>
      <w:proofErr w:type="spellStart"/>
      <w:r w:rsidRPr="0051375F">
        <w:rPr>
          <w:rFonts w:asciiTheme="majorHAnsi" w:hAnsiTheme="majorHAnsi" w:cstheme="majorHAnsi"/>
        </w:rPr>
        <w:t>BeiDou</w:t>
      </w:r>
      <w:proofErr w:type="spellEnd"/>
      <w:r w:rsidRPr="0051375F">
        <w:rPr>
          <w:rFonts w:asciiTheme="majorHAnsi" w:hAnsiTheme="majorHAnsi" w:cstheme="majorHAnsi"/>
        </w:rPr>
        <w:t xml:space="preserve"> Navigation Satellite System. There are, however, another two regional systems under development, i.e., </w:t>
      </w:r>
      <w:r w:rsidRPr="0051375F">
        <w:rPr>
          <w:rFonts w:asciiTheme="majorHAnsi" w:hAnsiTheme="majorHAnsi" w:cstheme="majorHAnsi"/>
        </w:rPr>
        <w:lastRenderedPageBreak/>
        <w:t>Indian Regional Navigation Satellite System (IRNSS) and Japanese Quasi-Zenith Satellite System (QZSS). All of those satellites, apart from securing civil safety (e.g., in transportation, logistics, communication), play a crucial role in national security.</w:t>
      </w:r>
    </w:p>
    <w:p w14:paraId="411C2EDA"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proofErr w:type="spellStart"/>
      <w:r w:rsidRPr="002D2779">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713E45E5"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7D0C673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w:t>
      </w:r>
      <w:proofErr w:type="spellStart"/>
      <w:r w:rsidRPr="0051375F">
        <w:rPr>
          <w:rStyle w:val="StyleUnderline"/>
          <w:rFonts w:asciiTheme="majorHAnsi" w:hAnsiTheme="majorHAnsi" w:cstheme="majorHAnsi"/>
        </w:rPr>
        <w:t>Mizokami</w:t>
      </w:r>
      <w:proofErr w:type="spellEnd"/>
      <w:r w:rsidRPr="0051375F">
        <w:rPr>
          <w:rStyle w:val="StyleUnderline"/>
          <w:rFonts w:asciiTheme="majorHAnsi" w:hAnsiTheme="majorHAnsi" w:cstheme="majorHAnsi"/>
        </w:rPr>
        <w:t xml:space="preserve">,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w:t>
      </w:r>
      <w:proofErr w:type="spellStart"/>
      <w:r w:rsidRPr="0051375F">
        <w:rPr>
          <w:rFonts w:asciiTheme="majorHAnsi" w:hAnsiTheme="majorHAnsi" w:cstheme="majorHAnsi"/>
        </w:rPr>
        <w:t>Bernat</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Pos</w:t>
      </w:r>
      <w:r>
        <w:rPr>
          <w:rFonts w:asciiTheme="majorHAnsi" w:hAnsiTheme="majorHAnsi" w:cstheme="majorHAnsi"/>
        </w:rPr>
        <w:t>l</w:t>
      </w:r>
      <w:r w:rsidRPr="0051375F">
        <w:rPr>
          <w:rFonts w:asciiTheme="majorHAnsi" w:hAnsiTheme="majorHAnsi" w:cstheme="majorHAnsi"/>
        </w:rPr>
        <w:t>uszna</w:t>
      </w:r>
      <w:proofErr w:type="spellEnd"/>
      <w:r w:rsidRPr="0051375F">
        <w:rPr>
          <w:rFonts w:asciiTheme="majorHAnsi" w:hAnsiTheme="majorHAnsi" w:cstheme="majorHAnsi"/>
        </w:rPr>
        <w:t>, 2018).</w:t>
      </w:r>
    </w:p>
    <w:p w14:paraId="5FDF8629" w14:textId="77777777" w:rsidR="008374D8" w:rsidRDefault="008374D8" w:rsidP="008374D8">
      <w:pPr>
        <w:rPr>
          <w:rFonts w:asciiTheme="majorHAnsi" w:hAnsiTheme="majorHAnsi" w:cstheme="majorHAnsi"/>
        </w:rPr>
      </w:pPr>
    </w:p>
    <w:p w14:paraId="1D2AB820" w14:textId="77777777" w:rsidR="008374D8" w:rsidRDefault="008374D8" w:rsidP="008374D8">
      <w:pPr>
        <w:pStyle w:val="Heading4"/>
      </w:pPr>
      <w:r>
        <w:t>China, Russia, and the US are developing dual use co-orbital ASATs that can stalk and attack other satellites using rendezvous and proximity operations – they make miscalculation highly likely</w:t>
      </w:r>
    </w:p>
    <w:p w14:paraId="0AE66651" w14:textId="77777777" w:rsidR="008374D8" w:rsidRPr="00E960C9" w:rsidRDefault="008374D8" w:rsidP="008374D8">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Pr>
            <w:rStyle w:val="Hyperlink"/>
          </w:rPr>
          <w:t>https://www.airuniversity.af.edu/Portals/10/SSQ/documents/Volume-11_Issue-2/Chow.pdf</w:t>
        </w:r>
      </w:hyperlink>
      <w:r>
        <w:t xml:space="preserve">. </w:t>
      </w:r>
    </w:p>
    <w:p w14:paraId="43EFD7DD" w14:textId="77777777" w:rsidR="008374D8" w:rsidRPr="00016CCD" w:rsidRDefault="008374D8" w:rsidP="008374D8">
      <w:r w:rsidRPr="00016CCD">
        <w:t>Abstract</w:t>
      </w:r>
    </w:p>
    <w:p w14:paraId="63391A17" w14:textId="77777777" w:rsidR="008374D8" w:rsidRPr="00016CCD" w:rsidRDefault="008374D8" w:rsidP="008374D8">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w:t>
      </w:r>
      <w:r w:rsidRPr="007F7FD0">
        <w:rPr>
          <w:rStyle w:val="StyleUnderline"/>
        </w:rPr>
        <w:lastRenderedPageBreak/>
        <w:t>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from such close proximity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20AAD846" w14:textId="77777777" w:rsidR="008374D8" w:rsidRPr="00016CCD" w:rsidRDefault="008374D8" w:rsidP="008374D8">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proofErr w:type="spellStart"/>
      <w:r w:rsidRPr="002D2779">
        <w:rPr>
          <w:rStyle w:val="Emphasis"/>
          <w:highlight w:val="green"/>
        </w:rPr>
        <w:t>Hyten</w:t>
      </w:r>
      <w:proofErr w:type="spellEnd"/>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 xml:space="preserve">.6 </w:t>
      </w:r>
      <w:proofErr w:type="spellStart"/>
      <w:r w:rsidRPr="00016CCD">
        <w:t>Hyten</w:t>
      </w:r>
      <w:proofErr w:type="spellEnd"/>
      <w:r w:rsidRPr="00016CCD">
        <w:t xml:space="preserve">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5537A8D4" w14:textId="77777777" w:rsidR="008374D8" w:rsidRPr="00016CCD" w:rsidRDefault="008374D8" w:rsidP="008374D8">
      <w:r w:rsidRPr="00016CCD">
        <w:t xml:space="preserve">As threats from ground-based ASATs (such as traditional threats from ballistic missiles, lasers, and jammers and the newer cyber attacks8 )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lastRenderedPageBreak/>
        <w:t>critical satellites</w:t>
      </w:r>
      <w:r w:rsidRPr="00016CCD">
        <w:t xml:space="preserve"> from such a close proximity that the United States would not have time to react. The space stalkers could destroy enough critical satellites to force the United States back toward General </w:t>
      </w:r>
      <w:proofErr w:type="spellStart"/>
      <w:r w:rsidRPr="00016CCD">
        <w:t>Hyten’s</w:t>
      </w:r>
      <w:proofErr w:type="spellEnd"/>
      <w:r w:rsidRPr="00016CCD">
        <w:t xml:space="preserve">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5354BE15" w14:textId="77777777" w:rsidR="008374D8" w:rsidRPr="00016CCD" w:rsidRDefault="008374D8" w:rsidP="008374D8">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r w:rsidRPr="00016CCD">
        <w:rPr>
          <w:rStyle w:val="StyleUnderline"/>
        </w:rPr>
        <w:t>in close proximity to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750D0923" w14:textId="77777777" w:rsidR="008374D8" w:rsidRPr="00016CCD" w:rsidRDefault="008374D8" w:rsidP="008374D8">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proofErr w:type="spellStart"/>
      <w:r w:rsidRPr="002D2779">
        <w:rPr>
          <w:rStyle w:val="Emphasis"/>
          <w:highlight w:val="green"/>
        </w:rPr>
        <w:t>cyber attacks</w:t>
      </w:r>
      <w:proofErr w:type="spellEnd"/>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proofErr w:type="spellStart"/>
      <w:r w:rsidRPr="00016CCD">
        <w:rPr>
          <w:rStyle w:val="Emphasis"/>
        </w:rPr>
        <w:t>spacestalker</w:t>
      </w:r>
      <w:proofErr w:type="spellEnd"/>
      <w:r w:rsidRPr="00016CCD">
        <w:rPr>
          <w:rStyle w:val="Emphasis"/>
        </w:rPr>
        <w:t xml:space="preserve">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102477EF" w14:textId="77777777" w:rsidR="008374D8" w:rsidRPr="00016CCD" w:rsidRDefault="008374D8" w:rsidP="008374D8">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6219B4CF" w14:textId="77777777" w:rsidR="008374D8" w:rsidRDefault="008374D8" w:rsidP="008374D8">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dual-use</w:t>
      </w:r>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0F3A50C1" w14:textId="77777777" w:rsidR="008374D8" w:rsidRDefault="008374D8" w:rsidP="008374D8">
      <w:pPr>
        <w:rPr>
          <w:rFonts w:asciiTheme="majorHAnsi" w:hAnsiTheme="majorHAnsi" w:cstheme="majorHAnsi"/>
        </w:rPr>
      </w:pPr>
    </w:p>
    <w:p w14:paraId="4B38B0A3" w14:textId="77777777" w:rsidR="008374D8" w:rsidRDefault="008374D8" w:rsidP="008374D8">
      <w:pPr>
        <w:rPr>
          <w:rFonts w:asciiTheme="majorHAnsi" w:hAnsiTheme="majorHAnsi" w:cstheme="majorHAnsi"/>
        </w:rPr>
      </w:pPr>
    </w:p>
    <w:p w14:paraId="58DD43B7" w14:textId="77777777" w:rsidR="008374D8" w:rsidRDefault="008374D8" w:rsidP="008374D8">
      <w:pPr>
        <w:pStyle w:val="Heading4"/>
      </w:pPr>
      <w:r>
        <w:lastRenderedPageBreak/>
        <w:t>Unknown legal thresholds for escalation make inadvertent escalation highly likely</w:t>
      </w:r>
    </w:p>
    <w:p w14:paraId="3B7BAFE7" w14:textId="77777777" w:rsidR="008374D8" w:rsidRDefault="008374D8" w:rsidP="008374D8">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1" w:history="1">
        <w:r w:rsidRPr="00D17C72">
          <w:rPr>
            <w:rStyle w:val="Hyperlink"/>
          </w:rPr>
          <w:t>https://nsiteam.com/social/wp-content/uploads/2018/08/SMA-White-Paper_Chinese-Persepectives-on-Space_-Aug-2018.pdf</w:t>
        </w:r>
      </w:hyperlink>
    </w:p>
    <w:p w14:paraId="13180464" w14:textId="77777777" w:rsidR="008374D8" w:rsidRDefault="008374D8" w:rsidP="008374D8">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capabilities of particular adversaries</w:t>
      </w:r>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1B6D3125" w14:textId="77777777" w:rsidR="008374D8" w:rsidRDefault="008374D8" w:rsidP="008374D8"/>
    <w:p w14:paraId="4703107D"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5B9C6027"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w:t>
      </w:r>
      <w:proofErr w:type="spellStart"/>
      <w:r w:rsidRPr="0051375F">
        <w:rPr>
          <w:rFonts w:asciiTheme="majorHAnsi" w:hAnsiTheme="majorHAnsi" w:cstheme="majorHAnsi"/>
        </w:rPr>
        <w:t>Spogli</w:t>
      </w:r>
      <w:proofErr w:type="spellEnd"/>
      <w:r w:rsidRPr="0051375F">
        <w:rPr>
          <w:rFonts w:asciiTheme="majorHAnsi" w:hAnsiTheme="majorHAnsi" w:cstheme="majorHAnsi"/>
        </w:rPr>
        <w:t xml:space="preserve"> Institute for International Studies. Being interviewed by </w:t>
      </w:r>
      <w:proofErr w:type="spellStart"/>
      <w:r w:rsidRPr="0051375F">
        <w:rPr>
          <w:rFonts w:asciiTheme="majorHAnsi" w:hAnsiTheme="majorHAnsi" w:cstheme="majorHAnsi"/>
        </w:rPr>
        <w:t>EarthSky</w:t>
      </w:r>
      <w:proofErr w:type="spellEnd"/>
      <w:r w:rsidRPr="0051375F">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1921A2B8"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3A6C2B8F"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w:t>
      </w:r>
      <w:proofErr w:type="spellStart"/>
      <w:r w:rsidRPr="0051375F">
        <w:rPr>
          <w:rFonts w:asciiTheme="majorHAnsi" w:hAnsiTheme="majorHAnsi" w:cstheme="majorHAnsi"/>
          <w:szCs w:val="26"/>
        </w:rPr>
        <w:t>Robock</w:t>
      </w:r>
      <w:proofErr w:type="spellEnd"/>
      <w:r w:rsidRPr="0051375F">
        <w:rPr>
          <w:rFonts w:asciiTheme="majorHAnsi" w:hAnsiTheme="majorHAnsi" w:cstheme="majorHAnsi"/>
          <w:szCs w:val="26"/>
        </w:rPr>
        <w:t xml:space="preserve"> (Rutgers) </w:t>
      </w:r>
      <w:r w:rsidRPr="0051375F">
        <w:rPr>
          <w:rStyle w:val="StyleUnderline"/>
          <w:rFonts w:asciiTheme="majorHAnsi" w:hAnsiTheme="majorHAnsi" w:cstheme="majorHAnsi"/>
        </w:rPr>
        <w:t xml:space="preserve">took another look at nuclear winter theory. This time around, </w:t>
      </w:r>
      <w:r w:rsidRPr="0051375F">
        <w:rPr>
          <w:rStyle w:val="StyleUnderline"/>
          <w:rFonts w:asciiTheme="majorHAnsi" w:hAnsiTheme="majorHAnsi" w:cstheme="majorHAnsi"/>
        </w:rPr>
        <w:lastRenderedPageBreak/>
        <w:t xml:space="preserve">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62CFE80F" w14:textId="77777777" w:rsidR="008374D8" w:rsidRDefault="008374D8" w:rsidP="008374D8"/>
    <w:p w14:paraId="5D0682DB" w14:textId="431D9C44" w:rsidR="008374D8" w:rsidRPr="0051375F" w:rsidRDefault="008374D8" w:rsidP="008374D8">
      <w:pPr>
        <w:pStyle w:val="Heading4"/>
        <w:rPr>
          <w:rFonts w:asciiTheme="majorHAnsi" w:hAnsiTheme="majorHAnsi" w:cstheme="majorHAnsi"/>
        </w:rPr>
      </w:pPr>
      <w:r>
        <w:rPr>
          <w:rFonts w:asciiTheme="majorHAnsi" w:hAnsiTheme="majorHAnsi" w:cstheme="majorHAnsi"/>
        </w:rPr>
        <w:t>And, m</w:t>
      </w:r>
      <w:r w:rsidRPr="0051375F">
        <w:rPr>
          <w:rFonts w:asciiTheme="majorHAnsi" w:hAnsiTheme="majorHAnsi" w:cstheme="majorHAnsi"/>
        </w:rPr>
        <w:t>ega-constellations destroy the ozone layer.</w:t>
      </w:r>
    </w:p>
    <w:p w14:paraId="5DD6EB9D" w14:textId="77777777" w:rsidR="008374D8" w:rsidRPr="0051375F" w:rsidRDefault="008374D8" w:rsidP="008374D8">
      <w:pPr>
        <w:rPr>
          <w:rFonts w:asciiTheme="majorHAnsi" w:hAnsiTheme="majorHAnsi" w:cstheme="majorHAnsi"/>
        </w:rPr>
      </w:pPr>
      <w:proofErr w:type="spellStart"/>
      <w:r w:rsidRPr="0051375F">
        <w:rPr>
          <w:rStyle w:val="Style13ptBold"/>
          <w:rFonts w:asciiTheme="majorHAnsi" w:hAnsiTheme="majorHAnsi" w:cstheme="majorHAnsi"/>
        </w:rPr>
        <w:t>Pultarova</w:t>
      </w:r>
      <w:proofErr w:type="spellEnd"/>
      <w:r w:rsidRPr="0051375F">
        <w:rPr>
          <w:rStyle w:val="Style13ptBold"/>
          <w:rFonts w:asciiTheme="majorHAnsi" w:hAnsiTheme="majorHAnsi" w:cstheme="majorHAnsi"/>
        </w:rPr>
        <w:t xml:space="preserve"> 21 </w:t>
      </w:r>
      <w:r w:rsidRPr="0051375F">
        <w:rPr>
          <w:rFonts w:asciiTheme="majorHAnsi" w:hAnsiTheme="majorHAnsi" w:cstheme="majorHAnsi"/>
        </w:rPr>
        <w:t xml:space="preserve">“Air pollution from reentering </w:t>
      </w:r>
      <w:proofErr w:type="spellStart"/>
      <w:r w:rsidRPr="0051375F">
        <w:rPr>
          <w:rFonts w:asciiTheme="majorHAnsi" w:hAnsiTheme="majorHAnsi" w:cstheme="majorHAnsi"/>
        </w:rPr>
        <w:t>megaconstellation</w:t>
      </w:r>
      <w:proofErr w:type="spellEnd"/>
      <w:r w:rsidRPr="0051375F">
        <w:rPr>
          <w:rFonts w:asciiTheme="majorHAnsi" w:hAnsiTheme="majorHAnsi" w:cstheme="majorHAnsi"/>
        </w:rPr>
        <w:t xml:space="preserve"> satellites could cause ozone hole 2.0” Tereza </w:t>
      </w:r>
      <w:proofErr w:type="spellStart"/>
      <w:r w:rsidRPr="0051375F">
        <w:rPr>
          <w:rFonts w:asciiTheme="majorHAnsi" w:hAnsiTheme="majorHAnsi" w:cstheme="majorHAnsi"/>
        </w:rPr>
        <w:t>Pultarova</w:t>
      </w:r>
      <w:proofErr w:type="spellEnd"/>
      <w:r w:rsidRPr="0051375F">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w:t>
      </w:r>
      <w:r w:rsidRPr="0051375F">
        <w:rPr>
          <w:rFonts w:asciiTheme="majorHAnsi" w:hAnsiTheme="majorHAnsi" w:cstheme="majorHAnsi"/>
        </w:rPr>
        <w:lastRenderedPageBreak/>
        <w:t xml:space="preserve">Agency.], June 7, 2021 </w:t>
      </w:r>
      <w:hyperlink r:id="rId32" w:history="1">
        <w:r w:rsidRPr="0051375F">
          <w:rPr>
            <w:rStyle w:val="Hyperlink"/>
            <w:rFonts w:asciiTheme="majorHAnsi" w:hAnsiTheme="majorHAnsi" w:cstheme="majorHAnsi"/>
          </w:rPr>
          <w:t>https://www.space.com/starlink-satellite-reentry-ozone-depletion-atmosphere</w:t>
        </w:r>
      </w:hyperlink>
      <w:r w:rsidRPr="0051375F">
        <w:rPr>
          <w:rFonts w:asciiTheme="majorHAnsi" w:hAnsiTheme="majorHAnsi" w:cstheme="majorHAnsi"/>
        </w:rPr>
        <w:t xml:space="preserve"> SM</w:t>
      </w:r>
    </w:p>
    <w:p w14:paraId="1919E0FF" w14:textId="77777777" w:rsidR="008374D8" w:rsidRPr="0051375F" w:rsidRDefault="008374D8" w:rsidP="008374D8">
      <w:pPr>
        <w:pStyle w:val="ListParagraph"/>
        <w:numPr>
          <w:ilvl w:val="0"/>
          <w:numId w:val="13"/>
        </w:numPr>
        <w:rPr>
          <w:rFonts w:asciiTheme="majorHAnsi" w:hAnsiTheme="majorHAnsi" w:cstheme="majorHAnsi"/>
        </w:rPr>
      </w:pPr>
      <w:r w:rsidRPr="0051375F">
        <w:rPr>
          <w:rFonts w:asciiTheme="majorHAnsi" w:hAnsiTheme="majorHAnsi" w:cstheme="majorHAnsi"/>
        </w:rPr>
        <w:t xml:space="preserve">Aaron </w:t>
      </w:r>
      <w:proofErr w:type="spellStart"/>
      <w:r w:rsidRPr="0051375F">
        <w:rPr>
          <w:rFonts w:asciiTheme="majorHAnsi" w:hAnsiTheme="majorHAnsi" w:cstheme="majorHAnsi"/>
        </w:rPr>
        <w:t>Boley</w:t>
      </w:r>
      <w:proofErr w:type="spellEnd"/>
      <w:r w:rsidRPr="0051375F">
        <w:rPr>
          <w:rFonts w:asciiTheme="majorHAnsi" w:hAnsiTheme="majorHAnsi" w:cstheme="majorHAnsi"/>
        </w:rPr>
        <w:t xml:space="preserve"> -- an associate professor of astronomy and astrophysics at the University of British Columbia, Canada</w:t>
      </w:r>
    </w:p>
    <w:p w14:paraId="10D94CE3"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 xml:space="preserve">The aluminum from </w:t>
      </w:r>
      <w:r w:rsidRPr="002D2779">
        <w:rPr>
          <w:rStyle w:val="StyleUnderline"/>
          <w:rFonts w:asciiTheme="majorHAnsi" w:hAnsiTheme="majorHAnsi" w:cstheme="majorHAnsi"/>
          <w:highlight w:val="green"/>
        </w:rPr>
        <w:t>re-entering satellites</w:t>
      </w:r>
      <w:r w:rsidRPr="0051375F">
        <w:rPr>
          <w:rStyle w:val="StyleUnderline"/>
          <w:rFonts w:asciiTheme="majorHAnsi" w:hAnsiTheme="majorHAnsi" w:cstheme="majorHAnsi"/>
        </w:rPr>
        <w:t xml:space="preserve"> also has a potential to </w:t>
      </w:r>
      <w:r w:rsidRPr="002D2779">
        <w:rPr>
          <w:rStyle w:val="StyleUnderline"/>
          <w:rFonts w:asciiTheme="majorHAnsi" w:hAnsiTheme="majorHAnsi" w:cstheme="majorHAnsi"/>
          <w:highlight w:val="green"/>
        </w:rPr>
        <w:t>damage the ozone</w:t>
      </w:r>
      <w:r w:rsidRPr="0051375F">
        <w:rPr>
          <w:rStyle w:val="StyleUnderline"/>
          <w:rFonts w:asciiTheme="majorHAnsi" w:hAnsiTheme="majorHAnsi" w:cstheme="majorHAnsi"/>
        </w:rPr>
        <w:t xml:space="preserve"> layer</w:t>
      </w:r>
      <w:r w:rsidRPr="0051375F">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7B67676B"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In their paper, </w:t>
      </w:r>
      <w:proofErr w:type="spellStart"/>
      <w:r w:rsidRPr="0051375F">
        <w:rPr>
          <w:rFonts w:asciiTheme="majorHAnsi" w:hAnsiTheme="majorHAnsi" w:cstheme="majorHAnsi"/>
        </w:rPr>
        <w:t>Boley</w:t>
      </w:r>
      <w:proofErr w:type="spellEnd"/>
      <w:r w:rsidRPr="0051375F">
        <w:rPr>
          <w:rFonts w:asciiTheme="majorHAnsi" w:hAnsiTheme="majorHAnsi" w:cstheme="majorHAnsi"/>
        </w:rPr>
        <w:t xml:space="preserve"> and his colleague Michael Byers cite </w:t>
      </w:r>
      <w:r w:rsidRPr="0051375F">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48F77499"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"We know that </w:t>
      </w:r>
      <w:r w:rsidRPr="002D2779">
        <w:rPr>
          <w:rStyle w:val="StyleUnderline"/>
          <w:rFonts w:asciiTheme="majorHAnsi" w:hAnsiTheme="majorHAnsi" w:cstheme="majorHAnsi"/>
          <w:highlight w:val="green"/>
        </w:rPr>
        <w:t>alumina does deplete ozone</w:t>
      </w:r>
      <w:r w:rsidRPr="0051375F">
        <w:rPr>
          <w:rStyle w:val="StyleUnderline"/>
          <w:rFonts w:asciiTheme="majorHAnsi" w:hAnsiTheme="majorHAnsi" w:cstheme="majorHAnsi"/>
        </w:rPr>
        <w:t xml:space="preserve"> just </w:t>
      </w:r>
      <w:r w:rsidRPr="002D2779">
        <w:rPr>
          <w:rStyle w:val="StyleUnderline"/>
          <w:rFonts w:asciiTheme="majorHAnsi" w:hAnsiTheme="majorHAnsi" w:cstheme="majorHAnsi"/>
          <w:highlight w:val="green"/>
        </w:rPr>
        <w:t>from</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launches</w:t>
      </w:r>
      <w:r w:rsidRPr="0051375F">
        <w:rPr>
          <w:rStyle w:val="StyleUnderline"/>
          <w:rFonts w:asciiTheme="majorHAnsi" w:hAnsiTheme="majorHAnsi" w:cstheme="majorHAnsi"/>
        </w:rPr>
        <w:t xml:space="preserve"> themselves </w:t>
      </w:r>
      <w:r w:rsidRPr="002D2779">
        <w:rPr>
          <w:rStyle w:val="StyleUnderline"/>
          <w:rFonts w:asciiTheme="majorHAnsi" w:hAnsiTheme="majorHAnsi" w:cstheme="majorHAnsi"/>
          <w:highlight w:val="green"/>
        </w:rPr>
        <w:t>because</w:t>
      </w:r>
      <w:r w:rsidRPr="0051375F">
        <w:rPr>
          <w:rStyle w:val="StyleUnderline"/>
          <w:rFonts w:asciiTheme="majorHAnsi" w:hAnsiTheme="majorHAnsi" w:cstheme="majorHAnsi"/>
        </w:rPr>
        <w:t xml:space="preserve"> a lot </w:t>
      </w:r>
      <w:r w:rsidRPr="002D2779">
        <w:rPr>
          <w:rStyle w:val="StyleUnderline"/>
          <w:rFonts w:asciiTheme="majorHAnsi" w:hAnsiTheme="majorHAnsi" w:cstheme="majorHAnsi"/>
          <w:highlight w:val="green"/>
        </w:rPr>
        <w:t>of solid-fuel</w:t>
      </w:r>
      <w:r w:rsidRPr="0051375F">
        <w:rPr>
          <w:rStyle w:val="StyleUnderline"/>
          <w:rFonts w:asciiTheme="majorHAnsi" w:hAnsiTheme="majorHAnsi" w:cstheme="majorHAnsi"/>
        </w:rPr>
        <w:t xml:space="preserve"> rockets use, or have, alumina as a byproduct," </w:t>
      </w:r>
      <w:proofErr w:type="spellStart"/>
      <w:r w:rsidRPr="0051375F">
        <w:rPr>
          <w:rStyle w:val="StyleUnderline"/>
          <w:rFonts w:asciiTheme="majorHAnsi" w:hAnsiTheme="majorHAnsi" w:cstheme="majorHAnsi"/>
        </w:rPr>
        <w:t>Boley</w:t>
      </w:r>
      <w:proofErr w:type="spellEnd"/>
      <w:r w:rsidRPr="0051375F">
        <w:rPr>
          <w:rStyle w:val="StyleUnderline"/>
          <w:rFonts w:asciiTheme="majorHAnsi" w:hAnsiTheme="majorHAnsi" w:cstheme="majorHAnsi"/>
        </w:rPr>
        <w:t xml:space="preserve"> said. "</w:t>
      </w:r>
      <w:r w:rsidRPr="002D2779">
        <w:rPr>
          <w:rStyle w:val="StyleUnderline"/>
          <w:rFonts w:asciiTheme="majorHAnsi" w:hAnsiTheme="majorHAnsi" w:cstheme="majorHAnsi"/>
          <w:highlight w:val="green"/>
        </w:rPr>
        <w:t>That creates</w:t>
      </w:r>
      <w:r w:rsidRPr="0051375F">
        <w:rPr>
          <w:rStyle w:val="StyleUnderline"/>
          <w:rFonts w:asciiTheme="majorHAnsi" w:hAnsiTheme="majorHAnsi" w:cstheme="majorHAnsi"/>
        </w:rPr>
        <w:t xml:space="preserve"> these little </w:t>
      </w:r>
      <w:r w:rsidRPr="002D2779">
        <w:rPr>
          <w:rStyle w:val="StyleUnderline"/>
          <w:rFonts w:asciiTheme="majorHAnsi" w:hAnsiTheme="majorHAnsi" w:cstheme="majorHAnsi"/>
          <w:highlight w:val="green"/>
        </w:rPr>
        <w:t>temporary holes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stratospheric ozone</w:t>
      </w:r>
      <w:r w:rsidRPr="0051375F">
        <w:rPr>
          <w:rStyle w:val="StyleUnderline"/>
          <w:rFonts w:asciiTheme="majorHAnsi" w:hAnsiTheme="majorHAnsi" w:cstheme="majorHAnsi"/>
        </w:rPr>
        <w:t xml:space="preserve"> layer. That's one of the biggest concerns about compositional changes to the atmosphere that spaceflight can cause."</w:t>
      </w:r>
    </w:p>
    <w:p w14:paraId="5840EDD1" w14:textId="77777777" w:rsidR="008374D8" w:rsidRPr="0051375F" w:rsidRDefault="008374D8" w:rsidP="008374D8">
      <w:pPr>
        <w:rPr>
          <w:rFonts w:asciiTheme="majorHAnsi" w:hAnsiTheme="majorHAnsi" w:cstheme="majorHAnsi"/>
          <w:b/>
          <w:u w:val="single"/>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protects life</w:t>
      </w:r>
      <w:r w:rsidRPr="0051375F">
        <w:rPr>
          <w:rStyle w:val="StyleUnderline"/>
          <w:rFonts w:asciiTheme="majorHAnsi" w:hAnsiTheme="majorHAnsi" w:cstheme="majorHAnsi"/>
        </w:rPr>
        <w:t xml:space="preserve"> on Earth </w:t>
      </w:r>
      <w:r w:rsidRPr="002D2779">
        <w:rPr>
          <w:rStyle w:val="StyleUnderline"/>
          <w:rFonts w:asciiTheme="majorHAnsi" w:hAnsiTheme="majorHAnsi" w:cstheme="majorHAnsi"/>
          <w:highlight w:val="green"/>
        </w:rPr>
        <w:t>from harmful UV radiation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depletion</w:t>
      </w:r>
      <w:r w:rsidRPr="0051375F">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2D2779">
        <w:rPr>
          <w:rStyle w:val="StyleUnderline"/>
          <w:rFonts w:asciiTheme="majorHAnsi" w:hAnsiTheme="majorHAnsi" w:cstheme="majorHAnsi"/>
          <w:highlight w:val="green"/>
        </w:rPr>
        <w:t>), led to</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increased</w:t>
      </w:r>
      <w:r w:rsidRPr="0051375F">
        <w:rPr>
          <w:rStyle w:val="StyleUnderline"/>
          <w:rFonts w:asciiTheme="majorHAnsi" w:hAnsiTheme="majorHAnsi" w:cstheme="majorHAnsi"/>
        </w:rPr>
        <w:t xml:space="preserve"> risk of </w:t>
      </w:r>
      <w:r w:rsidRPr="002D2779">
        <w:rPr>
          <w:rStyle w:val="StyleUnderline"/>
          <w:rFonts w:asciiTheme="majorHAnsi" w:hAnsiTheme="majorHAnsi" w:cstheme="majorHAnsi"/>
          <w:highlight w:val="green"/>
        </w:rPr>
        <w:t>cancer and eye damage</w:t>
      </w:r>
      <w:r w:rsidRPr="0051375F">
        <w:rPr>
          <w:rStyle w:val="StyleUnderline"/>
          <w:rFonts w:asciiTheme="majorHAnsi" w:hAnsiTheme="majorHAnsi" w:cstheme="majorHAnsi"/>
        </w:rPr>
        <w:t xml:space="preserve"> for humans on Earth. </w:t>
      </w:r>
    </w:p>
    <w:p w14:paraId="4DF05BC4"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Gerhard </w:t>
      </w:r>
      <w:proofErr w:type="spellStart"/>
      <w:r w:rsidRPr="0051375F">
        <w:rPr>
          <w:rFonts w:asciiTheme="majorHAnsi" w:hAnsiTheme="majorHAnsi" w:cstheme="majorHAnsi"/>
        </w:rPr>
        <w:t>Drolshagen</w:t>
      </w:r>
      <w:proofErr w:type="spellEnd"/>
      <w:r w:rsidRPr="0051375F">
        <w:rPr>
          <w:rFonts w:asciiTheme="majorHAnsi" w:hAnsiTheme="majorHAnsi" w:cstheme="majorHAnsi"/>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18FD5D2D" w14:textId="77777777" w:rsidR="008374D8" w:rsidRPr="0051375F" w:rsidRDefault="008374D8" w:rsidP="008374D8">
      <w:pPr>
        <w:rPr>
          <w:rFonts w:asciiTheme="majorHAnsi" w:hAnsiTheme="majorHAnsi" w:cstheme="majorHAnsi"/>
        </w:rPr>
      </w:pPr>
      <w:proofErr w:type="spellStart"/>
      <w:r w:rsidRPr="0051375F">
        <w:rPr>
          <w:rFonts w:asciiTheme="majorHAnsi" w:hAnsiTheme="majorHAnsi" w:cstheme="majorHAnsi"/>
        </w:rPr>
        <w:t>Boley</w:t>
      </w:r>
      <w:proofErr w:type="spellEnd"/>
      <w:r w:rsidRPr="0051375F">
        <w:rPr>
          <w:rFonts w:asciiTheme="majorHAnsi" w:hAnsiTheme="majorHAnsi" w:cstheme="majorHAnsi"/>
        </w:rPr>
        <w:t xml:space="preserve"> said that </w:t>
      </w:r>
      <w:r w:rsidRPr="002D2779">
        <w:rPr>
          <w:rStyle w:val="StyleUnderline"/>
          <w:rFonts w:asciiTheme="majorHAnsi" w:hAnsiTheme="majorHAnsi" w:cstheme="majorHAnsi"/>
          <w:highlight w:val="green"/>
        </w:rPr>
        <w:t>as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alumina sinks</w:t>
      </w:r>
      <w:r w:rsidRPr="0051375F">
        <w:rPr>
          <w:rStyle w:val="StyleUnderline"/>
          <w:rFonts w:asciiTheme="majorHAnsi" w:hAnsiTheme="majorHAnsi" w:cstheme="majorHAnsi"/>
        </w:rPr>
        <w:t xml:space="preserve"> into the stratosphere, </w:t>
      </w:r>
      <w:r w:rsidRPr="002D2779">
        <w:rPr>
          <w:rStyle w:val="StyleUnderline"/>
          <w:rFonts w:asciiTheme="majorHAnsi" w:hAnsiTheme="majorHAnsi" w:cstheme="majorHAnsi"/>
          <w:highlight w:val="green"/>
        </w:rPr>
        <w:t>it will</w:t>
      </w:r>
      <w:r w:rsidRPr="0051375F">
        <w:rPr>
          <w:rStyle w:val="StyleUnderline"/>
          <w:rFonts w:asciiTheme="majorHAnsi" w:hAnsiTheme="majorHAnsi" w:cstheme="majorHAnsi"/>
        </w:rPr>
        <w:t xml:space="preserve"> cause chemical reactions, which, based on existing knowledge, will likely </w:t>
      </w:r>
      <w:r w:rsidRPr="002D2779">
        <w:rPr>
          <w:rStyle w:val="StyleUnderline"/>
          <w:rFonts w:asciiTheme="majorHAnsi" w:hAnsiTheme="majorHAnsi" w:cstheme="majorHAnsi"/>
          <w:highlight w:val="green"/>
        </w:rPr>
        <w:t>trigger ozone destruction</w:t>
      </w:r>
      <w:r w:rsidRPr="0051375F">
        <w:rPr>
          <w:rFonts w:asciiTheme="majorHAnsi" w:hAnsiTheme="majorHAnsi" w:cstheme="majorHAnsi"/>
        </w:rPr>
        <w:t>.</w:t>
      </w:r>
    </w:p>
    <w:p w14:paraId="4AEC3B33" w14:textId="77777777" w:rsidR="008374D8" w:rsidRPr="0051375F" w:rsidRDefault="008374D8" w:rsidP="008374D8">
      <w:pPr>
        <w:rPr>
          <w:rFonts w:asciiTheme="majorHAnsi" w:hAnsiTheme="majorHAnsi" w:cstheme="majorHAnsi"/>
        </w:rPr>
      </w:pPr>
      <w:proofErr w:type="spellStart"/>
      <w:r w:rsidRPr="0051375F">
        <w:rPr>
          <w:rFonts w:asciiTheme="majorHAnsi" w:hAnsiTheme="majorHAnsi" w:cstheme="majorHAnsi"/>
        </w:rPr>
        <w:t>Drolshagen</w:t>
      </w:r>
      <w:proofErr w:type="spellEnd"/>
      <w:r w:rsidRPr="0051375F">
        <w:rPr>
          <w:rFonts w:asciiTheme="majorHAnsi" w:hAnsiTheme="majorHAnsi" w:cstheme="majorHAnsi"/>
        </w:rPr>
        <w:t>, who wasn't involved in the recent study, agreed that because "satellites are mostly made of aluminum, the amount of aluminum deposited in the atmosphere will certainly increase."</w:t>
      </w:r>
    </w:p>
    <w:p w14:paraId="63A7E1AD"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Concerns about the effects of </w:t>
      </w:r>
      <w:proofErr w:type="spellStart"/>
      <w:r w:rsidRPr="0051375F">
        <w:rPr>
          <w:rFonts w:asciiTheme="majorHAnsi" w:hAnsiTheme="majorHAnsi" w:cstheme="majorHAnsi"/>
        </w:rPr>
        <w:t>aluminium</w:t>
      </w:r>
      <w:proofErr w:type="spellEnd"/>
      <w:r w:rsidRPr="0051375F">
        <w:rPr>
          <w:rFonts w:asciiTheme="majorHAnsi" w:hAnsiTheme="majorHAnsi" w:cstheme="majorHAnsi"/>
        </w:rPr>
        <w:t xml:space="preserve"> oxides on the atmosphere have been cited by U.S. telecommunications operator </w:t>
      </w:r>
      <w:proofErr w:type="spellStart"/>
      <w:r w:rsidRPr="0051375F">
        <w:rPr>
          <w:rFonts w:asciiTheme="majorHAnsi" w:hAnsiTheme="majorHAnsi" w:cstheme="majorHAnsi"/>
        </w:rPr>
        <w:t>Viasat</w:t>
      </w:r>
      <w:proofErr w:type="spellEnd"/>
      <w:r w:rsidRPr="0051375F">
        <w:rPr>
          <w:rFonts w:asciiTheme="majorHAnsi" w:hAnsiTheme="majorHAnsi" w:cstheme="majorHAnsi"/>
        </w:rPr>
        <w:t xml:space="preserve"> in its request to the US Federal Communications </w:t>
      </w:r>
      <w:proofErr w:type="spellStart"/>
      <w:r w:rsidRPr="0051375F">
        <w:rPr>
          <w:rFonts w:asciiTheme="majorHAnsi" w:hAnsiTheme="majorHAnsi" w:cstheme="majorHAnsi"/>
        </w:rPr>
        <w:t>Commision</w:t>
      </w:r>
      <w:proofErr w:type="spellEnd"/>
      <w:r w:rsidRPr="0051375F">
        <w:rPr>
          <w:rFonts w:asciiTheme="majorHAnsi" w:hAnsiTheme="majorHAnsi" w:cstheme="majorHAnsi"/>
        </w:rPr>
        <w:t xml:space="preserve"> to suspend launches of SpaceX's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megaconstellation</w:t>
      </w:r>
      <w:proofErr w:type="spellEnd"/>
      <w:r w:rsidRPr="0051375F">
        <w:rPr>
          <w:rFonts w:asciiTheme="majorHAnsi" w:hAnsiTheme="majorHAnsi" w:cstheme="majorHAnsi"/>
        </w:rPr>
        <w:t xml:space="preserve"> until a proper environmental review of its possible impacts is conducted.</w:t>
      </w:r>
    </w:p>
    <w:p w14:paraId="3A8994FF"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Learning from past mistakes</w:t>
      </w:r>
    </w:p>
    <w:p w14:paraId="4B25CABC" w14:textId="77777777" w:rsidR="008374D8" w:rsidRPr="0051375F" w:rsidRDefault="008374D8" w:rsidP="008374D8">
      <w:pPr>
        <w:rPr>
          <w:rFonts w:asciiTheme="majorHAnsi" w:hAnsiTheme="majorHAnsi" w:cstheme="majorHAnsi"/>
          <w:b/>
          <w:u w:val="single"/>
        </w:rPr>
      </w:pPr>
      <w:r w:rsidRPr="0051375F">
        <w:rPr>
          <w:rStyle w:val="StyleUnderline"/>
          <w:rFonts w:asciiTheme="majorHAnsi" w:hAnsiTheme="majorHAnsi" w:cstheme="majorHAnsi"/>
        </w:rPr>
        <w:t xml:space="preserve">In their study, </w:t>
      </w:r>
      <w:proofErr w:type="spellStart"/>
      <w:r w:rsidRPr="0051375F">
        <w:rPr>
          <w:rStyle w:val="StyleUnderline"/>
          <w:rFonts w:asciiTheme="majorHAnsi" w:hAnsiTheme="majorHAnsi" w:cstheme="majorHAnsi"/>
        </w:rPr>
        <w:t>Boley</w:t>
      </w:r>
      <w:proofErr w:type="spellEnd"/>
      <w:r w:rsidRPr="0051375F">
        <w:rPr>
          <w:rStyle w:val="StyleUnderline"/>
          <w:rFonts w:asciiTheme="majorHAnsi" w:hAnsiTheme="majorHAnsi" w:cstheme="majorHAnsi"/>
        </w:rPr>
        <w:t xml:space="preserve"> and his colleagues looked only at the effects of the first generation of </w:t>
      </w:r>
      <w:r w:rsidRPr="002D2779">
        <w:rPr>
          <w:rStyle w:val="StyleUnderline"/>
          <w:rFonts w:asciiTheme="majorHAnsi" w:hAnsiTheme="majorHAnsi" w:cstheme="majorHAnsi"/>
          <w:highlight w:val="green"/>
        </w:rPr>
        <w:t xml:space="preserve">the </w:t>
      </w:r>
      <w:proofErr w:type="spellStart"/>
      <w:r w:rsidRPr="002D2779">
        <w:rPr>
          <w:rStyle w:val="StyleUnderline"/>
          <w:rFonts w:asciiTheme="majorHAnsi" w:hAnsiTheme="majorHAnsi" w:cstheme="majorHAnsi"/>
          <w:highlight w:val="green"/>
        </w:rPr>
        <w:t>Starlink</w:t>
      </w:r>
      <w:proofErr w:type="spellEnd"/>
      <w:r w:rsidRPr="002D2779">
        <w:rPr>
          <w:rStyle w:val="StyleUnderline"/>
          <w:rFonts w:asciiTheme="majorHAnsi" w:hAnsiTheme="majorHAnsi" w:cstheme="majorHAnsi"/>
          <w:highlight w:val="green"/>
        </w:rPr>
        <w:t xml:space="preserve"> </w:t>
      </w:r>
      <w:proofErr w:type="spellStart"/>
      <w:r w:rsidRPr="002D2779">
        <w:rPr>
          <w:rStyle w:val="StyleUnderline"/>
          <w:rFonts w:asciiTheme="majorHAnsi" w:hAnsiTheme="majorHAnsi" w:cstheme="majorHAnsi"/>
          <w:highlight w:val="green"/>
        </w:rPr>
        <w:t>megaconstellation</w:t>
      </w:r>
      <w:proofErr w:type="spellEnd"/>
      <w:r w:rsidRPr="0051375F">
        <w:rPr>
          <w:rStyle w:val="StyleUnderline"/>
          <w:rFonts w:asciiTheme="majorHAnsi" w:hAnsiTheme="majorHAnsi" w:cstheme="majorHAnsi"/>
        </w:rPr>
        <w:t xml:space="preserve">, which is expected to </w:t>
      </w:r>
      <w:r w:rsidRPr="002D2779">
        <w:rPr>
          <w:rStyle w:val="StyleUnderline"/>
          <w:rFonts w:asciiTheme="majorHAnsi" w:hAnsiTheme="majorHAnsi" w:cstheme="majorHAnsi"/>
          <w:highlight w:val="green"/>
        </w:rPr>
        <w:t>consist of 12,000 satellites.</w:t>
      </w:r>
      <w:r w:rsidRPr="0051375F">
        <w:rPr>
          <w:rFonts w:asciiTheme="majorHAnsi" w:hAnsiTheme="majorHAnsi" w:cstheme="majorHAnsi"/>
        </w:rPr>
        <w:t xml:space="preserve"> More than 1,700 of these have already been launched. </w:t>
      </w:r>
      <w:r w:rsidRPr="0051375F">
        <w:rPr>
          <w:rStyle w:val="StyleUnderline"/>
          <w:rFonts w:asciiTheme="majorHAnsi" w:hAnsiTheme="majorHAnsi" w:cstheme="majorHAnsi"/>
        </w:rPr>
        <w:t xml:space="preserve">As a result of SpaceX's activities (and to a lesser extent those of other constellation operators), </w:t>
      </w:r>
      <w:r w:rsidRPr="002D2779">
        <w:rPr>
          <w:rStyle w:val="StyleUnderline"/>
          <w:rFonts w:asciiTheme="majorHAnsi" w:hAnsiTheme="majorHAnsi" w:cstheme="majorHAnsi"/>
          <w:highlight w:val="green"/>
        </w:rPr>
        <w:t>the number of</w:t>
      </w:r>
      <w:r w:rsidRPr="0051375F">
        <w:rPr>
          <w:rStyle w:val="StyleUnderline"/>
          <w:rFonts w:asciiTheme="majorHAnsi" w:hAnsiTheme="majorHAnsi" w:cstheme="majorHAnsi"/>
        </w:rPr>
        <w:t xml:space="preserve"> active and defunct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l</w:t>
      </w:r>
      <w:r w:rsidRPr="0051375F">
        <w:rPr>
          <w:rStyle w:val="StyleUnderline"/>
          <w:rFonts w:asciiTheme="majorHAnsi" w:hAnsiTheme="majorHAnsi" w:cstheme="majorHAnsi"/>
        </w:rPr>
        <w:t xml:space="preserve">ow </w:t>
      </w:r>
      <w:r w:rsidRPr="002D2779">
        <w:rPr>
          <w:rStyle w:val="StyleUnderline"/>
          <w:rFonts w:asciiTheme="majorHAnsi" w:hAnsiTheme="majorHAnsi" w:cstheme="majorHAnsi"/>
          <w:highlight w:val="green"/>
        </w:rPr>
        <w:t>E</w:t>
      </w:r>
      <w:r w:rsidRPr="0051375F">
        <w:rPr>
          <w:rStyle w:val="StyleUnderline"/>
          <w:rFonts w:asciiTheme="majorHAnsi" w:hAnsiTheme="majorHAnsi" w:cstheme="majorHAnsi"/>
        </w:rPr>
        <w:t xml:space="preserve">arth </w:t>
      </w:r>
      <w:r w:rsidRPr="002D2779">
        <w:rPr>
          <w:rStyle w:val="StyleUnderline"/>
          <w:rFonts w:asciiTheme="majorHAnsi" w:hAnsiTheme="majorHAnsi" w:cstheme="majorHAnsi"/>
          <w:highlight w:val="green"/>
        </w:rPr>
        <w:t>o</w:t>
      </w:r>
      <w:r w:rsidRPr="0051375F">
        <w:rPr>
          <w:rStyle w:val="StyleUnderline"/>
          <w:rFonts w:asciiTheme="majorHAnsi" w:hAnsiTheme="majorHAnsi" w:cstheme="majorHAnsi"/>
        </w:rPr>
        <w:t xml:space="preserve">rbit, </w:t>
      </w:r>
      <w:r w:rsidRPr="0051375F">
        <w:rPr>
          <w:rStyle w:val="StyleUnderline"/>
          <w:rFonts w:asciiTheme="majorHAnsi" w:hAnsiTheme="majorHAnsi" w:cstheme="majorHAnsi"/>
        </w:rPr>
        <w:lastRenderedPageBreak/>
        <w:t xml:space="preserve">the region of space below the altitude of 620 miles (1,000 km), </w:t>
      </w:r>
      <w:r w:rsidRPr="002D2779">
        <w:rPr>
          <w:rStyle w:val="StyleUnderline"/>
          <w:rFonts w:asciiTheme="majorHAnsi" w:hAnsiTheme="majorHAnsi" w:cstheme="majorHAnsi"/>
          <w:highlight w:val="green"/>
        </w:rPr>
        <w:t>has increased</w:t>
      </w:r>
      <w:r w:rsidRPr="0051375F">
        <w:rPr>
          <w:rStyle w:val="StyleUnderline"/>
          <w:rFonts w:asciiTheme="majorHAnsi" w:hAnsiTheme="majorHAnsi" w:cstheme="majorHAnsi"/>
        </w:rPr>
        <w:t xml:space="preserve"> by </w:t>
      </w:r>
      <w:r w:rsidRPr="002D2779">
        <w:rPr>
          <w:rStyle w:val="StyleUnderline"/>
          <w:rFonts w:asciiTheme="majorHAnsi" w:hAnsiTheme="majorHAnsi" w:cstheme="majorHAnsi"/>
          <w:highlight w:val="green"/>
        </w:rPr>
        <w:t>50% over</w:t>
      </w:r>
      <w:r w:rsidRPr="0051375F">
        <w:rPr>
          <w:rStyle w:val="StyleUnderline"/>
          <w:rFonts w:asciiTheme="majorHAnsi" w:hAnsiTheme="majorHAnsi" w:cstheme="majorHAnsi"/>
        </w:rPr>
        <w:t xml:space="preserve"> the past </w:t>
      </w:r>
      <w:r w:rsidRPr="002D2779">
        <w:rPr>
          <w:rStyle w:val="StyleUnderline"/>
          <w:rFonts w:asciiTheme="majorHAnsi" w:hAnsiTheme="majorHAnsi" w:cstheme="majorHAnsi"/>
          <w:highlight w:val="green"/>
        </w:rPr>
        <w:t>two years</w:t>
      </w:r>
      <w:r w:rsidRPr="0051375F">
        <w:rPr>
          <w:rStyle w:val="StyleUnderline"/>
          <w:rFonts w:asciiTheme="majorHAnsi" w:hAnsiTheme="majorHAnsi" w:cstheme="majorHAnsi"/>
        </w:rPr>
        <w:t xml:space="preserve">, according to the paper. </w:t>
      </w:r>
    </w:p>
    <w:p w14:paraId="03DF6ECF" w14:textId="77777777" w:rsidR="008374D8" w:rsidRPr="0051375F" w:rsidRDefault="008374D8" w:rsidP="008374D8">
      <w:pPr>
        <w:rPr>
          <w:rFonts w:asciiTheme="majorHAnsi" w:hAnsiTheme="majorHAnsi" w:cstheme="majorHAnsi"/>
        </w:rPr>
      </w:pPr>
      <w:r w:rsidRPr="0051375F">
        <w:rPr>
          <w:rStyle w:val="StyleUnderline"/>
          <w:rFonts w:asciiTheme="majorHAnsi" w:hAnsiTheme="majorHAnsi" w:cstheme="majorHAnsi"/>
        </w:rPr>
        <w:t xml:space="preserve">"The problem is that </w:t>
      </w:r>
      <w:r w:rsidRPr="002D2779">
        <w:rPr>
          <w:rStyle w:val="StyleUnderline"/>
          <w:rFonts w:asciiTheme="majorHAnsi" w:hAnsiTheme="majorHAnsi" w:cstheme="majorHAnsi"/>
          <w:highlight w:val="green"/>
        </w:rPr>
        <w:t>there are</w:t>
      </w:r>
      <w:r w:rsidRPr="0051375F">
        <w:rPr>
          <w:rStyle w:val="StyleUnderline"/>
          <w:rFonts w:asciiTheme="majorHAnsi" w:hAnsiTheme="majorHAnsi" w:cstheme="majorHAnsi"/>
        </w:rPr>
        <w:t xml:space="preserve"> now </w:t>
      </w:r>
      <w:r w:rsidRPr="002D2779">
        <w:rPr>
          <w:rStyle w:val="StyleUnderline"/>
          <w:rFonts w:asciiTheme="majorHAnsi" w:hAnsiTheme="majorHAnsi" w:cstheme="majorHAnsi"/>
          <w:highlight w:val="green"/>
        </w:rPr>
        <w:t>plans to launch</w:t>
      </w:r>
      <w:r w:rsidRPr="0051375F">
        <w:rPr>
          <w:rStyle w:val="StyleUnderline"/>
          <w:rFonts w:asciiTheme="majorHAnsi" w:hAnsiTheme="majorHAnsi" w:cstheme="majorHAnsi"/>
        </w:rPr>
        <w:t xml:space="preserve"> about </w:t>
      </w:r>
      <w:r w:rsidRPr="002D2779">
        <w:rPr>
          <w:rStyle w:val="StyleUnderline"/>
          <w:rFonts w:asciiTheme="majorHAnsi" w:hAnsiTheme="majorHAnsi" w:cstheme="majorHAnsi"/>
          <w:highlight w:val="green"/>
        </w:rPr>
        <w:t>55,000 satellites</w:t>
      </w:r>
      <w:r w:rsidRPr="0051375F">
        <w:rPr>
          <w:rFonts w:asciiTheme="majorHAnsi" w:hAnsiTheme="majorHAnsi" w:cstheme="majorHAnsi"/>
        </w:rPr>
        <w:t xml:space="preserve">," </w:t>
      </w:r>
      <w:proofErr w:type="spellStart"/>
      <w:r w:rsidRPr="0051375F">
        <w:rPr>
          <w:rFonts w:asciiTheme="majorHAnsi" w:hAnsiTheme="majorHAnsi" w:cstheme="majorHAnsi"/>
        </w:rPr>
        <w:t>Boley</w:t>
      </w:r>
      <w:proofErr w:type="spellEnd"/>
      <w:r w:rsidRPr="0051375F">
        <w:rPr>
          <w:rFonts w:asciiTheme="majorHAnsi" w:hAnsiTheme="majorHAnsi" w:cstheme="majorHAnsi"/>
        </w:rPr>
        <w:t xml:space="preserve"> said.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second generation could consist of up to 30,000 satellites, then you have </w:t>
      </w:r>
      <w:proofErr w:type="spellStart"/>
      <w:r w:rsidRPr="0051375F">
        <w:rPr>
          <w:rFonts w:asciiTheme="majorHAnsi" w:hAnsiTheme="majorHAnsi" w:cstheme="majorHAnsi"/>
        </w:rPr>
        <w:t>Starnet</w:t>
      </w:r>
      <w:proofErr w:type="spellEnd"/>
      <w:r w:rsidRPr="0051375F">
        <w:rPr>
          <w:rFonts w:asciiTheme="majorHAnsi" w:hAnsiTheme="majorHAnsi" w:cstheme="majorHAnsi"/>
        </w:rPr>
        <w:t xml:space="preserve">, which is China's response to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Amazon's Kuiper, </w:t>
      </w:r>
      <w:proofErr w:type="spellStart"/>
      <w:r w:rsidRPr="0051375F">
        <w:rPr>
          <w:rFonts w:asciiTheme="majorHAnsi" w:hAnsiTheme="majorHAnsi" w:cstheme="majorHAnsi"/>
        </w:rPr>
        <w:t>OneWeb</w:t>
      </w:r>
      <w:proofErr w:type="spellEnd"/>
      <w:r w:rsidRPr="0051375F">
        <w:rPr>
          <w:rFonts w:asciiTheme="majorHAnsi" w:hAnsiTheme="majorHAnsi" w:cstheme="majorHAnsi"/>
        </w:rPr>
        <w:t>. That could lead to unprecedented changes to the Earth’s upper atmosphere."</w:t>
      </w:r>
    </w:p>
    <w:p w14:paraId="2DAAACE1" w14:textId="77777777" w:rsidR="008374D8" w:rsidRPr="0051375F" w:rsidRDefault="008374D8" w:rsidP="008374D8">
      <w:pPr>
        <w:rPr>
          <w:rStyle w:val="StyleUnderline"/>
          <w:rFonts w:asciiTheme="majorHAnsi" w:hAnsiTheme="majorHAnsi" w:cstheme="majorHAnsi"/>
        </w:rPr>
      </w:pPr>
      <w:proofErr w:type="spellStart"/>
      <w:r w:rsidRPr="0051375F">
        <w:rPr>
          <w:rStyle w:val="StyleUnderline"/>
          <w:rFonts w:asciiTheme="majorHAnsi" w:hAnsiTheme="majorHAnsi" w:cstheme="majorHAnsi"/>
        </w:rPr>
        <w:t>Megaconstellation</w:t>
      </w:r>
      <w:proofErr w:type="spellEnd"/>
      <w:r w:rsidRPr="0051375F">
        <w:rPr>
          <w:rStyle w:val="StyleUnderline"/>
          <w:rFonts w:asciiTheme="majorHAnsi" w:hAnsiTheme="majorHAnsi" w:cstheme="majorHAnsi"/>
        </w:rPr>
        <w:t xml:space="preserve"> operators, inspired by the consumer technology model, </w:t>
      </w:r>
      <w:r w:rsidRPr="002D2779">
        <w:rPr>
          <w:rStyle w:val="StyleUnderline"/>
          <w:rFonts w:asciiTheme="majorHAnsi" w:hAnsiTheme="majorHAnsi" w:cstheme="majorHAnsi"/>
          <w:highlight w:val="green"/>
        </w:rPr>
        <w:t>expect fast development</w:t>
      </w:r>
      <w:r w:rsidRPr="0051375F">
        <w:rPr>
          <w:rStyle w:val="StyleUnderline"/>
          <w:rFonts w:asciiTheme="majorHAnsi" w:hAnsiTheme="majorHAnsi" w:cstheme="majorHAnsi"/>
        </w:rPr>
        <w:t xml:space="preserve"> of new satellites </w:t>
      </w:r>
      <w:r w:rsidRPr="002D2779">
        <w:rPr>
          <w:rStyle w:val="StyleUnderline"/>
          <w:rFonts w:asciiTheme="majorHAnsi" w:hAnsiTheme="majorHAnsi" w:cstheme="majorHAnsi"/>
          <w:highlight w:val="green"/>
        </w:rPr>
        <w:t>and frequent replacement</w:t>
      </w:r>
      <w:r w:rsidRPr="0051375F">
        <w:rPr>
          <w:rStyle w:val="StyleUnderline"/>
          <w:rFonts w:asciiTheme="majorHAnsi" w:hAnsiTheme="majorHAnsi" w:cstheme="majorHAnsi"/>
        </w:rPr>
        <w:t xml:space="preserve">, thus the high amount of satellites expected to be burning in the atmosphere on a daily basis. </w:t>
      </w:r>
    </w:p>
    <w:p w14:paraId="07B6F7A1"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w:t>
      </w:r>
      <w:r w:rsidRPr="0051375F">
        <w:rPr>
          <w:rStyle w:val="StyleUnderline"/>
          <w:rFonts w:asciiTheme="majorHAnsi" w:hAnsiTheme="majorHAnsi" w:cstheme="majorHAnsi"/>
        </w:rPr>
        <w:t>Humans are exceptionally good at underestimating our ability to change the environment,"</w:t>
      </w:r>
      <w:r w:rsidRPr="0051375F">
        <w:rPr>
          <w:rFonts w:asciiTheme="majorHAnsi" w:hAnsiTheme="majorHAnsi" w:cstheme="majorHAnsi"/>
        </w:rPr>
        <w:t xml:space="preserve"> said </w:t>
      </w:r>
      <w:proofErr w:type="spellStart"/>
      <w:r w:rsidRPr="0051375F">
        <w:rPr>
          <w:rFonts w:asciiTheme="majorHAnsi" w:hAnsiTheme="majorHAnsi" w:cstheme="majorHAnsi"/>
        </w:rPr>
        <w:t>Boley</w:t>
      </w:r>
      <w:proofErr w:type="spellEnd"/>
      <w:r w:rsidRPr="0051375F">
        <w:rPr>
          <w:rFonts w:asciiTheme="majorHAnsi" w:hAnsiTheme="majorHAnsi" w:cstheme="majorHAnsi"/>
        </w:rPr>
        <w:t>.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11467E55" w14:textId="77777777" w:rsidR="008374D8" w:rsidRPr="0051375F" w:rsidRDefault="008374D8" w:rsidP="008374D8">
      <w:pPr>
        <w:rPr>
          <w:rFonts w:asciiTheme="majorHAnsi" w:hAnsiTheme="majorHAnsi" w:cstheme="majorHAnsi"/>
        </w:rPr>
      </w:pPr>
    </w:p>
    <w:p w14:paraId="5869481D" w14:textId="77777777" w:rsidR="008374D8" w:rsidRPr="0051375F" w:rsidRDefault="008374D8" w:rsidP="008374D8">
      <w:pPr>
        <w:pStyle w:val="Heading4"/>
        <w:rPr>
          <w:rFonts w:asciiTheme="majorHAnsi" w:hAnsiTheme="majorHAnsi" w:cstheme="majorHAnsi"/>
        </w:rPr>
      </w:pPr>
      <w:r w:rsidRPr="0051375F">
        <w:rPr>
          <w:rFonts w:asciiTheme="majorHAnsi" w:hAnsiTheme="majorHAnsi" w:cstheme="majorHAnsi"/>
        </w:rPr>
        <w:t>Ozone hole recovering now but depletion causes extinction.</w:t>
      </w:r>
    </w:p>
    <w:p w14:paraId="5A005414" w14:textId="77777777" w:rsidR="008374D8" w:rsidRPr="0051375F" w:rsidRDefault="008374D8" w:rsidP="008374D8">
      <w:pPr>
        <w:rPr>
          <w:rFonts w:asciiTheme="majorHAnsi" w:hAnsiTheme="majorHAnsi" w:cstheme="majorHAnsi"/>
        </w:rPr>
      </w:pPr>
      <w:r w:rsidRPr="0051375F">
        <w:rPr>
          <w:rStyle w:val="Style13ptBold"/>
          <w:rFonts w:asciiTheme="majorHAnsi" w:hAnsiTheme="majorHAnsi" w:cstheme="majorHAnsi"/>
        </w:rPr>
        <w:t xml:space="preserve">Browne 20 </w:t>
      </w:r>
      <w:r w:rsidRPr="0051375F">
        <w:rPr>
          <w:rFonts w:asciiTheme="majorHAnsi" w:hAnsiTheme="majorHAnsi" w:cstheme="majorHAnsi"/>
        </w:rPr>
        <w:t xml:space="preserve">“Scientists warn erosion of ozone layer could lead to a modern mass extinction event” EDWARD BROWNE May 28, 2020 </w:t>
      </w:r>
      <w:hyperlink r:id="rId33" w:history="1">
        <w:r w:rsidRPr="0051375F">
          <w:rPr>
            <w:rStyle w:val="Hyperlink"/>
            <w:rFonts w:asciiTheme="majorHAnsi" w:hAnsiTheme="majorHAnsi" w:cstheme="majorHAnsi"/>
          </w:rPr>
          <w:t>https://www.express.co.uk/news/science/1287983/ozone-layer-global-warming-mass-extinction-dinosaurs-Southampton</w:t>
        </w:r>
      </w:hyperlink>
      <w:r w:rsidRPr="0051375F">
        <w:rPr>
          <w:rFonts w:asciiTheme="majorHAnsi" w:hAnsiTheme="majorHAnsi" w:cstheme="majorHAnsi"/>
        </w:rPr>
        <w:t xml:space="preserve"> SM</w:t>
      </w:r>
    </w:p>
    <w:p w14:paraId="59A67169"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Scientists warn </w:t>
      </w:r>
      <w:r w:rsidRPr="002D2779">
        <w:rPr>
          <w:rStyle w:val="StyleUnderline"/>
          <w:rFonts w:asciiTheme="majorHAnsi" w:hAnsiTheme="majorHAnsi" w:cstheme="majorHAnsi"/>
          <w:highlight w:val="green"/>
        </w:rPr>
        <w:t>erosion of ozone</w:t>
      </w:r>
      <w:r w:rsidRPr="0051375F">
        <w:rPr>
          <w:rStyle w:val="StyleUnderline"/>
          <w:rFonts w:asciiTheme="majorHAnsi" w:hAnsiTheme="majorHAnsi" w:cstheme="majorHAnsi"/>
        </w:rPr>
        <w:t xml:space="preserve"> layer could </w:t>
      </w:r>
      <w:r w:rsidRPr="002D2779">
        <w:rPr>
          <w:rStyle w:val="StyleUnderline"/>
          <w:rFonts w:asciiTheme="majorHAnsi" w:hAnsiTheme="majorHAnsi" w:cstheme="majorHAnsi"/>
          <w:highlight w:val="green"/>
        </w:rPr>
        <w:t>lead to</w:t>
      </w:r>
      <w:r w:rsidRPr="0051375F">
        <w:rPr>
          <w:rStyle w:val="StyleUnderline"/>
          <w:rFonts w:asciiTheme="majorHAnsi" w:hAnsiTheme="majorHAnsi" w:cstheme="majorHAnsi"/>
        </w:rPr>
        <w:t xml:space="preserve"> a modern </w:t>
      </w:r>
      <w:r w:rsidRPr="002D2779">
        <w:rPr>
          <w:rStyle w:val="StyleUnderline"/>
          <w:rFonts w:asciiTheme="majorHAnsi" w:hAnsiTheme="majorHAnsi" w:cstheme="majorHAnsi"/>
          <w:highlight w:val="green"/>
        </w:rPr>
        <w:t>mass extinction</w:t>
      </w:r>
      <w:r w:rsidRPr="0051375F">
        <w:rPr>
          <w:rStyle w:val="StyleUnderline"/>
          <w:rFonts w:asciiTheme="majorHAnsi" w:hAnsiTheme="majorHAnsi" w:cstheme="majorHAnsi"/>
        </w:rPr>
        <w:t xml:space="preserve"> event</w:t>
      </w:r>
    </w:p>
    <w:p w14:paraId="6159A36E"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AN unexplained mass extinction event that occurred 359 million years ago may have been caused by erosion of the ozone layer, a UK study has found.</w:t>
      </w:r>
    </w:p>
    <w:p w14:paraId="46DFAE71"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E340C15"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During their study, they found evidence that plant spores from around the time had been damaged by UV radiation, suggesting that the </w:t>
      </w:r>
      <w:r w:rsidRPr="002D2779">
        <w:rPr>
          <w:rStyle w:val="StyleUnderline"/>
          <w:rFonts w:asciiTheme="majorHAnsi" w:hAnsiTheme="majorHAnsi" w:cstheme="majorHAnsi"/>
          <w:highlight w:val="green"/>
        </w:rPr>
        <w:t>Earth’s 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was not providing</w:t>
      </w:r>
      <w:r w:rsidRPr="0051375F">
        <w:rPr>
          <w:rStyle w:val="StyleUnderline"/>
          <w:rFonts w:asciiTheme="majorHAnsi" w:hAnsiTheme="majorHAnsi" w:cstheme="majorHAnsi"/>
        </w:rPr>
        <w:t xml:space="preserve"> sufficient </w:t>
      </w:r>
      <w:r w:rsidRPr="002D2779">
        <w:rPr>
          <w:rStyle w:val="StyleUnderline"/>
          <w:rFonts w:asciiTheme="majorHAnsi" w:hAnsiTheme="majorHAnsi" w:cstheme="majorHAnsi"/>
          <w:highlight w:val="green"/>
        </w:rPr>
        <w:t>protection from the sun</w:t>
      </w:r>
      <w:r w:rsidRPr="0051375F">
        <w:rPr>
          <w:rStyle w:val="StyleUnderline"/>
          <w:rFonts w:asciiTheme="majorHAnsi" w:hAnsiTheme="majorHAnsi" w:cstheme="majorHAnsi"/>
        </w:rPr>
        <w:t>’s deadly rays.</w:t>
      </w:r>
    </w:p>
    <w:p w14:paraId="7DC02BBC"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 xml:space="preserve">While it is already known that </w:t>
      </w:r>
      <w:r w:rsidRPr="0051375F">
        <w:rPr>
          <w:rStyle w:val="StyleUnderline"/>
          <w:rFonts w:asciiTheme="majorHAnsi" w:hAnsiTheme="majorHAnsi" w:cstheme="majorHAnsi"/>
        </w:rPr>
        <w:t>ozone depletion could lead to an extinction event</w:t>
      </w:r>
      <w:r w:rsidRPr="0051375F">
        <w:rPr>
          <w:rFonts w:asciiTheme="majorHAnsi" w:hAnsiTheme="majorHAnsi" w:cstheme="majorHAnsi"/>
        </w:rPr>
        <w:t>, the scientists were alarmed by the reason behind why the ozone depletion seemed to have occurred.</w:t>
      </w:r>
    </w:p>
    <w:p w14:paraId="505ACEA5"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The researchers discovered that this particular </w:t>
      </w:r>
      <w:r w:rsidRPr="0051375F">
        <w:rPr>
          <w:rStyle w:val="StyleUnderline"/>
          <w:rFonts w:asciiTheme="majorHAnsi" w:hAnsiTheme="majorHAnsi" w:cstheme="majorHAnsi"/>
        </w:rPr>
        <w:t>ozone erasure</w:t>
      </w:r>
      <w:r w:rsidRPr="0051375F">
        <w:rPr>
          <w:rFonts w:asciiTheme="majorHAnsi" w:hAnsiTheme="majorHAnsi" w:cstheme="majorHAnsi"/>
        </w:rPr>
        <w:t xml:space="preserve"> could have been linked to global warming, which the scientists described </w:t>
      </w:r>
      <w:r w:rsidRPr="0051375F">
        <w:rPr>
          <w:rStyle w:val="StyleUnderline"/>
          <w:rFonts w:asciiTheme="majorHAnsi" w:hAnsiTheme="majorHAnsi" w:cstheme="majorHAnsi"/>
        </w:rPr>
        <w:t>as a “new mechanism for mass extinctions.”</w:t>
      </w:r>
    </w:p>
    <w:p w14:paraId="46B679D1"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Mass extinction events have occurred a number of times in Earth’s past, with known causes being asteroid impacts and large-scale volcanic eruptions, Phys.org reports.</w:t>
      </w:r>
    </w:p>
    <w:p w14:paraId="616C13A7"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lastRenderedPageBreak/>
        <w:t>Many will associate the asteroid impact event as the one that led to the extinction of the dinosaurs.</w:t>
      </w:r>
    </w:p>
    <w:p w14:paraId="0A3AC783"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The extinction event that the Southampton scientists were studying came after a period of rapid global warming after an ice age, Phys.org continues.</w:t>
      </w:r>
    </w:p>
    <w:p w14:paraId="0C0497E7"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As part of their study, the researchers collected rocks from sites in Greenland as well as Bolivia in order to study any clues about what Earth conditions may have been like way back 360 million years ago.</w:t>
      </w:r>
    </w:p>
    <w:p w14:paraId="27442BF2"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Indeed, these rocks held some clues as to what had been happening around the time of the Devonian period.</w:t>
      </w:r>
    </w:p>
    <w:p w14:paraId="7D56B123"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found that the rocks contained </w:t>
      </w:r>
      <w:r w:rsidRPr="002D2779">
        <w:rPr>
          <w:rStyle w:val="StyleUnderline"/>
          <w:rFonts w:asciiTheme="majorHAnsi" w:hAnsiTheme="majorHAnsi" w:cstheme="majorHAnsi"/>
          <w:highlight w:val="green"/>
        </w:rPr>
        <w:t>plant spores</w:t>
      </w:r>
      <w:r w:rsidRPr="0051375F">
        <w:rPr>
          <w:rStyle w:val="StyleUnderline"/>
          <w:rFonts w:asciiTheme="majorHAnsi" w:hAnsiTheme="majorHAnsi" w:cstheme="majorHAnsi"/>
        </w:rPr>
        <w:t xml:space="preserve"> – which plants use to reproduce – that had been preserved within them for hundreds of millions of years.</w:t>
      </w:r>
    </w:p>
    <w:p w14:paraId="01D67DD6"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They discovered that some of these spores appeared to </w:t>
      </w:r>
      <w:r w:rsidRPr="002D2779">
        <w:rPr>
          <w:rStyle w:val="StyleUnderline"/>
          <w:rFonts w:asciiTheme="majorHAnsi" w:hAnsiTheme="majorHAnsi" w:cstheme="majorHAnsi"/>
          <w:highlight w:val="green"/>
        </w:rPr>
        <w:t>have been damaged by</w:t>
      </w:r>
      <w:r w:rsidRPr="0051375F">
        <w:rPr>
          <w:rStyle w:val="StyleUnderline"/>
          <w:rFonts w:asciiTheme="majorHAnsi" w:hAnsiTheme="majorHAnsi" w:cstheme="majorHAnsi"/>
        </w:rPr>
        <w:t xml:space="preserve"> something, noting that they had “</w:t>
      </w:r>
      <w:r w:rsidRPr="002D2779">
        <w:rPr>
          <w:rStyle w:val="StyleUnderline"/>
          <w:rFonts w:asciiTheme="majorHAnsi" w:hAnsiTheme="majorHAnsi" w:cstheme="majorHAnsi"/>
          <w:highlight w:val="green"/>
        </w:rPr>
        <w:t>malformed sculpture</w:t>
      </w:r>
      <w:r w:rsidRPr="0051375F">
        <w:rPr>
          <w:rStyle w:val="StyleUnderline"/>
          <w:rFonts w:asciiTheme="majorHAnsi" w:hAnsiTheme="majorHAnsi" w:cstheme="majorHAnsi"/>
        </w:rPr>
        <w:t xml:space="preserve"> and </w:t>
      </w:r>
      <w:r w:rsidRPr="002D2779">
        <w:rPr>
          <w:rStyle w:val="StyleUnderline"/>
          <w:rFonts w:asciiTheme="majorHAnsi" w:hAnsiTheme="majorHAnsi" w:cstheme="majorHAnsi"/>
          <w:highlight w:val="green"/>
        </w:rPr>
        <w:t>pigmented walls</w:t>
      </w:r>
      <w:r w:rsidRPr="0051375F">
        <w:rPr>
          <w:rStyle w:val="StyleUnderline"/>
          <w:rFonts w:asciiTheme="majorHAnsi" w:hAnsiTheme="majorHAnsi" w:cstheme="majorHAnsi"/>
        </w:rPr>
        <w:t>”.</w:t>
      </w:r>
    </w:p>
    <w:p w14:paraId="1CA6206F" w14:textId="77777777" w:rsidR="008374D8"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This sort of damage is similar to what would occur if the spores had been </w:t>
      </w:r>
      <w:r w:rsidRPr="002D2779">
        <w:rPr>
          <w:rStyle w:val="StyleUnderline"/>
          <w:rFonts w:asciiTheme="majorHAnsi" w:hAnsiTheme="majorHAnsi" w:cstheme="majorHAnsi"/>
          <w:highlight w:val="green"/>
        </w:rPr>
        <w:t>hit by</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high levels of </w:t>
      </w:r>
      <w:r w:rsidRPr="0051375F">
        <w:rPr>
          <w:rStyle w:val="StyleUnderline"/>
          <w:rFonts w:asciiTheme="majorHAnsi" w:hAnsiTheme="majorHAnsi" w:cstheme="majorHAnsi"/>
        </w:rPr>
        <w:t xml:space="preserve">ultraviolet light – also called </w:t>
      </w:r>
      <w:r w:rsidRPr="002D2779">
        <w:rPr>
          <w:rStyle w:val="StyleUnderline"/>
          <w:rFonts w:asciiTheme="majorHAnsi" w:hAnsiTheme="majorHAnsi" w:cstheme="majorHAnsi"/>
          <w:highlight w:val="green"/>
        </w:rPr>
        <w:t>UV rays</w:t>
      </w:r>
      <w:r w:rsidRPr="0051375F">
        <w:rPr>
          <w:rStyle w:val="StyleUnderline"/>
          <w:rFonts w:asciiTheme="majorHAnsi" w:hAnsiTheme="majorHAnsi" w:cstheme="majorHAnsi"/>
        </w:rPr>
        <w:t xml:space="preserve"> </w:t>
      </w:r>
    </w:p>
    <w:p w14:paraId="2C3703D1" w14:textId="77777777" w:rsidR="008374D8" w:rsidRDefault="008374D8" w:rsidP="008374D8">
      <w:pPr>
        <w:rPr>
          <w:rStyle w:val="StyleUnderline"/>
          <w:rFonts w:asciiTheme="majorHAnsi" w:hAnsiTheme="majorHAnsi" w:cstheme="majorHAnsi"/>
        </w:rPr>
      </w:pPr>
    </w:p>
    <w:p w14:paraId="559A29F6" w14:textId="77777777" w:rsidR="008374D8" w:rsidRDefault="008374D8" w:rsidP="008374D8">
      <w:pPr>
        <w:rPr>
          <w:rStyle w:val="StyleUnderline"/>
          <w:rFonts w:asciiTheme="majorHAnsi" w:hAnsiTheme="majorHAnsi" w:cstheme="majorHAnsi"/>
        </w:rPr>
      </w:pPr>
    </w:p>
    <w:p w14:paraId="1648B5AF" w14:textId="77777777" w:rsidR="008374D8" w:rsidRDefault="008374D8" w:rsidP="008374D8">
      <w:pPr>
        <w:rPr>
          <w:rStyle w:val="StyleUnderline"/>
          <w:rFonts w:asciiTheme="majorHAnsi" w:hAnsiTheme="majorHAnsi" w:cstheme="majorHAnsi"/>
        </w:rPr>
      </w:pPr>
    </w:p>
    <w:p w14:paraId="7E6EC2F4" w14:textId="77777777" w:rsidR="008374D8" w:rsidRDefault="008374D8" w:rsidP="008374D8">
      <w:pPr>
        <w:rPr>
          <w:rStyle w:val="StyleUnderline"/>
          <w:rFonts w:asciiTheme="majorHAnsi" w:hAnsiTheme="majorHAnsi" w:cstheme="majorHAnsi"/>
        </w:rPr>
      </w:pPr>
    </w:p>
    <w:p w14:paraId="7A39F64F" w14:textId="77777777" w:rsidR="008374D8" w:rsidRDefault="008374D8" w:rsidP="008374D8">
      <w:pPr>
        <w:rPr>
          <w:rStyle w:val="StyleUnderline"/>
          <w:rFonts w:asciiTheme="majorHAnsi" w:hAnsiTheme="majorHAnsi" w:cstheme="majorHAnsi"/>
        </w:rPr>
      </w:pPr>
    </w:p>
    <w:p w14:paraId="1CAB35A7" w14:textId="77777777" w:rsidR="008374D8" w:rsidRDefault="008374D8" w:rsidP="008374D8">
      <w:pPr>
        <w:rPr>
          <w:rStyle w:val="StyleUnderline"/>
          <w:rFonts w:asciiTheme="majorHAnsi" w:hAnsiTheme="majorHAnsi" w:cstheme="majorHAnsi"/>
        </w:rPr>
      </w:pPr>
    </w:p>
    <w:p w14:paraId="6F36125E" w14:textId="77777777" w:rsidR="008374D8" w:rsidRDefault="008374D8" w:rsidP="008374D8">
      <w:pPr>
        <w:rPr>
          <w:rStyle w:val="StyleUnderline"/>
          <w:rFonts w:asciiTheme="majorHAnsi" w:hAnsiTheme="majorHAnsi" w:cstheme="majorHAnsi"/>
        </w:rPr>
      </w:pPr>
    </w:p>
    <w:p w14:paraId="086BA407" w14:textId="77777777" w:rsidR="008374D8" w:rsidRDefault="008374D8" w:rsidP="008374D8">
      <w:pPr>
        <w:rPr>
          <w:rStyle w:val="StyleUnderline"/>
          <w:rFonts w:asciiTheme="majorHAnsi" w:hAnsiTheme="majorHAnsi" w:cstheme="majorHAnsi"/>
        </w:rPr>
      </w:pPr>
    </w:p>
    <w:p w14:paraId="24804808" w14:textId="77777777" w:rsidR="008374D8" w:rsidRDefault="008374D8" w:rsidP="008374D8">
      <w:pPr>
        <w:rPr>
          <w:rStyle w:val="StyleUnderline"/>
          <w:rFonts w:asciiTheme="majorHAnsi" w:hAnsiTheme="majorHAnsi" w:cstheme="majorHAnsi"/>
        </w:rPr>
      </w:pPr>
    </w:p>
    <w:p w14:paraId="68582A2E" w14:textId="77777777" w:rsidR="008374D8" w:rsidRDefault="008374D8" w:rsidP="008374D8">
      <w:pPr>
        <w:rPr>
          <w:rStyle w:val="StyleUnderline"/>
          <w:rFonts w:asciiTheme="majorHAnsi" w:hAnsiTheme="majorHAnsi" w:cstheme="majorHAnsi"/>
        </w:rPr>
      </w:pPr>
    </w:p>
    <w:p w14:paraId="1957074C" w14:textId="77777777" w:rsidR="008374D8" w:rsidRDefault="008374D8" w:rsidP="008374D8">
      <w:pPr>
        <w:rPr>
          <w:rStyle w:val="StyleUnderline"/>
          <w:rFonts w:asciiTheme="majorHAnsi" w:hAnsiTheme="majorHAnsi" w:cstheme="majorHAnsi"/>
        </w:rPr>
      </w:pPr>
    </w:p>
    <w:p w14:paraId="3ABFA741"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that are given off by the sun.</w:t>
      </w:r>
    </w:p>
    <w:p w14:paraId="65804EBD"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explained: “This </w:t>
      </w:r>
      <w:r w:rsidRPr="002D2779">
        <w:rPr>
          <w:rStyle w:val="StyleUnderline"/>
          <w:rFonts w:asciiTheme="majorHAnsi" w:hAnsiTheme="majorHAnsi" w:cstheme="majorHAnsi"/>
          <w:highlight w:val="green"/>
        </w:rPr>
        <w:t>indicates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temporary loss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global</w:t>
      </w:r>
      <w:r w:rsidRPr="0051375F">
        <w:rPr>
          <w:rStyle w:val="StyleUnderline"/>
          <w:rFonts w:asciiTheme="majorHAnsi" w:hAnsiTheme="majorHAnsi" w:cstheme="majorHAnsi"/>
        </w:rPr>
        <w:t xml:space="preserve"> protective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w:t>
      </w:r>
    </w:p>
    <w:p w14:paraId="0659989B"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This is because the ozone layer absorbs some of the UV light – a particular type called UBV – that travels from the sun to the Earth.</w:t>
      </w:r>
    </w:p>
    <w:p w14:paraId="36403406"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The US Environmental Protection Agency (EPA) notes that UVB light has been linked to skin cancer and can cause harm to crops and marine life.</w:t>
      </w:r>
    </w:p>
    <w:p w14:paraId="5818891E"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lastRenderedPageBreak/>
        <w:t>The ozone layer is a part of Earth’s atmosphere located in the stratosphere between 9 and 18 miles up.</w:t>
      </w:r>
    </w:p>
    <w:p w14:paraId="405133EB"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0641870E" w14:textId="77777777" w:rsidR="008374D8" w:rsidRPr="0051375F" w:rsidRDefault="008374D8" w:rsidP="008374D8">
      <w:pPr>
        <w:rPr>
          <w:rStyle w:val="StyleUnderline"/>
          <w:rFonts w:asciiTheme="majorHAnsi" w:hAnsiTheme="majorHAnsi" w:cstheme="majorHAnsi"/>
        </w:rPr>
      </w:pPr>
      <w:r w:rsidRPr="0051375F">
        <w:rPr>
          <w:rFonts w:asciiTheme="majorHAnsi" w:hAnsiTheme="majorHAnsi" w:cstheme="majorHAnsi"/>
        </w:rPr>
        <w:t xml:space="preserve">He added that this raises </w:t>
      </w:r>
      <w:r w:rsidRPr="0051375F">
        <w:rPr>
          <w:rStyle w:val="StyleUnderline"/>
          <w:rFonts w:asciiTheme="majorHAnsi" w:hAnsiTheme="majorHAnsi" w:cstheme="majorHAnsi"/>
        </w:rPr>
        <w:t xml:space="preserve">the possibility of </w:t>
      </w:r>
      <w:r w:rsidRPr="002D2779">
        <w:rPr>
          <w:rStyle w:val="StyleUnderline"/>
          <w:rFonts w:asciiTheme="majorHAnsi" w:hAnsiTheme="majorHAnsi" w:cstheme="majorHAnsi"/>
          <w:highlight w:val="green"/>
        </w:rPr>
        <w:t>another collapse</w:t>
      </w:r>
      <w:r w:rsidRPr="0051375F">
        <w:rPr>
          <w:rStyle w:val="StyleUnderline"/>
          <w:rFonts w:asciiTheme="majorHAnsi" w:hAnsiTheme="majorHAnsi" w:cstheme="majorHAnsi"/>
        </w:rPr>
        <w:t xml:space="preserve"> in the ozone layer, </w:t>
      </w:r>
      <w:r w:rsidRPr="0051375F">
        <w:rPr>
          <w:rFonts w:asciiTheme="majorHAnsi" w:hAnsiTheme="majorHAnsi" w:cstheme="majorHAnsi"/>
        </w:rPr>
        <w:t>which</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have disastrous consequences for all life</w:t>
      </w:r>
      <w:r w:rsidRPr="0051375F">
        <w:rPr>
          <w:rStyle w:val="StyleUnderline"/>
          <w:rFonts w:asciiTheme="majorHAnsi" w:hAnsiTheme="majorHAnsi" w:cstheme="majorHAnsi"/>
        </w:rPr>
        <w:t xml:space="preserve"> on Earth, including us.</w:t>
      </w:r>
    </w:p>
    <w:p w14:paraId="1AE6DEE8"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26023450" w14:textId="77777777" w:rsidR="008374D8" w:rsidRPr="0051375F" w:rsidRDefault="008374D8" w:rsidP="008374D8">
      <w:pPr>
        <w:rPr>
          <w:rFonts w:asciiTheme="majorHAnsi" w:hAnsiTheme="majorHAnsi" w:cstheme="majorHAnsi"/>
        </w:rPr>
      </w:pPr>
      <w:r w:rsidRPr="0051375F">
        <w:rPr>
          <w:rFonts w:asciiTheme="majorHAnsi" w:hAnsiTheme="majorHAnsi" w:cstheme="majorHAnsi"/>
        </w:rPr>
        <w:t>As well as global warming, human activity is associated with the depletion of the Earth’s vital ozone layer.</w:t>
      </w:r>
    </w:p>
    <w:p w14:paraId="3D9DA639" w14:textId="77777777" w:rsidR="008374D8" w:rsidRPr="0051375F" w:rsidRDefault="008374D8" w:rsidP="008374D8">
      <w:pPr>
        <w:rPr>
          <w:rStyle w:val="StyleUnderline"/>
          <w:rFonts w:asciiTheme="majorHAnsi" w:hAnsiTheme="majorHAnsi" w:cstheme="majorHAnsi"/>
        </w:rPr>
      </w:pPr>
      <w:r w:rsidRPr="0051375F">
        <w:rPr>
          <w:rStyle w:val="StyleUnderline"/>
          <w:rFonts w:asciiTheme="majorHAnsi" w:hAnsiTheme="majorHAnsi" w:cstheme="majorHAnsi"/>
        </w:rPr>
        <w:t xml:space="preserve">Scientists have reported that </w:t>
      </w:r>
      <w:r w:rsidRPr="002D2779">
        <w:rPr>
          <w:rStyle w:val="StyleUnderline"/>
          <w:rFonts w:asciiTheme="majorHAnsi" w:hAnsiTheme="majorHAnsi" w:cstheme="majorHAnsi"/>
          <w:highlight w:val="green"/>
        </w:rPr>
        <w:t>a large</w:t>
      </w:r>
      <w:r w:rsidRPr="0051375F">
        <w:rPr>
          <w:rStyle w:val="StyleUnderline"/>
          <w:rFonts w:asciiTheme="majorHAnsi" w:hAnsiTheme="majorHAnsi" w:cstheme="majorHAnsi"/>
        </w:rPr>
        <w:t xml:space="preserve"> ozone </w:t>
      </w:r>
      <w:r w:rsidRPr="002D2779">
        <w:rPr>
          <w:rStyle w:val="StyleUnderline"/>
          <w:rFonts w:asciiTheme="majorHAnsi" w:hAnsiTheme="majorHAnsi" w:cstheme="majorHAnsi"/>
          <w:highlight w:val="green"/>
        </w:rPr>
        <w:t>hole over the Antarctic is slowly</w:t>
      </w:r>
      <w:r w:rsidRPr="0051375F">
        <w:rPr>
          <w:rStyle w:val="StyleUnderline"/>
          <w:rFonts w:asciiTheme="majorHAnsi" w:hAnsiTheme="majorHAnsi" w:cstheme="majorHAnsi"/>
        </w:rPr>
        <w:t xml:space="preserve"> beginning to recover amid international efforts to limit the amount of ozone-depleting substances belched out by mankind.</w:t>
      </w:r>
    </w:p>
    <w:p w14:paraId="63FEA548" w14:textId="77777777" w:rsidR="008374D8" w:rsidRPr="0051375F" w:rsidRDefault="008374D8" w:rsidP="008374D8">
      <w:pPr>
        <w:rPr>
          <w:rFonts w:asciiTheme="majorHAnsi" w:hAnsiTheme="majorHAnsi" w:cstheme="majorHAnsi"/>
        </w:rPr>
      </w:pPr>
    </w:p>
    <w:p w14:paraId="3B17AD6C" w14:textId="77777777" w:rsidR="008374D8" w:rsidRPr="0051375F" w:rsidRDefault="008374D8" w:rsidP="008374D8">
      <w:pPr>
        <w:rPr>
          <w:rFonts w:asciiTheme="majorHAnsi" w:hAnsiTheme="majorHAnsi" w:cstheme="majorHAnsi"/>
        </w:rPr>
      </w:pPr>
    </w:p>
    <w:p w14:paraId="1664E227" w14:textId="77777777" w:rsidR="008374D8" w:rsidRPr="0051375F" w:rsidRDefault="008374D8" w:rsidP="008374D8">
      <w:pPr>
        <w:rPr>
          <w:rFonts w:asciiTheme="majorHAnsi" w:hAnsiTheme="majorHAnsi" w:cstheme="majorHAnsi"/>
        </w:rPr>
      </w:pPr>
    </w:p>
    <w:p w14:paraId="3744A472" w14:textId="77777777" w:rsidR="008374D8" w:rsidRDefault="008374D8" w:rsidP="008374D8">
      <w:pPr>
        <w:pStyle w:val="Heading4"/>
      </w:pPr>
      <w:bookmarkStart w:id="0" w:name="_Hlk32134100"/>
      <w:bookmarkStart w:id="1" w:name="_Hlk32052730"/>
      <w:bookmarkStart w:id="2" w:name="_Hlk23524648"/>
      <w:bookmarkStart w:id="3" w:name="_Hlk19383792"/>
      <w:r>
        <w:t>Framing—</w:t>
      </w:r>
    </w:p>
    <w:p w14:paraId="5F657EAE" w14:textId="6200C334" w:rsidR="008374D8" w:rsidRPr="00D535F0" w:rsidRDefault="008374D8" w:rsidP="008374D8">
      <w:pPr>
        <w:pStyle w:val="Heading4"/>
      </w:pPr>
      <w:r>
        <w:t xml:space="preserve">The standard is maximizing expected </w:t>
      </w:r>
      <w:proofErr w:type="spellStart"/>
      <w:r>
        <w:t>well being</w:t>
      </w:r>
      <w:proofErr w:type="spellEnd"/>
      <w:r>
        <w:t>.</w:t>
      </w:r>
    </w:p>
    <w:bookmarkEnd w:id="0"/>
    <w:bookmarkEnd w:id="1"/>
    <w:bookmarkEnd w:id="2"/>
    <w:bookmarkEnd w:id="3"/>
    <w:p w14:paraId="53B9CE2C" w14:textId="77777777" w:rsidR="008374D8" w:rsidRPr="001E51E3" w:rsidRDefault="008374D8" w:rsidP="008374D8">
      <w:pPr>
        <w:spacing w:line="276" w:lineRule="auto"/>
        <w:rPr>
          <w:rFonts w:asciiTheme="majorHAnsi" w:hAnsiTheme="majorHAnsi" w:cstheme="majorHAnsi"/>
          <w:b/>
          <w:bCs/>
          <w:sz w:val="26"/>
        </w:rPr>
      </w:pPr>
      <w:r w:rsidRPr="001E51E3">
        <w:rPr>
          <w:rStyle w:val="Style13ptBold"/>
          <w:rFonts w:asciiTheme="majorHAnsi" w:hAnsiTheme="majorHAnsi" w:cstheme="majorHAnsi"/>
        </w:rPr>
        <w:t xml:space="preserve">Blum et al. 18 </w:t>
      </w:r>
      <w:r w:rsidRPr="001E51E3">
        <w:rPr>
          <w:rFonts w:asciiTheme="majorHAnsi" w:hAnsiTheme="majorHAnsi" w:cstheme="majorHAnsi"/>
          <w:szCs w:val="16"/>
        </w:rPr>
        <w:t xml:space="preserve">Kenneth Blum, 1Department of Psychiatry, </w:t>
      </w:r>
      <w:proofErr w:type="spellStart"/>
      <w:r w:rsidRPr="001E51E3">
        <w:rPr>
          <w:rFonts w:asciiTheme="majorHAnsi" w:hAnsiTheme="majorHAnsi" w:cstheme="majorHAnsi"/>
          <w:szCs w:val="16"/>
        </w:rPr>
        <w:t>Boonshoft</w:t>
      </w:r>
      <w:proofErr w:type="spellEnd"/>
      <w:r w:rsidRPr="001E51E3">
        <w:rPr>
          <w:rFonts w:asciiTheme="majorHAnsi" w:hAnsiTheme="majorHAnsi" w:cstheme="maj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E51E3">
        <w:rPr>
          <w:rFonts w:asciiTheme="majorHAnsi" w:hAnsiTheme="majorHAnsi" w:cstheme="majorHAnsi"/>
          <w:szCs w:val="16"/>
        </w:rPr>
        <w:t>Geneus</w:t>
      </w:r>
      <w:proofErr w:type="spellEnd"/>
      <w:r w:rsidRPr="001E51E3">
        <w:rPr>
          <w:rFonts w:asciiTheme="majorHAnsi" w:hAnsiTheme="majorHAnsi" w:cstheme="majorHAnsi"/>
          <w:szCs w:val="16"/>
        </w:rPr>
        <w:t xml:space="preserve"> Health LLC, San Antonio, TX, USA 6Department of Addiction Research &amp; Therapy, </w:t>
      </w:r>
      <w:proofErr w:type="spellStart"/>
      <w:r w:rsidRPr="001E51E3">
        <w:rPr>
          <w:rFonts w:asciiTheme="majorHAnsi" w:hAnsiTheme="majorHAnsi" w:cstheme="majorHAnsi"/>
          <w:szCs w:val="16"/>
        </w:rPr>
        <w:t>Nupathways</w:t>
      </w:r>
      <w:proofErr w:type="spellEnd"/>
      <w:r w:rsidRPr="001E51E3">
        <w:rPr>
          <w:rFonts w:asciiTheme="majorHAnsi" w:hAnsiTheme="majorHAnsi" w:cstheme="majorHAnsi"/>
          <w:szCs w:val="16"/>
        </w:rPr>
        <w:t xml:space="preserve"> Inc., </w:t>
      </w:r>
      <w:proofErr w:type="spellStart"/>
      <w:r w:rsidRPr="001E51E3">
        <w:rPr>
          <w:rFonts w:asciiTheme="majorHAnsi" w:hAnsiTheme="majorHAnsi" w:cstheme="majorHAnsi"/>
          <w:szCs w:val="16"/>
        </w:rPr>
        <w:t>Innsbrook</w:t>
      </w:r>
      <w:proofErr w:type="spellEnd"/>
      <w:r w:rsidRPr="001E51E3">
        <w:rPr>
          <w:rFonts w:asciiTheme="majorHAnsi" w:hAnsiTheme="majorHAnsi" w:cstheme="maj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E51E3">
        <w:rPr>
          <w:rFonts w:asciiTheme="majorHAnsi" w:hAnsiTheme="majorHAnsi" w:cstheme="majorHAnsi"/>
          <w:szCs w:val="16"/>
        </w:rPr>
        <w:t>Eötvös</w:t>
      </w:r>
      <w:proofErr w:type="spellEnd"/>
      <w:r w:rsidRPr="001E51E3">
        <w:rPr>
          <w:rFonts w:asciiTheme="majorHAnsi" w:hAnsiTheme="majorHAnsi" w:cstheme="majorHAnsi"/>
          <w:szCs w:val="16"/>
        </w:rPr>
        <w:t xml:space="preserve"> </w:t>
      </w:r>
      <w:proofErr w:type="spellStart"/>
      <w:r w:rsidRPr="001E51E3">
        <w:rPr>
          <w:rFonts w:asciiTheme="majorHAnsi" w:hAnsiTheme="majorHAnsi" w:cstheme="majorHAnsi"/>
          <w:szCs w:val="16"/>
        </w:rPr>
        <w:t>Loránd</w:t>
      </w:r>
      <w:proofErr w:type="spellEnd"/>
      <w:r w:rsidRPr="001E51E3">
        <w:rPr>
          <w:rFonts w:asciiTheme="majorHAnsi" w:hAnsiTheme="majorHAnsi" w:cstheme="majorHAnsi"/>
          <w:szCs w:val="16"/>
        </w:rPr>
        <w:t xml:space="preserve"> University, Budapest, Hungary 10Division of Addiction Research, Dominion Diagnostics, LLC. North Kingston, RI, USA 11Victory Nutrition International, </w:t>
      </w:r>
      <w:proofErr w:type="spellStart"/>
      <w:r w:rsidRPr="001E51E3">
        <w:rPr>
          <w:rFonts w:asciiTheme="majorHAnsi" w:hAnsiTheme="majorHAnsi" w:cstheme="majorHAnsi"/>
          <w:szCs w:val="16"/>
        </w:rPr>
        <w:t>Lederach</w:t>
      </w:r>
      <w:proofErr w:type="spellEnd"/>
      <w:r w:rsidRPr="001E51E3">
        <w:rPr>
          <w:rFonts w:asciiTheme="majorHAnsi" w:hAnsiTheme="majorHAnsi" w:cstheme="majorHAnsi"/>
          <w:szCs w:val="16"/>
        </w:rPr>
        <w:t xml:space="preserve">, PA., USA 12National Human Genome Center at Howard University, Washington, DC., USA, Marjorie </w:t>
      </w:r>
      <w:proofErr w:type="spellStart"/>
      <w:r w:rsidRPr="001E51E3">
        <w:rPr>
          <w:rFonts w:asciiTheme="majorHAnsi" w:hAnsiTheme="majorHAnsi" w:cstheme="majorHAnsi"/>
          <w:szCs w:val="16"/>
        </w:rPr>
        <w:t>Gondré</w:t>
      </w:r>
      <w:proofErr w:type="spellEnd"/>
      <w:r w:rsidRPr="001E51E3">
        <w:rPr>
          <w:rFonts w:asciiTheme="majorHAnsi" w:hAnsiTheme="majorHAnsi" w:cstheme="maj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w:t>
      </w:r>
      <w:r w:rsidRPr="001E51E3">
        <w:rPr>
          <w:rFonts w:asciiTheme="majorHAnsi" w:hAnsiTheme="majorHAnsi" w:cstheme="majorHAnsi"/>
          <w:szCs w:val="16"/>
        </w:rPr>
        <w:lastRenderedPageBreak/>
        <w:t xml:space="preserve">California, Los Angeles, CA, USA, Edward J </w:t>
      </w:r>
      <w:proofErr w:type="spellStart"/>
      <w:r w:rsidRPr="001E51E3">
        <w:rPr>
          <w:rFonts w:asciiTheme="majorHAnsi" w:hAnsiTheme="majorHAnsi" w:cstheme="majorHAnsi"/>
          <w:szCs w:val="16"/>
        </w:rPr>
        <w:t>Modestino</w:t>
      </w:r>
      <w:proofErr w:type="spellEnd"/>
      <w:r w:rsidRPr="001E51E3">
        <w:rPr>
          <w:rFonts w:asciiTheme="majorHAnsi" w:hAnsiTheme="majorHAnsi" w:cstheme="majorHAnsi"/>
          <w:szCs w:val="16"/>
        </w:rPr>
        <w:t xml:space="preserve">, 14Department of Psychology, Curry College, Milton, MA, USA, Rajendra D </w:t>
      </w:r>
      <w:proofErr w:type="spellStart"/>
      <w:r w:rsidRPr="001E51E3">
        <w:rPr>
          <w:rFonts w:asciiTheme="majorHAnsi" w:hAnsiTheme="majorHAnsi" w:cstheme="majorHAnsi"/>
          <w:szCs w:val="16"/>
        </w:rPr>
        <w:t>Badgaiyan</w:t>
      </w:r>
      <w:proofErr w:type="spellEnd"/>
      <w:r w:rsidRPr="001E51E3">
        <w:rPr>
          <w:rFonts w:asciiTheme="majorHAnsi" w:hAnsiTheme="majorHAnsi" w:cstheme="maj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1E51E3">
          <w:rPr>
            <w:rStyle w:val="Hyperlink"/>
            <w:rFonts w:asciiTheme="majorHAnsi" w:hAnsiTheme="majorHAnsi" w:cstheme="majorHAnsi"/>
            <w:color w:val="000000"/>
            <w:szCs w:val="16"/>
          </w:rPr>
          <w:t>https://www.ncbi.nlm.nih.gov/pmc/articles/PMC6446569/</w:t>
        </w:r>
      </w:hyperlink>
      <w:r w:rsidRPr="001E51E3">
        <w:rPr>
          <w:rFonts w:asciiTheme="majorHAnsi" w:hAnsiTheme="majorHAnsi" w:cstheme="majorHAnsi"/>
          <w:szCs w:val="16"/>
        </w:rPr>
        <w:t>, R.S.</w:t>
      </w:r>
    </w:p>
    <w:p w14:paraId="1A275C95" w14:textId="77777777" w:rsidR="008374D8" w:rsidRPr="001F322F" w:rsidRDefault="008374D8" w:rsidP="008374D8">
      <w:pPr>
        <w:spacing w:line="276" w:lineRule="auto"/>
        <w:rPr>
          <w:rFonts w:asciiTheme="majorHAnsi" w:hAnsiTheme="majorHAnsi" w:cstheme="majorHAnsi"/>
          <w:sz w:val="16"/>
        </w:rPr>
      </w:pPr>
      <w:r w:rsidRPr="00FB58BA">
        <w:rPr>
          <w:rFonts w:asciiTheme="majorHAnsi" w:hAnsiTheme="majorHAnsi" w:cstheme="majorHAnsi"/>
          <w:b/>
          <w:bCs/>
          <w:highlight w:val="green"/>
          <w:u w:val="single"/>
        </w:rPr>
        <w:t>Pleasure</w:t>
      </w:r>
      <w:r w:rsidRPr="001E51E3">
        <w:rPr>
          <w:rFonts w:asciiTheme="majorHAnsi" w:hAnsiTheme="majorHAnsi" w:cstheme="majorHAnsi"/>
          <w:u w:val="single"/>
        </w:rPr>
        <w:t xml:space="preserve"> is not only</w:t>
      </w:r>
      <w:r w:rsidRPr="001F322F">
        <w:rPr>
          <w:rFonts w:asciiTheme="majorHAnsi" w:hAnsiTheme="majorHAnsi" w:cstheme="majorHAnsi"/>
          <w:sz w:val="16"/>
        </w:rPr>
        <w:t xml:space="preserve"> one of the three </w:t>
      </w:r>
      <w:r w:rsidRPr="001E51E3">
        <w:rPr>
          <w:rFonts w:asciiTheme="majorHAnsi" w:hAnsiTheme="majorHAnsi" w:cstheme="majorHAnsi"/>
          <w:u w:val="single"/>
        </w:rPr>
        <w:t>primary reward functions</w:t>
      </w:r>
      <w:r w:rsidRPr="001F322F">
        <w:rPr>
          <w:rFonts w:asciiTheme="majorHAnsi" w:hAnsiTheme="majorHAnsi" w:cstheme="majorHAnsi"/>
          <w:sz w:val="16"/>
        </w:rPr>
        <w:t xml:space="preserve"> but </w:t>
      </w:r>
      <w:r w:rsidRPr="001E51E3">
        <w:rPr>
          <w:rFonts w:asciiTheme="majorHAnsi" w:hAnsiTheme="majorHAnsi" w:cstheme="majorHAnsi"/>
          <w:u w:val="single"/>
        </w:rPr>
        <w:t xml:space="preserve">it also </w:t>
      </w:r>
      <w:r w:rsidRPr="00FB58BA">
        <w:rPr>
          <w:rFonts w:asciiTheme="majorHAnsi" w:hAnsiTheme="majorHAnsi" w:cstheme="majorHAnsi"/>
          <w:b/>
          <w:bCs/>
          <w:highlight w:val="green"/>
          <w:u w:val="single"/>
        </w:rPr>
        <w:t>defines reward.</w:t>
      </w:r>
      <w:r w:rsidRPr="001F322F">
        <w:rPr>
          <w:rFonts w:asciiTheme="majorHAnsi" w:hAnsiTheme="majorHAnsi" w:cstheme="majorHAnsi"/>
          <w:sz w:val="16"/>
        </w:rPr>
        <w:t xml:space="preserve"> As homeostasis explains the </w:t>
      </w:r>
      <w:r w:rsidRPr="001E51E3">
        <w:rPr>
          <w:rFonts w:asciiTheme="majorHAnsi" w:hAnsiTheme="majorHAnsi" w:cstheme="majorHAnsi"/>
          <w:u w:val="single"/>
        </w:rPr>
        <w:t>functions of</w:t>
      </w:r>
      <w:r w:rsidRPr="001F322F">
        <w:rPr>
          <w:rFonts w:asciiTheme="majorHAnsi" w:hAnsiTheme="majorHAnsi" w:cstheme="majorHAnsi"/>
          <w:sz w:val="16"/>
        </w:rPr>
        <w:t xml:space="preserve"> only a limited number of </w:t>
      </w:r>
      <w:r w:rsidRPr="001E51E3">
        <w:rPr>
          <w:rFonts w:asciiTheme="majorHAnsi" w:hAnsiTheme="majorHAnsi" w:cstheme="majorHAnsi"/>
          <w:u w:val="single"/>
        </w:rPr>
        <w:t>rewards, the</w:t>
      </w:r>
      <w:r w:rsidRPr="001F322F">
        <w:rPr>
          <w:rFonts w:asciiTheme="majorHAnsi" w:hAnsiTheme="majorHAnsi" w:cstheme="majorHAnsi"/>
          <w:sz w:val="16"/>
        </w:rPr>
        <w:t xml:space="preserve"> principal </w:t>
      </w:r>
      <w:r w:rsidRPr="00FB58BA">
        <w:rPr>
          <w:rFonts w:asciiTheme="majorHAnsi" w:hAnsiTheme="majorHAnsi" w:cstheme="majorHAnsi"/>
          <w:highlight w:val="green"/>
          <w:u w:val="single"/>
        </w:rPr>
        <w:t>reason why particular stimuli</w:t>
      </w:r>
      <w:r w:rsidRPr="001E51E3">
        <w:rPr>
          <w:rFonts w:asciiTheme="majorHAnsi" w:hAnsiTheme="majorHAnsi" w:cstheme="majorHAnsi"/>
          <w:u w:val="single"/>
        </w:rPr>
        <w:t xml:space="preserve">, objects, events, situations, and activities </w:t>
      </w:r>
      <w:r w:rsidRPr="00FB58BA">
        <w:rPr>
          <w:rFonts w:asciiTheme="majorHAnsi" w:hAnsiTheme="majorHAnsi" w:cstheme="majorHAnsi"/>
          <w:highlight w:val="green"/>
          <w:u w:val="single"/>
        </w:rPr>
        <w:t>are rewarding</w:t>
      </w:r>
      <w:r w:rsidRPr="001F322F">
        <w:rPr>
          <w:rFonts w:asciiTheme="majorHAnsi" w:hAnsiTheme="majorHAnsi" w:cstheme="majorHAnsi"/>
          <w:sz w:val="16"/>
        </w:rPr>
        <w:t xml:space="preserve"> may be </w:t>
      </w:r>
      <w:r w:rsidRPr="00FB58BA">
        <w:rPr>
          <w:rFonts w:asciiTheme="majorHAnsi" w:hAnsiTheme="majorHAnsi" w:cstheme="majorHAnsi"/>
          <w:highlight w:val="green"/>
          <w:u w:val="single"/>
        </w:rPr>
        <w:t>due to pleasure.</w:t>
      </w:r>
      <w:r w:rsidRPr="001F322F">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E51E3">
        <w:rPr>
          <w:rFonts w:asciiTheme="majorHAnsi" w:hAnsiTheme="majorHAnsi" w:cstheme="majorHAnsi"/>
          <w:u w:val="single"/>
        </w:rPr>
        <w:t>Pleasure, as the primary effect of rewards</w:t>
      </w:r>
      <w:r w:rsidRPr="001F322F">
        <w:rPr>
          <w:rFonts w:asciiTheme="majorHAnsi" w:hAnsiTheme="majorHAnsi" w:cstheme="majorHAnsi"/>
          <w:sz w:val="16"/>
        </w:rPr>
        <w:t xml:space="preserve">, drives the prime reward functions of learning, approach behavior, and decision making and </w:t>
      </w:r>
      <w:r w:rsidRPr="00FB58BA">
        <w:rPr>
          <w:rFonts w:asciiTheme="majorHAnsi" w:hAnsiTheme="majorHAnsi" w:cstheme="majorHAnsi"/>
          <w:highlight w:val="green"/>
          <w:u w:val="single"/>
        </w:rPr>
        <w:t xml:space="preserve">provides the </w:t>
      </w:r>
      <w:r w:rsidRPr="00FB58BA">
        <w:rPr>
          <w:rFonts w:asciiTheme="majorHAnsi" w:hAnsiTheme="majorHAnsi" w:cstheme="majorHAnsi"/>
          <w:b/>
          <w:bCs/>
          <w:highlight w:val="green"/>
          <w:u w:val="single"/>
        </w:rPr>
        <w:t>basis for hedonic theories</w:t>
      </w:r>
      <w:r w:rsidRPr="00FB58BA">
        <w:rPr>
          <w:rFonts w:asciiTheme="majorHAnsi" w:hAnsiTheme="majorHAnsi" w:cstheme="majorHAnsi"/>
          <w:highlight w:val="green"/>
          <w:u w:val="single"/>
        </w:rPr>
        <w:t xml:space="preserve"> of reward</w:t>
      </w:r>
      <w:r w:rsidRPr="001E51E3">
        <w:rPr>
          <w:rFonts w:asciiTheme="majorHAnsi" w:hAnsiTheme="majorHAnsi" w:cstheme="majorHAnsi"/>
          <w:u w:val="single"/>
        </w:rPr>
        <w:t xml:space="preserve"> function. We are attracted by</w:t>
      </w:r>
      <w:r w:rsidRPr="001F322F">
        <w:rPr>
          <w:rFonts w:asciiTheme="majorHAnsi" w:hAnsiTheme="majorHAnsi" w:cstheme="majorHAnsi"/>
          <w:sz w:val="16"/>
        </w:rPr>
        <w:t xml:space="preserve"> most </w:t>
      </w:r>
      <w:r w:rsidRPr="001E51E3">
        <w:rPr>
          <w:rFonts w:asciiTheme="majorHAnsi" w:hAnsiTheme="majorHAnsi" w:cstheme="majorHAnsi"/>
          <w:u w:val="single"/>
        </w:rPr>
        <w:t>rewards and exert intense efforts to obtain them</w:t>
      </w:r>
      <w:r w:rsidRPr="001F322F">
        <w:rPr>
          <w:rFonts w:asciiTheme="majorHAnsi" w:hAnsiTheme="majorHAnsi" w:cstheme="majorHAnsi"/>
          <w:sz w:val="16"/>
        </w:rPr>
        <w:t xml:space="preserve">, just </w:t>
      </w:r>
      <w:r w:rsidRPr="001E51E3">
        <w:rPr>
          <w:rFonts w:asciiTheme="majorHAnsi" w:hAnsiTheme="majorHAnsi" w:cstheme="majorHAnsi"/>
          <w:u w:val="single"/>
        </w:rPr>
        <w:t>because they are enjoyable</w:t>
      </w:r>
      <w:r w:rsidRPr="001F322F">
        <w:rPr>
          <w:rFonts w:asciiTheme="majorHAnsi" w:hAnsiTheme="majorHAnsi" w:cstheme="majorHAnsi"/>
          <w:sz w:val="16"/>
        </w:rPr>
        <w:t xml:space="preserve"> [10].</w:t>
      </w:r>
    </w:p>
    <w:p w14:paraId="73177780"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E51E3">
        <w:rPr>
          <w:rFonts w:asciiTheme="majorHAnsi" w:hAnsiTheme="majorHAnsi" w:cstheme="majorHAnsi"/>
          <w:u w:val="single"/>
        </w:rPr>
        <w:t>using both humans and detailed invasive brain analysis of animals has discovered some critical ways that the brain processes pleasure</w:t>
      </w:r>
      <w:r w:rsidRPr="001F322F">
        <w:rPr>
          <w:rFonts w:asciiTheme="majorHAnsi" w:hAnsiTheme="majorHAnsi" w:cstheme="majorHAnsi"/>
          <w:sz w:val="16"/>
        </w:rPr>
        <w:t xml:space="preserve"> [14].</w:t>
      </w:r>
    </w:p>
    <w:p w14:paraId="66504C41" w14:textId="77777777" w:rsidR="008374D8" w:rsidRPr="001F322F" w:rsidRDefault="008374D8" w:rsidP="008374D8">
      <w:pPr>
        <w:spacing w:line="276" w:lineRule="auto"/>
        <w:rPr>
          <w:rFonts w:asciiTheme="majorHAnsi" w:hAnsiTheme="majorHAnsi" w:cstheme="majorHAnsi"/>
          <w:sz w:val="16"/>
        </w:rPr>
      </w:pPr>
      <w:r w:rsidRPr="001E51E3">
        <w:rPr>
          <w:rFonts w:asciiTheme="majorHAnsi" w:hAnsiTheme="majorHAnsi" w:cstheme="majorHAnsi"/>
          <w:u w:val="single"/>
        </w:rPr>
        <w:t>Pleasure as a hallmark of reward is sufficient for defining a reward</w:t>
      </w:r>
      <w:r w:rsidRPr="001F322F">
        <w:rPr>
          <w:rFonts w:asciiTheme="majorHAnsi" w:hAnsiTheme="majorHAnsi" w:cstheme="majorHAnsi"/>
          <w:sz w:val="16"/>
        </w:rPr>
        <w:t xml:space="preserve">, but it may not be necessary. </w:t>
      </w:r>
      <w:r w:rsidRPr="001E51E3">
        <w:rPr>
          <w:rFonts w:asciiTheme="majorHAnsi" w:hAnsiTheme="majorHAnsi" w:cstheme="majorHAnsi"/>
          <w:u w:val="single"/>
        </w:rPr>
        <w:t>A reward may generate positive</w:t>
      </w:r>
      <w:r w:rsidRPr="001F322F">
        <w:rPr>
          <w:rFonts w:asciiTheme="majorHAnsi" w:hAnsiTheme="majorHAnsi" w:cstheme="majorHAnsi"/>
          <w:sz w:val="16"/>
        </w:rPr>
        <w:t xml:space="preserve"> learning and approach </w:t>
      </w:r>
      <w:r w:rsidRPr="001E51E3">
        <w:rPr>
          <w:rFonts w:asciiTheme="majorHAnsi" w:hAnsiTheme="majorHAnsi" w:cstheme="majorHAnsi"/>
          <w:u w:val="single"/>
        </w:rPr>
        <w:t>behavior</w:t>
      </w:r>
      <w:r w:rsidRPr="001F322F">
        <w:rPr>
          <w:rFonts w:asciiTheme="majorHAnsi" w:hAnsiTheme="majorHAnsi" w:cstheme="majorHAnsi"/>
          <w:sz w:val="16"/>
        </w:rPr>
        <w:t xml:space="preserve"> simply </w:t>
      </w:r>
      <w:r w:rsidRPr="001E51E3">
        <w:rPr>
          <w:rFonts w:asciiTheme="majorHAnsi" w:hAnsiTheme="majorHAnsi" w:cstheme="majorHAnsi"/>
          <w:u w:val="single"/>
        </w:rPr>
        <w:t>because it contains substances that are essential for body function.</w:t>
      </w:r>
      <w:r w:rsidRPr="001F322F">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18A430A"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Evolutionary theories of pleasure: The love connection BO:D</w:t>
      </w:r>
    </w:p>
    <w:p w14:paraId="203A9FEA"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Charles Darwin and other biological scientists that have examined the biological </w:t>
      </w:r>
      <w:r w:rsidRPr="001E51E3">
        <w:rPr>
          <w:rFonts w:asciiTheme="majorHAnsi" w:hAnsiTheme="majorHAnsi" w:cstheme="majorHAnsi"/>
          <w:u w:val="single"/>
        </w:rPr>
        <w:t>evolution and its basic principles found</w:t>
      </w:r>
      <w:r w:rsidRPr="001F322F">
        <w:rPr>
          <w:rFonts w:asciiTheme="majorHAnsi" w:hAnsiTheme="majorHAnsi" w:cstheme="majorHAnsi"/>
          <w:sz w:val="16"/>
        </w:rPr>
        <w:t xml:space="preserve"> various </w:t>
      </w:r>
      <w:r w:rsidRPr="001E51E3">
        <w:rPr>
          <w:rFonts w:asciiTheme="majorHAnsi" w:hAnsiTheme="majorHAnsi" w:cstheme="majorHAnsi"/>
          <w:u w:val="single"/>
        </w:rPr>
        <w:t>mechanisms that steer behavior and biological development.</w:t>
      </w:r>
      <w:r w:rsidRPr="001F322F">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415A037"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It is well established that modern biological theory conjectures that </w:t>
      </w:r>
      <w:r w:rsidRPr="00FB58BA">
        <w:rPr>
          <w:rFonts w:asciiTheme="majorHAnsi" w:hAnsiTheme="majorHAnsi" w:cstheme="majorHAnsi"/>
          <w:b/>
          <w:bCs/>
          <w:highlight w:val="green"/>
          <w:u w:val="single"/>
        </w:rPr>
        <w:t>organisms are</w:t>
      </w:r>
      <w:r w:rsidRPr="001E51E3">
        <w:rPr>
          <w:rFonts w:asciiTheme="majorHAnsi" w:hAnsiTheme="majorHAnsi" w:cstheme="majorHAnsi"/>
          <w:u w:val="single"/>
        </w:rPr>
        <w:t xml:space="preserve"> the </w:t>
      </w:r>
      <w:r w:rsidRPr="00FB58BA">
        <w:rPr>
          <w:rFonts w:asciiTheme="majorHAnsi" w:hAnsiTheme="majorHAnsi" w:cstheme="majorHAnsi"/>
          <w:b/>
          <w:bCs/>
          <w:highlight w:val="green"/>
          <w:u w:val="single"/>
        </w:rPr>
        <w:t>result of evolutionary competition.</w:t>
      </w:r>
      <w:r w:rsidRPr="001F322F">
        <w:rPr>
          <w:rFonts w:asciiTheme="majorHAnsi" w:hAnsiTheme="majorHAnsi" w:cstheme="majorHAnsi"/>
          <w:sz w:val="16"/>
        </w:rPr>
        <w:t xml:space="preserve"> In fact, Richard </w:t>
      </w:r>
      <w:r w:rsidRPr="001E51E3">
        <w:rPr>
          <w:rFonts w:asciiTheme="majorHAnsi" w:hAnsiTheme="majorHAnsi" w:cstheme="majorHAnsi"/>
          <w:u w:val="single"/>
        </w:rPr>
        <w:t>Dawkins stresses gene survival and propagation as the basic mechanism of life</w:t>
      </w:r>
      <w:r w:rsidRPr="001F322F">
        <w:rPr>
          <w:rFonts w:asciiTheme="majorHAnsi" w:hAnsiTheme="majorHAnsi" w:cstheme="majorHAnsi"/>
          <w:sz w:val="16"/>
        </w:rPr>
        <w:t xml:space="preserve"> [20]. Only genes that lead to </w:t>
      </w:r>
      <w:r w:rsidRPr="001E51E3">
        <w:rPr>
          <w:rFonts w:asciiTheme="majorHAnsi" w:hAnsiTheme="majorHAnsi" w:cstheme="majorHAnsi"/>
          <w:u w:val="single"/>
        </w:rPr>
        <w:t>the fittest phenotype will make it.</w:t>
      </w:r>
      <w:r w:rsidRPr="001F322F">
        <w:rPr>
          <w:rFonts w:asciiTheme="majorHAnsi" w:hAnsiTheme="majorHAnsi" w:cstheme="majorHAnsi"/>
          <w:sz w:val="16"/>
        </w:rPr>
        <w:t xml:space="preserve"> It is noteworthy that the phenotype is selected based on behavior that maximizes gene propagation. To do so, the phenotype must survive and generate </w:t>
      </w:r>
      <w:r w:rsidRPr="001F322F">
        <w:rPr>
          <w:rFonts w:asciiTheme="majorHAnsi" w:hAnsiTheme="majorHAnsi" w:cstheme="majorHAnsi"/>
          <w:sz w:val="16"/>
        </w:rPr>
        <w:lastRenderedPageBreak/>
        <w:t xml:space="preserve">offspring, and be better at it than its competitors. Thus, </w:t>
      </w:r>
      <w:r w:rsidRPr="001E51E3">
        <w:rPr>
          <w:rFonts w:asciiTheme="majorHAnsi" w:hAnsiTheme="majorHAnsi" w:cstheme="majorHAnsi"/>
          <w:u w:val="single"/>
        </w:rPr>
        <w:t xml:space="preserve">the ultimate, distal function of </w:t>
      </w:r>
      <w:r w:rsidRPr="00FB58BA">
        <w:rPr>
          <w:rFonts w:asciiTheme="majorHAnsi" w:hAnsiTheme="majorHAnsi" w:cstheme="majorHAnsi"/>
          <w:highlight w:val="green"/>
          <w:u w:val="single"/>
        </w:rPr>
        <w:t>rewards</w:t>
      </w:r>
      <w:r w:rsidRPr="001E51E3">
        <w:rPr>
          <w:rFonts w:asciiTheme="majorHAnsi" w:hAnsiTheme="majorHAnsi" w:cstheme="majorHAnsi"/>
          <w:u w:val="single"/>
        </w:rPr>
        <w:t xml:space="preserve"> is to </w:t>
      </w:r>
      <w:r w:rsidRPr="00FB58BA">
        <w:rPr>
          <w:rFonts w:asciiTheme="majorHAnsi" w:hAnsiTheme="majorHAnsi" w:cstheme="majorHAnsi"/>
          <w:highlight w:val="green"/>
          <w:u w:val="single"/>
        </w:rPr>
        <w:t>increase</w:t>
      </w:r>
      <w:r w:rsidRPr="001E51E3">
        <w:rPr>
          <w:rFonts w:asciiTheme="majorHAnsi" w:hAnsiTheme="majorHAnsi" w:cstheme="majorHAnsi"/>
          <w:u w:val="single"/>
        </w:rPr>
        <w:t xml:space="preserve"> evolutionary </w:t>
      </w:r>
      <w:r w:rsidRPr="00FB58BA">
        <w:rPr>
          <w:rFonts w:asciiTheme="majorHAnsi" w:hAnsiTheme="majorHAnsi" w:cstheme="majorHAnsi"/>
          <w:highlight w:val="green"/>
          <w:u w:val="single"/>
        </w:rPr>
        <w:t>fitness</w:t>
      </w:r>
      <w:r w:rsidRPr="001F322F">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CB0070A" w14:textId="77777777" w:rsidR="008374D8" w:rsidRPr="001E51E3" w:rsidRDefault="008374D8" w:rsidP="008374D8">
      <w:pPr>
        <w:spacing w:line="276" w:lineRule="auto"/>
        <w:rPr>
          <w:rFonts w:asciiTheme="majorHAnsi" w:hAnsiTheme="majorHAnsi" w:cstheme="majorHAnsi"/>
          <w:szCs w:val="16"/>
          <w:u w:val="single"/>
        </w:rPr>
      </w:pPr>
      <w:r w:rsidRPr="001E51E3">
        <w:rPr>
          <w:rFonts w:asciiTheme="majorHAnsi" w:hAnsiTheme="majorHAnsi" w:cstheme="majorHAnsi"/>
          <w:u w:val="single"/>
        </w:rPr>
        <w:t>Behavioral reward functions have evolved to help individuals to survive and propagate their genes</w:t>
      </w:r>
      <w:r w:rsidRPr="001F322F">
        <w:rPr>
          <w:rFonts w:asciiTheme="majorHAnsi" w:hAnsiTheme="majorHAnsi" w:cstheme="majorHAnsi"/>
          <w:sz w:val="16"/>
        </w:rPr>
        <w:t xml:space="preserve">. Apparently, </w:t>
      </w:r>
      <w:r w:rsidRPr="001E51E3">
        <w:rPr>
          <w:rFonts w:asciiTheme="majorHAnsi" w:hAnsiTheme="majorHAnsi" w:cstheme="majorHAnsi"/>
          <w:u w:val="single"/>
        </w:rPr>
        <w:t>people need to live well and long enough to reproduce.</w:t>
      </w:r>
      <w:r w:rsidRPr="001F322F">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E51E3">
        <w:rPr>
          <w:rFonts w:asciiTheme="majorHAnsi" w:hAnsiTheme="majorHAnsi" w:cstheme="majorHAnsi"/>
          <w:u w:val="single"/>
        </w:rPr>
        <w:t>any small edge will ultimately result in evolutionary advantage</w:t>
      </w:r>
      <w:r w:rsidRPr="001F322F">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E51E3">
        <w:rPr>
          <w:rFonts w:asciiTheme="majorHAnsi" w:hAnsiTheme="majorHAnsi" w:cstheme="majorHAnsi"/>
          <w:u w:val="single"/>
        </w:rPr>
        <w:t>Thus the distal reward function in gene propagation and evolutionary fitness defines the proximal reward functions that we see</w:t>
      </w:r>
      <w:r w:rsidRPr="001F322F">
        <w:rPr>
          <w:rFonts w:asciiTheme="majorHAnsi" w:hAnsiTheme="majorHAnsi" w:cstheme="majorHAnsi"/>
          <w:sz w:val="16"/>
        </w:rPr>
        <w:t xml:space="preserve"> in everyday behavior. </w:t>
      </w:r>
      <w:r w:rsidRPr="001E51E3">
        <w:rPr>
          <w:rFonts w:asciiTheme="majorHAnsi" w:hAnsiTheme="majorHAnsi" w:cstheme="majorHAnsi"/>
          <w:u w:val="single"/>
        </w:rPr>
        <w:t xml:space="preserve">That is why </w:t>
      </w:r>
      <w:r w:rsidRPr="00FB58BA">
        <w:rPr>
          <w:rFonts w:asciiTheme="majorHAnsi" w:hAnsiTheme="majorHAnsi" w:cstheme="majorHAnsi"/>
          <w:highlight w:val="green"/>
          <w:u w:val="single"/>
        </w:rPr>
        <w:t>foods, drinks, mates, and offspring are rewarding.</w:t>
      </w:r>
    </w:p>
    <w:p w14:paraId="180AF928"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There have been theories linking pleasure as a required component of health benefits </w:t>
      </w:r>
      <w:proofErr w:type="spellStart"/>
      <w:r w:rsidRPr="001F322F">
        <w:rPr>
          <w:rFonts w:asciiTheme="majorHAnsi" w:hAnsiTheme="majorHAnsi" w:cstheme="majorHAnsi"/>
          <w:sz w:val="16"/>
        </w:rPr>
        <w:t>salutogenesis</w:t>
      </w:r>
      <w:proofErr w:type="spellEnd"/>
      <w:r w:rsidRPr="001F322F">
        <w:rPr>
          <w:rFonts w:asciiTheme="majorHAnsi" w:hAnsiTheme="majorHAnsi" w:cstheme="majorHAnsi"/>
          <w:sz w:val="16"/>
        </w:rPr>
        <w:t>, (</w:t>
      </w:r>
      <w:proofErr w:type="spellStart"/>
      <w:r w:rsidRPr="001F322F">
        <w:rPr>
          <w:rFonts w:asciiTheme="majorHAnsi" w:hAnsiTheme="majorHAnsi" w:cstheme="majorHAnsi"/>
          <w:sz w:val="16"/>
        </w:rPr>
        <w:t>salugenesis</w:t>
      </w:r>
      <w:proofErr w:type="spellEnd"/>
      <w:r w:rsidRPr="001F322F">
        <w:rPr>
          <w:rFonts w:asciiTheme="majorHAnsi" w:hAnsiTheme="majorHAnsi" w:cstheme="majorHAnsi"/>
          <w:sz w:val="16"/>
        </w:rPr>
        <w:t xml:space="preserve">). In essence, under these terms, </w:t>
      </w:r>
      <w:r w:rsidRPr="001E51E3">
        <w:rPr>
          <w:rFonts w:asciiTheme="majorHAnsi" w:hAnsiTheme="majorHAnsi" w:cstheme="majorHAnsi"/>
          <w:u w:val="single"/>
        </w:rPr>
        <w:t>pleasure is described as a state or feeling of happiness and satisfaction resulting from an experience that one enjoys.</w:t>
      </w:r>
      <w:r w:rsidRPr="001F322F">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F322F">
        <w:rPr>
          <w:rFonts w:asciiTheme="majorHAnsi" w:hAnsiTheme="majorHAnsi" w:cstheme="majorHAnsi"/>
          <w:sz w:val="16"/>
        </w:rPr>
        <w:t>morphinergic</w:t>
      </w:r>
      <w:proofErr w:type="spellEnd"/>
      <w:r w:rsidRPr="001F322F">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F322F">
        <w:rPr>
          <w:rFonts w:asciiTheme="majorHAnsi" w:hAnsiTheme="majorHAnsi" w:cstheme="majorHAnsi"/>
          <w:sz w:val="16"/>
        </w:rPr>
        <w:t>hypodopaminergia</w:t>
      </w:r>
      <w:proofErr w:type="spellEnd"/>
      <w:r w:rsidRPr="001F322F">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F322F">
        <w:rPr>
          <w:rFonts w:asciiTheme="majorHAnsi" w:hAnsiTheme="majorHAnsi" w:cstheme="majorHAnsi"/>
          <w:sz w:val="16"/>
        </w:rPr>
        <w:t>Esch</w:t>
      </w:r>
      <w:proofErr w:type="spellEnd"/>
      <w:r w:rsidRPr="001F322F">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80523EF"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8406EB3"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Finding happiness is different between apes and humans</w:t>
      </w:r>
    </w:p>
    <w:p w14:paraId="5AE3B200"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C309645"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Remarkably, there are </w:t>
      </w:r>
      <w:r w:rsidRPr="001E51E3">
        <w:rPr>
          <w:rFonts w:asciiTheme="majorHAnsi" w:hAnsiTheme="majorHAnsi" w:cstheme="majorHAnsi"/>
          <w:u w:val="single"/>
        </w:rPr>
        <w:t>pathways for ordinary liking and pleasure</w:t>
      </w:r>
      <w:r w:rsidRPr="001F322F">
        <w:rPr>
          <w:rFonts w:asciiTheme="majorHAnsi" w:hAnsiTheme="majorHAnsi" w:cstheme="majorHAnsi"/>
          <w:sz w:val="16"/>
        </w:rPr>
        <w:t xml:space="preserve">, which </w:t>
      </w:r>
      <w:r w:rsidRPr="001E51E3">
        <w:rPr>
          <w:rFonts w:asciiTheme="majorHAnsi" w:hAnsiTheme="majorHAnsi" w:cstheme="majorHAnsi"/>
          <w:u w:val="single"/>
        </w:rPr>
        <w:t>are limited in scope</w:t>
      </w:r>
      <w:r w:rsidRPr="001F322F">
        <w:rPr>
          <w:rFonts w:asciiTheme="majorHAnsi" w:hAnsiTheme="majorHAnsi" w:cstheme="majorHAnsi"/>
          <w:sz w:val="16"/>
        </w:rPr>
        <w:t xml:space="preserve"> as described above in this commentary. However, </w:t>
      </w:r>
      <w:r w:rsidRPr="001E51E3">
        <w:rPr>
          <w:rFonts w:asciiTheme="majorHAnsi" w:hAnsiTheme="majorHAnsi" w:cstheme="majorHAnsi"/>
          <w:u w:val="single"/>
        </w:rPr>
        <w:t xml:space="preserve">there are </w:t>
      </w:r>
      <w:r w:rsidRPr="00FB58BA">
        <w:rPr>
          <w:rFonts w:asciiTheme="majorHAnsi" w:hAnsiTheme="majorHAnsi" w:cstheme="majorHAnsi"/>
          <w:b/>
          <w:bCs/>
          <w:highlight w:val="green"/>
          <w:u w:val="single"/>
        </w:rPr>
        <w:t>many brain regions</w:t>
      </w:r>
      <w:r w:rsidRPr="001F322F">
        <w:rPr>
          <w:rFonts w:asciiTheme="majorHAnsi" w:hAnsiTheme="majorHAnsi" w:cstheme="majorHAnsi"/>
          <w:sz w:val="16"/>
        </w:rPr>
        <w:t xml:space="preserve">, often termed hot and cold spots, </w:t>
      </w:r>
      <w:r w:rsidRPr="001E51E3">
        <w:rPr>
          <w:rFonts w:asciiTheme="majorHAnsi" w:hAnsiTheme="majorHAnsi" w:cstheme="majorHAnsi"/>
          <w:u w:val="single"/>
        </w:rPr>
        <w:t xml:space="preserve">that significantly </w:t>
      </w:r>
      <w:r w:rsidRPr="00FB58BA">
        <w:rPr>
          <w:rFonts w:asciiTheme="majorHAnsi" w:hAnsiTheme="majorHAnsi" w:cstheme="majorHAnsi"/>
          <w:b/>
          <w:bCs/>
          <w:highlight w:val="green"/>
          <w:u w:val="single"/>
        </w:rPr>
        <w:t>modulate</w:t>
      </w:r>
      <w:r w:rsidRPr="001F322F">
        <w:rPr>
          <w:rFonts w:asciiTheme="majorHAnsi" w:hAnsiTheme="majorHAnsi" w:cstheme="majorHAnsi"/>
          <w:sz w:val="16"/>
        </w:rPr>
        <w:t xml:space="preserve"> (increase or decrease) </w:t>
      </w:r>
      <w:r w:rsidRPr="001E51E3">
        <w:rPr>
          <w:rFonts w:asciiTheme="majorHAnsi" w:hAnsiTheme="majorHAnsi" w:cstheme="majorHAnsi"/>
          <w:u w:val="single"/>
        </w:rPr>
        <w:t xml:space="preserve">our </w:t>
      </w:r>
      <w:r w:rsidRPr="00FB58BA">
        <w:rPr>
          <w:rFonts w:asciiTheme="majorHAnsi" w:hAnsiTheme="majorHAnsi" w:cstheme="majorHAnsi"/>
          <w:b/>
          <w:bCs/>
          <w:highlight w:val="green"/>
          <w:u w:val="single"/>
        </w:rPr>
        <w:t>pleasure or</w:t>
      </w:r>
      <w:r w:rsidRPr="001E51E3">
        <w:rPr>
          <w:rFonts w:asciiTheme="majorHAnsi" w:hAnsiTheme="majorHAnsi" w:cstheme="majorHAnsi"/>
          <w:u w:val="single"/>
        </w:rPr>
        <w:t xml:space="preserve"> even produce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the opposite</w:t>
      </w:r>
      <w:r w:rsidRPr="001F322F">
        <w:rPr>
          <w:rFonts w:asciiTheme="majorHAnsi" w:hAnsiTheme="majorHAnsi" w:cstheme="majorHAnsi"/>
          <w:sz w:val="16"/>
        </w:rPr>
        <w:t xml:space="preserve"> of pleasure— that is </w:t>
      </w:r>
      <w:r w:rsidRPr="001E51E3">
        <w:rPr>
          <w:rFonts w:asciiTheme="majorHAnsi" w:hAnsiTheme="majorHAnsi" w:cstheme="majorHAnsi"/>
          <w:u w:val="single"/>
        </w:rPr>
        <w:t>disgust and fear</w:t>
      </w:r>
      <w:r w:rsidRPr="001F322F">
        <w:rPr>
          <w:rFonts w:asciiTheme="majorHAnsi" w:hAnsiTheme="majorHAnsi" w:cstheme="majorHAnsi"/>
          <w:sz w:val="16"/>
        </w:rPr>
        <w:t xml:space="preserve"> [39]. </w:t>
      </w:r>
      <w:r w:rsidRPr="001E51E3">
        <w:rPr>
          <w:rFonts w:asciiTheme="majorHAnsi" w:hAnsiTheme="majorHAnsi" w:cstheme="majorHAnsi"/>
          <w:u w:val="single"/>
        </w:rPr>
        <w:t>One</w:t>
      </w:r>
      <w:r w:rsidRPr="001F322F">
        <w:rPr>
          <w:rFonts w:asciiTheme="majorHAnsi" w:hAnsiTheme="majorHAnsi" w:cstheme="majorHAnsi"/>
          <w:sz w:val="16"/>
        </w:rPr>
        <w:t xml:space="preserve"> specific </w:t>
      </w:r>
      <w:r w:rsidRPr="001E51E3">
        <w:rPr>
          <w:rFonts w:asciiTheme="majorHAnsi" w:hAnsiTheme="majorHAnsi" w:cstheme="majorHAnsi"/>
          <w:u w:val="single"/>
        </w:rPr>
        <w:t>region</w:t>
      </w:r>
      <w:r w:rsidRPr="001F322F">
        <w:rPr>
          <w:rFonts w:asciiTheme="majorHAnsi" w:hAnsiTheme="majorHAnsi" w:cstheme="majorHAnsi"/>
          <w:sz w:val="16"/>
        </w:rPr>
        <w:t xml:space="preserve"> of the nucleus </w:t>
      </w:r>
      <w:proofErr w:type="spellStart"/>
      <w:r w:rsidRPr="001F322F">
        <w:rPr>
          <w:rFonts w:asciiTheme="majorHAnsi" w:hAnsiTheme="majorHAnsi" w:cstheme="majorHAnsi"/>
          <w:sz w:val="16"/>
        </w:rPr>
        <w:t>accumbens</w:t>
      </w:r>
      <w:proofErr w:type="spellEnd"/>
      <w:r w:rsidRPr="001F322F">
        <w:rPr>
          <w:rFonts w:asciiTheme="majorHAnsi" w:hAnsiTheme="majorHAnsi" w:cstheme="majorHAnsi"/>
          <w:sz w:val="16"/>
        </w:rPr>
        <w:t xml:space="preserve"> </w:t>
      </w:r>
      <w:r w:rsidRPr="001E51E3">
        <w:rPr>
          <w:rFonts w:asciiTheme="majorHAnsi" w:hAnsiTheme="majorHAnsi" w:cstheme="majorHAnsi"/>
          <w:u w:val="single"/>
        </w:rPr>
        <w:t>is organized like a computer keyboard, with particular stimulus triggers in rows</w:t>
      </w:r>
      <w:r w:rsidRPr="001F322F">
        <w:rPr>
          <w:rFonts w:asciiTheme="majorHAnsi" w:hAnsiTheme="majorHAnsi" w:cstheme="majorHAnsi"/>
          <w:sz w:val="16"/>
        </w:rPr>
        <w:t xml:space="preserve">— producing an increase and decrease of pleasure and disgust. Moreover, </w:t>
      </w:r>
      <w:r w:rsidRPr="001E51E3">
        <w:rPr>
          <w:rFonts w:asciiTheme="majorHAnsi" w:hAnsiTheme="majorHAnsi" w:cstheme="majorHAnsi"/>
          <w:u w:val="single"/>
        </w:rPr>
        <w:t>the cortex has unique roles in the cognitive evaluation of our feelings of pleasure</w:t>
      </w:r>
      <w:r w:rsidRPr="001F322F">
        <w:rPr>
          <w:rFonts w:asciiTheme="majorHAnsi" w:hAnsiTheme="majorHAnsi" w:cstheme="majorHAnsi"/>
          <w:sz w:val="16"/>
        </w:rPr>
        <w:t xml:space="preserve"> [40]. Importantly, the interplay of these multiple triggers and the higher brain centers in the prefrontal cortex are very intricate and are just being uncovered.</w:t>
      </w:r>
    </w:p>
    <w:p w14:paraId="1F01C0F7"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lastRenderedPageBreak/>
        <w:t>Desire and reward centers</w:t>
      </w:r>
    </w:p>
    <w:p w14:paraId="21548CCA"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 xml:space="preserve">It is surprising that many different sources of pleasure activate the same circuits between the </w:t>
      </w:r>
      <w:proofErr w:type="spellStart"/>
      <w:r w:rsidRPr="001F322F">
        <w:rPr>
          <w:rFonts w:asciiTheme="majorHAnsi" w:hAnsiTheme="majorHAnsi" w:cstheme="majorHAnsi"/>
          <w:sz w:val="16"/>
          <w:szCs w:val="16"/>
        </w:rPr>
        <w:t>mesocorticolimbic</w:t>
      </w:r>
      <w:proofErr w:type="spellEnd"/>
      <w:r w:rsidRPr="001F322F">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3A9D8AE"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1F322F">
        <w:rPr>
          <w:rFonts w:asciiTheme="majorHAnsi" w:hAnsiTheme="majorHAnsi" w:cstheme="majorHAnsi"/>
          <w:sz w:val="16"/>
          <w:szCs w:val="16"/>
        </w:rPr>
        <w:t>accumbens</w:t>
      </w:r>
      <w:proofErr w:type="spellEnd"/>
      <w:r w:rsidRPr="001F322F">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1F322F">
        <w:rPr>
          <w:rFonts w:asciiTheme="majorHAnsi" w:hAnsiTheme="majorHAnsi" w:cstheme="majorHAnsi"/>
          <w:sz w:val="16"/>
          <w:szCs w:val="16"/>
        </w:rPr>
        <w:t>accumbens</w:t>
      </w:r>
      <w:proofErr w:type="spellEnd"/>
      <w:r w:rsidRPr="001F322F">
        <w:rPr>
          <w:rFonts w:asciiTheme="majorHAnsi" w:hAnsiTheme="majorHAnsi" w:cstheme="majorHAnsi"/>
          <w:sz w:val="16"/>
          <w:szCs w:val="16"/>
        </w:rPr>
        <w:t xml:space="preserve"> (</w:t>
      </w:r>
      <w:proofErr w:type="spellStart"/>
      <w:r w:rsidRPr="001F322F">
        <w:rPr>
          <w:rFonts w:asciiTheme="majorHAnsi" w:hAnsiTheme="majorHAnsi" w:cstheme="majorHAnsi"/>
          <w:sz w:val="16"/>
          <w:szCs w:val="16"/>
        </w:rPr>
        <w:t>NAc</w:t>
      </w:r>
      <w:proofErr w:type="spellEnd"/>
      <w:r w:rsidRPr="001F322F">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1F322F">
        <w:rPr>
          <w:rFonts w:asciiTheme="majorHAnsi" w:hAnsiTheme="majorHAnsi" w:cstheme="majorHAnsi"/>
          <w:sz w:val="16"/>
          <w:szCs w:val="16"/>
        </w:rPr>
        <w:t>NAc</w:t>
      </w:r>
      <w:proofErr w:type="spellEnd"/>
      <w:r w:rsidRPr="001F322F">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1F322F">
        <w:rPr>
          <w:rFonts w:asciiTheme="majorHAnsi" w:hAnsiTheme="majorHAnsi" w:cstheme="majorHAnsi"/>
          <w:sz w:val="16"/>
          <w:szCs w:val="16"/>
        </w:rPr>
        <w:t>NAc</w:t>
      </w:r>
      <w:proofErr w:type="spellEnd"/>
      <w:r w:rsidRPr="001F322F">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F322F">
        <w:rPr>
          <w:rFonts w:asciiTheme="majorHAnsi" w:hAnsiTheme="majorHAnsi" w:cstheme="majorHAnsi"/>
          <w:sz w:val="16"/>
          <w:szCs w:val="16"/>
        </w:rPr>
        <w:t>hypodopaminergia</w:t>
      </w:r>
      <w:proofErr w:type="spellEnd"/>
      <w:r w:rsidRPr="001F322F">
        <w:rPr>
          <w:rFonts w:asciiTheme="majorHAnsi" w:hAnsiTheme="majorHAnsi" w:cstheme="majorHAnsi"/>
          <w:sz w:val="16"/>
          <w:szCs w:val="16"/>
        </w:rPr>
        <w:t xml:space="preserve"> in the “Brain Reward Cascade” that contribute to addiction and compulsive behaviors [3,6,41].</w:t>
      </w:r>
    </w:p>
    <w:p w14:paraId="26F73525" w14:textId="74BF5694" w:rsidR="008374D8" w:rsidRPr="008374D8" w:rsidRDefault="008374D8" w:rsidP="008374D8">
      <w:pPr>
        <w:spacing w:line="276" w:lineRule="auto"/>
        <w:rPr>
          <w:rFonts w:asciiTheme="majorHAnsi" w:hAnsiTheme="majorHAnsi" w:cstheme="majorHAnsi"/>
          <w:u w:val="single"/>
        </w:rPr>
      </w:pPr>
      <w:r w:rsidRPr="001F322F">
        <w:rPr>
          <w:rFonts w:asciiTheme="majorHAnsi" w:hAnsiTheme="majorHAnsi" w:cstheme="majorHAnsi"/>
          <w:sz w:val="16"/>
        </w:rPr>
        <w:t xml:space="preserve">Furthermore, ordinary </w:t>
      </w:r>
      <w:r w:rsidRPr="001E51E3">
        <w:rPr>
          <w:rFonts w:asciiTheme="majorHAnsi" w:hAnsiTheme="majorHAnsi" w:cstheme="majorHAnsi"/>
          <w:u w:val="single"/>
        </w:rPr>
        <w:t>“</w:t>
      </w:r>
      <w:r w:rsidRPr="00FB58BA">
        <w:rPr>
          <w:rFonts w:asciiTheme="majorHAnsi" w:hAnsiTheme="majorHAnsi" w:cstheme="majorHAnsi"/>
          <w:highlight w:val="green"/>
          <w:u w:val="single"/>
        </w:rPr>
        <w:t>liking</w:t>
      </w:r>
      <w:r w:rsidRPr="001E51E3">
        <w:rPr>
          <w:rFonts w:asciiTheme="majorHAnsi" w:hAnsiTheme="majorHAnsi" w:cstheme="majorHAnsi"/>
          <w:u w:val="single"/>
        </w:rPr>
        <w:t xml:space="preserve">” of </w:t>
      </w:r>
      <w:r w:rsidRPr="00FB58BA">
        <w:rPr>
          <w:rFonts w:asciiTheme="majorHAnsi" w:hAnsiTheme="majorHAnsi" w:cstheme="majorHAnsi"/>
          <w:highlight w:val="green"/>
          <w:u w:val="single"/>
        </w:rPr>
        <w:t>something</w:t>
      </w:r>
      <w:r w:rsidRPr="001E51E3">
        <w:rPr>
          <w:rFonts w:asciiTheme="majorHAnsi" w:hAnsiTheme="majorHAnsi" w:cstheme="majorHAnsi"/>
          <w:u w:val="single"/>
        </w:rPr>
        <w:t xml:space="preserve">, or pure pleasure, is </w:t>
      </w:r>
      <w:r w:rsidRPr="00FB58BA">
        <w:rPr>
          <w:rFonts w:asciiTheme="majorHAnsi" w:hAnsiTheme="majorHAnsi" w:cstheme="majorHAnsi"/>
          <w:highlight w:val="green"/>
          <w:u w:val="single"/>
        </w:rPr>
        <w:t>represented by</w:t>
      </w:r>
      <w:r w:rsidRPr="001F322F">
        <w:rPr>
          <w:rFonts w:asciiTheme="majorHAnsi" w:hAnsiTheme="majorHAnsi" w:cstheme="majorHAnsi"/>
          <w:sz w:val="16"/>
        </w:rPr>
        <w:t xml:space="preserve"> small </w:t>
      </w:r>
      <w:r w:rsidRPr="00FB58BA">
        <w:rPr>
          <w:rFonts w:asciiTheme="majorHAnsi" w:hAnsiTheme="majorHAnsi" w:cstheme="majorHAnsi"/>
          <w:highlight w:val="green"/>
          <w:u w:val="single"/>
        </w:rPr>
        <w:t>regions</w:t>
      </w:r>
      <w:r w:rsidRPr="001F322F">
        <w:rPr>
          <w:rFonts w:asciiTheme="majorHAnsi" w:hAnsiTheme="majorHAnsi" w:cstheme="majorHAnsi"/>
          <w:sz w:val="16"/>
        </w:rPr>
        <w:t xml:space="preserve"> mainly </w:t>
      </w:r>
      <w:r w:rsidRPr="00FB58BA">
        <w:rPr>
          <w:rFonts w:asciiTheme="majorHAnsi" w:hAnsiTheme="majorHAnsi" w:cstheme="majorHAnsi"/>
          <w:highlight w:val="green"/>
          <w:u w:val="single"/>
        </w:rPr>
        <w:t>in the limbic system</w:t>
      </w:r>
      <w:r>
        <w:rPr>
          <w:rFonts w:asciiTheme="majorHAnsi" w:hAnsiTheme="majorHAnsi" w:cstheme="majorHAnsi"/>
          <w:u w:val="single"/>
        </w:rPr>
        <w:t xml:space="preserve"> </w:t>
      </w:r>
      <w:r w:rsidRPr="001F322F">
        <w:rPr>
          <w:rFonts w:asciiTheme="majorHAnsi" w:hAnsiTheme="majorHAnsi" w:cstheme="majorHAnsi"/>
          <w:sz w:val="16"/>
        </w:rPr>
        <w:t xml:space="preserve">(old reptilian part of the brain). These may be </w:t>
      </w:r>
      <w:r w:rsidRPr="001E51E3">
        <w:rPr>
          <w:rFonts w:asciiTheme="majorHAnsi" w:hAnsiTheme="majorHAnsi" w:cstheme="majorHAnsi"/>
          <w:u w:val="single"/>
        </w:rPr>
        <w:t>part of larger neural circuits.</w:t>
      </w:r>
      <w:r w:rsidRPr="001F322F">
        <w:rPr>
          <w:rFonts w:asciiTheme="majorHAnsi" w:hAnsiTheme="majorHAnsi" w:cstheme="majorHAnsi"/>
          <w:sz w:val="16"/>
        </w:rPr>
        <w:t xml:space="preserve"> In Latin, </w:t>
      </w:r>
      <w:proofErr w:type="spellStart"/>
      <w:r w:rsidRPr="001F322F">
        <w:rPr>
          <w:rFonts w:asciiTheme="majorHAnsi" w:hAnsiTheme="majorHAnsi" w:cstheme="majorHAnsi"/>
          <w:sz w:val="16"/>
        </w:rPr>
        <w:t>hedus</w:t>
      </w:r>
      <w:proofErr w:type="spellEnd"/>
      <w:r w:rsidRPr="001F322F">
        <w:rPr>
          <w:rFonts w:asciiTheme="majorHAnsi" w:hAnsiTheme="majorHAnsi" w:cstheme="majorHAnsi"/>
          <w:sz w:val="16"/>
        </w:rPr>
        <w:t xml:space="preserve"> is the term for “sweet”; and in Greek, </w:t>
      </w:r>
      <w:proofErr w:type="spellStart"/>
      <w:r w:rsidRPr="001F322F">
        <w:rPr>
          <w:rFonts w:asciiTheme="majorHAnsi" w:hAnsiTheme="majorHAnsi" w:cstheme="majorHAnsi"/>
          <w:sz w:val="16"/>
        </w:rPr>
        <w:t>hodone</w:t>
      </w:r>
      <w:proofErr w:type="spellEnd"/>
      <w:r w:rsidRPr="001F322F">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BE8D7A"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D4674A2"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2F559AC"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1F322F">
        <w:rPr>
          <w:rFonts w:asciiTheme="majorHAnsi" w:hAnsiTheme="majorHAnsi" w:cstheme="majorHAnsi"/>
          <w:sz w:val="16"/>
          <w:szCs w:val="16"/>
        </w:rPr>
        <w:t>NAc</w:t>
      </w:r>
      <w:proofErr w:type="spellEnd"/>
      <w:r w:rsidRPr="001F322F">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F322F">
        <w:rPr>
          <w:rFonts w:asciiTheme="majorHAnsi" w:hAnsiTheme="majorHAnsi" w:cstheme="majorHAnsi"/>
          <w:sz w:val="16"/>
          <w:szCs w:val="16"/>
        </w:rPr>
        <w:t>Vanyukov</w:t>
      </w:r>
      <w:proofErr w:type="spellEnd"/>
      <w:r w:rsidRPr="001F322F">
        <w:rPr>
          <w:rFonts w:asciiTheme="majorHAnsi" w:hAnsiTheme="majorHAnsi" w:cstheme="maj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97DE7C3" w14:textId="77777777" w:rsidR="008374D8" w:rsidRPr="001F322F" w:rsidRDefault="008374D8" w:rsidP="008374D8">
      <w:pPr>
        <w:spacing w:line="276" w:lineRule="auto"/>
        <w:rPr>
          <w:rFonts w:asciiTheme="majorHAnsi" w:hAnsiTheme="majorHAnsi" w:cstheme="majorHAnsi"/>
          <w:sz w:val="16"/>
          <w:szCs w:val="16"/>
        </w:rPr>
      </w:pPr>
      <w:r w:rsidRPr="001F322F">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w:t>
      </w:r>
      <w:r w:rsidRPr="001F322F">
        <w:rPr>
          <w:rFonts w:asciiTheme="majorHAnsi" w:hAnsiTheme="majorHAnsi" w:cstheme="majorHAnsi"/>
          <w:sz w:val="16"/>
          <w:szCs w:val="16"/>
        </w:rPr>
        <w:lastRenderedPageBreak/>
        <w:t>information as described by self-reports in humans. As mentioned earlier and in the abstract, on November 23rd, 2017, evidence for our concerns was discovered [50]</w:t>
      </w:r>
    </w:p>
    <w:p w14:paraId="2E30FA3C"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1E51E3">
        <w:rPr>
          <w:rFonts w:asciiTheme="majorHAnsi" w:hAnsiTheme="majorHAnsi" w:cstheme="majorHAnsi"/>
          <w:u w:val="single"/>
        </w:rPr>
        <w:t>Sousa et al.</w:t>
      </w:r>
      <w:r w:rsidRPr="001F322F">
        <w:rPr>
          <w:rFonts w:asciiTheme="majorHAnsi" w:hAnsiTheme="majorHAnsi" w:cstheme="majorHAnsi"/>
          <w:sz w:val="16"/>
        </w:rPr>
        <w:t xml:space="preserve"> [50] small case </w:t>
      </w:r>
      <w:r w:rsidRPr="001E51E3">
        <w:rPr>
          <w:rFonts w:asciiTheme="majorHAnsi" w:hAnsiTheme="majorHAnsi" w:cstheme="majorHAnsi"/>
          <w:u w:val="single"/>
        </w:rPr>
        <w:t>found various differentially expressed genes, to associate with pleasure related systems.</w:t>
      </w:r>
      <w:r w:rsidRPr="001F322F">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7FC93D5"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1F322F">
        <w:rPr>
          <w:rFonts w:asciiTheme="majorHAnsi" w:hAnsiTheme="majorHAnsi" w:cstheme="majorHAnsi"/>
          <w:sz w:val="16"/>
        </w:rPr>
        <w:t>Nenad</w:t>
      </w:r>
      <w:proofErr w:type="spellEnd"/>
      <w:r w:rsidRPr="001F322F">
        <w:rPr>
          <w:rFonts w:asciiTheme="majorHAnsi" w:hAnsiTheme="majorHAnsi" w:cstheme="majorHAnsi"/>
          <w:sz w:val="16"/>
        </w:rPr>
        <w:t xml:space="preserve"> </w:t>
      </w:r>
      <w:proofErr w:type="spellStart"/>
      <w:r w:rsidRPr="001F322F">
        <w:rPr>
          <w:rFonts w:asciiTheme="majorHAnsi" w:hAnsiTheme="majorHAnsi" w:cstheme="majorHAnsi"/>
          <w:sz w:val="16"/>
        </w:rPr>
        <w:t>Sestan</w:t>
      </w:r>
      <w:proofErr w:type="spellEnd"/>
      <w:r w:rsidRPr="001F322F">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F322F">
        <w:rPr>
          <w:rFonts w:asciiTheme="majorHAnsi" w:hAnsiTheme="majorHAnsi" w:cstheme="majorHAnsi"/>
          <w:sz w:val="16"/>
        </w:rPr>
        <w:t>Sestan</w:t>
      </w:r>
      <w:proofErr w:type="spellEnd"/>
      <w:r w:rsidRPr="001F322F">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B58BA">
        <w:rPr>
          <w:rFonts w:asciiTheme="majorHAnsi" w:hAnsiTheme="majorHAnsi" w:cstheme="majorHAnsi"/>
          <w:highlight w:val="green"/>
          <w:u w:val="single"/>
        </w:rPr>
        <w:t>researchers examined</w:t>
      </w:r>
      <w:r w:rsidRPr="001E51E3">
        <w:rPr>
          <w:rFonts w:asciiTheme="majorHAnsi" w:hAnsiTheme="majorHAnsi" w:cstheme="majorHAnsi"/>
          <w:u w:val="single"/>
        </w:rPr>
        <w:t xml:space="preserve"> 247 specimens of </w:t>
      </w:r>
      <w:r w:rsidRPr="00FB58BA">
        <w:rPr>
          <w:rFonts w:asciiTheme="majorHAnsi" w:hAnsiTheme="majorHAnsi" w:cstheme="majorHAnsi"/>
          <w:highlight w:val="green"/>
          <w:u w:val="single"/>
        </w:rPr>
        <w:t>neural tissue</w:t>
      </w:r>
      <w:r w:rsidRPr="001E51E3">
        <w:rPr>
          <w:rFonts w:asciiTheme="majorHAnsi" w:hAnsiTheme="majorHAnsi" w:cstheme="majorHAnsi"/>
          <w:u w:val="single"/>
        </w:rPr>
        <w:t xml:space="preserve"> from six humans, five chimpanzees, and five macaque monkeys.</w:t>
      </w:r>
      <w:r w:rsidRPr="001F322F">
        <w:rPr>
          <w:rFonts w:asciiTheme="majorHAnsi" w:hAnsiTheme="majorHAnsi" w:cstheme="majorHAnsi"/>
          <w:sz w:val="16"/>
        </w:rPr>
        <w:t xml:space="preserve"> Moreover, these </w:t>
      </w:r>
      <w:r w:rsidRPr="001E51E3">
        <w:rPr>
          <w:rFonts w:asciiTheme="majorHAnsi" w:hAnsiTheme="majorHAnsi" w:cstheme="majorHAnsi"/>
          <w:u w:val="single"/>
        </w:rPr>
        <w:t>investigators analyzed which genes were turned on or off in 16 regions of the brain.</w:t>
      </w:r>
      <w:r w:rsidRPr="001F322F">
        <w:rPr>
          <w:rFonts w:asciiTheme="majorHAnsi" w:hAnsiTheme="majorHAnsi" w:cstheme="majorHAnsi"/>
          <w:sz w:val="16"/>
        </w:rPr>
        <w:t xml:space="preserve"> While </w:t>
      </w:r>
      <w:r w:rsidRPr="001E51E3">
        <w:rPr>
          <w:rFonts w:asciiTheme="majorHAnsi" w:hAnsiTheme="majorHAnsi" w:cstheme="majorHAnsi"/>
          <w:u w:val="single"/>
        </w:rPr>
        <w:t xml:space="preserve">the differences among species were subtle, </w:t>
      </w:r>
      <w:r w:rsidRPr="00FB58BA">
        <w:rPr>
          <w:rFonts w:asciiTheme="majorHAnsi" w:hAnsiTheme="majorHAnsi" w:cstheme="majorHAnsi"/>
          <w:b/>
          <w:bCs/>
          <w:highlight w:val="green"/>
          <w:u w:val="single"/>
        </w:rPr>
        <w:t>there was</w:t>
      </w:r>
      <w:r w:rsidRPr="001E51E3">
        <w:rPr>
          <w:rFonts w:asciiTheme="majorHAnsi" w:hAnsiTheme="majorHAnsi" w:cstheme="majorHAnsi"/>
          <w:u w:val="single"/>
        </w:rPr>
        <w:t xml:space="preserve"> a </w:t>
      </w:r>
      <w:r w:rsidRPr="00FB58BA">
        <w:rPr>
          <w:rFonts w:asciiTheme="majorHAnsi" w:hAnsiTheme="majorHAnsi" w:cstheme="majorHAnsi"/>
          <w:b/>
          <w:bCs/>
          <w:highlight w:val="green"/>
          <w:u w:val="single"/>
        </w:rPr>
        <w:t>remarkable contrast in</w:t>
      </w:r>
      <w:r w:rsidRPr="001E51E3">
        <w:rPr>
          <w:rFonts w:asciiTheme="majorHAnsi" w:hAnsiTheme="majorHAnsi" w:cstheme="majorHAnsi"/>
          <w:u w:val="single"/>
        </w:rPr>
        <w:t xml:space="preserve"> the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neocortices</w:t>
      </w:r>
      <w:r w:rsidRPr="001F322F">
        <w:rPr>
          <w:rFonts w:asciiTheme="majorHAnsi" w:hAnsiTheme="majorHAnsi" w:cstheme="majorHAnsi"/>
          <w:sz w:val="16"/>
        </w:rPr>
        <w:t xml:space="preserve">, specifically </w:t>
      </w:r>
      <w:r w:rsidRPr="001E51E3">
        <w:rPr>
          <w:rFonts w:asciiTheme="majorHAnsi" w:hAnsiTheme="majorHAnsi" w:cstheme="majorHAnsi"/>
          <w:u w:val="single"/>
        </w:rPr>
        <w:t xml:space="preserve">in an </w:t>
      </w:r>
      <w:r w:rsidRPr="00FB58BA">
        <w:rPr>
          <w:rFonts w:asciiTheme="majorHAnsi" w:hAnsiTheme="majorHAnsi" w:cstheme="majorHAnsi"/>
          <w:highlight w:val="green"/>
          <w:u w:val="single"/>
        </w:rPr>
        <w:t>area of the brain</w:t>
      </w:r>
      <w:r w:rsidRPr="001E51E3">
        <w:rPr>
          <w:rFonts w:asciiTheme="majorHAnsi" w:hAnsiTheme="majorHAnsi" w:cstheme="majorHAnsi"/>
          <w:u w:val="single"/>
        </w:rPr>
        <w:t xml:space="preserve"> that is much </w:t>
      </w:r>
      <w:r w:rsidRPr="00FB58BA">
        <w:rPr>
          <w:rFonts w:asciiTheme="majorHAnsi" w:hAnsiTheme="majorHAnsi" w:cstheme="majorHAnsi"/>
          <w:highlight w:val="green"/>
          <w:u w:val="single"/>
        </w:rPr>
        <w:t>more developed in humans</w:t>
      </w:r>
      <w:r w:rsidRPr="001E51E3">
        <w:rPr>
          <w:rFonts w:asciiTheme="majorHAnsi" w:hAnsiTheme="majorHAnsi" w:cstheme="majorHAnsi"/>
          <w:u w:val="single"/>
        </w:rPr>
        <w:t xml:space="preserve"> than in chimpanzees.</w:t>
      </w:r>
      <w:r w:rsidRPr="001F322F">
        <w:rPr>
          <w:rFonts w:asciiTheme="majorHAnsi" w:hAnsiTheme="majorHAnsi" w:cstheme="majorHAnsi"/>
          <w:sz w:val="16"/>
        </w:rPr>
        <w:t xml:space="preserve"> In fact, these researchers found that a gene called </w:t>
      </w:r>
      <w:r w:rsidRPr="001E51E3">
        <w:rPr>
          <w:rFonts w:asciiTheme="majorHAnsi" w:hAnsiTheme="majorHAnsi" w:cstheme="majorHAnsi"/>
          <w:u w:val="single"/>
        </w:rPr>
        <w:t>tyrosine hydroxylase (TH) for the enzyme, responsible for the production of dopamine</w:t>
      </w:r>
      <w:r w:rsidRPr="001F322F">
        <w:rPr>
          <w:rFonts w:asciiTheme="majorHAnsi" w:hAnsiTheme="majorHAnsi" w:cstheme="majorHAnsi"/>
          <w:sz w:val="16"/>
        </w:rPr>
        <w:t xml:space="preserve">, was </w:t>
      </w:r>
      <w:r w:rsidRPr="001E51E3">
        <w:rPr>
          <w:rFonts w:asciiTheme="majorHAnsi" w:hAnsiTheme="majorHAnsi" w:cstheme="majorHAnsi"/>
          <w:u w:val="single"/>
        </w:rPr>
        <w:t>expressed in the neocortex of humans, but not chimpanzees.</w:t>
      </w:r>
      <w:r w:rsidRPr="001F322F">
        <w:rPr>
          <w:rFonts w:asciiTheme="majorHAnsi" w:hAnsiTheme="majorHAnsi" w:cstheme="majorHAnsi"/>
          <w:sz w:val="16"/>
        </w:rPr>
        <w:t xml:space="preserve"> As discussed earlier, </w:t>
      </w:r>
      <w:r w:rsidRPr="001E51E3">
        <w:rPr>
          <w:rFonts w:asciiTheme="majorHAnsi" w:hAnsiTheme="majorHAnsi" w:cstheme="majorHAnsi"/>
          <w:u w:val="single"/>
        </w:rPr>
        <w:t>dopamine is</w:t>
      </w:r>
      <w:r w:rsidRPr="001F322F">
        <w:rPr>
          <w:rFonts w:asciiTheme="majorHAnsi" w:hAnsiTheme="majorHAnsi" w:cstheme="majorHAnsi"/>
          <w:sz w:val="16"/>
        </w:rPr>
        <w:t xml:space="preserve"> best </w:t>
      </w:r>
      <w:r w:rsidRPr="001E51E3">
        <w:rPr>
          <w:rFonts w:asciiTheme="majorHAnsi" w:hAnsiTheme="majorHAnsi" w:cstheme="majorHAnsi"/>
          <w:u w:val="single"/>
        </w:rPr>
        <w:t>known for its</w:t>
      </w:r>
      <w:r w:rsidRPr="001F322F">
        <w:rPr>
          <w:rFonts w:asciiTheme="majorHAnsi" w:hAnsiTheme="majorHAnsi" w:cstheme="majorHAnsi"/>
          <w:sz w:val="16"/>
        </w:rPr>
        <w:t xml:space="preserve"> essential </w:t>
      </w:r>
      <w:r w:rsidRPr="001E51E3">
        <w:rPr>
          <w:rFonts w:asciiTheme="majorHAnsi" w:hAnsiTheme="majorHAnsi" w:cstheme="majorHAnsi"/>
          <w:u w:val="single"/>
        </w:rPr>
        <w:t>role within the brain’s reward system; the</w:t>
      </w:r>
      <w:r w:rsidRPr="001F322F">
        <w:rPr>
          <w:rFonts w:asciiTheme="majorHAnsi" w:hAnsiTheme="majorHAnsi" w:cstheme="majorHAnsi"/>
          <w:sz w:val="16"/>
        </w:rPr>
        <w:t xml:space="preserve"> very </w:t>
      </w:r>
      <w:r w:rsidRPr="001E51E3">
        <w:rPr>
          <w:rFonts w:asciiTheme="majorHAnsi" w:hAnsiTheme="majorHAnsi" w:cstheme="majorHAnsi"/>
          <w:u w:val="single"/>
        </w:rPr>
        <w:t>system that responds to everything from sex, to gambling, to food, and to addictive drugs.</w:t>
      </w:r>
      <w:r w:rsidRPr="001F322F">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FC02986" w14:textId="77777777" w:rsidR="008374D8" w:rsidRPr="001F322F" w:rsidRDefault="008374D8" w:rsidP="008374D8">
      <w:pPr>
        <w:spacing w:line="276" w:lineRule="auto"/>
        <w:rPr>
          <w:rFonts w:asciiTheme="majorHAnsi" w:hAnsiTheme="majorHAnsi" w:cstheme="majorHAnsi"/>
          <w:sz w:val="16"/>
        </w:rPr>
      </w:pPr>
      <w:r w:rsidRPr="001F322F">
        <w:rPr>
          <w:rFonts w:asciiTheme="majorHAnsi" w:hAnsiTheme="majorHAnsi" w:cstheme="majorHAnsi"/>
          <w:sz w:val="16"/>
        </w:rPr>
        <w:t xml:space="preserve">Nora Volkow, the director of NIDA, pointed out that one alluring possibility is that the neurotransmitter </w:t>
      </w:r>
      <w:r w:rsidRPr="00FB58BA">
        <w:rPr>
          <w:rFonts w:asciiTheme="majorHAnsi" w:hAnsiTheme="majorHAnsi" w:cstheme="majorHAnsi"/>
          <w:highlight w:val="green"/>
          <w:u w:val="single"/>
        </w:rPr>
        <w:t>dopamine plays</w:t>
      </w:r>
      <w:r w:rsidRPr="001E51E3">
        <w:rPr>
          <w:rFonts w:asciiTheme="majorHAnsi" w:hAnsiTheme="majorHAnsi" w:cstheme="majorHAnsi"/>
          <w:u w:val="single"/>
        </w:rPr>
        <w:t xml:space="preserve"> a substantial </w:t>
      </w:r>
      <w:r w:rsidRPr="00FB58BA">
        <w:rPr>
          <w:rFonts w:asciiTheme="majorHAnsi" w:hAnsiTheme="majorHAnsi" w:cstheme="majorHAnsi"/>
          <w:highlight w:val="green"/>
          <w:u w:val="single"/>
        </w:rPr>
        <w:t>role in</w:t>
      </w:r>
      <w:r w:rsidRPr="001E51E3">
        <w:rPr>
          <w:rFonts w:asciiTheme="majorHAnsi" w:hAnsiTheme="majorHAnsi" w:cstheme="majorHAnsi"/>
          <w:u w:val="single"/>
        </w:rPr>
        <w:t xml:space="preserve"> humans’ </w:t>
      </w:r>
      <w:r w:rsidRPr="00FB58BA">
        <w:rPr>
          <w:rFonts w:asciiTheme="majorHAnsi" w:hAnsiTheme="majorHAnsi" w:cstheme="majorHAnsi"/>
          <w:highlight w:val="green"/>
          <w:u w:val="single"/>
        </w:rPr>
        <w:t>ability to pursue</w:t>
      </w:r>
      <w:r w:rsidRPr="001E51E3">
        <w:rPr>
          <w:rFonts w:asciiTheme="majorHAnsi" w:hAnsiTheme="majorHAnsi" w:cstheme="majorHAnsi"/>
          <w:u w:val="single"/>
        </w:rPr>
        <w:t xml:space="preserve"> various </w:t>
      </w:r>
      <w:r w:rsidRPr="00FB58BA">
        <w:rPr>
          <w:rFonts w:asciiTheme="majorHAnsi" w:hAnsiTheme="majorHAnsi" w:cstheme="majorHAnsi"/>
          <w:highlight w:val="green"/>
          <w:u w:val="single"/>
        </w:rPr>
        <w:t>rewards that are</w:t>
      </w:r>
      <w:r w:rsidRPr="001E51E3">
        <w:rPr>
          <w:rFonts w:asciiTheme="majorHAnsi" w:hAnsiTheme="majorHAnsi" w:cstheme="majorHAnsi"/>
          <w:u w:val="single"/>
        </w:rPr>
        <w:t xml:space="preserve"> perhaps months or even </w:t>
      </w:r>
      <w:r w:rsidRPr="00FB58BA">
        <w:rPr>
          <w:rFonts w:asciiTheme="majorHAnsi" w:hAnsiTheme="majorHAnsi" w:cstheme="majorHAnsi"/>
          <w:highlight w:val="green"/>
          <w:u w:val="single"/>
        </w:rPr>
        <w:t>years away</w:t>
      </w:r>
      <w:r w:rsidRPr="001F322F">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F322F">
        <w:rPr>
          <w:rFonts w:asciiTheme="majorHAnsi" w:hAnsiTheme="majorHAnsi" w:cstheme="majorHAnsi"/>
          <w:sz w:val="16"/>
        </w:rPr>
        <w:t>alterlife</w:t>
      </w:r>
      <w:proofErr w:type="spellEnd"/>
      <w:r w:rsidRPr="001F322F">
        <w:rPr>
          <w:rFonts w:asciiTheme="majorHAnsi" w:hAnsiTheme="majorHAnsi" w:cstheme="majorHAnsi"/>
          <w:sz w:val="16"/>
        </w:rPr>
        <w:t xml:space="preserve">. </w:t>
      </w:r>
      <w:r w:rsidRPr="001E51E3">
        <w:rPr>
          <w:rFonts w:asciiTheme="majorHAnsi" w:hAnsiTheme="majorHAnsi" w:cstheme="majorHAnsi"/>
          <w:u w:val="single"/>
        </w:rPr>
        <w:t>This may explain what often motivates people to work for things that have no apparent short-term benefit</w:t>
      </w:r>
      <w:r w:rsidRPr="001F322F">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F322F">
        <w:rPr>
          <w:rFonts w:asciiTheme="majorHAnsi" w:hAnsiTheme="majorHAnsi" w:cstheme="majorHAnsi"/>
          <w:sz w:val="16"/>
        </w:rPr>
        <w:t>shilting</w:t>
      </w:r>
      <w:proofErr w:type="spellEnd"/>
      <w:r w:rsidRPr="001F322F">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05B6AC" w14:textId="77777777" w:rsidR="008374D8" w:rsidRPr="001F322F" w:rsidRDefault="008374D8" w:rsidP="008374D8">
      <w:pPr>
        <w:rPr>
          <w:sz w:val="16"/>
        </w:rPr>
      </w:pPr>
    </w:p>
    <w:p w14:paraId="383DB8C8" w14:textId="77777777" w:rsidR="008374D8" w:rsidRPr="001F322F" w:rsidRDefault="008374D8" w:rsidP="008374D8">
      <w:pPr>
        <w:rPr>
          <w:sz w:val="16"/>
        </w:rPr>
      </w:pPr>
    </w:p>
    <w:p w14:paraId="0FD094C6" w14:textId="77777777" w:rsidR="001F322F" w:rsidRPr="001E51E3" w:rsidRDefault="001F322F" w:rsidP="001F322F">
      <w:pPr>
        <w:pStyle w:val="Heading4"/>
        <w:rPr>
          <w:rFonts w:asciiTheme="majorHAnsi" w:hAnsiTheme="majorHAnsi" w:cstheme="majorHAnsi"/>
        </w:rPr>
      </w:pPr>
      <w:r w:rsidRPr="001E51E3">
        <w:rPr>
          <w:rFonts w:asciiTheme="majorHAnsi" w:hAnsiTheme="majorHAnsi" w:cstheme="majorHAnsi"/>
        </w:rPr>
        <w:t>Death is the worst evil</w:t>
      </w:r>
    </w:p>
    <w:p w14:paraId="4FE8305E" w14:textId="77777777" w:rsidR="001F322F" w:rsidRPr="001E51E3" w:rsidRDefault="001F322F" w:rsidP="001F322F">
      <w:pPr>
        <w:rPr>
          <w:rFonts w:asciiTheme="majorHAnsi" w:hAnsiTheme="majorHAnsi" w:cstheme="majorHAnsi"/>
        </w:rPr>
      </w:pPr>
      <w:r w:rsidRPr="001E51E3">
        <w:rPr>
          <w:rStyle w:val="Style13ptBold"/>
          <w:rFonts w:asciiTheme="majorHAnsi" w:hAnsiTheme="majorHAnsi" w:cstheme="majorHAnsi"/>
        </w:rPr>
        <w:t xml:space="preserve">Paterson 03 </w:t>
      </w:r>
      <w:r w:rsidRPr="001E51E3">
        <w:rPr>
          <w:rFonts w:asciiTheme="majorHAnsi" w:hAnsiTheme="majorHAnsi" w:cstheme="majorHAnsi"/>
        </w:rPr>
        <w:t xml:space="preserve">– Department of Philosophy, Providence College, Rhode Island. (Craig, “A Life Not Worth Living?”, Studies in Christian Ethics, </w:t>
      </w:r>
      <w:hyperlink r:id="rId35" w:history="1">
        <w:r w:rsidRPr="001E51E3">
          <w:rPr>
            <w:rStyle w:val="Hyperlink"/>
            <w:rFonts w:asciiTheme="majorHAnsi" w:hAnsiTheme="majorHAnsi" w:cstheme="majorHAnsi"/>
            <w:color w:val="000000"/>
            <w:u w:val="single"/>
          </w:rPr>
          <w:t>http://sce.sagepub.com</w:t>
        </w:r>
      </w:hyperlink>
      <w:r w:rsidRPr="001E51E3">
        <w:rPr>
          <w:rFonts w:asciiTheme="majorHAnsi" w:hAnsiTheme="majorHAnsi" w:cstheme="majorHAnsi"/>
        </w:rPr>
        <w:t>)</w:t>
      </w:r>
    </w:p>
    <w:p w14:paraId="19946815" w14:textId="77777777" w:rsidR="001F322F" w:rsidRPr="001E51E3" w:rsidRDefault="001F322F" w:rsidP="001F322F">
      <w:pPr>
        <w:rPr>
          <w:rFonts w:asciiTheme="majorHAnsi" w:hAnsiTheme="majorHAnsi" w:cstheme="majorHAnsi"/>
          <w:szCs w:val="16"/>
        </w:rPr>
      </w:pPr>
      <w:r w:rsidRPr="001E51E3">
        <w:rPr>
          <w:rFonts w:asciiTheme="majorHAnsi" w:hAnsiTheme="majorHAnsi" w:cstheme="majorHAnsi"/>
          <w:szCs w:val="16"/>
        </w:rPr>
        <w:t xml:space="preserve">Contrary to those accounts, I would argue that it is </w:t>
      </w:r>
      <w:r w:rsidRPr="00FB2D12">
        <w:rPr>
          <w:rStyle w:val="StyleUnderline"/>
          <w:rFonts w:asciiTheme="majorHAnsi" w:hAnsiTheme="majorHAnsi" w:cstheme="majorHAnsi"/>
          <w:highlight w:val="green"/>
        </w:rPr>
        <w:t>death</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per se that </w:t>
      </w:r>
      <w:r w:rsidRPr="001E51E3">
        <w:rPr>
          <w:rStyle w:val="StyleUnderline"/>
          <w:rFonts w:asciiTheme="majorHAnsi" w:hAnsiTheme="majorHAnsi" w:cstheme="majorHAnsi"/>
        </w:rPr>
        <w:t xml:space="preserve">is </w:t>
      </w:r>
      <w:r w:rsidRPr="001E51E3">
        <w:rPr>
          <w:rFonts w:asciiTheme="majorHAnsi" w:hAnsiTheme="majorHAnsi" w:cstheme="majorHAnsi"/>
          <w:szCs w:val="16"/>
        </w:rPr>
        <w:t xml:space="preserve">really </w:t>
      </w:r>
      <w:r w:rsidRPr="001E51E3">
        <w:rPr>
          <w:rStyle w:val="StyleUnderline"/>
          <w:rFonts w:asciiTheme="majorHAnsi" w:hAnsiTheme="majorHAnsi" w:cstheme="majorHAnsi"/>
        </w:rPr>
        <w:t xml:space="preserve">the objective evil </w:t>
      </w:r>
      <w:r w:rsidRPr="001E51E3">
        <w:rPr>
          <w:rFonts w:asciiTheme="majorHAnsi" w:hAnsiTheme="majorHAnsi" w:cstheme="majorHAnsi"/>
          <w:szCs w:val="16"/>
        </w:rPr>
        <w:t>for us,</w:t>
      </w:r>
      <w:r w:rsidRPr="001E51E3">
        <w:rPr>
          <w:rStyle w:val="StyleUnderline"/>
          <w:rFonts w:asciiTheme="majorHAnsi" w:hAnsiTheme="majorHAnsi" w:cstheme="majorHAnsi"/>
        </w:rPr>
        <w:t xml:space="preserve"> not because it </w:t>
      </w:r>
      <w:r w:rsidRPr="00FB2D12">
        <w:rPr>
          <w:rStyle w:val="StyleUnderline"/>
          <w:rFonts w:asciiTheme="majorHAnsi" w:hAnsiTheme="majorHAnsi" w:cstheme="majorHAnsi"/>
          <w:highlight w:val="green"/>
        </w:rPr>
        <w:t>deprives us of</w:t>
      </w:r>
      <w:r w:rsidRPr="001E51E3">
        <w:rPr>
          <w:rStyle w:val="StyleUnderline"/>
          <w:rFonts w:asciiTheme="majorHAnsi" w:hAnsiTheme="majorHAnsi" w:cstheme="majorHAnsi"/>
        </w:rPr>
        <w:t xml:space="preserve"> a </w:t>
      </w:r>
      <w:r w:rsidRPr="001E51E3">
        <w:rPr>
          <w:rFonts w:asciiTheme="majorHAnsi" w:hAnsiTheme="majorHAnsi" w:cstheme="majorHAnsi"/>
          <w:szCs w:val="16"/>
        </w:rPr>
        <w:t xml:space="preserve">prospective </w:t>
      </w:r>
      <w:r w:rsidRPr="00FB2D12">
        <w:rPr>
          <w:rStyle w:val="StyleUnderline"/>
          <w:rFonts w:asciiTheme="majorHAnsi" w:hAnsiTheme="majorHAnsi" w:cstheme="majorHAnsi"/>
          <w:highlight w:val="green"/>
        </w:rPr>
        <w:t>future</w:t>
      </w:r>
      <w:r w:rsidRPr="001E51E3">
        <w:rPr>
          <w:rStyle w:val="StyleUnderline"/>
          <w:rFonts w:asciiTheme="majorHAnsi" w:hAnsiTheme="majorHAnsi" w:cstheme="majorHAnsi"/>
        </w:rPr>
        <w:t xml:space="preserve"> of overall </w:t>
      </w:r>
      <w:r w:rsidRPr="00FB2D12">
        <w:rPr>
          <w:rStyle w:val="StyleUnderline"/>
          <w:rFonts w:asciiTheme="majorHAnsi" w:hAnsiTheme="majorHAnsi" w:cstheme="majorHAnsi"/>
          <w:highlight w:val="green"/>
        </w:rPr>
        <w:t>good</w:t>
      </w:r>
      <w:r w:rsidRPr="001E51E3">
        <w:rPr>
          <w:rFonts w:asciiTheme="majorHAnsi" w:hAnsiTheme="majorHAnsi" w:cstheme="majorHAnsi"/>
          <w:szCs w:val="16"/>
        </w:rPr>
        <w:t xml:space="preserve"> judged better than the alter- native of non-being. </w:t>
      </w:r>
      <w:r w:rsidRPr="001E51E3">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1E51E3">
        <w:rPr>
          <w:rFonts w:asciiTheme="majorHAnsi" w:hAnsiTheme="majorHAnsi" w:cstheme="majorHAnsi"/>
          <w:szCs w:val="16"/>
        </w:rPr>
        <w:lastRenderedPageBreak/>
        <w:t xml:space="preserve">an </w:t>
      </w:r>
      <w:r w:rsidRPr="001E51E3">
        <w:rPr>
          <w:rStyle w:val="StyleUnderline"/>
          <w:rFonts w:asciiTheme="majorHAnsi" w:hAnsiTheme="majorHAnsi" w:cstheme="majorHAnsi"/>
        </w:rPr>
        <w:t xml:space="preserve">evil </w:t>
      </w:r>
      <w:r w:rsidRPr="001E51E3">
        <w:rPr>
          <w:rFonts w:asciiTheme="majorHAnsi" w:hAnsiTheme="majorHAnsi" w:cstheme="majorHAnsi"/>
          <w:szCs w:val="16"/>
        </w:rPr>
        <w:t xml:space="preserve">to us </w:t>
      </w:r>
      <w:r w:rsidRPr="001E51E3">
        <w:rPr>
          <w:rStyle w:val="StyleUnderline"/>
          <w:rFonts w:asciiTheme="majorHAnsi" w:hAnsiTheme="majorHAnsi" w:cstheme="majorHAnsi"/>
        </w:rPr>
        <w:t xml:space="preserve">because </w:t>
      </w:r>
      <w:r w:rsidRPr="00FB2D12">
        <w:rPr>
          <w:rStyle w:val="StyleUnderline"/>
          <w:rFonts w:asciiTheme="majorHAnsi" w:hAnsiTheme="majorHAnsi" w:cstheme="majorHAnsi"/>
          <w:highlight w:val="green"/>
        </w:rPr>
        <w:t xml:space="preserve">it ontologically destroys the </w:t>
      </w:r>
      <w:r w:rsidRPr="001E51E3">
        <w:rPr>
          <w:rStyle w:val="StyleUnderline"/>
          <w:rFonts w:asciiTheme="majorHAnsi" w:hAnsiTheme="majorHAnsi" w:cstheme="majorHAnsi"/>
        </w:rPr>
        <w:t xml:space="preserve">current existent </w:t>
      </w:r>
      <w:r w:rsidRPr="00FB2D12">
        <w:rPr>
          <w:rStyle w:val="StyleUnderline"/>
          <w:rFonts w:asciiTheme="majorHAnsi" w:hAnsiTheme="majorHAnsi" w:cstheme="majorHAnsi"/>
          <w:highlight w:val="green"/>
        </w:rPr>
        <w:t xml:space="preserve">subject </w:t>
      </w:r>
      <w:r w:rsidRPr="001E51E3">
        <w:rPr>
          <w:rStyle w:val="StyleUnderline"/>
          <w:rFonts w:asciiTheme="majorHAnsi" w:hAnsiTheme="majorHAnsi" w:cstheme="majorHAnsi"/>
        </w:rPr>
        <w:t xml:space="preserve">— it is the ultimate </w:t>
      </w:r>
      <w:r w:rsidRPr="001E51E3">
        <w:rPr>
          <w:rFonts w:asciiTheme="majorHAnsi" w:hAnsiTheme="majorHAnsi" w:cstheme="majorHAnsi"/>
          <w:szCs w:val="16"/>
        </w:rPr>
        <w:t xml:space="preserve">in </w:t>
      </w:r>
      <w:r w:rsidRPr="001E51E3">
        <w:rPr>
          <w:rStyle w:val="StyleUnderline"/>
          <w:rFonts w:asciiTheme="majorHAnsi" w:hAnsiTheme="majorHAnsi" w:cstheme="majorHAnsi"/>
        </w:rPr>
        <w:t xml:space="preserve">metaphysical </w:t>
      </w:r>
      <w:proofErr w:type="spellStart"/>
      <w:r w:rsidRPr="001E51E3">
        <w:rPr>
          <w:rStyle w:val="StyleUnderline"/>
          <w:rFonts w:asciiTheme="majorHAnsi" w:hAnsiTheme="majorHAnsi" w:cstheme="majorHAnsi"/>
        </w:rPr>
        <w:t>lightening</w:t>
      </w:r>
      <w:proofErr w:type="spellEnd"/>
      <w:r w:rsidRPr="001E51E3">
        <w:rPr>
          <w:rStyle w:val="StyleUnderline"/>
          <w:rFonts w:asciiTheme="majorHAnsi" w:hAnsiTheme="majorHAnsi" w:cstheme="majorHAnsi"/>
        </w:rPr>
        <w:t xml:space="preserve"> strike</w:t>
      </w:r>
      <w:r w:rsidRPr="001E51E3">
        <w:rPr>
          <w:rFonts w:asciiTheme="majorHAnsi" w:hAnsiTheme="majorHAnsi" w:cstheme="majorHAnsi"/>
          <w:szCs w:val="16"/>
        </w:rPr>
        <w:t xml:space="preserve">s.80 The evil of death is truly an ontological evil borne by the person who already exists, </w:t>
      </w:r>
      <w:r w:rsidRPr="00FB2D12">
        <w:rPr>
          <w:rStyle w:val="StyleUnderline"/>
          <w:rFonts w:asciiTheme="majorHAnsi" w:hAnsiTheme="majorHAnsi" w:cstheme="majorHAnsi"/>
          <w:highlight w:val="green"/>
        </w:rPr>
        <w:t xml:space="preserve">independently of calculations about better or worse possible lives. </w:t>
      </w:r>
      <w:r w:rsidRPr="001E51E3">
        <w:rPr>
          <w:rFonts w:asciiTheme="majorHAnsi" w:hAnsiTheme="majorHAnsi" w:cstheme="majorHAnsi"/>
          <w:szCs w:val="16"/>
        </w:rPr>
        <w:t xml:space="preserve">Such an evil need not be consciously experienced in order to be an evil for the kind of being a human person is. </w:t>
      </w:r>
      <w:r w:rsidRPr="00FB2D12">
        <w:rPr>
          <w:rStyle w:val="StyleUnderline"/>
          <w:rFonts w:asciiTheme="majorHAnsi" w:hAnsiTheme="majorHAnsi" w:cstheme="majorHAnsi"/>
          <w:highlight w:val="green"/>
        </w:rPr>
        <w:t xml:space="preserve">Death is </w:t>
      </w:r>
      <w:r w:rsidRPr="001E51E3">
        <w:rPr>
          <w:rFonts w:asciiTheme="majorHAnsi" w:hAnsiTheme="majorHAnsi" w:cstheme="majorHAnsi"/>
          <w:szCs w:val="16"/>
        </w:rPr>
        <w:t xml:space="preserve">an evil because of the change in kind it brings about, a change that is </w:t>
      </w:r>
      <w:r w:rsidRPr="00FB2D12">
        <w:rPr>
          <w:rStyle w:val="StyleUnderline"/>
          <w:rFonts w:asciiTheme="majorHAnsi" w:hAnsiTheme="majorHAnsi" w:cstheme="majorHAnsi"/>
          <w:highlight w:val="green"/>
        </w:rPr>
        <w:t>destructive of the type of entity that we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essentially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1E51E3">
        <w:rPr>
          <w:rStyle w:val="StyleUnderline"/>
          <w:rFonts w:asciiTheme="majorHAnsi" w:hAnsiTheme="majorHAnsi" w:cstheme="majorHAnsi"/>
        </w:rPr>
        <w:t xml:space="preserve">What is crucially at stake here, </w:t>
      </w:r>
      <w:r w:rsidRPr="001E51E3">
        <w:rPr>
          <w:rFonts w:asciiTheme="majorHAnsi" w:hAnsiTheme="majorHAnsi" w:cstheme="majorHAnsi"/>
          <w:szCs w:val="16"/>
        </w:rPr>
        <w:t>and is dialectically supportive of the self-</w:t>
      </w:r>
      <w:proofErr w:type="spellStart"/>
      <w:r w:rsidRPr="001E51E3">
        <w:rPr>
          <w:rFonts w:asciiTheme="majorHAnsi" w:hAnsiTheme="majorHAnsi" w:cstheme="majorHAnsi"/>
          <w:szCs w:val="16"/>
        </w:rPr>
        <w:t>evidency</w:t>
      </w:r>
      <w:proofErr w:type="spellEnd"/>
      <w:r w:rsidRPr="001E51E3">
        <w:rPr>
          <w:rFonts w:asciiTheme="majorHAnsi" w:hAnsiTheme="majorHAnsi" w:cstheme="majorHAnsi"/>
          <w:szCs w:val="16"/>
        </w:rPr>
        <w:t xml:space="preserve"> of the basic good of human life, </w:t>
      </w:r>
      <w:r w:rsidRPr="001E51E3">
        <w:rPr>
          <w:rStyle w:val="StyleUnderline"/>
          <w:rFonts w:asciiTheme="majorHAnsi" w:hAnsiTheme="majorHAnsi" w:cstheme="majorHAnsi"/>
        </w:rPr>
        <w:t xml:space="preserve">is that death is a radical interference with the current life process </w:t>
      </w:r>
      <w:r w:rsidRPr="001E51E3">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any </w:t>
      </w:r>
      <w:r w:rsidRPr="001E51E3">
        <w:rPr>
          <w:rFonts w:asciiTheme="majorHAnsi" w:hAnsiTheme="majorHAnsi" w:cstheme="majorHAnsi"/>
          <w:szCs w:val="16"/>
        </w:rPr>
        <w:t>intentional</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rejection of </w:t>
      </w:r>
      <w:r w:rsidRPr="001E51E3">
        <w:rPr>
          <w:rFonts w:asciiTheme="majorHAnsi" w:hAnsiTheme="majorHAnsi" w:cstheme="majorHAnsi"/>
          <w:szCs w:val="16"/>
        </w:rPr>
        <w:t>human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life </w:t>
      </w:r>
      <w:r w:rsidRPr="001E51E3">
        <w:rPr>
          <w:rFonts w:asciiTheme="majorHAnsi" w:hAnsiTheme="majorHAnsi" w:cstheme="majorHAnsi"/>
          <w:szCs w:val="16"/>
        </w:rPr>
        <w:t>itself</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cannot </w:t>
      </w:r>
      <w:r w:rsidRPr="001E51E3">
        <w:rPr>
          <w:rFonts w:asciiTheme="majorHAnsi" w:hAnsiTheme="majorHAnsi" w:cstheme="majorHAnsi"/>
          <w:szCs w:val="16"/>
        </w:rPr>
        <w:t>therefore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 warranted since it is an expression of an ultimate disvalue for the subject</w:t>
      </w:r>
      <w:r w:rsidRPr="001E51E3">
        <w:rPr>
          <w:rFonts w:asciiTheme="majorHAnsi" w:hAnsiTheme="majorHAnsi" w:cstheme="majorHAnsi"/>
          <w:szCs w:val="16"/>
        </w:rPr>
        <w:t>, namely,</w:t>
      </w:r>
      <w:r w:rsidRPr="001E51E3">
        <w:rPr>
          <w:rStyle w:val="StyleUnderline"/>
          <w:rFonts w:asciiTheme="majorHAnsi" w:hAnsiTheme="majorHAnsi" w:cstheme="majorHAnsi"/>
        </w:rPr>
        <w:t xml:space="preserve"> the destruction of the present person</w:t>
      </w:r>
      <w:r w:rsidRPr="001E51E3">
        <w:rPr>
          <w:rFonts w:asciiTheme="majorHAnsi" w:hAnsiTheme="majorHAnsi" w:cstheme="majorHAnsi"/>
          <w:szCs w:val="16"/>
        </w:rPr>
        <w:t>;</w:t>
      </w:r>
      <w:r w:rsidRPr="001E51E3">
        <w:rPr>
          <w:rStyle w:val="StyleUnderline"/>
          <w:rFonts w:asciiTheme="majorHAnsi" w:hAnsiTheme="majorHAnsi" w:cstheme="majorHAnsi"/>
        </w:rPr>
        <w:t xml:space="preserve"> a radical ontological good that we cannot begin to weigh </w:t>
      </w:r>
      <w:r w:rsidRPr="001E51E3">
        <w:rPr>
          <w:rFonts w:asciiTheme="majorHAnsi" w:hAnsiTheme="majorHAnsi" w:cstheme="majorHAnsi"/>
          <w:szCs w:val="16"/>
        </w:rPr>
        <w:t>objectively</w:t>
      </w:r>
      <w:r w:rsidRPr="001E51E3">
        <w:rPr>
          <w:rStyle w:val="StyleUnderline"/>
          <w:rFonts w:asciiTheme="majorHAnsi" w:hAnsiTheme="majorHAnsi" w:cstheme="majorHAnsi"/>
        </w:rPr>
        <w:t xml:space="preserve"> against the travails of life </w:t>
      </w:r>
      <w:r w:rsidRPr="001E51E3">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32E69165" w14:textId="77777777" w:rsidR="008374D8" w:rsidRPr="001F322F" w:rsidRDefault="008374D8" w:rsidP="008374D8">
      <w:pPr>
        <w:rPr>
          <w:sz w:val="16"/>
        </w:rPr>
      </w:pPr>
    </w:p>
    <w:p w14:paraId="40ECFBE4" w14:textId="77777777" w:rsidR="00E42E4C" w:rsidRPr="001F322F" w:rsidRDefault="00E42E4C" w:rsidP="00F601E6">
      <w:pPr>
        <w:rPr>
          <w:sz w:val="16"/>
        </w:rPr>
      </w:pPr>
    </w:p>
    <w:sectPr w:rsidR="00E42E4C" w:rsidRPr="001F32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74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67E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1F322F"/>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62A"/>
    <w:rsid w:val="00803A12"/>
    <w:rsid w:val="00805417"/>
    <w:rsid w:val="008266F9"/>
    <w:rsid w:val="008267E2"/>
    <w:rsid w:val="00826A9B"/>
    <w:rsid w:val="00834842"/>
    <w:rsid w:val="008374D8"/>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712"/>
    <w:rsid w:val="00CA013C"/>
    <w:rsid w:val="00CA6D6D"/>
    <w:rsid w:val="00CA711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F7109"/>
  <w14:defaultImageDpi w14:val="300"/>
  <w15:docId w15:val="{10FF52F9-ACC6-3E4D-89ED-2064C0FC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7E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7E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7E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67E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ags,T,Ta"/>
    <w:basedOn w:val="Normal"/>
    <w:next w:val="Normal"/>
    <w:link w:val="Heading4Char"/>
    <w:uiPriority w:val="9"/>
    <w:unhideWhenUsed/>
    <w:qFormat/>
    <w:rsid w:val="00167E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7E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E3D"/>
  </w:style>
  <w:style w:type="character" w:customStyle="1" w:styleId="Heading1Char">
    <w:name w:val="Heading 1 Char"/>
    <w:aliases w:val="Pocket Char"/>
    <w:basedOn w:val="DefaultParagraphFont"/>
    <w:link w:val="Heading1"/>
    <w:uiPriority w:val="9"/>
    <w:rsid w:val="00167E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7E3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67E3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67E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7E3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67E3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67E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7E3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67E3D"/>
    <w:rPr>
      <w:color w:val="auto"/>
      <w:u w:val="none"/>
    </w:rPr>
  </w:style>
  <w:style w:type="paragraph" w:styleId="DocumentMap">
    <w:name w:val="Document Map"/>
    <w:basedOn w:val="Normal"/>
    <w:link w:val="DocumentMapChar"/>
    <w:uiPriority w:val="99"/>
    <w:semiHidden/>
    <w:unhideWhenUsed/>
    <w:rsid w:val="00167E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7E3D"/>
    <w:rPr>
      <w:rFonts w:ascii="Lucida Grande" w:hAnsi="Lucida Grande" w:cs="Lucida Grande"/>
    </w:rPr>
  </w:style>
  <w:style w:type="paragraph" w:styleId="ListParagraph">
    <w:name w:val="List Paragraph"/>
    <w:aliases w:val="6 font"/>
    <w:basedOn w:val="Normal"/>
    <w:uiPriority w:val="99"/>
    <w:qFormat/>
    <w:rsid w:val="008374D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374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374D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374D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36" Type="http://schemas.openxmlformats.org/officeDocument/2006/relationships/fontTable" Target="fontTable.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hyperlink" Target="http://sce.sagepub.co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opasp/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42</Pages>
  <Words>15677</Words>
  <Characters>89360</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2022-01-16T16:00:00Z</dcterms:created>
  <dcterms:modified xsi:type="dcterms:W3CDTF">2022-02-04T22:02:00Z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