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D65E" w14:textId="0A27AD37" w:rsidR="009B3B95" w:rsidRDefault="009B3B95" w:rsidP="00617E99">
      <w:pPr>
        <w:pStyle w:val="Heading1"/>
      </w:pPr>
      <w:r>
        <w:t>1AR</w:t>
      </w:r>
    </w:p>
    <w:p w14:paraId="2B5E1A06" w14:textId="77777777" w:rsidR="009B3B95" w:rsidRPr="001E51E3" w:rsidRDefault="009B3B95" w:rsidP="009B3B95">
      <w:pPr>
        <w:pStyle w:val="Heading3"/>
        <w:rPr>
          <w:rFonts w:asciiTheme="majorHAnsi" w:hAnsiTheme="majorHAnsi" w:cstheme="majorHAnsi"/>
        </w:rPr>
      </w:pPr>
      <w:bookmarkStart w:id="0" w:name="_Hlk93137870"/>
      <w:r w:rsidRPr="001E51E3">
        <w:rPr>
          <w:rFonts w:asciiTheme="majorHAnsi" w:hAnsiTheme="majorHAnsi" w:cstheme="majorHAnsi"/>
        </w:rPr>
        <w:lastRenderedPageBreak/>
        <w:t>1AR – T Can’t Spec App</w:t>
      </w:r>
    </w:p>
    <w:p w14:paraId="5419141F"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Counterinterp: affs can specify a subset of appropriation</w:t>
      </w:r>
    </w:p>
    <w:p w14:paraId="6125CF16"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Subsets prove a generic statement</w:t>
      </w:r>
    </w:p>
    <w:p w14:paraId="0286796E" w14:textId="77777777" w:rsidR="009B3B95" w:rsidRPr="001E51E3" w:rsidRDefault="009B3B95" w:rsidP="009B3B95">
      <w:pPr>
        <w:rPr>
          <w:rFonts w:asciiTheme="majorHAnsi" w:hAnsiTheme="majorHAnsi" w:cstheme="majorHAnsi"/>
          <w:szCs w:val="16"/>
        </w:rPr>
      </w:pPr>
      <w:r w:rsidRPr="001E51E3">
        <w:rPr>
          <w:rStyle w:val="StyleUnderline"/>
          <w:rFonts w:asciiTheme="majorHAnsi" w:hAnsiTheme="majorHAnsi" w:cstheme="majorHAnsi"/>
        </w:rPr>
        <w:t>Cimpian et al 10</w:t>
      </w:r>
      <w:r w:rsidRPr="001E51E3">
        <w:rPr>
          <w:rStyle w:val="Style13ptBold"/>
          <w:rFonts w:asciiTheme="majorHAnsi" w:hAnsiTheme="majorHAnsi" w:cstheme="majorHAnsi"/>
        </w:rPr>
        <w:t xml:space="preserve"> </w:t>
      </w:r>
      <w:r w:rsidRPr="001E51E3">
        <w:rPr>
          <w:rFonts w:asciiTheme="majorHAnsi" w:hAnsiTheme="majorHAnsi" w:cstheme="majorHAnsi"/>
          <w:szCs w:val="16"/>
        </w:rPr>
        <w:t>(PhDs – Andrei, Amanda C. Brandone, Susan A. Gelman, Generic statements require little evidence for acceptance but have powerful implications, Cogn Sci. 2010 Nov 1; 34(8): 1452–1482)</w:t>
      </w:r>
    </w:p>
    <w:p w14:paraId="7BED1CCA" w14:textId="77777777" w:rsidR="009B3B95" w:rsidRPr="001E51E3" w:rsidRDefault="009B3B95" w:rsidP="009B3B95">
      <w:pPr>
        <w:rPr>
          <w:rFonts w:asciiTheme="majorHAnsi" w:hAnsiTheme="majorHAnsi" w:cstheme="majorHAnsi"/>
        </w:rPr>
      </w:pPr>
      <w:r w:rsidRPr="00FB58BA">
        <w:rPr>
          <w:rStyle w:val="StyleUnderline"/>
          <w:rFonts w:asciiTheme="majorHAnsi" w:hAnsiTheme="majorHAnsi" w:cstheme="majorHAnsi"/>
          <w:highlight w:val="green"/>
        </w:rPr>
        <w:t>Generic statements</w:t>
      </w:r>
      <w:r w:rsidRPr="001E51E3">
        <w:rPr>
          <w:rFonts w:asciiTheme="majorHAnsi" w:hAnsiTheme="majorHAnsi" w:cstheme="majorHAnsi"/>
        </w:rPr>
        <w:t xml:space="preserve"> (e.g., “Birds lay eggs”) express generalizations about categories. In this paper, we hypothesized that there is a paradoxical asymmetry at the core of generic meaning, such that these sentences have extremely strong implications but </w:t>
      </w:r>
      <w:r w:rsidRPr="00FB58BA">
        <w:rPr>
          <w:rStyle w:val="Emphasis"/>
          <w:rFonts w:asciiTheme="majorHAnsi" w:hAnsiTheme="majorHAnsi" w:cstheme="majorHAnsi"/>
          <w:highlight w:val="green"/>
        </w:rPr>
        <w:t xml:space="preserve">require little evidence to be </w:t>
      </w:r>
      <w:r w:rsidRPr="001E51E3">
        <w:rPr>
          <w:rStyle w:val="Emphasis"/>
          <w:rFonts w:asciiTheme="majorHAnsi" w:hAnsiTheme="majorHAnsi" w:cstheme="majorHAnsi"/>
        </w:rPr>
        <w:t xml:space="preserve">judged </w:t>
      </w:r>
      <w:r w:rsidRPr="00FB58BA">
        <w:rPr>
          <w:rStyle w:val="Emphasis"/>
          <w:rFonts w:asciiTheme="majorHAnsi" w:hAnsiTheme="majorHAnsi" w:cstheme="majorHAnsi"/>
          <w:highlight w:val="green"/>
        </w:rPr>
        <w:t>true</w:t>
      </w:r>
      <w:r w:rsidRPr="001E51E3">
        <w:rPr>
          <w:rFonts w:asciiTheme="majorHAnsi" w:hAnsiTheme="majorHAnsi" w:cstheme="majorHAnsi"/>
        </w:rPr>
        <w:t xml:space="preserve">. Four experiments confirmed the hypothesized asymmetry: </w:t>
      </w:r>
      <w:r w:rsidRPr="001E51E3">
        <w:rPr>
          <w:rStyle w:val="StyleUnderline"/>
          <w:rFonts w:asciiTheme="majorHAnsi" w:hAnsiTheme="majorHAnsi" w:cstheme="majorHAnsi"/>
        </w:rPr>
        <w:t>Participants interpreted novel generics such as “Lorches have purple feathers”</w:t>
      </w:r>
      <w:r w:rsidRPr="001E51E3">
        <w:rPr>
          <w:rFonts w:asciiTheme="majorHAnsi" w:hAnsiTheme="majorHAnsi" w:cstheme="majorHAnsi"/>
        </w:rPr>
        <w:t xml:space="preserve"> as referring to nearly all lorches, but they judged the same novel generics </w:t>
      </w:r>
      <w:r w:rsidRPr="001E51E3">
        <w:rPr>
          <w:rStyle w:val="StyleUnderline"/>
          <w:rFonts w:asciiTheme="majorHAnsi" w:hAnsiTheme="majorHAnsi" w:cstheme="majorHAnsi"/>
        </w:rPr>
        <w:t xml:space="preserve">to be true </w:t>
      </w:r>
      <w:r w:rsidRPr="001E51E3">
        <w:rPr>
          <w:rFonts w:asciiTheme="majorHAnsi" w:hAnsiTheme="majorHAnsi" w:cstheme="majorHAnsi"/>
        </w:rPr>
        <w:t xml:space="preserve">given a wide range of prevalence levels (e.g., </w:t>
      </w:r>
      <w:r w:rsidRPr="001E51E3">
        <w:rPr>
          <w:rStyle w:val="StyleUnderline"/>
          <w:rFonts w:asciiTheme="majorHAnsi" w:hAnsiTheme="majorHAnsi" w:cstheme="majorHAnsi"/>
        </w:rPr>
        <w:t xml:space="preserve">even when </w:t>
      </w:r>
      <w:r w:rsidRPr="001E51E3">
        <w:rPr>
          <w:rStyle w:val="Emphasis"/>
          <w:rFonts w:asciiTheme="majorHAnsi" w:hAnsiTheme="majorHAnsi" w:cstheme="majorHAnsi"/>
        </w:rPr>
        <w:t>only 10% or 30%</w:t>
      </w:r>
      <w:r w:rsidRPr="001E51E3">
        <w:rPr>
          <w:rStyle w:val="StyleUnderline"/>
          <w:rFonts w:asciiTheme="majorHAnsi" w:hAnsiTheme="majorHAnsi" w:cstheme="majorHAnsi"/>
        </w:rPr>
        <w:t xml:space="preserve"> of lorches had purple feathers</w:t>
      </w:r>
      <w:r w:rsidRPr="001E51E3">
        <w:rPr>
          <w:rFonts w:asciiTheme="majorHAnsi" w:hAnsiTheme="majorHAnsi" w:cstheme="majorHAnsi"/>
        </w:rPr>
        <w:t xml:space="preserve">). A second hypothesis, also confirmed by the results, was </w:t>
      </w:r>
      <w:proofErr w:type="gramStart"/>
      <w:r w:rsidRPr="001E51E3">
        <w:rPr>
          <w:rFonts w:asciiTheme="majorHAnsi" w:hAnsiTheme="majorHAnsi" w:cstheme="majorHAnsi"/>
        </w:rPr>
        <w:t>that novel generic sentences</w:t>
      </w:r>
      <w:proofErr w:type="gramEnd"/>
      <w:r w:rsidRPr="001E51E3">
        <w:rPr>
          <w:rFonts w:asciiTheme="majorHAnsi" w:hAnsiTheme="majorHAnsi" w:cstheme="majorHAnsi"/>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1E51E3">
        <w:rPr>
          <w:rFonts w:asciiTheme="majorHAnsi" w:hAnsiTheme="majorHAnsi" w:cstheme="majorHAnsi"/>
        </w:rPr>
        <w:t>to:</w:t>
      </w:r>
      <w:proofErr w:type="gramEnd"/>
      <w:r w:rsidRPr="001E51E3">
        <w:rPr>
          <w:rFonts w:asciiTheme="majorHAnsi" w:hAnsiTheme="majorHAnsi" w:cstheme="majorHAnsi"/>
        </w:rPr>
        <w:t xml:space="preserve"> 1. Introduction </w:t>
      </w:r>
      <w:r w:rsidRPr="001E51E3">
        <w:rPr>
          <w:rStyle w:val="StyleUnderline"/>
          <w:rFonts w:asciiTheme="majorHAnsi" w:hAnsiTheme="majorHAnsi" w:cstheme="majorHAnsi"/>
        </w:rPr>
        <w:t>A statement is generic if it expresses a generalization about the members of a kind, as in “Mosquitoes carry the West Nile virus” or “Birds lay eggs”</w:t>
      </w:r>
      <w:r w:rsidRPr="001E51E3">
        <w:rPr>
          <w:rFonts w:asciiTheme="majorHAnsi" w:hAnsiTheme="majorHAnsi" w:cstheme="majorHAnsi"/>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w:t>
      </w:r>
      <w:proofErr w:type="gramStart"/>
      <w:r w:rsidRPr="001E51E3">
        <w:rPr>
          <w:rFonts w:asciiTheme="majorHAnsi" w:hAnsiTheme="majorHAnsi" w:cstheme="majorHAnsi"/>
        </w:rPr>
        <w:t>, in particular, the</w:t>
      </w:r>
      <w:proofErr w:type="gramEnd"/>
      <w:r w:rsidRPr="001E51E3">
        <w:rPr>
          <w:rFonts w:asciiTheme="majorHAnsi" w:hAnsiTheme="majorHAnsi" w:cstheme="majorHAnsi"/>
        </w:rPr>
        <w:t xml:space="preserve"> relationship between generic meaning and the statistical prevalence of the relevant properties (e.g., what proportion of birds lay eggs). Consider, first, generics’ truth conditions: </w:t>
      </w:r>
      <w:r w:rsidRPr="001E51E3">
        <w:rPr>
          <w:rStyle w:val="StyleUnderline"/>
          <w:rFonts w:asciiTheme="majorHAnsi" w:hAnsiTheme="majorHAnsi" w:cstheme="majorHAnsi"/>
        </w:rPr>
        <w:t>Generic sentences are often judged true despite weak statistical evidence</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Few</w:t>
      </w:r>
      <w:r w:rsidRPr="001E51E3">
        <w:rPr>
          <w:rStyle w:val="StyleUnderline"/>
          <w:rFonts w:asciiTheme="majorHAnsi" w:hAnsiTheme="majorHAnsi" w:cstheme="majorHAnsi"/>
        </w:rPr>
        <w:t xml:space="preserve"> people would </w:t>
      </w:r>
      <w:r w:rsidRPr="00FB58BA">
        <w:rPr>
          <w:rStyle w:val="StyleUnderline"/>
          <w:rFonts w:asciiTheme="majorHAnsi" w:hAnsiTheme="majorHAnsi" w:cstheme="majorHAnsi"/>
          <w:highlight w:val="green"/>
        </w:rPr>
        <w:t>dispute</w:t>
      </w:r>
      <w:r w:rsidRPr="001E51E3">
        <w:rPr>
          <w:rStyle w:val="StyleUnderline"/>
          <w:rFonts w:asciiTheme="majorHAnsi" w:hAnsiTheme="majorHAnsi" w:cstheme="majorHAnsi"/>
        </w:rPr>
        <w:t xml:space="preserve"> the truth of “</w:t>
      </w:r>
      <w:r w:rsidRPr="00FB58BA">
        <w:rPr>
          <w:rStyle w:val="StyleUnderline"/>
          <w:rFonts w:asciiTheme="majorHAnsi" w:hAnsiTheme="majorHAnsi" w:cstheme="majorHAnsi"/>
          <w:highlight w:val="green"/>
        </w:rPr>
        <w:t>Mosquitoes carry</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West Nile virus”, yet</w:t>
      </w:r>
      <w:r w:rsidRPr="001E51E3">
        <w:rPr>
          <w:rStyle w:val="StyleUnderline"/>
          <w:rFonts w:asciiTheme="majorHAnsi" w:hAnsiTheme="majorHAnsi" w:cstheme="majorHAnsi"/>
        </w:rPr>
        <w:t xml:space="preserve"> </w:t>
      </w:r>
      <w:r w:rsidRPr="001E51E3">
        <w:rPr>
          <w:rStyle w:val="Emphasis"/>
          <w:rFonts w:asciiTheme="majorHAnsi" w:hAnsiTheme="majorHAnsi" w:cstheme="majorHAnsi"/>
        </w:rPr>
        <w:t xml:space="preserve">only about </w:t>
      </w:r>
      <w:r w:rsidRPr="00FB58BA">
        <w:rPr>
          <w:rStyle w:val="Emphasis"/>
          <w:rFonts w:asciiTheme="majorHAnsi" w:hAnsiTheme="majorHAnsi" w:cstheme="majorHAnsi"/>
          <w:highlight w:val="green"/>
        </w:rPr>
        <w:t>1%</w:t>
      </w:r>
      <w:r w:rsidRPr="001E51E3">
        <w:rPr>
          <w:rStyle w:val="StyleUnderline"/>
          <w:rFonts w:asciiTheme="majorHAnsi" w:hAnsiTheme="majorHAnsi" w:cstheme="majorHAnsi"/>
        </w:rPr>
        <w:t xml:space="preserve"> of mosquitoes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w:t>
      </w:r>
      <w:proofErr w:type="gramStart"/>
      <w:r w:rsidRPr="001E51E3">
        <w:rPr>
          <w:rStyle w:val="StyleUnderline"/>
          <w:rFonts w:asciiTheme="majorHAnsi" w:hAnsiTheme="majorHAnsi" w:cstheme="majorHAnsi"/>
        </w:rPr>
        <w:t xml:space="preserve">actually </w:t>
      </w:r>
      <w:r w:rsidRPr="00FB58BA">
        <w:rPr>
          <w:rStyle w:val="StyleUnderline"/>
          <w:rFonts w:asciiTheme="majorHAnsi" w:hAnsiTheme="majorHAnsi" w:cstheme="majorHAnsi"/>
          <w:highlight w:val="green"/>
        </w:rPr>
        <w:t>carriers</w:t>
      </w:r>
      <w:proofErr w:type="gramEnd"/>
      <w:r w:rsidRPr="001E51E3">
        <w:rPr>
          <w:rFonts w:asciiTheme="majorHAnsi" w:hAnsiTheme="majorHAnsi" w:cstheme="majorHAnsi"/>
        </w:rPr>
        <w:t xml:space="preserve"> (Cox, 2004). Similarly, </w:t>
      </w:r>
      <w:r w:rsidRPr="00FB58BA">
        <w:rPr>
          <w:rStyle w:val="StyleUnderline"/>
          <w:rFonts w:asciiTheme="majorHAnsi" w:hAnsiTheme="majorHAnsi" w:cstheme="majorHAnsi"/>
          <w:highlight w:val="green"/>
        </w:rPr>
        <w:t>only a minority</w:t>
      </w:r>
      <w:r w:rsidRPr="001E51E3">
        <w:rPr>
          <w:rStyle w:val="StyleUnderline"/>
          <w:rFonts w:asciiTheme="majorHAnsi" w:hAnsiTheme="majorHAnsi" w:cstheme="majorHAnsi"/>
        </w:rPr>
        <w:t xml:space="preserve"> of birds </w:t>
      </w:r>
      <w:r w:rsidRPr="00FB58BA">
        <w:rPr>
          <w:rStyle w:val="StyleUnderline"/>
          <w:rFonts w:asciiTheme="majorHAnsi" w:hAnsiTheme="majorHAnsi" w:cstheme="majorHAnsi"/>
          <w:highlight w:val="green"/>
        </w:rPr>
        <w:t>lays eggs</w:t>
      </w:r>
      <w:r w:rsidRPr="001E51E3">
        <w:rPr>
          <w:rFonts w:asciiTheme="majorHAnsi" w:hAnsiTheme="majorHAnsi" w:cstheme="majorHAnsi"/>
        </w:rPr>
        <w:t xml:space="preserve"> (the healthy, mature females), </w:t>
      </w:r>
      <w:r w:rsidRPr="00FB58BA">
        <w:rPr>
          <w:rStyle w:val="StyleUnderline"/>
          <w:rFonts w:asciiTheme="majorHAnsi" w:hAnsiTheme="majorHAnsi" w:cstheme="majorHAnsi"/>
          <w:highlight w:val="green"/>
        </w:rPr>
        <w:t xml:space="preserve">but “Birds lay eggs” is </w:t>
      </w:r>
      <w:r w:rsidRPr="00FB58BA">
        <w:rPr>
          <w:rStyle w:val="Emphasis"/>
          <w:rFonts w:asciiTheme="majorHAnsi" w:hAnsiTheme="majorHAnsi" w:cstheme="majorHAnsi"/>
          <w:highlight w:val="green"/>
        </w:rPr>
        <w:t>uncontroversial</w:t>
      </w:r>
      <w:r w:rsidRPr="001E51E3">
        <w:rPr>
          <w:rFonts w:asciiTheme="majorHAnsi" w:hAnsiTheme="majorHAnsi" w:cstheme="majorHAnsi"/>
        </w:rPr>
        <w:t xml:space="preserve">. This loose, almost negligible relationship between the prevalence of a property within a category and the acceptance of the corresponding generic sentence has long puzzled linguists and </w:t>
      </w:r>
      <w:proofErr w:type="gramStart"/>
      <w:r w:rsidRPr="001E51E3">
        <w:rPr>
          <w:rFonts w:asciiTheme="majorHAnsi" w:hAnsiTheme="majorHAnsi" w:cstheme="majorHAnsi"/>
        </w:rPr>
        <w:t>philosophers, and</w:t>
      </w:r>
      <w:proofErr w:type="gramEnd"/>
      <w:r w:rsidRPr="001E51E3">
        <w:rPr>
          <w:rFonts w:asciiTheme="majorHAnsi" w:hAnsiTheme="majorHAnsi" w:cstheme="majorHAnsi"/>
        </w:rPr>
        <w:t xml:space="preserve">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1E51E3">
        <w:rPr>
          <w:rFonts w:asciiTheme="majorHAnsi" w:hAnsiTheme="majorHAnsi" w:cstheme="majorHAnsi"/>
        </w:rPr>
        <w:t>main focus</w:t>
      </w:r>
      <w:proofErr w:type="gramEnd"/>
      <w:r w:rsidRPr="001E51E3">
        <w:rPr>
          <w:rFonts w:asciiTheme="majorHAnsi" w:hAnsiTheme="majorHAnsi" w:cstheme="majorHAnsi"/>
        </w:rPr>
        <w:t xml:space="preserve"> of this article. </w:t>
      </w:r>
      <w:r w:rsidRPr="001E51E3">
        <w:rPr>
          <w:rStyle w:val="StyleUnderline"/>
          <w:rFonts w:asciiTheme="majorHAnsi" w:hAnsiTheme="majorHAnsi" w:cstheme="majorHAnsi"/>
        </w:rPr>
        <w:t>We will</w:t>
      </w:r>
      <w:r w:rsidRPr="001E51E3">
        <w:rPr>
          <w:rFonts w:asciiTheme="majorHAnsi" w:hAnsiTheme="majorHAnsi" w:cstheme="majorHAnsi"/>
        </w:rPr>
        <w:t xml:space="preserve"> attempt to </w:t>
      </w:r>
      <w:r w:rsidRPr="001E51E3">
        <w:rPr>
          <w:rStyle w:val="StyleUnderline"/>
          <w:rFonts w:asciiTheme="majorHAnsi" w:hAnsiTheme="majorHAnsi" w:cstheme="majorHAnsi"/>
        </w:rPr>
        <w:lastRenderedPageBreak/>
        <w:t xml:space="preserve">demonstrate </w:t>
      </w:r>
      <w:r w:rsidRPr="00FB58BA">
        <w:rPr>
          <w:rStyle w:val="StyleUnderline"/>
          <w:rFonts w:asciiTheme="majorHAnsi" w:hAnsiTheme="majorHAnsi" w:cstheme="majorHAnsi"/>
          <w:highlight w:val="green"/>
        </w:rPr>
        <w:t xml:space="preserve">empirically </w:t>
      </w:r>
      <w:r w:rsidRPr="001E51E3">
        <w:rPr>
          <w:rStyle w:val="StyleUnderline"/>
          <w:rFonts w:asciiTheme="majorHAnsi" w:hAnsiTheme="majorHAnsi" w:cstheme="majorHAnsi"/>
        </w:rPr>
        <w:t xml:space="preserve">that </w:t>
      </w:r>
      <w:r w:rsidRPr="00FB58BA">
        <w:rPr>
          <w:rStyle w:val="StyleUnderline"/>
          <w:rFonts w:asciiTheme="majorHAnsi" w:hAnsiTheme="majorHAnsi" w:cstheme="majorHAnsi"/>
          <w:highlight w:val="green"/>
        </w:rPr>
        <w:t xml:space="preserve">the prevalence level </w:t>
      </w:r>
      <w:r w:rsidRPr="001E51E3">
        <w:rPr>
          <w:rStyle w:val="StyleUnderline"/>
          <w:rFonts w:asciiTheme="majorHAnsi" w:hAnsiTheme="majorHAnsi" w:cstheme="majorHAnsi"/>
        </w:rPr>
        <w:t xml:space="preserve">that is </w:t>
      </w:r>
      <w:r w:rsidRPr="00FB58BA">
        <w:rPr>
          <w:rStyle w:val="StyleUnderline"/>
          <w:rFonts w:asciiTheme="majorHAnsi" w:hAnsiTheme="majorHAnsi" w:cstheme="majorHAnsi"/>
          <w:highlight w:val="green"/>
        </w:rPr>
        <w:t xml:space="preserve">sufficient to judge a generic sentence </w:t>
      </w:r>
      <w:r w:rsidRPr="001E51E3">
        <w:rPr>
          <w:rStyle w:val="StyleUnderline"/>
          <w:rFonts w:asciiTheme="majorHAnsi" w:hAnsiTheme="majorHAnsi" w:cstheme="majorHAnsi"/>
        </w:rPr>
        <w:t xml:space="preserve">as </w:t>
      </w:r>
      <w:r w:rsidRPr="00FB58BA">
        <w:rPr>
          <w:rStyle w:val="StyleUnderline"/>
          <w:rFonts w:asciiTheme="majorHAnsi" w:hAnsiTheme="majorHAnsi" w:cstheme="majorHAnsi"/>
          <w:highlight w:val="green"/>
        </w:rPr>
        <w:t xml:space="preserve">true is </w:t>
      </w:r>
      <w:r w:rsidRPr="001E51E3">
        <w:rPr>
          <w:rStyle w:val="StyleUnderline"/>
          <w:rFonts w:asciiTheme="majorHAnsi" w:hAnsiTheme="majorHAnsi" w:cstheme="majorHAnsi"/>
        </w:rPr>
        <w:t xml:space="preserve">indeed </w:t>
      </w:r>
      <w:r w:rsidRPr="001E51E3">
        <w:rPr>
          <w:rStyle w:val="Emphasis"/>
          <w:rFonts w:asciiTheme="majorHAnsi" w:hAnsiTheme="majorHAnsi" w:cstheme="majorHAnsi"/>
        </w:rPr>
        <w:t xml:space="preserve">significantly </w:t>
      </w:r>
      <w:r w:rsidRPr="00FB58BA">
        <w:rPr>
          <w:rStyle w:val="Emphasis"/>
          <w:rFonts w:asciiTheme="majorHAnsi" w:hAnsiTheme="majorHAnsi" w:cstheme="majorHAnsi"/>
          <w:highlight w:val="green"/>
        </w:rPr>
        <w:t>low</w:t>
      </w:r>
      <w:r w:rsidRPr="001E51E3">
        <w:rPr>
          <w:rStyle w:val="Emphasis"/>
          <w:rFonts w:asciiTheme="majorHAnsi" w:hAnsiTheme="majorHAnsi" w:cstheme="majorHAnsi"/>
        </w:rPr>
        <w:t>er</w:t>
      </w:r>
      <w:r w:rsidRPr="001E51E3">
        <w:rPr>
          <w:rStyle w:val="StyleUnderline"/>
          <w:rFonts w:asciiTheme="majorHAnsi" w:hAnsiTheme="majorHAnsi" w:cstheme="majorHAnsi"/>
        </w:rPr>
        <w:t xml:space="preserve"> than the prevalence level implied by that very same sentence</w:t>
      </w:r>
      <w:r w:rsidRPr="001E51E3">
        <w:rPr>
          <w:rFonts w:asciiTheme="majorHAnsi" w:hAnsiTheme="majorHAnsi" w:cstheme="majorHAnsi"/>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sidRPr="001E51E3">
        <w:rPr>
          <w:rStyle w:val="StyleUnderline"/>
          <w:rFonts w:asciiTheme="majorHAnsi" w:hAnsiTheme="majorHAnsi" w:cstheme="majorHAnsi"/>
        </w:rPr>
        <w:t>Altogether there are three kinds of tribes—Southern, Northern, Central. Southern tribes have sports magazines. Northern tribes do not</w:t>
      </w:r>
      <w:r w:rsidRPr="001E51E3">
        <w:rPr>
          <w:rFonts w:asciiTheme="majorHAnsi" w:hAnsiTheme="majorHAnsi" w:cstheme="majorHAnsi"/>
        </w:rPr>
        <w:t xml:space="preserve"> have sports magazines. </w:t>
      </w:r>
      <w:r w:rsidRPr="001E51E3">
        <w:rPr>
          <w:rStyle w:val="StyleUnderline"/>
          <w:rFonts w:asciiTheme="majorHAnsi" w:hAnsiTheme="majorHAnsi" w:cstheme="majorHAnsi"/>
        </w:rPr>
        <w:t>Central tribes do not</w:t>
      </w:r>
      <w:r w:rsidRPr="001E51E3">
        <w:rPr>
          <w:rFonts w:asciiTheme="majorHAnsi" w:hAnsiTheme="majorHAnsi" w:cstheme="majorHAnsi"/>
        </w:rPr>
        <w:t xml:space="preserve"> have sports magazines. </w:t>
      </w:r>
      <w:r w:rsidRPr="001E51E3">
        <w:rPr>
          <w:rStyle w:val="StyleUnderline"/>
          <w:rFonts w:asciiTheme="majorHAnsi" w:hAnsiTheme="majorHAnsi" w:cstheme="majorHAnsi"/>
        </w:rPr>
        <w:t xml:space="preserve">Do tribes have sports magazines? </w:t>
      </w:r>
      <w:r w:rsidRPr="001E51E3">
        <w:rPr>
          <w:rFonts w:asciiTheme="majorHAnsi" w:hAnsiTheme="majorHAnsi" w:cstheme="majorHAnsi"/>
        </w:rPr>
        <w:t xml:space="preserve">All items had the same critical feature: only one third of the target category possessed the relevant property. Despite the low prevalence, </w:t>
      </w:r>
      <w:r w:rsidRPr="001E51E3">
        <w:rPr>
          <w:rStyle w:val="StyleUnderline"/>
          <w:rFonts w:asciiTheme="majorHAnsi" w:hAnsiTheme="majorHAnsi" w:cstheme="majorHAnsi"/>
        </w:rPr>
        <w:t>participants answered “yes” approximately 70% of the time</w:t>
      </w:r>
      <w:r w:rsidRPr="001E51E3">
        <w:rPr>
          <w:rFonts w:asciiTheme="majorHAnsi" w:hAnsiTheme="majorHAnsi" w:cstheme="majorHAnsi"/>
        </w:rPr>
        <w:t xml:space="preserve"> to “Do tribes have sports magazines?” and other generic questions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it. Thus, </w:t>
      </w:r>
      <w:r w:rsidRPr="001E51E3">
        <w:rPr>
          <w:rStyle w:val="StyleUnderline"/>
          <w:rFonts w:asciiTheme="majorHAnsi" w:hAnsiTheme="majorHAnsi" w:cstheme="majorHAnsi"/>
        </w:rPr>
        <w:t>people’s acceptance of the generics did not seem contingent on strong statistical evidence,</w:t>
      </w:r>
      <w:r w:rsidRPr="001E51E3">
        <w:rPr>
          <w:rFonts w:asciiTheme="majorHAnsi" w:hAnsiTheme="majorHAnsi" w:cstheme="majorHAnsi"/>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sidRPr="001E51E3">
        <w:rPr>
          <w:rStyle w:val="StyleUnderline"/>
          <w:rFonts w:asciiTheme="majorHAnsi" w:hAnsiTheme="majorHAnsi" w:cstheme="majorHAnsi"/>
        </w:rPr>
        <w:t>there are many cases where […] less than half of the individuals under consideration have some certain property, yet we still can truly predicate that property of the appropriate bare plural</w:t>
      </w:r>
      <w:r w:rsidRPr="001E51E3">
        <w:rPr>
          <w:rFonts w:asciiTheme="majorHAnsi" w:hAnsiTheme="majorHAnsi" w:cstheme="majorHAnsi"/>
        </w:rPr>
        <w:t xml:space="preserve">” (p. 67), </w:t>
      </w:r>
      <w:r w:rsidRPr="001E51E3">
        <w:rPr>
          <w:rStyle w:val="StyleUnderline"/>
          <w:rFonts w:asciiTheme="majorHAnsi" w:hAnsiTheme="majorHAnsi" w:cstheme="majorHAnsi"/>
        </w:rPr>
        <w:t>as is the case with “Birds lay eggs” and “Mosquitoes carry the West Nile virus” but also with “Lions have manes</w:t>
      </w:r>
      <w:r w:rsidRPr="001E51E3">
        <w:rPr>
          <w:rFonts w:asciiTheme="majorHAnsi" w:hAnsiTheme="majorHAnsi" w:cstheme="majorHAnsi"/>
        </w:rPr>
        <w:t xml:space="preserve">” (only males do), “Cardinals are red” (only males are), and others. He points out, moreover, that there are many properties that, although present in </w:t>
      </w:r>
      <w:proofErr w:type="gramStart"/>
      <w:r w:rsidRPr="001E51E3">
        <w:rPr>
          <w:rFonts w:asciiTheme="majorHAnsi" w:hAnsiTheme="majorHAnsi" w:cstheme="majorHAnsi"/>
        </w:rPr>
        <w:t>a majority of</w:t>
      </w:r>
      <w:proofErr w:type="gramEnd"/>
      <w:r w:rsidRPr="001E51E3">
        <w:rPr>
          <w:rFonts w:asciiTheme="majorHAnsi" w:hAnsiTheme="majorHAnsi" w:cstheme="majorHAnsi"/>
        </w:rPr>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52767B8D"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lastRenderedPageBreak/>
        <w:t xml:space="preserve">Debate solves </w:t>
      </w:r>
      <w:r w:rsidRPr="001E51E3">
        <w:rPr>
          <w:rFonts w:asciiTheme="majorHAnsi" w:hAnsiTheme="majorHAnsi" w:cstheme="majorHAnsi"/>
          <w:u w:val="single"/>
        </w:rPr>
        <w:t>arbitrary linguistic intuitions</w:t>
      </w:r>
      <w:r w:rsidRPr="001E51E3">
        <w:rPr>
          <w:rFonts w:asciiTheme="majorHAnsi" w:hAnsiTheme="majorHAnsi" w:cstheme="majorHAnsi"/>
        </w:rPr>
        <w:t xml:space="preserve">—we all interpret the rez to allow spec and determine the most predictable interp based on </w:t>
      </w:r>
      <w:r w:rsidRPr="001E51E3">
        <w:rPr>
          <w:rFonts w:asciiTheme="majorHAnsi" w:hAnsiTheme="majorHAnsi" w:cstheme="majorHAnsi"/>
          <w:u w:val="single"/>
        </w:rPr>
        <w:t>pragmatic checks</w:t>
      </w:r>
      <w:r w:rsidRPr="001E51E3">
        <w:rPr>
          <w:rFonts w:asciiTheme="majorHAnsi" w:hAnsiTheme="majorHAnsi" w:cstheme="majorHAnsi"/>
        </w:rPr>
        <w:t xml:space="preserve"> like clash and limits. </w:t>
      </w:r>
      <w:r w:rsidRPr="001E51E3">
        <w:rPr>
          <w:rFonts w:asciiTheme="majorHAnsi" w:hAnsiTheme="majorHAnsi" w:cstheme="majorHAnsi"/>
          <w:u w:val="single"/>
        </w:rPr>
        <w:t>Floor not a ceiling</w:t>
      </w:r>
      <w:r w:rsidRPr="001E51E3">
        <w:rPr>
          <w:rFonts w:asciiTheme="majorHAnsi" w:hAnsiTheme="majorHAnsi" w:cstheme="majorHAnsi"/>
        </w:rPr>
        <w:t>—a sufficiently predictable interp of the topic means division of ground is more important.</w:t>
      </w:r>
    </w:p>
    <w:p w14:paraId="266EBF0B"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**Jurisdiction is nonsense since judges vote for non-T affs without any consequences</w:t>
      </w:r>
    </w:p>
    <w:p w14:paraId="01A3D547"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1] Clash – forces in-depth research which leads to nuanced debates about the implications of various forms of appropriation – sats, mining, and space col are distinct</w:t>
      </w:r>
    </w:p>
    <w:p w14:paraId="0539B4D3"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 xml:space="preserve">2] Aff Ground and no TVA – no advantage applies to all PICs cuz each form of appropriation has a different purpose – PICs moot TVAs and are worse than plans cuz negs have generics like NCs and Ks but affs have </w:t>
      </w:r>
      <w:proofErr w:type="gramStart"/>
      <w:r w:rsidRPr="001E51E3">
        <w:rPr>
          <w:rFonts w:asciiTheme="majorHAnsi" w:hAnsiTheme="majorHAnsi" w:cstheme="majorHAnsi"/>
        </w:rPr>
        <w:t>none</w:t>
      </w:r>
      <w:proofErr w:type="gramEnd"/>
      <w:r w:rsidRPr="001E51E3">
        <w:rPr>
          <w:rFonts w:asciiTheme="majorHAnsi" w:hAnsiTheme="majorHAnsi" w:cstheme="majorHAnsi"/>
        </w:rPr>
        <w:t xml:space="preserve"> vs PICs</w:t>
      </w:r>
    </w:p>
    <w:p w14:paraId="11DAC6B1"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3] Functional limits and generics – solvency advocates, timeframe restricts impact scenarios, and small affs lose to Ks, NCs, or innovation + regulation</w:t>
      </w:r>
    </w:p>
    <w:p w14:paraId="11053094"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 xml:space="preserve">4] Overlimiting – their model means there’s one aff on the </w:t>
      </w:r>
      <w:proofErr w:type="gramStart"/>
      <w:r w:rsidRPr="001E51E3">
        <w:rPr>
          <w:rFonts w:asciiTheme="majorHAnsi" w:hAnsiTheme="majorHAnsi" w:cstheme="majorHAnsi"/>
        </w:rPr>
        <w:t>5 month</w:t>
      </w:r>
      <w:proofErr w:type="gramEnd"/>
      <w:r w:rsidRPr="001E51E3">
        <w:rPr>
          <w:rFonts w:asciiTheme="majorHAnsi" w:hAnsiTheme="majorHAnsi" w:cstheme="majorHAnsi"/>
        </w:rPr>
        <w:t xml:space="preserve"> TOC topic which kills late-topic innovation</w:t>
      </w:r>
    </w:p>
    <w:p w14:paraId="0F2561C9"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5] Terminal defense – the caselist is 4 major types – mining, satellites, space col, and tourism – if you can’t prep 4 affs you should lose</w:t>
      </w:r>
    </w:p>
    <w:p w14:paraId="282514A6" w14:textId="77777777" w:rsidR="009B3B95" w:rsidRPr="001E51E3" w:rsidRDefault="009B3B95" w:rsidP="009B3B95">
      <w:pPr>
        <w:rPr>
          <w:rFonts w:asciiTheme="majorHAnsi" w:hAnsiTheme="majorHAnsi" w:cstheme="majorHAnsi"/>
        </w:rPr>
      </w:pPr>
    </w:p>
    <w:p w14:paraId="3195EBEB"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 xml:space="preserve">**Aff RVIs for skew – A] time crunched 1AR needs to split the 2N and protect the 2AR from a </w:t>
      </w:r>
      <w:proofErr w:type="gramStart"/>
      <w:r w:rsidRPr="001E51E3">
        <w:rPr>
          <w:rFonts w:asciiTheme="majorHAnsi" w:hAnsiTheme="majorHAnsi" w:cstheme="majorHAnsi"/>
        </w:rPr>
        <w:t>6 minute</w:t>
      </w:r>
      <w:proofErr w:type="gramEnd"/>
      <w:r w:rsidRPr="001E51E3">
        <w:rPr>
          <w:rFonts w:asciiTheme="majorHAnsi" w:hAnsiTheme="majorHAnsi" w:cstheme="majorHAnsi"/>
        </w:rPr>
        <w:t xml:space="preserve"> collapse, B] deters reading friv shells to split the 1ar which reduces time for topic ed</w:t>
      </w:r>
    </w:p>
    <w:p w14:paraId="5F886A97" w14:textId="77777777" w:rsidR="009B3B95" w:rsidRPr="001E51E3" w:rsidRDefault="009B3B95" w:rsidP="009B3B95">
      <w:pPr>
        <w:pStyle w:val="Heading4"/>
        <w:rPr>
          <w:rFonts w:asciiTheme="majorHAnsi" w:hAnsiTheme="majorHAnsi" w:cstheme="majorHAnsi"/>
        </w:rPr>
      </w:pPr>
      <w:r w:rsidRPr="001E51E3">
        <w:rPr>
          <w:rFonts w:asciiTheme="majorHAnsi" w:hAnsiTheme="majorHAnsi" w:cstheme="majorHAnsi"/>
        </w:rPr>
        <w:t>**Reasonability—voting neg requires sacrificing substance which means abuse on T has to outweigh the abuse of voting on T.</w:t>
      </w:r>
    </w:p>
    <w:p w14:paraId="0F6E02FE" w14:textId="77777777" w:rsidR="009B3B95" w:rsidRPr="001E51E3" w:rsidRDefault="009B3B95" w:rsidP="009B3B95">
      <w:pPr>
        <w:rPr>
          <w:rFonts w:asciiTheme="majorHAnsi" w:hAnsiTheme="majorHAnsi" w:cstheme="majorHAnsi"/>
        </w:rPr>
      </w:pPr>
    </w:p>
    <w:bookmarkEnd w:id="0"/>
    <w:p w14:paraId="2D2BBAA4" w14:textId="7E97A1B4" w:rsidR="00D21A41" w:rsidRPr="001E51E3" w:rsidRDefault="00D21A41" w:rsidP="00D21A41">
      <w:pPr>
        <w:pStyle w:val="Heading3"/>
        <w:rPr>
          <w:rFonts w:asciiTheme="majorHAnsi" w:hAnsiTheme="majorHAnsi" w:cstheme="majorHAnsi"/>
        </w:rPr>
      </w:pPr>
      <w:r w:rsidRPr="001E51E3">
        <w:rPr>
          <w:rFonts w:asciiTheme="majorHAnsi" w:hAnsiTheme="majorHAnsi" w:cstheme="majorHAnsi"/>
        </w:rPr>
        <w:lastRenderedPageBreak/>
        <w:t xml:space="preserve">1AR – Innovation </w:t>
      </w:r>
      <w:r>
        <w:rPr>
          <w:rFonts w:asciiTheme="majorHAnsi" w:hAnsiTheme="majorHAnsi" w:cstheme="majorHAnsi"/>
        </w:rPr>
        <w:t>DA</w:t>
      </w:r>
    </w:p>
    <w:p w14:paraId="5908B78D" w14:textId="1BA8A9B5" w:rsidR="00D21A41" w:rsidRPr="001E51E3" w:rsidRDefault="00D21A41" w:rsidP="00D21A41">
      <w:pPr>
        <w:pStyle w:val="Heading4"/>
        <w:rPr>
          <w:rFonts w:asciiTheme="majorHAnsi" w:hAnsiTheme="majorHAnsi" w:cstheme="majorHAnsi"/>
        </w:rPr>
      </w:pPr>
      <w:r w:rsidRPr="001E51E3">
        <w:rPr>
          <w:rFonts w:asciiTheme="majorHAnsi" w:hAnsiTheme="majorHAnsi" w:cstheme="majorHAnsi"/>
        </w:rPr>
        <w:t xml:space="preserve">Impact is bunk – no terminals to any of the laundry list but zero warrant of what is coming now or how </w:t>
      </w:r>
      <w:r>
        <w:rPr>
          <w:rFonts w:asciiTheme="majorHAnsi" w:hAnsiTheme="majorHAnsi" w:cstheme="majorHAnsi"/>
        </w:rPr>
        <w:t>extinction happens</w:t>
      </w:r>
      <w:r w:rsidR="00B06185">
        <w:rPr>
          <w:rFonts w:asciiTheme="majorHAnsi" w:hAnsiTheme="majorHAnsi" w:cstheme="majorHAnsi"/>
        </w:rPr>
        <w:t>—no new 2nr imapct evidence—1ar strategy was premised off the impact ev being awful.</w:t>
      </w:r>
    </w:p>
    <w:p w14:paraId="3E767C82" w14:textId="77777777" w:rsidR="00D21A41" w:rsidRPr="001E51E3" w:rsidRDefault="00D21A41" w:rsidP="00D21A41">
      <w:pPr>
        <w:rPr>
          <w:rFonts w:asciiTheme="majorHAnsi" w:hAnsiTheme="majorHAnsi" w:cstheme="majorHAnsi"/>
        </w:rPr>
      </w:pPr>
    </w:p>
    <w:p w14:paraId="5896B103" w14:textId="67219F0A" w:rsidR="00B06185" w:rsidRDefault="00B06185" w:rsidP="00B06185">
      <w:pPr>
        <w:pStyle w:val="Heading4"/>
      </w:pPr>
      <w:r>
        <w:t>We’ll impact turn the disad—primacy creates all the problems it aims to solve.</w:t>
      </w:r>
    </w:p>
    <w:p w14:paraId="2811B0A2" w14:textId="77777777" w:rsidR="00B06185" w:rsidRPr="00D904BD" w:rsidRDefault="00B06185" w:rsidP="00B06185">
      <w:pPr>
        <w:rPr>
          <w:rStyle w:val="Style13ptBold"/>
        </w:rPr>
      </w:pPr>
      <w:r w:rsidRPr="00D904BD">
        <w:rPr>
          <w:rStyle w:val="Style13ptBold"/>
        </w:rPr>
        <w:t>Ashford, PhD, 19</w:t>
      </w:r>
    </w:p>
    <w:p w14:paraId="49B209F2" w14:textId="77777777" w:rsidR="00B06185" w:rsidRDefault="00B06185" w:rsidP="00B06185">
      <w:pPr>
        <w:rPr>
          <w:sz w:val="16"/>
          <w:szCs w:val="16"/>
        </w:rPr>
      </w:pPr>
      <w:r w:rsidRPr="00D904BD">
        <w:rPr>
          <w:sz w:val="16"/>
          <w:szCs w:val="16"/>
        </w:rPr>
        <w:t>(Emma, PoliSci@UVA, Fellow@CATO,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4E34739D" w14:textId="77777777" w:rsidR="00B06185" w:rsidRDefault="00B06185" w:rsidP="00B06185">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lastRenderedPageBreak/>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1AB7BF79" w14:textId="77777777" w:rsidR="00D21A41" w:rsidRPr="00D21A41" w:rsidRDefault="00D21A41" w:rsidP="00D21A41"/>
    <w:p w14:paraId="69ECA4A8" w14:textId="77777777" w:rsidR="00B06185" w:rsidRDefault="00B06185" w:rsidP="00B06185">
      <w:pPr>
        <w:pStyle w:val="Heading4"/>
      </w:pPr>
      <w:r>
        <w:t xml:space="preserve">Empirics go neg – most qualified studies disprove hegemonic stability theories. </w:t>
      </w:r>
    </w:p>
    <w:p w14:paraId="3675C342" w14:textId="77777777" w:rsidR="00B06185" w:rsidRPr="00B3303E" w:rsidRDefault="00B06185" w:rsidP="00B06185">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5ED088FA" w14:textId="77777777" w:rsidR="00B06185" w:rsidRPr="005A251B" w:rsidRDefault="00B06185" w:rsidP="00B06185">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lastRenderedPageBreak/>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highlevel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calculations. </w:t>
      </w:r>
      <w:r w:rsidRPr="00F46D67">
        <w:rPr>
          <w:rStyle w:val="Emphasis"/>
          <w:highlight w:val="green"/>
        </w:rPr>
        <w:t>Stability exists even in those places where</w:t>
      </w:r>
      <w:r w:rsidRPr="00B3303E">
        <w:rPr>
          <w:rStyle w:val="Emphasis"/>
        </w:rPr>
        <w:t xml:space="preserve"> the potential for </w:t>
      </w:r>
      <w:r w:rsidRPr="00F46D67">
        <w:rPr>
          <w:rStyle w:val="Emphasis"/>
          <w:highlight w:val="green"/>
        </w:rPr>
        <w:t>intervention</w:t>
      </w:r>
      <w:r w:rsidRPr="00B3303E">
        <w:rPr>
          <w:rStyle w:val="Emphasis"/>
        </w:rPr>
        <w:t xml:space="preserve"> by the sheriff </w:t>
      </w:r>
      <w:r w:rsidRPr="00F46D67">
        <w:rPr>
          <w:rStyle w:val="Emphasis"/>
          <w:highlight w:val="green"/>
        </w:rPr>
        <w:t>is minimal</w:t>
      </w:r>
      <w:r w:rsidRPr="00B3303E">
        <w:rPr>
          <w:rStyle w:val="Emphasis"/>
        </w:rPr>
        <w:t>.</w:t>
      </w:r>
      <w:r w:rsidRPr="005A251B">
        <w:rPr>
          <w:sz w:val="16"/>
        </w:rPr>
        <w:t xml:space="preserve"> </w:t>
      </w:r>
      <w:r w:rsidRPr="00B3303E">
        <w:rPr>
          <w:rStyle w:val="StyleUnderline"/>
        </w:rPr>
        <w:t>Hegemonic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78FC7A03" w14:textId="03D03081" w:rsidR="00D21A41" w:rsidRDefault="00D21A41" w:rsidP="00D21A41"/>
    <w:p w14:paraId="0A69F510" w14:textId="77777777" w:rsidR="00B06185" w:rsidRPr="00706F1C" w:rsidRDefault="00B06185" w:rsidP="00B06185">
      <w:pPr>
        <w:pStyle w:val="Heading4"/>
      </w:pPr>
      <w:r>
        <w:t xml:space="preserve">A. </w:t>
      </w:r>
      <w:r w:rsidRPr="00706F1C">
        <w:t xml:space="preserve">Pursuit of hegemony leads to </w:t>
      </w:r>
      <w:r>
        <w:t>Sino-Russia alliance and is unsustainable</w:t>
      </w:r>
      <w:r w:rsidRPr="00706F1C">
        <w:t>.</w:t>
      </w:r>
    </w:p>
    <w:p w14:paraId="1DEB0BAE" w14:textId="77777777" w:rsidR="00B06185" w:rsidRPr="00706F1C" w:rsidRDefault="00B06185" w:rsidP="00B06185">
      <w:pPr>
        <w:rPr>
          <w:rStyle w:val="Style13ptBold"/>
        </w:rPr>
      </w:pPr>
      <w:r w:rsidRPr="00706F1C">
        <w:rPr>
          <w:rStyle w:val="Style13ptBold"/>
        </w:rPr>
        <w:t>Porter, DPhil, 19</w:t>
      </w:r>
    </w:p>
    <w:p w14:paraId="5D2BD3C6" w14:textId="77777777" w:rsidR="00B06185" w:rsidRPr="00706F1C" w:rsidRDefault="00B06185" w:rsidP="00B06185">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75682A4B" w14:textId="1AD6FE9F" w:rsidR="00B06185" w:rsidRDefault="00B06185" w:rsidP="00B06185">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 xml:space="preserve">drive adversaries together, </w:t>
      </w:r>
      <w:r w:rsidRPr="00743FAE">
        <w:rPr>
          <w:rStyle w:val="Emphasis"/>
          <w:highlight w:val="green"/>
        </w:rPr>
        <w:lastRenderedPageBreak/>
        <w:t>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44F2D34F" w14:textId="77777777" w:rsidR="00B06185" w:rsidRPr="00706F1C" w:rsidRDefault="00B06185" w:rsidP="00B06185">
      <w:pPr>
        <w:rPr>
          <w:u w:val="single"/>
        </w:rPr>
      </w:pPr>
    </w:p>
    <w:p w14:paraId="382B7782" w14:textId="3F3CCED1" w:rsidR="00B06185" w:rsidRDefault="00B06185" w:rsidP="00B06185">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76947E3B" w14:textId="77777777" w:rsidR="00B06185" w:rsidRPr="00811267" w:rsidRDefault="00B06185" w:rsidP="00B06185">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9BB8CA1" w14:textId="77777777" w:rsidR="00B06185" w:rsidRDefault="00B06185" w:rsidP="00B06185">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w:t>
      </w:r>
      <w:r w:rsidRPr="00B5134B">
        <w:rPr>
          <w:rFonts w:cs="Times New Roman"/>
          <w:sz w:val="16"/>
        </w:rPr>
        <w:lastRenderedPageBreak/>
        <w:t xml:space="preserve">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64E177BD" w14:textId="14A259CD" w:rsidR="00B06185" w:rsidRDefault="00B06185" w:rsidP="00D21A41"/>
    <w:p w14:paraId="611486D0" w14:textId="77777777" w:rsidR="00B06185" w:rsidRPr="00597016" w:rsidRDefault="00B06185" w:rsidP="00B06185">
      <w:pPr>
        <w:pStyle w:val="Heading4"/>
        <w:rPr>
          <w:rFonts w:cs="Calibri"/>
        </w:rPr>
      </w:pPr>
      <w:r>
        <w:t>P</w:t>
      </w:r>
      <w:r>
        <w:rPr>
          <w:rFonts w:cs="Calibri"/>
        </w:rPr>
        <w:t>rolif solves war – our NC impact scenarios were premised on a lack of a 1AC terminal to prolif so they shouldn’t get new terminals in the 1ar – it wrecks neg strat and encourages sandbagging</w:t>
      </w:r>
    </w:p>
    <w:p w14:paraId="6B84B3D9" w14:textId="77777777" w:rsidR="00B06185" w:rsidRPr="00597016" w:rsidRDefault="00B06185" w:rsidP="00B06185">
      <w:pPr>
        <w:rPr>
          <w:rStyle w:val="Style13ptBold"/>
        </w:rPr>
      </w:pPr>
      <w:r w:rsidRPr="00597016">
        <w:rPr>
          <w:rStyle w:val="Style13ptBold"/>
        </w:rPr>
        <w:t>Cohen, PhD, ‘17</w:t>
      </w:r>
    </w:p>
    <w:p w14:paraId="5CF48750" w14:textId="77777777" w:rsidR="00B06185" w:rsidRPr="00597016" w:rsidRDefault="00B06185" w:rsidP="00B06185">
      <w:pPr>
        <w:rPr>
          <w:sz w:val="16"/>
          <w:szCs w:val="16"/>
        </w:rPr>
      </w:pPr>
      <w:r w:rsidRPr="00597016">
        <w:rPr>
          <w:sz w:val="16"/>
          <w:szCs w:val="16"/>
        </w:rPr>
        <w:t>(Michael D., PoliSci@BritishColumbia, SeniorLecturerSecurityStudies@Macquarie, “How nuclear proliferation causes conflict: the case for optimistic pessimism,” The Nonproliferation Review, Volume 23, Issue 3-4) BW</w:t>
      </w:r>
    </w:p>
    <w:p w14:paraId="2BF7EF17" w14:textId="77777777" w:rsidR="00B06185" w:rsidRPr="00597016" w:rsidRDefault="00B06185" w:rsidP="00B06185">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r w:rsidRPr="00B64B9F">
        <w:rPr>
          <w:rStyle w:val="StyleUnderline"/>
        </w:rPr>
        <w:t>Zhenbao</w:t>
      </w:r>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619C15D4" w14:textId="77777777" w:rsidR="00B06185" w:rsidRPr="00597016" w:rsidRDefault="00B06185" w:rsidP="00B06185">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3BFE4301" w14:textId="77777777" w:rsidR="00B06185" w:rsidRPr="00597016" w:rsidRDefault="00B06185" w:rsidP="00B06185">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245D40CD" w14:textId="77777777" w:rsidR="00B06185" w:rsidRPr="00597016" w:rsidRDefault="00B06185" w:rsidP="00B06185">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 xml:space="preserve">they </w:t>
      </w:r>
      <w:r w:rsidRPr="00597016">
        <w:rPr>
          <w:rStyle w:val="Emphasis"/>
          <w:highlight w:val="green"/>
        </w:rPr>
        <w:lastRenderedPageBreak/>
        <w:t>will not do so for long.</w:t>
      </w:r>
      <w:r w:rsidRPr="00597016">
        <w:rPr>
          <w:sz w:val="16"/>
        </w:rPr>
        <w:t xml:space="preserve"> Thus James M. Lindsay and Ray Takeyh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288BBE3C" w14:textId="77777777" w:rsidR="00B06185" w:rsidRPr="00B64B9F" w:rsidRDefault="00B06185" w:rsidP="00B06185">
      <w:pPr>
        <w:rPr>
          <w:sz w:val="16"/>
          <w:szCs w:val="16"/>
        </w:rPr>
      </w:pPr>
      <w:r w:rsidRPr="00597016">
        <w:rPr>
          <w:sz w:val="16"/>
          <w:szCs w:val="16"/>
        </w:rPr>
        <w:t xml:space="preserve">Conclusion: </w:t>
      </w:r>
      <w:r w:rsidRPr="00B64B9F">
        <w:rPr>
          <w:sz w:val="16"/>
          <w:szCs w:val="16"/>
        </w:rPr>
        <w:t>proliferation pessimism, Iran, and North Korea</w:t>
      </w:r>
    </w:p>
    <w:p w14:paraId="140DBB66" w14:textId="77777777" w:rsidR="00B06185" w:rsidRPr="00597016" w:rsidRDefault="00B06185" w:rsidP="00B06185">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6DDAE2FC" w14:textId="77777777" w:rsidR="00B06185" w:rsidRPr="00597016" w:rsidRDefault="00B06185" w:rsidP="00B06185">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0142E0D3" w14:textId="77777777" w:rsidR="00B06185" w:rsidRDefault="00B06185" w:rsidP="00B06185">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r w:rsidRPr="00597016">
        <w:rPr>
          <w:rStyle w:val="StyleUnderline"/>
          <w:highlight w:val="green"/>
        </w:rPr>
        <w:t>nonsurvivability</w:t>
      </w:r>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 xml:space="preserve">an better come to terms with how and when they </w:t>
      </w:r>
      <w:r w:rsidRPr="00597016">
        <w:rPr>
          <w:sz w:val="16"/>
        </w:rPr>
        <w:lastRenderedPageBreak/>
        <w:t>lead to interstate conflict and form the basis for better policies to reduce the dangers.</w:t>
      </w:r>
      <w:r>
        <w:rPr>
          <w:sz w:val="16"/>
        </w:rPr>
        <w:br/>
      </w:r>
    </w:p>
    <w:p w14:paraId="5F5DF2B4" w14:textId="77777777" w:rsidR="00B06185" w:rsidRDefault="00B06185" w:rsidP="00B06185">
      <w:pPr>
        <w:pStyle w:val="Heading4"/>
      </w:pPr>
      <w:r>
        <w:t xml:space="preserve">Hegemony in the Middle East is </w:t>
      </w:r>
      <w:r w:rsidRPr="00D36831">
        <w:rPr>
          <w:u w:val="single"/>
        </w:rPr>
        <w:t>financially unsustainable</w:t>
      </w:r>
      <w:r>
        <w:t xml:space="preserve"> – it’s a </w:t>
      </w:r>
      <w:r>
        <w:rPr>
          <w:u w:val="single"/>
        </w:rPr>
        <w:t>fiscal sinkhole</w:t>
      </w:r>
      <w:r>
        <w:t xml:space="preserve"> that decks growth and causes </w:t>
      </w:r>
      <w:r w:rsidRPr="001F0EF3">
        <w:rPr>
          <w:u w:val="single"/>
        </w:rPr>
        <w:t>econ collapse</w:t>
      </w:r>
      <w:r>
        <w:t>.</w:t>
      </w:r>
    </w:p>
    <w:p w14:paraId="3234C613" w14:textId="77777777" w:rsidR="00B06185" w:rsidRPr="005B3F72" w:rsidRDefault="00B06185" w:rsidP="00B06185">
      <w:pPr>
        <w:rPr>
          <w:rStyle w:val="Style13ptBold"/>
        </w:rPr>
      </w:pPr>
      <w:r>
        <w:rPr>
          <w:rStyle w:val="Style13ptBold"/>
        </w:rPr>
        <w:t>Porter, DPhil, ‘18</w:t>
      </w:r>
    </w:p>
    <w:p w14:paraId="2D9F82D9" w14:textId="77777777" w:rsidR="00B06185" w:rsidRPr="005B3F72" w:rsidRDefault="00B06185" w:rsidP="00B06185">
      <w:pPr>
        <w:rPr>
          <w:sz w:val="16"/>
          <w:szCs w:val="16"/>
        </w:rPr>
      </w:pPr>
      <w:r w:rsidRPr="005B3F72">
        <w:rPr>
          <w:sz w:val="16"/>
          <w:szCs w:val="16"/>
        </w:rPr>
        <w:t>(Patrick, ModernHistory@MagdalenCollegeOxford, ProfInternationalSecurity&amp;Strategy@UniversityOfBirmingham, “Desert Shield of the Republic?  Realism and the Middle East,” Harvard Belfer Center, p. 14-18) BW</w:t>
      </w:r>
    </w:p>
    <w:p w14:paraId="5B6B7E4C" w14:textId="77777777" w:rsidR="00B06185" w:rsidRDefault="00B06185" w:rsidP="00B06185">
      <w:pPr>
        <w:rPr>
          <w:sz w:val="16"/>
        </w:rPr>
      </w:pPr>
      <w:r w:rsidRPr="00DE0854">
        <w:rPr>
          <w:sz w:val="16"/>
        </w:rPr>
        <w:t>To summarise the overall logic:</w:t>
      </w:r>
      <w:r w:rsidRPr="00DE0854">
        <w:rPr>
          <w:rFonts w:ascii="Times New Roman" w:eastAsia="Times New Roman" w:hAnsi="Times New Roman" w:cs="Times New Roman"/>
          <w:sz w:val="16"/>
        </w:rPr>
        <w:t xml:space="preserve"> </w:t>
      </w:r>
      <w:r w:rsidRPr="0051700D">
        <w:rPr>
          <w:rStyle w:val="Emphasis"/>
        </w:rPr>
        <w:t xml:space="preserve">Firstly, </w:t>
      </w:r>
      <w:r w:rsidRPr="002D7038">
        <w:rPr>
          <w:rStyle w:val="Emphasis"/>
          <w:highlight w:val="green"/>
        </w:rPr>
        <w:t>the U</w:t>
      </w:r>
      <w:r w:rsidRPr="0051700D">
        <w:rPr>
          <w:rStyle w:val="Emphasis"/>
        </w:rPr>
        <w:t xml:space="preserve">nited </w:t>
      </w:r>
      <w:r w:rsidRPr="002D7038">
        <w:rPr>
          <w:rStyle w:val="Emphasis"/>
          <w:highlight w:val="green"/>
        </w:rPr>
        <w:t>S</w:t>
      </w:r>
      <w:r w:rsidRPr="0051700D">
        <w:rPr>
          <w:rStyle w:val="Emphasis"/>
        </w:rPr>
        <w:t xml:space="preserve">tates </w:t>
      </w:r>
      <w:r w:rsidRPr="002D7038">
        <w:rPr>
          <w:rStyle w:val="Emphasis"/>
          <w:highlight w:val="green"/>
        </w:rPr>
        <w:t>is overstretched, and needs to cut back.</w:t>
      </w:r>
      <w:r w:rsidRPr="00DE0854">
        <w:rPr>
          <w:sz w:val="16"/>
        </w:rPr>
        <w:t xml:space="preserve"> Great powers can sustain themselves, or adjust better to a shifting environment, by rebalancing means and ends.40 </w:t>
      </w:r>
      <w:r w:rsidRPr="002D7038">
        <w:rPr>
          <w:rStyle w:val="StyleUnderline"/>
          <w:highlight w:val="green"/>
        </w:rPr>
        <w:t>Washington faces a deteriorating fiscal position</w:t>
      </w:r>
      <w:r w:rsidRPr="002D7038">
        <w:rPr>
          <w:rStyle w:val="StyleUnderline"/>
        </w:rPr>
        <w:t>, and an altered position of relative power. Its position as “global leader” is premised on</w:t>
      </w:r>
      <w:r w:rsidRPr="002D7038">
        <w:rPr>
          <w:sz w:val="16"/>
        </w:rPr>
        <w:t xml:space="preserve"> a set of </w:t>
      </w:r>
      <w:r w:rsidRPr="002D7038">
        <w:rPr>
          <w:rStyle w:val="Emphasis"/>
        </w:rPr>
        <w:t>impermanent and atypical conditions</w:t>
      </w:r>
      <w:r w:rsidRPr="002D7038">
        <w:rPr>
          <w:rStyle w:val="StyleUnderline"/>
        </w:rPr>
        <w:t xml:space="preserve"> from the earlier</w:t>
      </w:r>
      <w:r w:rsidRPr="0051700D">
        <w:rPr>
          <w:rStyle w:val="StyleUnderline"/>
        </w:rPr>
        <w:t xml:space="preserve"> postwar era. Measured on Purchasing Power Parity, studies estimate </w:t>
      </w:r>
      <w:r w:rsidRPr="002D7038">
        <w:rPr>
          <w:rStyle w:val="StyleUnderline"/>
        </w:rPr>
        <w:t>that the U.</w:t>
      </w:r>
      <w:r w:rsidRPr="00B57206">
        <w:rPr>
          <w:rStyle w:val="StyleUnderline"/>
        </w:rPr>
        <w:t xml:space="preserve">S. produces </w:t>
      </w:r>
      <w:r w:rsidRPr="002D7038">
        <w:rPr>
          <w:rStyle w:val="StyleUnderline"/>
          <w:highlight w:val="green"/>
        </w:rPr>
        <w:t>15</w:t>
      </w:r>
      <w:r w:rsidRPr="00DE0854">
        <w:rPr>
          <w:sz w:val="16"/>
        </w:rPr>
        <w:t>-24</w:t>
      </w:r>
      <w:r w:rsidRPr="0051700D">
        <w:rPr>
          <w:rStyle w:val="Emphasis"/>
        </w:rPr>
        <w:t xml:space="preserve">% </w:t>
      </w:r>
      <w:r w:rsidRPr="002D7038">
        <w:rPr>
          <w:rStyle w:val="Emphasis"/>
          <w:highlight w:val="green"/>
        </w:rPr>
        <w:t>of</w:t>
      </w:r>
      <w:r w:rsidRPr="0051700D">
        <w:rPr>
          <w:rStyle w:val="Emphasis"/>
        </w:rPr>
        <w:t xml:space="preserve"> </w:t>
      </w:r>
      <w:r w:rsidRPr="002D7038">
        <w:rPr>
          <w:rStyle w:val="Emphasis"/>
          <w:highlight w:val="green"/>
        </w:rPr>
        <w:t>global GDP, compared to</w:t>
      </w:r>
      <w:r w:rsidRPr="00DE0854">
        <w:rPr>
          <w:sz w:val="16"/>
        </w:rPr>
        <w:t xml:space="preserve"> the relative share of wealth in enjoyed in </w:t>
      </w:r>
      <w:r w:rsidRPr="002D7038">
        <w:rPr>
          <w:rStyle w:val="StyleUnderline"/>
          <w:highlight w:val="green"/>
        </w:rPr>
        <w:t>1960</w:t>
      </w:r>
      <w:r w:rsidRPr="00DE0854">
        <w:rPr>
          <w:sz w:val="16"/>
        </w:rPr>
        <w:t xml:space="preserve">, of </w:t>
      </w:r>
      <w:r w:rsidRPr="002D7038">
        <w:rPr>
          <w:rStyle w:val="StyleUnderline"/>
          <w:highlight w:val="green"/>
        </w:rPr>
        <w:t>40</w:t>
      </w:r>
      <w:r w:rsidRPr="002D7038">
        <w:rPr>
          <w:rStyle w:val="StyleUnderline"/>
        </w:rPr>
        <w:t>%</w:t>
      </w:r>
      <w:r w:rsidRPr="0051700D">
        <w:rPr>
          <w:rStyle w:val="StyleUnderline"/>
        </w:rPr>
        <w:t>,</w:t>
      </w:r>
      <w:r w:rsidRPr="00DE0854">
        <w:rPr>
          <w:sz w:val="16"/>
        </w:rPr>
        <w:t xml:space="preserve"> an era when the ambition of world leadership arose. 41 This trendline is reversible to a degree – a Chinese contraction or Indian crash is also possible, and the U.S. could recover some ground as it did under the Reagan administration -but the overall balance has likely passed an inflection point. True, </w:t>
      </w:r>
      <w:r w:rsidRPr="002D7038">
        <w:rPr>
          <w:rStyle w:val="StyleUnderline"/>
          <w:highlight w:val="green"/>
        </w:rPr>
        <w:t>the U.S.</w:t>
      </w:r>
      <w:r w:rsidRPr="0051700D">
        <w:rPr>
          <w:rStyle w:val="StyleUnderline"/>
        </w:rPr>
        <w:t xml:space="preserve"> remains the largest power</w:t>
      </w:r>
      <w:r w:rsidRPr="00DE0854">
        <w:rPr>
          <w:sz w:val="16"/>
        </w:rPr>
        <w:t xml:space="preserve"> on many metrics, </w:t>
      </w:r>
      <w:r w:rsidRPr="0051700D">
        <w:rPr>
          <w:rStyle w:val="StyleUnderline"/>
        </w:rPr>
        <w:t xml:space="preserve">but it also </w:t>
      </w:r>
      <w:r w:rsidRPr="002D7038">
        <w:rPr>
          <w:rStyle w:val="StyleUnderline"/>
        </w:rPr>
        <w:t>shoulders</w:t>
      </w:r>
      <w:r w:rsidRPr="0051700D">
        <w:rPr>
          <w:rStyle w:val="StyleUnderline"/>
        </w:rPr>
        <w:t xml:space="preserve"> the most commitments, and </w:t>
      </w:r>
      <w:r w:rsidRPr="002D7038">
        <w:rPr>
          <w:rStyle w:val="StyleUnderline"/>
          <w:highlight w:val="green"/>
        </w:rPr>
        <w:t xml:space="preserve">must </w:t>
      </w:r>
      <w:r w:rsidRPr="002D7038">
        <w:rPr>
          <w:rStyle w:val="Emphasis"/>
          <w:highlight w:val="green"/>
        </w:rPr>
        <w:t>split</w:t>
      </w:r>
      <w:r w:rsidRPr="0051700D">
        <w:rPr>
          <w:rStyle w:val="Emphasis"/>
        </w:rPr>
        <w:t xml:space="preserve"> its </w:t>
      </w:r>
      <w:r w:rsidRPr="002D7038">
        <w:rPr>
          <w:rStyle w:val="Emphasis"/>
          <w:highlight w:val="green"/>
        </w:rPr>
        <w:t>resources</w:t>
      </w:r>
      <w:r w:rsidRPr="0051700D">
        <w:rPr>
          <w:rStyle w:val="Emphasis"/>
        </w:rPr>
        <w:t xml:space="preserve"> and energy</w:t>
      </w:r>
      <w:r w:rsidRPr="0051700D">
        <w:rPr>
          <w:rStyle w:val="StyleUnderline"/>
        </w:rPr>
        <w:t xml:space="preserve"> among </w:t>
      </w:r>
      <w:r w:rsidRPr="002D7038">
        <w:rPr>
          <w:rStyle w:val="StyleUnderline"/>
          <w:highlight w:val="green"/>
        </w:rPr>
        <w:t>more</w:t>
      </w:r>
      <w:r w:rsidRPr="0051700D">
        <w:rPr>
          <w:rStyle w:val="StyleUnderline"/>
        </w:rPr>
        <w:t xml:space="preserve"> theatres </w:t>
      </w:r>
      <w:r w:rsidRPr="002D7038">
        <w:rPr>
          <w:rStyle w:val="StyleUnderline"/>
          <w:highlight w:val="green"/>
        </w:rPr>
        <w:t>than</w:t>
      </w:r>
      <w:r w:rsidRPr="0051700D">
        <w:rPr>
          <w:rStyle w:val="StyleUnderline"/>
        </w:rPr>
        <w:t xml:space="preserve"> its </w:t>
      </w:r>
      <w:r w:rsidRPr="002D7038">
        <w:rPr>
          <w:rStyle w:val="StyleUnderline"/>
          <w:highlight w:val="green"/>
        </w:rPr>
        <w:t>rivals</w:t>
      </w:r>
      <w:r w:rsidRPr="0051700D">
        <w:rPr>
          <w:rStyle w:val="StyleUnderline"/>
        </w:rPr>
        <w:t>.</w:t>
      </w:r>
      <w:r w:rsidRPr="00DE0854">
        <w:rPr>
          <w:sz w:val="16"/>
        </w:rPr>
        <w:t xml:space="preserve"> Can it afford them? This is not a choice between a sound and safe status quo and an “experiment” with alternatives, as detractors suggest. Rather, it is a choice about </w:t>
      </w:r>
      <w:r w:rsidRPr="002D7038">
        <w:rPr>
          <w:rStyle w:val="StyleUnderline"/>
          <w:highlight w:val="green"/>
        </w:rPr>
        <w:t>the experiment</w:t>
      </w:r>
      <w:r w:rsidRPr="0051700D">
        <w:rPr>
          <w:rStyle w:val="StyleUnderline"/>
        </w:rPr>
        <w:t xml:space="preserve"> currently being run</w:t>
      </w:r>
      <w:r w:rsidRPr="00DE0854">
        <w:rPr>
          <w:sz w:val="16"/>
        </w:rPr>
        <w:t xml:space="preserve">, an experiment that </w:t>
      </w:r>
      <w:r w:rsidRPr="002D7038">
        <w:rPr>
          <w:rStyle w:val="StyleUnderline"/>
          <w:highlight w:val="green"/>
        </w:rPr>
        <w:t>is</w:t>
      </w:r>
      <w:r w:rsidRPr="0051700D">
        <w:rPr>
          <w:rStyle w:val="StyleUnderline"/>
        </w:rPr>
        <w:t xml:space="preserve"> </w:t>
      </w:r>
      <w:r w:rsidRPr="0051700D">
        <w:rPr>
          <w:rStyle w:val="Emphasis"/>
        </w:rPr>
        <w:t xml:space="preserve">profligate and </w:t>
      </w:r>
      <w:r w:rsidRPr="002D7038">
        <w:rPr>
          <w:rStyle w:val="Emphasis"/>
          <w:highlight w:val="green"/>
        </w:rPr>
        <w:t>unsustainable</w:t>
      </w:r>
      <w:r w:rsidRPr="0051700D">
        <w:rPr>
          <w:rStyle w:val="Emphasis"/>
        </w:rPr>
        <w:t>.</w:t>
      </w:r>
      <w:r w:rsidRPr="0051700D">
        <w:rPr>
          <w:rStyle w:val="StyleUnderline"/>
        </w:rPr>
        <w:t xml:space="preserve"> The United States is </w:t>
      </w:r>
      <w:r w:rsidRPr="002D7038">
        <w:rPr>
          <w:rStyle w:val="StyleUnderline"/>
          <w:highlight w:val="green"/>
        </w:rPr>
        <w:t>accumulating record deficits and</w:t>
      </w:r>
      <w:r w:rsidRPr="0051700D">
        <w:rPr>
          <w:rStyle w:val="StyleUnderline"/>
        </w:rPr>
        <w:t xml:space="preserve"> growing, unsustainable </w:t>
      </w:r>
      <w:r w:rsidRPr="002D7038">
        <w:rPr>
          <w:rStyle w:val="StyleUnderline"/>
          <w:highlight w:val="green"/>
        </w:rPr>
        <w:t>debts</w:t>
      </w:r>
      <w:r w:rsidRPr="0051700D">
        <w:rPr>
          <w:rStyle w:val="StyleUnderline"/>
        </w:rPr>
        <w:t>.</w:t>
      </w:r>
      <w:r w:rsidRPr="00DE0854">
        <w:rPr>
          <w:sz w:val="16"/>
        </w:rPr>
        <w:t xml:space="preserve"> Current </w:t>
      </w:r>
      <w:r w:rsidRPr="0051700D">
        <w:rPr>
          <w:rStyle w:val="StyleUnderline"/>
        </w:rPr>
        <w:t>debt levels exceed the size of the</w:t>
      </w:r>
      <w:r w:rsidRPr="00DE0854">
        <w:rPr>
          <w:sz w:val="16"/>
        </w:rPr>
        <w:t xml:space="preserve"> U.S. </w:t>
      </w:r>
      <w:r w:rsidRPr="0051700D">
        <w:rPr>
          <w:rStyle w:val="StyleUnderline"/>
        </w:rPr>
        <w:t>economy. According to the</w:t>
      </w:r>
      <w:r w:rsidRPr="00DE0854">
        <w:rPr>
          <w:sz w:val="16"/>
        </w:rPr>
        <w:t xml:space="preserve"> </w:t>
      </w:r>
      <w:r w:rsidRPr="0051700D">
        <w:rPr>
          <w:rStyle w:val="StyleUnderline"/>
        </w:rPr>
        <w:t>C</w:t>
      </w:r>
      <w:r w:rsidRPr="00DE0854">
        <w:rPr>
          <w:sz w:val="16"/>
        </w:rPr>
        <w:t xml:space="preserve">ongressional </w:t>
      </w:r>
      <w:r w:rsidRPr="0051700D">
        <w:rPr>
          <w:rStyle w:val="StyleUnderline"/>
        </w:rPr>
        <w:t>B</w:t>
      </w:r>
      <w:r w:rsidRPr="00DE0854">
        <w:rPr>
          <w:sz w:val="16"/>
        </w:rPr>
        <w:t xml:space="preserve">udget </w:t>
      </w:r>
      <w:r w:rsidRPr="0051700D">
        <w:rPr>
          <w:rStyle w:val="StyleUnderline"/>
        </w:rPr>
        <w:t>O</w:t>
      </w:r>
      <w:r w:rsidRPr="00DE0854">
        <w:rPr>
          <w:sz w:val="16"/>
        </w:rPr>
        <w:t xml:space="preserve">ffice, </w:t>
      </w:r>
      <w:r w:rsidRPr="0051700D">
        <w:rPr>
          <w:rStyle w:val="StyleUnderline"/>
        </w:rPr>
        <w:t>federal debt will reach 150 percent of GDP by 2047.</w:t>
      </w:r>
      <w:r w:rsidRPr="00DE0854">
        <w:rPr>
          <w:sz w:val="16"/>
        </w:rPr>
        <w:t xml:space="preserve">42 America’s deficit has grown to $895 billion a year, as extravagant tax cuts, interest on debt, defence build-ups and rising domestic costs outstrip economic growth. The CBO warns that debts that get harder to service threaten solvency, that “the prospect of large and growing debt poses substantial risks for the nation.”43 </w:t>
      </w:r>
      <w:r w:rsidRPr="002D7038">
        <w:rPr>
          <w:rStyle w:val="StyleUnderline"/>
          <w:highlight w:val="green"/>
        </w:rPr>
        <w:t>Heavy fiscal burdens</w:t>
      </w:r>
      <w:r w:rsidRPr="00DE0854">
        <w:rPr>
          <w:sz w:val="16"/>
        </w:rPr>
        <w:t xml:space="preserve"> beyond a certain proportion of debt-to-GDP </w:t>
      </w:r>
      <w:r w:rsidRPr="0051700D">
        <w:rPr>
          <w:rStyle w:val="StyleUnderline"/>
        </w:rPr>
        <w:t xml:space="preserve">tend to </w:t>
      </w:r>
      <w:r w:rsidRPr="0096445E">
        <w:rPr>
          <w:rStyle w:val="StyleUnderline"/>
          <w:highlight w:val="green"/>
        </w:rPr>
        <w:t>choke</w:t>
      </w:r>
      <w:r w:rsidRPr="0051700D">
        <w:rPr>
          <w:rStyle w:val="StyleUnderline"/>
        </w:rPr>
        <w:t xml:space="preserve"> economic </w:t>
      </w:r>
      <w:r w:rsidRPr="0096445E">
        <w:rPr>
          <w:rStyle w:val="StyleUnderline"/>
          <w:highlight w:val="green"/>
        </w:rPr>
        <w:t>growth</w:t>
      </w:r>
      <w:r w:rsidRPr="0051700D">
        <w:rPr>
          <w:rStyle w:val="StyleUnderline"/>
        </w:rPr>
        <w:t>, while</w:t>
      </w:r>
      <w:r w:rsidRPr="00DE0854">
        <w:rPr>
          <w:sz w:val="16"/>
        </w:rPr>
        <w:t xml:space="preserve"> a </w:t>
      </w:r>
      <w:r w:rsidRPr="0051700D">
        <w:rPr>
          <w:rStyle w:val="StyleUnderline"/>
        </w:rPr>
        <w:t>growing debt</w:t>
      </w:r>
      <w:r w:rsidRPr="00DE0854">
        <w:rPr>
          <w:sz w:val="16"/>
        </w:rPr>
        <w:t xml:space="preserve"> load </w:t>
      </w:r>
      <w:r w:rsidRPr="0051700D">
        <w:rPr>
          <w:rStyle w:val="StyleUnderline"/>
        </w:rPr>
        <w:t>directly impedes the country’s</w:t>
      </w:r>
      <w:r w:rsidRPr="00DE0854">
        <w:rPr>
          <w:sz w:val="16"/>
        </w:rPr>
        <w:t xml:space="preserve"> ability to sustain its </w:t>
      </w:r>
      <w:r w:rsidRPr="0051700D">
        <w:rPr>
          <w:rStyle w:val="StyleUnderline"/>
        </w:rPr>
        <w:t xml:space="preserve">way of life alongside its extensive international commitments. </w:t>
      </w:r>
      <w:r w:rsidRPr="0096445E">
        <w:rPr>
          <w:rStyle w:val="StyleUnderline"/>
          <w:highlight w:val="green"/>
        </w:rPr>
        <w:t xml:space="preserve">This leaves open </w:t>
      </w:r>
      <w:r w:rsidRPr="004A1232">
        <w:rPr>
          <w:rStyle w:val="StyleUnderline"/>
        </w:rPr>
        <w:t xml:space="preserve">the possibility of </w:t>
      </w:r>
      <w:r w:rsidRPr="0096445E">
        <w:rPr>
          <w:rStyle w:val="Emphasis"/>
          <w:highlight w:val="green"/>
        </w:rPr>
        <w:t>another fiscal crisis,</w:t>
      </w:r>
      <w:r w:rsidRPr="0096445E">
        <w:rPr>
          <w:rStyle w:val="StyleUnderline"/>
          <w:highlight w:val="green"/>
        </w:rPr>
        <w:t xml:space="preserve"> but without the reserves this time</w:t>
      </w:r>
      <w:r w:rsidRPr="0051700D">
        <w:rPr>
          <w:rStyle w:val="StyleUnderline"/>
        </w:rPr>
        <w:t xml:space="preserve"> to combat it.</w:t>
      </w:r>
      <w:r w:rsidRPr="00DE0854">
        <w:rPr>
          <w:sz w:val="16"/>
        </w:rPr>
        <w:t xml:space="preserve"> Historically, </w:t>
      </w:r>
      <w:r w:rsidRPr="0051700D">
        <w:rPr>
          <w:rStyle w:val="StyleUnderline"/>
        </w:rPr>
        <w:t>military-security build-ups trigger boom-busts in the business cycle.</w:t>
      </w:r>
      <w:r w:rsidRPr="00DE0854">
        <w:rPr>
          <w:sz w:val="16"/>
        </w:rPr>
        <w:t xml:space="preserve">44 Of course, </w:t>
      </w:r>
      <w:r w:rsidRPr="0051700D">
        <w:rPr>
          <w:rStyle w:val="StyleUnderline"/>
        </w:rPr>
        <w:t>there is always the argument that</w:t>
      </w:r>
      <w:r w:rsidRPr="00DE0854">
        <w:rPr>
          <w:sz w:val="16"/>
        </w:rPr>
        <w:t xml:space="preserve"> deficits don’t matter, that </w:t>
      </w:r>
      <w:r w:rsidRPr="0051700D">
        <w:rPr>
          <w:rStyle w:val="StyleUnderline"/>
        </w:rPr>
        <w:t>the U.S. enjoys exceptional trust</w:t>
      </w:r>
      <w:r w:rsidRPr="00DE0854">
        <w:rPr>
          <w:sz w:val="16"/>
        </w:rPr>
        <w:t xml:space="preserve"> in international investment markets which will not take </w:t>
      </w:r>
      <w:proofErr w:type="gramStart"/>
      <w:r w:rsidRPr="00DE0854">
        <w:rPr>
          <w:sz w:val="16"/>
        </w:rPr>
        <w:t>fright, and</w:t>
      </w:r>
      <w:proofErr w:type="gramEnd"/>
      <w:r w:rsidRPr="00DE0854">
        <w:rPr>
          <w:sz w:val="16"/>
        </w:rPr>
        <w:t xml:space="preserve"> can sustain its deficit-financed model. While that could be true, </w:t>
      </w:r>
      <w:r w:rsidRPr="0051700D">
        <w:rPr>
          <w:rStyle w:val="StyleUnderline"/>
        </w:rPr>
        <w:t>the hazards of making that wager and being wrong are unacceptable,</w:t>
      </w:r>
      <w:r w:rsidRPr="00DE0854">
        <w:rPr>
          <w:sz w:val="16"/>
        </w:rPr>
        <w:t xml:space="preserve"> as the last Global Financial Crisis demonstrated. It would be imprudent to conduct the experiment. While the material base of its power erodes, </w:t>
      </w:r>
      <w:r w:rsidRPr="002D7038">
        <w:rPr>
          <w:rStyle w:val="StyleUnderline"/>
          <w:highlight w:val="green"/>
        </w:rPr>
        <w:t>Washington faces</w:t>
      </w:r>
      <w:r w:rsidRPr="0051700D">
        <w:rPr>
          <w:rStyle w:val="StyleUnderline"/>
        </w:rPr>
        <w:t xml:space="preserve"> a more hostile external environment</w:t>
      </w:r>
      <w:r w:rsidRPr="00DE0854">
        <w:rPr>
          <w:sz w:val="16"/>
        </w:rPr>
        <w:t xml:space="preserve">, one </w:t>
      </w:r>
      <w:r w:rsidRPr="0051700D">
        <w:rPr>
          <w:rStyle w:val="StyleUnderline"/>
        </w:rPr>
        <w:t xml:space="preserve">of </w:t>
      </w:r>
      <w:r w:rsidRPr="002D7038">
        <w:rPr>
          <w:rStyle w:val="Emphasis"/>
          <w:highlight w:val="green"/>
        </w:rPr>
        <w:t>competitive multipolarity</w:t>
      </w:r>
      <w:r w:rsidRPr="0051700D">
        <w:rPr>
          <w:rStyle w:val="Emphasis"/>
        </w:rPr>
        <w:t>,</w:t>
      </w:r>
      <w:r w:rsidRPr="00DE0854">
        <w:rPr>
          <w:sz w:val="16"/>
        </w:rPr>
        <w:t xml:space="preserve"> in an era of increasing great power competition. This is an era </w:t>
      </w:r>
      <w:r w:rsidRPr="00F956FD">
        <w:rPr>
          <w:sz w:val="16"/>
        </w:rPr>
        <w:t xml:space="preserve">where </w:t>
      </w:r>
      <w:r w:rsidRPr="00F956FD">
        <w:rPr>
          <w:rStyle w:val="Emphasis"/>
        </w:rPr>
        <w:t xml:space="preserve">access/area-denial military </w:t>
      </w:r>
      <w:r w:rsidRPr="002D7038">
        <w:rPr>
          <w:rStyle w:val="Emphasis"/>
          <w:highlight w:val="green"/>
        </w:rPr>
        <w:t>tech</w:t>
      </w:r>
      <w:r w:rsidRPr="0051700D">
        <w:rPr>
          <w:rStyle w:val="Emphasis"/>
        </w:rPr>
        <w:t>nology</w:t>
      </w:r>
      <w:r w:rsidRPr="0051700D">
        <w:rPr>
          <w:rStyle w:val="StyleUnderline"/>
        </w:rPr>
        <w:t xml:space="preserve"> are </w:t>
      </w:r>
      <w:r w:rsidRPr="002D7038">
        <w:rPr>
          <w:rStyle w:val="StyleUnderline"/>
          <w:highlight w:val="green"/>
        </w:rPr>
        <w:t>mak</w:t>
      </w:r>
      <w:r w:rsidRPr="0051700D">
        <w:rPr>
          <w:rStyle w:val="StyleUnderline"/>
        </w:rPr>
        <w:t xml:space="preserve">ing </w:t>
      </w:r>
      <w:r w:rsidRPr="002D7038">
        <w:rPr>
          <w:rStyle w:val="StyleUnderline"/>
          <w:highlight w:val="green"/>
        </w:rPr>
        <w:t>it easier for</w:t>
      </w:r>
      <w:r w:rsidRPr="0051700D">
        <w:rPr>
          <w:rStyle w:val="StyleUnderline"/>
        </w:rPr>
        <w:t xml:space="preserve"> determined </w:t>
      </w:r>
      <w:r w:rsidRPr="002D7038">
        <w:rPr>
          <w:rStyle w:val="StyleUnderline"/>
          <w:highlight w:val="green"/>
        </w:rPr>
        <w:t xml:space="preserve">weaker sides to inflict prohibitive costs </w:t>
      </w:r>
      <w:r w:rsidRPr="00F956FD">
        <w:rPr>
          <w:rStyle w:val="StyleUnderline"/>
        </w:rPr>
        <w:t>on great powers. Eve</w:t>
      </w:r>
      <w:r w:rsidRPr="0051700D">
        <w:rPr>
          <w:rStyle w:val="StyleUnderline"/>
        </w:rPr>
        <w:t>n</w:t>
      </w:r>
      <w:r w:rsidRPr="00DE0854">
        <w:rPr>
          <w:sz w:val="16"/>
        </w:rPr>
        <w:t xml:space="preserve"> in its pomp, </w:t>
      </w:r>
      <w:r w:rsidRPr="0051700D">
        <w:rPr>
          <w:rStyle w:val="StyleUnderline"/>
        </w:rPr>
        <w:t>before weaker states had</w:t>
      </w:r>
      <w:r w:rsidRPr="00DE0854">
        <w:rPr>
          <w:sz w:val="16"/>
        </w:rPr>
        <w:t xml:space="preserve"> their hands on </w:t>
      </w:r>
      <w:r w:rsidRPr="0051700D">
        <w:rPr>
          <w:rStyle w:val="StyleUnderline"/>
        </w:rPr>
        <w:t>long-range precision munitions</w:t>
      </w:r>
      <w:r w:rsidRPr="00DE0854">
        <w:rPr>
          <w:sz w:val="16"/>
        </w:rPr>
        <w:t xml:space="preserve"> and cheap sensors, </w:t>
      </w:r>
      <w:r w:rsidRPr="0051700D">
        <w:rPr>
          <w:rStyle w:val="StyleUnderline"/>
        </w:rPr>
        <w:t xml:space="preserve">the United States was </w:t>
      </w:r>
      <w:r w:rsidRPr="0051700D">
        <w:rPr>
          <w:rStyle w:val="Emphasis"/>
        </w:rPr>
        <w:t xml:space="preserve">not able to defeat </w:t>
      </w:r>
      <w:proofErr w:type="gramStart"/>
      <w:r w:rsidRPr="0051700D">
        <w:rPr>
          <w:rStyle w:val="Emphasis"/>
        </w:rPr>
        <w:t>a number of</w:t>
      </w:r>
      <w:proofErr w:type="gramEnd"/>
      <w:r w:rsidRPr="0051700D">
        <w:rPr>
          <w:rStyle w:val="Emphasis"/>
        </w:rPr>
        <w:t xml:space="preserve"> weaker challengers,</w:t>
      </w:r>
      <w:r w:rsidRPr="0051700D">
        <w:rPr>
          <w:rStyle w:val="StyleUnderline"/>
        </w:rPr>
        <w:t xml:space="preserve"> from China in the Korean War to communists in Vietnam to Islamist insurgents in Afghanistan. </w:t>
      </w:r>
      <w:r w:rsidRPr="0051700D">
        <w:rPr>
          <w:rStyle w:val="Emphasis"/>
        </w:rPr>
        <w:t xml:space="preserve">The days of </w:t>
      </w:r>
      <w:r w:rsidRPr="0096445E">
        <w:rPr>
          <w:rStyle w:val="Emphasis"/>
        </w:rPr>
        <w:t xml:space="preserve">unipolarity are </w:t>
      </w:r>
      <w:proofErr w:type="gramStart"/>
      <w:r w:rsidRPr="0096445E">
        <w:rPr>
          <w:rStyle w:val="Emphasis"/>
        </w:rPr>
        <w:t>over,</w:t>
      </w:r>
      <w:r w:rsidRPr="0051700D">
        <w:rPr>
          <w:rStyle w:val="Emphasis"/>
        </w:rPr>
        <w:t xml:space="preserve"> and</w:t>
      </w:r>
      <w:proofErr w:type="gramEnd"/>
      <w:r w:rsidRPr="0051700D">
        <w:rPr>
          <w:rStyle w:val="Emphasis"/>
        </w:rPr>
        <w:t xml:space="preserve"> cannot be wished back.</w:t>
      </w:r>
      <w:r w:rsidRPr="00DE0854">
        <w:rPr>
          <w:sz w:val="16"/>
        </w:rPr>
        <w:t xml:space="preserve"> The question is how well the United States can adjust to competitive multipolarity, </w:t>
      </w:r>
      <w:proofErr w:type="gramStart"/>
      <w:r w:rsidRPr="00DE0854">
        <w:rPr>
          <w:sz w:val="16"/>
        </w:rPr>
        <w:t>in order to</w:t>
      </w:r>
      <w:proofErr w:type="gramEnd"/>
      <w:r w:rsidRPr="00DE0854">
        <w:rPr>
          <w:sz w:val="16"/>
        </w:rPr>
        <w:t xml:space="preserve"> remain solvent. At the same time </w:t>
      </w:r>
      <w:r w:rsidRPr="0051700D">
        <w:rPr>
          <w:rStyle w:val="StyleUnderline"/>
        </w:rPr>
        <w:t xml:space="preserve">as resources become more scarce and economic dangers mount, </w:t>
      </w:r>
      <w:r w:rsidRPr="0096445E">
        <w:rPr>
          <w:rStyle w:val="StyleUnderline"/>
        </w:rPr>
        <w:t xml:space="preserve">the U.S. is </w:t>
      </w:r>
      <w:r w:rsidRPr="0096445E">
        <w:rPr>
          <w:rStyle w:val="Emphasis"/>
        </w:rPr>
        <w:t>expanding</w:t>
      </w:r>
      <w:r w:rsidRPr="0051700D">
        <w:rPr>
          <w:rStyle w:val="Emphasis"/>
        </w:rPr>
        <w:t xml:space="preserve"> its </w:t>
      </w:r>
      <w:r w:rsidRPr="002D7038">
        <w:rPr>
          <w:rStyle w:val="Emphasis"/>
          <w:highlight w:val="green"/>
        </w:rPr>
        <w:t>commitments</w:t>
      </w:r>
      <w:r w:rsidRPr="002D7038">
        <w:rPr>
          <w:rStyle w:val="StyleUnderline"/>
          <w:highlight w:val="green"/>
        </w:rPr>
        <w:t xml:space="preserve"> in the Middle </w:t>
      </w:r>
      <w:proofErr w:type="gramStart"/>
      <w:r w:rsidRPr="002D7038">
        <w:rPr>
          <w:rStyle w:val="StyleUnderline"/>
          <w:highlight w:val="green"/>
        </w:rPr>
        <w:t>East</w:t>
      </w:r>
      <w:r w:rsidRPr="0051700D">
        <w:rPr>
          <w:rStyle w:val="StyleUnderline"/>
        </w:rPr>
        <w:t>, and</w:t>
      </w:r>
      <w:proofErr w:type="gramEnd"/>
      <w:r w:rsidRPr="0051700D">
        <w:rPr>
          <w:rStyle w:val="StyleUnderline"/>
        </w:rPr>
        <w:t xml:space="preserve"> doubling down</w:t>
      </w:r>
      <w:r w:rsidRPr="00DE0854">
        <w:rPr>
          <w:sz w:val="16"/>
        </w:rPr>
        <w:t xml:space="preserve"> on its effort </w:t>
      </w:r>
      <w:r w:rsidRPr="0051700D">
        <w:rPr>
          <w:rStyle w:val="StyleUnderline"/>
        </w:rPr>
        <w:t xml:space="preserve">to remain the dominant power. </w:t>
      </w:r>
      <w:r w:rsidRPr="0051700D">
        <w:rPr>
          <w:rStyle w:val="Emphasis"/>
        </w:rPr>
        <w:t xml:space="preserve">Means and ends are increasingly </w:t>
      </w:r>
      <w:r w:rsidRPr="002D7038">
        <w:rPr>
          <w:rStyle w:val="Emphasis"/>
        </w:rPr>
        <w:t>misaligned.</w:t>
      </w:r>
      <w:r w:rsidRPr="002D7038">
        <w:rPr>
          <w:rStyle w:val="StyleUnderline"/>
        </w:rPr>
        <w:t xml:space="preserve"> The </w:t>
      </w:r>
      <w:r w:rsidRPr="002D7038">
        <w:rPr>
          <w:rStyle w:val="StyleUnderline"/>
        </w:rPr>
        <w:lastRenderedPageBreak/>
        <w:t>United States is in mounting danger of what</w:t>
      </w:r>
      <w:r w:rsidRPr="002D7038">
        <w:rPr>
          <w:sz w:val="16"/>
        </w:rPr>
        <w:t xml:space="preserve"> “rise and fall” realists in the tradition of Walter </w:t>
      </w:r>
      <w:r w:rsidRPr="002D7038">
        <w:rPr>
          <w:rStyle w:val="StyleUnderline"/>
        </w:rPr>
        <w:t xml:space="preserve">Lippmann called </w:t>
      </w:r>
      <w:r w:rsidRPr="002D7038">
        <w:rPr>
          <w:rStyle w:val="Emphasis"/>
        </w:rPr>
        <w:t xml:space="preserve">“insolvency”, where its </w:t>
      </w:r>
      <w:r w:rsidRPr="0096445E">
        <w:rPr>
          <w:rStyle w:val="Emphasis"/>
        </w:rPr>
        <w:t xml:space="preserve">commitments </w:t>
      </w:r>
      <w:r w:rsidRPr="002D7038">
        <w:rPr>
          <w:rStyle w:val="Emphasis"/>
          <w:highlight w:val="green"/>
        </w:rPr>
        <w:t>exceed</w:t>
      </w:r>
      <w:r w:rsidRPr="0051700D">
        <w:rPr>
          <w:rStyle w:val="Emphasis"/>
        </w:rPr>
        <w:t xml:space="preserve"> its </w:t>
      </w:r>
      <w:r w:rsidRPr="002D7038">
        <w:rPr>
          <w:rStyle w:val="Emphasis"/>
          <w:highlight w:val="green"/>
        </w:rPr>
        <w:t>power,</w:t>
      </w:r>
      <w:r w:rsidRPr="002D7038">
        <w:rPr>
          <w:rStyle w:val="StyleUnderline"/>
          <w:highlight w:val="green"/>
        </w:rPr>
        <w:t xml:space="preserve"> to the point of </w:t>
      </w:r>
      <w:r w:rsidRPr="002D7038">
        <w:rPr>
          <w:rStyle w:val="Emphasis"/>
          <w:highlight w:val="green"/>
        </w:rPr>
        <w:t xml:space="preserve">physical exhaustion </w:t>
      </w:r>
      <w:r w:rsidRPr="0096445E">
        <w:rPr>
          <w:rStyle w:val="Emphasis"/>
        </w:rPr>
        <w:t>and domestic political discord,</w:t>
      </w:r>
      <w:r w:rsidRPr="0051700D">
        <w:rPr>
          <w:rStyle w:val="StyleUnderline"/>
        </w:rPr>
        <w:t xml:space="preserve"> through which division at home and incoherence abroad feed off one another.</w:t>
      </w:r>
      <w:r w:rsidRPr="00DE0854">
        <w:rPr>
          <w:sz w:val="16"/>
        </w:rPr>
        <w:t xml:space="preserve">45 It has too many commitments, for resources that are increasingly scarce, and cannot proceed on its present course without the imbalance of means and ends getting worse. While forward garrisoning is not in itself especially expensive compared to repatriated forces, </w:t>
      </w:r>
      <w:r w:rsidRPr="0051700D">
        <w:rPr>
          <w:rStyle w:val="StyleUnderline"/>
        </w:rPr>
        <w:t>commitments in the Gulf drive up demands on the size of defence budget, to maintain capabilities to operate</w:t>
      </w:r>
      <w:r w:rsidRPr="00DE0854">
        <w:rPr>
          <w:sz w:val="16"/>
        </w:rPr>
        <w:t xml:space="preserve"> in the region. </w:t>
      </w:r>
      <w:r w:rsidRPr="0096445E">
        <w:rPr>
          <w:rStyle w:val="StyleUnderline"/>
        </w:rPr>
        <w:t xml:space="preserve">Estimates vary on the </w:t>
      </w:r>
      <w:r w:rsidRPr="0096445E">
        <w:rPr>
          <w:rStyle w:val="StyleUnderline"/>
          <w:highlight w:val="green"/>
        </w:rPr>
        <w:t>savings, ranging</w:t>
      </w:r>
      <w:r w:rsidRPr="00D80DE2">
        <w:rPr>
          <w:rStyle w:val="StyleUnderline"/>
        </w:rPr>
        <w:t xml:space="preserve"> from </w:t>
      </w:r>
      <w:r w:rsidRPr="00D80DE2">
        <w:rPr>
          <w:rStyle w:val="Emphasis"/>
        </w:rPr>
        <w:t xml:space="preserve">$75billion a year </w:t>
      </w:r>
      <w:r w:rsidRPr="0096445E">
        <w:rPr>
          <w:rStyle w:val="Emphasis"/>
          <w:highlight w:val="green"/>
        </w:rPr>
        <w:t>to</w:t>
      </w:r>
      <w:r w:rsidRPr="0096445E">
        <w:rPr>
          <w:rStyle w:val="Emphasis"/>
        </w:rPr>
        <w:t xml:space="preserve"> $</w:t>
      </w:r>
      <w:r w:rsidRPr="0096445E">
        <w:rPr>
          <w:rStyle w:val="Emphasis"/>
          <w:highlight w:val="green"/>
        </w:rPr>
        <w:t>121 billion</w:t>
      </w:r>
      <w:r w:rsidRPr="00D80DE2">
        <w:rPr>
          <w:rStyle w:val="Emphasis"/>
        </w:rPr>
        <w:t>.</w:t>
      </w:r>
      <w:r w:rsidRPr="00DE0854">
        <w:rPr>
          <w:sz w:val="16"/>
        </w:rPr>
        <w:t xml:space="preserve">46 </w:t>
      </w:r>
      <w:r w:rsidRPr="002D7038">
        <w:rPr>
          <w:rStyle w:val="StyleUnderline"/>
          <w:highlight w:val="green"/>
        </w:rPr>
        <w:t>Drawing down in the Middle East would be one</w:t>
      </w:r>
      <w:r w:rsidRPr="00D80DE2">
        <w:rPr>
          <w:rStyle w:val="StyleUnderline"/>
        </w:rPr>
        <w:t xml:space="preserve"> important </w:t>
      </w:r>
      <w:r w:rsidRPr="002D7038">
        <w:rPr>
          <w:rStyle w:val="StyleUnderline"/>
          <w:highlight w:val="green"/>
        </w:rPr>
        <w:t>step</w:t>
      </w:r>
      <w:r w:rsidRPr="00DE0854">
        <w:rPr>
          <w:sz w:val="16"/>
        </w:rPr>
        <w:t xml:space="preserve"> on the road </w:t>
      </w:r>
      <w:r w:rsidRPr="0096445E">
        <w:rPr>
          <w:rStyle w:val="Emphasis"/>
          <w:highlight w:val="green"/>
        </w:rPr>
        <w:t>to</w:t>
      </w:r>
      <w:r w:rsidRPr="0096445E">
        <w:rPr>
          <w:sz w:val="16"/>
          <w:highlight w:val="green"/>
        </w:rPr>
        <w:t xml:space="preserve"> </w:t>
      </w:r>
      <w:r w:rsidRPr="0096445E">
        <w:rPr>
          <w:rStyle w:val="Emphasis"/>
          <w:highlight w:val="green"/>
        </w:rPr>
        <w:t>redressing</w:t>
      </w:r>
      <w:r w:rsidRPr="00D80DE2">
        <w:rPr>
          <w:rStyle w:val="Emphasis"/>
        </w:rPr>
        <w:t xml:space="preserve"> the </w:t>
      </w:r>
      <w:r w:rsidRPr="002D7038">
        <w:rPr>
          <w:rStyle w:val="Emphasis"/>
          <w:highlight w:val="green"/>
        </w:rPr>
        <w:t>fiscal imbalance</w:t>
      </w:r>
      <w:r w:rsidRPr="00D80DE2">
        <w:rPr>
          <w:rStyle w:val="Emphasis"/>
        </w:rPr>
        <w:t>.</w:t>
      </w:r>
      <w:r w:rsidRPr="00DE0854">
        <w:rPr>
          <w:sz w:val="16"/>
        </w:rPr>
        <w:t xml:space="preserve"> </w:t>
      </w:r>
      <w:r w:rsidRPr="00D80DE2">
        <w:rPr>
          <w:rStyle w:val="StyleUnderline"/>
        </w:rPr>
        <w:t>Secondly, this</w:t>
      </w:r>
      <w:r w:rsidRPr="00DE0854">
        <w:rPr>
          <w:sz w:val="16"/>
        </w:rPr>
        <w:t xml:space="preserve"> is a problem not only because of the balance sheet of material power. It also </w:t>
      </w:r>
      <w:r w:rsidRPr="00D80DE2">
        <w:rPr>
          <w:rStyle w:val="StyleUnderline"/>
        </w:rPr>
        <w:t>threatens the republic’s way of life.</w:t>
      </w:r>
      <w:r w:rsidRPr="00DE0854">
        <w:rPr>
          <w:sz w:val="16"/>
        </w:rPr>
        <w:t xml:space="preserve"> The purpose of American statecraft should be, as Graham Allison argues, to "preserve the U.S. as a free nation with our fundamental institutions and values intact."47 </w:t>
      </w:r>
      <w:r w:rsidRPr="00D80DE2">
        <w:rPr>
          <w:rStyle w:val="StyleUnderline"/>
        </w:rPr>
        <w:t>Primacy</w:t>
      </w:r>
      <w:r w:rsidRPr="00DE0854">
        <w:rPr>
          <w:sz w:val="16"/>
        </w:rPr>
        <w:t xml:space="preserve"> realism </w:t>
      </w:r>
      <w:r w:rsidRPr="00D80DE2">
        <w:rPr>
          <w:rStyle w:val="StyleUnderline"/>
        </w:rPr>
        <w:t>pays much attention to</w:t>
      </w:r>
      <w:r w:rsidRPr="00DE0854">
        <w:rPr>
          <w:sz w:val="16"/>
        </w:rPr>
        <w:t xml:space="preserve"> the question of </w:t>
      </w:r>
      <w:r w:rsidRPr="00D80DE2">
        <w:rPr>
          <w:rStyle w:val="StyleUnderline"/>
        </w:rPr>
        <w:t>economic prosperity but too little attention to</w:t>
      </w:r>
      <w:r w:rsidRPr="00DE0854">
        <w:rPr>
          <w:sz w:val="16"/>
        </w:rPr>
        <w:t xml:space="preserve"> the ultimate objective of U.S. grand strategy, which is to ensure the health of </w:t>
      </w:r>
      <w:r w:rsidRPr="00D80DE2">
        <w:rPr>
          <w:rStyle w:val="StyleUnderline"/>
        </w:rPr>
        <w:t>America’s</w:t>
      </w:r>
      <w:r w:rsidRPr="00DE0854">
        <w:rPr>
          <w:sz w:val="16"/>
        </w:rPr>
        <w:t xml:space="preserve"> domestic order: its </w:t>
      </w:r>
      <w:r w:rsidRPr="00D80DE2">
        <w:rPr>
          <w:rStyle w:val="StyleUnderline"/>
        </w:rPr>
        <w:t>institutions,</w:t>
      </w:r>
      <w:r w:rsidRPr="00DE0854">
        <w:rPr>
          <w:sz w:val="16"/>
        </w:rPr>
        <w:t xml:space="preserve"> its </w:t>
      </w:r>
      <w:r w:rsidRPr="00D80DE2">
        <w:rPr>
          <w:rStyle w:val="StyleUnderline"/>
        </w:rPr>
        <w:t>constitution, and</w:t>
      </w:r>
      <w:r w:rsidRPr="00DE0854">
        <w:rPr>
          <w:sz w:val="16"/>
        </w:rPr>
        <w:t xml:space="preserve"> its </w:t>
      </w:r>
      <w:r w:rsidRPr="00D80DE2">
        <w:rPr>
          <w:rStyle w:val="StyleUnderline"/>
        </w:rPr>
        <w:t>liberties.</w:t>
      </w:r>
      <w:r w:rsidRPr="00DE0854">
        <w:rPr>
          <w:sz w:val="16"/>
        </w:rPr>
        <w:t xml:space="preserve"> This issue will be addressed below. </w:t>
      </w:r>
      <w:r w:rsidRPr="00D80DE2">
        <w:rPr>
          <w:rStyle w:val="StyleUnderline"/>
        </w:rPr>
        <w:t xml:space="preserve">Thirdly, given the </w:t>
      </w:r>
      <w:r w:rsidRPr="009F2F4B">
        <w:rPr>
          <w:rStyle w:val="StyleUnderline"/>
        </w:rPr>
        <w:t>need</w:t>
      </w:r>
      <w:r w:rsidRPr="00D80DE2">
        <w:rPr>
          <w:rStyle w:val="StyleUnderline"/>
        </w:rPr>
        <w:t xml:space="preserve"> to cut back, the United States should </w:t>
      </w:r>
      <w:r w:rsidRPr="00D80DE2">
        <w:rPr>
          <w:rStyle w:val="Emphasis"/>
        </w:rPr>
        <w:t>revise the value of its commitments</w:t>
      </w:r>
      <w:r w:rsidRPr="00D80DE2">
        <w:rPr>
          <w:rStyle w:val="StyleUnderline"/>
        </w:rPr>
        <w:t xml:space="preserve"> in the Middle East. </w:t>
      </w:r>
      <w:r w:rsidRPr="009F2F4B">
        <w:rPr>
          <w:rStyle w:val="StyleUnderline"/>
        </w:rPr>
        <w:t>The region is losing its</w:t>
      </w:r>
      <w:r w:rsidRPr="00D80DE2">
        <w:rPr>
          <w:rStyle w:val="StyleUnderline"/>
        </w:rPr>
        <w:t xml:space="preserve"> grand strategic </w:t>
      </w:r>
      <w:r w:rsidRPr="009F2F4B">
        <w:rPr>
          <w:rStyle w:val="StyleUnderline"/>
        </w:rPr>
        <w:t>salience</w:t>
      </w:r>
      <w:r w:rsidRPr="00DE0854">
        <w:rPr>
          <w:sz w:val="16"/>
        </w:rPr>
        <w:t xml:space="preserve"> as a power center. </w:t>
      </w:r>
      <w:r w:rsidRPr="009F2F4B">
        <w:rPr>
          <w:rStyle w:val="StyleUnderline"/>
          <w:highlight w:val="green"/>
        </w:rPr>
        <w:t>It boasts only 6% of global GDP</w:t>
      </w:r>
      <w:r w:rsidRPr="00D80DE2">
        <w:rPr>
          <w:rStyle w:val="StyleUnderline"/>
        </w:rPr>
        <w:t xml:space="preserve">, and only 5% of the world’s population. Its oil output remains important but is decreasingly so, in the </w:t>
      </w:r>
      <w:r w:rsidRPr="009F2F4B">
        <w:rPr>
          <w:rStyle w:val="StyleUnderline"/>
          <w:highlight w:val="green"/>
        </w:rPr>
        <w:t>oil and gas revolutions taking place elsewhere</w:t>
      </w:r>
      <w:r w:rsidRPr="00D80DE2">
        <w:rPr>
          <w:rStyle w:val="StyleUnderline"/>
        </w:rPr>
        <w:t xml:space="preserve">. </w:t>
      </w:r>
      <w:r w:rsidRPr="009F2F4B">
        <w:rPr>
          <w:rStyle w:val="StyleUnderline"/>
          <w:highlight w:val="green"/>
        </w:rPr>
        <w:t>This region is</w:t>
      </w:r>
      <w:r w:rsidRPr="00DE0854">
        <w:rPr>
          <w:sz w:val="16"/>
        </w:rPr>
        <w:t xml:space="preserve"> also, </w:t>
      </w:r>
      <w:r w:rsidRPr="00D80DE2">
        <w:rPr>
          <w:rStyle w:val="Emphasis"/>
        </w:rPr>
        <w:t>increasingly</w:t>
      </w:r>
      <w:r w:rsidRPr="00DE0854">
        <w:rPr>
          <w:sz w:val="16"/>
        </w:rPr>
        <w:t xml:space="preserve">, </w:t>
      </w:r>
      <w:r w:rsidRPr="009F2F4B">
        <w:rPr>
          <w:rStyle w:val="Emphasis"/>
          <w:highlight w:val="green"/>
        </w:rPr>
        <w:t>unrewarding</w:t>
      </w:r>
      <w:r w:rsidRPr="00D80DE2">
        <w:rPr>
          <w:rStyle w:val="Emphasis"/>
        </w:rPr>
        <w:t>.</w:t>
      </w:r>
      <w:r w:rsidRPr="00D80DE2">
        <w:rPr>
          <w:rStyle w:val="StyleUnderline"/>
        </w:rPr>
        <w:t xml:space="preserve"> Compared to</w:t>
      </w:r>
      <w:r w:rsidRPr="00DE0854">
        <w:rPr>
          <w:sz w:val="16"/>
        </w:rPr>
        <w:t xml:space="preserve"> America’s other two major theatres of commitment, </w:t>
      </w:r>
      <w:r w:rsidRPr="00D80DE2">
        <w:rPr>
          <w:rStyle w:val="StyleUnderline"/>
        </w:rPr>
        <w:t>Asia and Europe, the Middle East is especially unworthwhile. It loads too much trouble on Washington’s shoulders.</w:t>
      </w:r>
      <w:r w:rsidRPr="00DE0854">
        <w:rPr>
          <w:sz w:val="16"/>
        </w:rPr>
        <w:t xml:space="preserve"> A set of </w:t>
      </w:r>
      <w:r w:rsidRPr="00075867">
        <w:rPr>
          <w:rStyle w:val="Emphasis"/>
        </w:rPr>
        <w:t>interlocking historical forces and prior choices made the region a wildly complex one to manage as an external power.</w:t>
      </w:r>
      <w:r w:rsidRPr="00DE0854">
        <w:rPr>
          <w:sz w:val="16"/>
        </w:rPr>
        <w:t xml:space="preserve">48 </w:t>
      </w:r>
      <w:r w:rsidRPr="00075867">
        <w:rPr>
          <w:rStyle w:val="StyleUnderline"/>
        </w:rPr>
        <w:t>This is not due to any primordial “essence.”</w:t>
      </w:r>
      <w:r w:rsidRPr="00DE0854">
        <w:rPr>
          <w:sz w:val="16"/>
        </w:rPr>
        <w:t xml:space="preserve"> Rather, </w:t>
      </w:r>
      <w:r w:rsidRPr="00075867">
        <w:rPr>
          <w:rStyle w:val="StyleUnderline"/>
        </w:rPr>
        <w:t>it lies in the interactions of</w:t>
      </w:r>
      <w:r w:rsidRPr="00DE0854">
        <w:rPr>
          <w:sz w:val="16"/>
        </w:rPr>
        <w:t xml:space="preserve"> other path-dependent forces: </w:t>
      </w:r>
      <w:r w:rsidRPr="00075867">
        <w:rPr>
          <w:rStyle w:val="StyleUnderline"/>
        </w:rPr>
        <w:t>imperial settlements, indigenous divide-and-rule politics, authoritarian regimes’</w:t>
      </w:r>
      <w:r w:rsidRPr="00DE0854">
        <w:rPr>
          <w:sz w:val="16"/>
        </w:rPr>
        <w:t xml:space="preserve"> strategies of </w:t>
      </w:r>
      <w:r w:rsidRPr="00075867">
        <w:rPr>
          <w:rStyle w:val="StyleUnderline"/>
        </w:rPr>
        <w:t>deflection, using Islamist causes</w:t>
      </w:r>
      <w:r w:rsidRPr="00DE0854">
        <w:rPr>
          <w:sz w:val="16"/>
        </w:rPr>
        <w:t xml:space="preserve"> and movements </w:t>
      </w:r>
      <w:r w:rsidRPr="00075867">
        <w:rPr>
          <w:rStyle w:val="StyleUnderline"/>
        </w:rPr>
        <w:t>to fragment opposition and channel demands</w:t>
      </w:r>
      <w:r w:rsidRPr="00DE0854">
        <w:rPr>
          <w:sz w:val="16"/>
        </w:rPr>
        <w:t xml:space="preserve"> for change, </w:t>
      </w:r>
      <w:r w:rsidRPr="00075867">
        <w:rPr>
          <w:rStyle w:val="StyleUnderline"/>
        </w:rPr>
        <w:t>the “resource curse” of petro-politics and resulting economic stagnation, an explosion of sectarian identity linked to</w:t>
      </w:r>
      <w:r w:rsidRPr="00DE0854">
        <w:rPr>
          <w:sz w:val="16"/>
        </w:rPr>
        <w:t xml:space="preserve"> the rival power bids of </w:t>
      </w:r>
      <w:r w:rsidRPr="00075867">
        <w:rPr>
          <w:rStyle w:val="Emphasis"/>
        </w:rPr>
        <w:t>Saudi Arabia and Iran,</w:t>
      </w:r>
      <w:r w:rsidRPr="00075867">
        <w:rPr>
          <w:rStyle w:val="StyleUnderline"/>
        </w:rPr>
        <w:t xml:space="preserve"> and the additional pressures created by</w:t>
      </w:r>
      <w:r w:rsidRPr="00DE0854">
        <w:rPr>
          <w:sz w:val="16"/>
        </w:rPr>
        <w:t xml:space="preserve"> the application of </w:t>
      </w:r>
      <w:r w:rsidRPr="00075867">
        <w:rPr>
          <w:rStyle w:val="StyleUnderline"/>
        </w:rPr>
        <w:t>U.S. power, not only in</w:t>
      </w:r>
      <w:r w:rsidRPr="00DE0854">
        <w:rPr>
          <w:sz w:val="16"/>
        </w:rPr>
        <w:t xml:space="preserve"> the </w:t>
      </w:r>
      <w:r w:rsidRPr="00075867">
        <w:rPr>
          <w:rStyle w:val="StyleUnderline"/>
        </w:rPr>
        <w:t>Iraq</w:t>
      </w:r>
      <w:r w:rsidRPr="00DE0854">
        <w:rPr>
          <w:sz w:val="16"/>
        </w:rPr>
        <w:t xml:space="preserve"> misadventure </w:t>
      </w:r>
      <w:r w:rsidRPr="00075867">
        <w:rPr>
          <w:rStyle w:val="StyleUnderline"/>
        </w:rPr>
        <w:t>or</w:t>
      </w:r>
      <w:r w:rsidRPr="00DE0854">
        <w:rPr>
          <w:sz w:val="16"/>
        </w:rPr>
        <w:t xml:space="preserve"> in support for </w:t>
      </w:r>
      <w:r w:rsidRPr="00075867">
        <w:rPr>
          <w:rStyle w:val="StyleUnderline"/>
        </w:rPr>
        <w:t>Israel, but</w:t>
      </w:r>
      <w:r w:rsidRPr="00DE0854">
        <w:rPr>
          <w:sz w:val="16"/>
        </w:rPr>
        <w:t xml:space="preserve"> in </w:t>
      </w:r>
      <w:r w:rsidRPr="00075867">
        <w:rPr>
          <w:rStyle w:val="StyleUnderline"/>
        </w:rPr>
        <w:t>a longstanding collaboration with the</w:t>
      </w:r>
      <w:r w:rsidRPr="00DE0854">
        <w:rPr>
          <w:sz w:val="16"/>
        </w:rPr>
        <w:t xml:space="preserve"> very </w:t>
      </w:r>
      <w:r w:rsidRPr="00075867">
        <w:rPr>
          <w:rStyle w:val="StyleUnderline"/>
        </w:rPr>
        <w:t>Islamist forces against which it does battle.</w:t>
      </w:r>
      <w:r w:rsidRPr="00DE0854">
        <w:rPr>
          <w:sz w:val="16"/>
        </w:rPr>
        <w:t xml:space="preserve"> As a result, </w:t>
      </w:r>
      <w:r w:rsidRPr="00075867">
        <w:rPr>
          <w:rStyle w:val="StyleUnderline"/>
        </w:rPr>
        <w:t>the region the U.S. waded into is one of seething populations, a choice of bad allies for whom the superpower and</w:t>
      </w:r>
      <w:r w:rsidRPr="00DE0854">
        <w:rPr>
          <w:sz w:val="16"/>
        </w:rPr>
        <w:t xml:space="preserve"> its main ally, </w:t>
      </w:r>
      <w:r w:rsidRPr="00075867">
        <w:rPr>
          <w:rStyle w:val="StyleUnderline"/>
        </w:rPr>
        <w:t>Israel</w:t>
      </w:r>
      <w:r w:rsidRPr="00DE0854">
        <w:rPr>
          <w:sz w:val="16"/>
        </w:rPr>
        <w:t xml:space="preserve">, </w:t>
      </w:r>
      <w:r w:rsidRPr="00075867">
        <w:rPr>
          <w:rStyle w:val="StyleUnderline"/>
        </w:rPr>
        <w:t>are a ready alibi.</w:t>
      </w:r>
      <w:r w:rsidRPr="00DE0854">
        <w:rPr>
          <w:sz w:val="16"/>
        </w:rPr>
        <w:t xml:space="preserve"> </w:t>
      </w:r>
      <w:r w:rsidRPr="00075867">
        <w:rPr>
          <w:rStyle w:val="StyleUnderline"/>
        </w:rPr>
        <w:t xml:space="preserve">Involvement in </w:t>
      </w:r>
      <w:r w:rsidRPr="0096445E">
        <w:rPr>
          <w:rStyle w:val="StyleUnderline"/>
        </w:rPr>
        <w:t>the Middle East</w:t>
      </w:r>
      <w:r w:rsidRPr="00075867">
        <w:rPr>
          <w:rStyle w:val="StyleUnderline"/>
        </w:rPr>
        <w:t xml:space="preserve"> played a central part in bringing on the </w:t>
      </w:r>
      <w:r w:rsidRPr="00075867">
        <w:rPr>
          <w:rStyle w:val="Emphasis"/>
        </w:rPr>
        <w:t>9/11 attacks</w:t>
      </w:r>
      <w:r w:rsidRPr="00075867">
        <w:rPr>
          <w:rStyle w:val="StyleUnderline"/>
        </w:rPr>
        <w:t xml:space="preserve"> and</w:t>
      </w:r>
      <w:r w:rsidRPr="00DE0854">
        <w:rPr>
          <w:sz w:val="16"/>
        </w:rPr>
        <w:t xml:space="preserve"> making possible </w:t>
      </w:r>
      <w:r w:rsidRPr="00075867">
        <w:rPr>
          <w:rStyle w:val="StyleUnderline"/>
        </w:rPr>
        <w:t>the subsequent War on Terror and</w:t>
      </w:r>
      <w:r w:rsidRPr="00DE0854">
        <w:rPr>
          <w:sz w:val="16"/>
        </w:rPr>
        <w:t xml:space="preserve"> America’s most </w:t>
      </w:r>
      <w:r w:rsidRPr="00075867">
        <w:rPr>
          <w:rStyle w:val="StyleUnderline"/>
        </w:rPr>
        <w:t>disastrous war</w:t>
      </w:r>
      <w:r w:rsidRPr="00DE0854">
        <w:rPr>
          <w:sz w:val="16"/>
        </w:rPr>
        <w:t xml:space="preserve"> since Vietnam. </w:t>
      </w:r>
      <w:r w:rsidRPr="00075867">
        <w:rPr>
          <w:rStyle w:val="Emphasis"/>
        </w:rPr>
        <w:t xml:space="preserve">It </w:t>
      </w:r>
      <w:r w:rsidRPr="0096445E">
        <w:rPr>
          <w:rStyle w:val="Emphasis"/>
        </w:rPr>
        <w:t>embroils America in a set of violent geopolitical storms</w:t>
      </w:r>
      <w:r w:rsidRPr="00DE0854">
        <w:rPr>
          <w:sz w:val="16"/>
        </w:rPr>
        <w:t xml:space="preserve"> – namely the </w:t>
      </w:r>
      <w:r w:rsidRPr="00075867">
        <w:rPr>
          <w:rStyle w:val="StyleUnderline"/>
        </w:rPr>
        <w:t>civil wars</w:t>
      </w:r>
      <w:r w:rsidRPr="00DE0854">
        <w:rPr>
          <w:sz w:val="16"/>
        </w:rPr>
        <w:t xml:space="preserve"> within the Arab-Islamic world- </w:t>
      </w:r>
      <w:r w:rsidRPr="00075867">
        <w:rPr>
          <w:rStyle w:val="StyleUnderline"/>
        </w:rPr>
        <w:t>that it does not have the power to control</w:t>
      </w:r>
      <w:r w:rsidRPr="00DE0854">
        <w:rPr>
          <w:sz w:val="16"/>
        </w:rPr>
        <w:t xml:space="preserve"> or extinguish, as well as more localised </w:t>
      </w:r>
      <w:r w:rsidRPr="00075867">
        <w:rPr>
          <w:rStyle w:val="StyleUnderline"/>
        </w:rPr>
        <w:t>conflicts</w:t>
      </w:r>
      <w:r w:rsidRPr="00DE0854">
        <w:rPr>
          <w:sz w:val="16"/>
        </w:rPr>
        <w:t xml:space="preserve"> that </w:t>
      </w:r>
      <w:r w:rsidRPr="00075867">
        <w:rPr>
          <w:rStyle w:val="StyleUnderline"/>
        </w:rPr>
        <w:t>deliver</w:t>
      </w:r>
      <w:r w:rsidRPr="00DE0854">
        <w:rPr>
          <w:sz w:val="16"/>
        </w:rPr>
        <w:t xml:space="preserve"> a bad bargain of </w:t>
      </w:r>
      <w:r w:rsidRPr="00075867">
        <w:rPr>
          <w:rStyle w:val="Emphasis"/>
        </w:rPr>
        <w:t>complicity with little influence. Salafist</w:t>
      </w:r>
      <w:r w:rsidRPr="00DE0854">
        <w:rPr>
          <w:sz w:val="16"/>
        </w:rPr>
        <w:t xml:space="preserve">-jihadist </w:t>
      </w:r>
      <w:r w:rsidRPr="00075867">
        <w:rPr>
          <w:rStyle w:val="Emphasis"/>
        </w:rPr>
        <w:t>terrorism</w:t>
      </w:r>
      <w:r w:rsidRPr="00075867">
        <w:rPr>
          <w:rStyle w:val="StyleUnderline"/>
        </w:rPr>
        <w:t xml:space="preserve"> is energised by U.S.</w:t>
      </w:r>
      <w:r w:rsidRPr="00DE0854">
        <w:rPr>
          <w:sz w:val="16"/>
        </w:rPr>
        <w:t xml:space="preserve"> presence </w:t>
      </w:r>
      <w:r w:rsidRPr="00075867">
        <w:rPr>
          <w:rStyle w:val="StyleUnderline"/>
        </w:rPr>
        <w:t>and patronage.</w:t>
      </w:r>
      <w:r w:rsidRPr="00DE0854">
        <w:rPr>
          <w:sz w:val="16"/>
        </w:rPr>
        <w:t xml:space="preserve"> America’s most pressing security interest, the need to suppress </w:t>
      </w:r>
      <w:r w:rsidRPr="00075867">
        <w:rPr>
          <w:rStyle w:val="StyleUnderline"/>
        </w:rPr>
        <w:t>terrorism</w:t>
      </w:r>
      <w:r w:rsidRPr="00DE0854">
        <w:rPr>
          <w:sz w:val="16"/>
        </w:rPr>
        <w:t xml:space="preserve">, </w:t>
      </w:r>
      <w:r w:rsidRPr="00075867">
        <w:rPr>
          <w:rStyle w:val="StyleUnderline"/>
        </w:rPr>
        <w:t>is</w:t>
      </w:r>
      <w:r w:rsidRPr="00DE0854">
        <w:rPr>
          <w:sz w:val="16"/>
        </w:rPr>
        <w:t xml:space="preserve"> largely </w:t>
      </w:r>
      <w:r w:rsidRPr="00075867">
        <w:rPr>
          <w:rStyle w:val="StyleUnderline"/>
        </w:rPr>
        <w:t>generated by being there</w:t>
      </w:r>
      <w:r w:rsidRPr="00DE0854">
        <w:rPr>
          <w:sz w:val="16"/>
        </w:rPr>
        <w:t xml:space="preserve"> in the first place. It also turns out that </w:t>
      </w:r>
      <w:r w:rsidRPr="002D7038">
        <w:rPr>
          <w:rStyle w:val="StyleUnderline"/>
          <w:highlight w:val="green"/>
        </w:rPr>
        <w:t xml:space="preserve">the region is </w:t>
      </w:r>
      <w:r w:rsidRPr="002D7038">
        <w:rPr>
          <w:rStyle w:val="Emphasis"/>
          <w:highlight w:val="green"/>
        </w:rPr>
        <w:t>not amenable to</w:t>
      </w:r>
      <w:r w:rsidRPr="00075867">
        <w:rPr>
          <w:rStyle w:val="Emphasis"/>
        </w:rPr>
        <w:t xml:space="preserve"> the kind of </w:t>
      </w:r>
      <w:r w:rsidRPr="0096445E">
        <w:rPr>
          <w:rStyle w:val="Emphasis"/>
          <w:highlight w:val="green"/>
        </w:rPr>
        <w:t xml:space="preserve">affordable </w:t>
      </w:r>
      <w:r w:rsidRPr="0096445E">
        <w:rPr>
          <w:rStyle w:val="Emphasis"/>
        </w:rPr>
        <w:t xml:space="preserve">hegemonic </w:t>
      </w:r>
      <w:r w:rsidRPr="002D7038">
        <w:rPr>
          <w:rStyle w:val="Emphasis"/>
          <w:highlight w:val="green"/>
        </w:rPr>
        <w:t>influence</w:t>
      </w:r>
      <w:r w:rsidRPr="00075867">
        <w:rPr>
          <w:rStyle w:val="StyleUnderline"/>
        </w:rPr>
        <w:t xml:space="preserve"> that “primacy realists” assume it wields.</w:t>
      </w:r>
      <w:r w:rsidRPr="00DE0854">
        <w:rPr>
          <w:sz w:val="16"/>
        </w:rPr>
        <w:t xml:space="preserve"> Not only does Washington repeatedly fail to get its way. Its </w:t>
      </w:r>
      <w:r w:rsidRPr="00075867">
        <w:rPr>
          <w:rStyle w:val="StyleUnderline"/>
        </w:rPr>
        <w:t>clients and allies behave, persistently, in ways that infringe its interests.</w:t>
      </w:r>
      <w:r w:rsidRPr="00DE0854">
        <w:rPr>
          <w:sz w:val="16"/>
        </w:rPr>
        <w:t xml:space="preserve"> Even worse, </w:t>
      </w:r>
      <w:r w:rsidRPr="00075867">
        <w:rPr>
          <w:rStyle w:val="Emphasis"/>
        </w:rPr>
        <w:t xml:space="preserve">the </w:t>
      </w:r>
      <w:r w:rsidRPr="0096445E">
        <w:rPr>
          <w:rStyle w:val="Emphasis"/>
        </w:rPr>
        <w:t>anxiety to maintain alliances</w:t>
      </w:r>
      <w:r w:rsidRPr="00DE0854">
        <w:rPr>
          <w:sz w:val="16"/>
        </w:rPr>
        <w:t xml:space="preserve">, bases </w:t>
      </w:r>
      <w:r w:rsidRPr="00075867">
        <w:rPr>
          <w:rStyle w:val="Emphasis"/>
        </w:rPr>
        <w:t>and</w:t>
      </w:r>
      <w:r w:rsidRPr="00DE0854">
        <w:rPr>
          <w:sz w:val="16"/>
        </w:rPr>
        <w:t xml:space="preserve"> a structure of </w:t>
      </w:r>
      <w:r w:rsidRPr="00075867">
        <w:rPr>
          <w:rStyle w:val="Emphasis"/>
        </w:rPr>
        <w:t xml:space="preserve">hegemonic power </w:t>
      </w:r>
      <w:r w:rsidRPr="0096445E">
        <w:rPr>
          <w:rStyle w:val="Emphasis"/>
        </w:rPr>
        <w:t>creates “reverse leverage”,</w:t>
      </w:r>
      <w:r w:rsidRPr="00DE0854">
        <w:rPr>
          <w:sz w:val="16"/>
        </w:rPr>
        <w:t xml:space="preserve"> whereby </w:t>
      </w:r>
      <w:r w:rsidRPr="00075867">
        <w:rPr>
          <w:rStyle w:val="Emphasis"/>
        </w:rPr>
        <w:t>the Gulf monarchies</w:t>
      </w:r>
      <w:r w:rsidRPr="00DE0854">
        <w:rPr>
          <w:sz w:val="16"/>
        </w:rPr>
        <w:t xml:space="preserve"> in particular </w:t>
      </w:r>
      <w:r w:rsidRPr="00075867">
        <w:rPr>
          <w:rStyle w:val="Emphasis"/>
        </w:rPr>
        <w:t>exploit American anxiety</w:t>
      </w:r>
      <w:r w:rsidRPr="00075867">
        <w:rPr>
          <w:rStyle w:val="StyleUnderline"/>
        </w:rPr>
        <w:t xml:space="preserve"> about losing its position.</w:t>
      </w:r>
      <w:r w:rsidRPr="00DE0854">
        <w:rPr>
          <w:sz w:val="16"/>
        </w:rPr>
        <w:t xml:space="preserve"> The main economic and geopolitical interest that the U.S. does have in the region – </w:t>
      </w:r>
      <w:r w:rsidRPr="00075867">
        <w:rPr>
          <w:rStyle w:val="StyleUnderline"/>
        </w:rPr>
        <w:t>the stability of the oil market and the threat of a hostile hegemon</w:t>
      </w:r>
      <w:r w:rsidRPr="00DE0854">
        <w:rPr>
          <w:sz w:val="16"/>
        </w:rPr>
        <w:t xml:space="preserve"> – </w:t>
      </w:r>
      <w:r w:rsidRPr="00075867">
        <w:rPr>
          <w:rStyle w:val="StyleUnderline"/>
        </w:rPr>
        <w:t xml:space="preserve">can be </w:t>
      </w:r>
      <w:r w:rsidRPr="00075867">
        <w:rPr>
          <w:rStyle w:val="StyleUnderline"/>
        </w:rPr>
        <w:lastRenderedPageBreak/>
        <w:t>secured and hedged against</w:t>
      </w:r>
      <w:r w:rsidRPr="00DE0854">
        <w:rPr>
          <w:sz w:val="16"/>
        </w:rPr>
        <w:t xml:space="preserve"> enough </w:t>
      </w:r>
      <w:r w:rsidRPr="00075867">
        <w:rPr>
          <w:rStyle w:val="StyleUnderline"/>
        </w:rPr>
        <w:t>from a remove,</w:t>
      </w:r>
      <w:r w:rsidRPr="00DE0854">
        <w:rPr>
          <w:sz w:val="16"/>
        </w:rPr>
        <w:t xml:space="preserve"> while </w:t>
      </w:r>
      <w:r w:rsidRPr="00DE0854">
        <w:rPr>
          <w:rStyle w:val="StyleUnderline"/>
        </w:rPr>
        <w:t>garrisoning the region would do little to shore up this interest and could jeopardise it.</w:t>
      </w:r>
      <w:r w:rsidRPr="00DE0854">
        <w:rPr>
          <w:sz w:val="16"/>
        </w:rPr>
        <w:t xml:space="preserve"> And </w:t>
      </w:r>
      <w:r w:rsidRPr="00DE0854">
        <w:rPr>
          <w:rStyle w:val="StyleUnderline"/>
        </w:rPr>
        <w:t>the reaction to violent disorder</w:t>
      </w:r>
      <w:r w:rsidRPr="00DE0854">
        <w:rPr>
          <w:sz w:val="16"/>
        </w:rPr>
        <w:t xml:space="preserve"> in the region </w:t>
      </w:r>
      <w:r w:rsidRPr="00DE0854">
        <w:rPr>
          <w:rStyle w:val="StyleUnderline"/>
        </w:rPr>
        <w:t xml:space="preserve">has induced a state of </w:t>
      </w:r>
      <w:r w:rsidRPr="00DE0854">
        <w:rPr>
          <w:rStyle w:val="Emphasis"/>
        </w:rPr>
        <w:t>near-permanent war</w:t>
      </w:r>
      <w:r w:rsidRPr="00DE0854">
        <w:rPr>
          <w:rStyle w:val="StyleUnderline"/>
        </w:rPr>
        <w:t xml:space="preserve"> that corrupts the republic, creating unchecked executive and state power, makes foreign policy ever more militarised and praetorian, damages the Congress’ constitutional authority, </w:t>
      </w:r>
      <w:r w:rsidRPr="0096445E">
        <w:rPr>
          <w:rStyle w:val="StyleUnderline"/>
          <w:highlight w:val="green"/>
        </w:rPr>
        <w:t xml:space="preserve">increases risks of boom/bust cycles, and </w:t>
      </w:r>
      <w:r w:rsidRPr="0096445E">
        <w:rPr>
          <w:rStyle w:val="Emphasis"/>
          <w:highlight w:val="green"/>
        </w:rPr>
        <w:t>widens inequality at home</w:t>
      </w:r>
      <w:r w:rsidRPr="00DE0854">
        <w:rPr>
          <w:rStyle w:val="Emphasis"/>
        </w:rPr>
        <w:t>.</w:t>
      </w:r>
      <w:r w:rsidRPr="00DE0854">
        <w:rPr>
          <w:sz w:val="16"/>
        </w:rPr>
        <w:t xml:space="preserve"> The net </w:t>
      </w:r>
      <w:proofErr w:type="gramStart"/>
      <w:r w:rsidRPr="00DE0854">
        <w:rPr>
          <w:sz w:val="16"/>
        </w:rPr>
        <w:t>result</w:t>
      </w:r>
      <w:proofErr w:type="gramEnd"/>
      <w:r w:rsidRPr="00DE0854">
        <w:rPr>
          <w:sz w:val="16"/>
        </w:rPr>
        <w:t xml:space="preserve">? For considerable investment of treasure and blood, </w:t>
      </w:r>
      <w:r w:rsidRPr="00DE0854">
        <w:rPr>
          <w:rStyle w:val="StyleUnderline"/>
        </w:rPr>
        <w:t>the status quo binds the U.S. to a region in ways that divert resources, leave it open to manipulation, corruption and at greater menace of terrorist blowback.</w:t>
      </w:r>
      <w:r w:rsidRPr="00DE0854">
        <w:rPr>
          <w:sz w:val="16"/>
        </w:rPr>
        <w:t xml:space="preserve"> </w:t>
      </w:r>
    </w:p>
    <w:p w14:paraId="45D8FDAE" w14:textId="77777777" w:rsidR="00B06185" w:rsidRDefault="00B06185" w:rsidP="00B06185">
      <w:pPr>
        <w:pStyle w:val="Heading4"/>
      </w:pPr>
      <w:r>
        <w:t>B. Economic collapse causes lash-out and global war – reject old defense that doesn’t assume escalating proxies, new tech, and nationalism.</w:t>
      </w:r>
    </w:p>
    <w:p w14:paraId="3088CE69" w14:textId="77777777" w:rsidR="00B06185" w:rsidRPr="00E30A0A" w:rsidRDefault="00B06185" w:rsidP="00B06185">
      <w:pPr>
        <w:rPr>
          <w:rStyle w:val="Style13ptBold"/>
        </w:rPr>
      </w:pPr>
      <w:r w:rsidRPr="00E30A0A">
        <w:rPr>
          <w:rStyle w:val="Style13ptBold"/>
        </w:rPr>
        <w:t>Liu</w:t>
      </w:r>
      <w:r>
        <w:rPr>
          <w:rStyle w:val="Style13ptBold"/>
        </w:rPr>
        <w:t>,</w:t>
      </w:r>
      <w:r w:rsidRPr="00E30A0A">
        <w:rPr>
          <w:rStyle w:val="Style13ptBold"/>
        </w:rPr>
        <w:t xml:space="preserve"> </w:t>
      </w:r>
      <w:r>
        <w:rPr>
          <w:rStyle w:val="Style13ptBold"/>
        </w:rPr>
        <w:t xml:space="preserve">PhD Econ, </w:t>
      </w:r>
      <w:r w:rsidRPr="00E30A0A">
        <w:rPr>
          <w:rStyle w:val="Style13ptBold"/>
        </w:rPr>
        <w:t>18</w:t>
      </w:r>
    </w:p>
    <w:p w14:paraId="0B634F97" w14:textId="77777777" w:rsidR="00B06185" w:rsidRPr="00E30A0A" w:rsidRDefault="00B06185" w:rsidP="00B06185">
      <w:pPr>
        <w:rPr>
          <w:sz w:val="16"/>
          <w:szCs w:val="16"/>
        </w:rPr>
      </w:pPr>
      <w:r w:rsidRPr="00E30A0A">
        <w:rPr>
          <w:sz w:val="16"/>
          <w:szCs w:val="16"/>
        </w:rPr>
        <w:t>(Qian, Uppsala, 11-13, https://www.weforum.org/agenda/2018/11/the-next-economic-crisis-could-cause-a-global-conflict-heres-why)</w:t>
      </w:r>
    </w:p>
    <w:p w14:paraId="7BF1053B" w14:textId="77777777" w:rsidR="00B06185" w:rsidRPr="00E30A0A" w:rsidRDefault="00B06185" w:rsidP="00B06185">
      <w:pPr>
        <w:rPr>
          <w:rStyle w:val="StyleUnderline"/>
        </w:rPr>
      </w:pPr>
      <w:r w:rsidRPr="00E30A0A">
        <w:rPr>
          <w:sz w:val="16"/>
        </w:rPr>
        <w:t xml:space="preserve">The </w:t>
      </w:r>
      <w:r w:rsidRPr="00FA0B9C">
        <w:rPr>
          <w:rStyle w:val="StyleUnderline"/>
          <w:highlight w:val="green"/>
        </w:rPr>
        <w:t>response to</w:t>
      </w:r>
      <w:r w:rsidRPr="00E30A0A">
        <w:rPr>
          <w:sz w:val="16"/>
        </w:rPr>
        <w:t xml:space="preserve"> the </w:t>
      </w:r>
      <w:r w:rsidRPr="00FA0B9C">
        <w:rPr>
          <w:rStyle w:val="StyleUnderline"/>
          <w:highlight w:val="green"/>
        </w:rPr>
        <w:t>2008</w:t>
      </w:r>
      <w:r w:rsidRPr="00E30A0A">
        <w:rPr>
          <w:sz w:val="16"/>
        </w:rPr>
        <w:t xml:space="preserve"> economic crisis has </w:t>
      </w:r>
      <w:r w:rsidRPr="00393DF6">
        <w:rPr>
          <w:rStyle w:val="StyleUnderline"/>
        </w:rPr>
        <w:t>relied far too much on monetary stimulus</w:t>
      </w:r>
      <w:r w:rsidRPr="00E30A0A">
        <w:rPr>
          <w:sz w:val="16"/>
        </w:rPr>
        <w:t xml:space="preserve">, in the form of quantitative easing and near-zero (or even negative) interest </w:t>
      </w:r>
      <w:proofErr w:type="gramStart"/>
      <w:r w:rsidRPr="00E30A0A">
        <w:rPr>
          <w:sz w:val="16"/>
        </w:rPr>
        <w:t xml:space="preserve">rates, </w:t>
      </w:r>
      <w:r w:rsidRPr="00393DF6">
        <w:rPr>
          <w:rStyle w:val="StyleUnderline"/>
        </w:rPr>
        <w:t>and</w:t>
      </w:r>
      <w:proofErr w:type="gramEnd"/>
      <w:r w:rsidRPr="00393DF6">
        <w:rPr>
          <w:rStyle w:val="StyleUnderline"/>
        </w:rPr>
        <w:t xml:space="preserve"> </w:t>
      </w:r>
      <w:r w:rsidRPr="00FA0B9C">
        <w:rPr>
          <w:rStyle w:val="StyleUnderline"/>
          <w:highlight w:val="green"/>
        </w:rPr>
        <w:t>included far too little structural reform</w:t>
      </w:r>
      <w:r w:rsidRPr="00E30A0A">
        <w:rPr>
          <w:sz w:val="16"/>
        </w:rPr>
        <w:t xml:space="preserve">. </w:t>
      </w:r>
      <w:r w:rsidRPr="00393DF6">
        <w:rPr>
          <w:rStyle w:val="StyleUnderline"/>
        </w:rPr>
        <w:t>This means</w:t>
      </w:r>
      <w:r w:rsidRPr="00E30A0A">
        <w:rPr>
          <w:sz w:val="16"/>
        </w:rPr>
        <w:t xml:space="preserve"> that </w:t>
      </w:r>
      <w:r w:rsidRPr="00FA0B9C">
        <w:rPr>
          <w:rStyle w:val="StyleUnderline"/>
          <w:highlight w:val="green"/>
        </w:rPr>
        <w:t>the next crisis could</w:t>
      </w:r>
      <w:r w:rsidRPr="00E30A0A">
        <w:rPr>
          <w:sz w:val="16"/>
        </w:rPr>
        <w:t xml:space="preserve"> come soon – and </w:t>
      </w:r>
      <w:r w:rsidRPr="00FA0B9C">
        <w:rPr>
          <w:rStyle w:val="StyleUnderline"/>
          <w:highlight w:val="green"/>
        </w:rPr>
        <w:t xml:space="preserve">pave the way for a </w:t>
      </w:r>
      <w:r w:rsidRPr="00FA0B9C">
        <w:rPr>
          <w:rStyle w:val="Emphasis"/>
          <w:highlight w:val="green"/>
        </w:rPr>
        <w:t>large-scale military conflict</w:t>
      </w:r>
      <w:r w:rsidRPr="00393DF6">
        <w:rPr>
          <w:rStyle w:val="Emphasis"/>
        </w:rPr>
        <w:t>.</w:t>
      </w:r>
      <w:r>
        <w:rPr>
          <w:rStyle w:val="Emphasis"/>
        </w:rPr>
        <w:t xml:space="preserve"> </w:t>
      </w:r>
      <w:r w:rsidRPr="00E30A0A">
        <w:rPr>
          <w:sz w:val="16"/>
        </w:rPr>
        <w:t xml:space="preserve">The next economic crisis is closer than you think. But what you should really worry about is what comes after: </w:t>
      </w:r>
      <w:r w:rsidRPr="00393DF6">
        <w:rPr>
          <w:rStyle w:val="StyleUnderline"/>
        </w:rPr>
        <w:t xml:space="preserve">in the current social, political, and technological landscape, a </w:t>
      </w:r>
      <w:r w:rsidRPr="00E30A0A">
        <w:rPr>
          <w:sz w:val="16"/>
        </w:rPr>
        <w:t xml:space="preserve">prolonged </w:t>
      </w:r>
      <w:r w:rsidRPr="00FA0B9C">
        <w:rPr>
          <w:rStyle w:val="StyleUnderline"/>
          <w:highlight w:val="green"/>
        </w:rPr>
        <w:t>economic crisis</w:t>
      </w:r>
      <w:r w:rsidRPr="00E30A0A">
        <w:rPr>
          <w:sz w:val="16"/>
        </w:rPr>
        <w:t xml:space="preserve">, combined with rising income inequality, </w:t>
      </w:r>
      <w:r w:rsidRPr="00FA0B9C">
        <w:rPr>
          <w:rStyle w:val="StyleUnderline"/>
          <w:highlight w:val="green"/>
        </w:rPr>
        <w:t xml:space="preserve">could well escalate </w:t>
      </w:r>
      <w:r w:rsidRPr="00FA0B9C">
        <w:rPr>
          <w:rStyle w:val="StyleUnderline"/>
        </w:rPr>
        <w:t>into a major global military conflict</w:t>
      </w:r>
      <w:r w:rsidRPr="00393DF6">
        <w:rPr>
          <w:rStyle w:val="StyleUnderline"/>
        </w:rPr>
        <w:t>.</w:t>
      </w:r>
      <w:r w:rsidRPr="00E30A0A">
        <w:rPr>
          <w:sz w:val="16"/>
        </w:rPr>
        <w:t xml:space="preserve"> The 2008-09 global financial crisis almost bankrupted governments and caused systemic collapse. Policymakers managed to pull the global economy back from the brink, using massive monetary stimulus, including quantitative easing and near-zero (or even negative) interest rates. But </w:t>
      </w:r>
      <w:r w:rsidRPr="00393DF6">
        <w:rPr>
          <w:rStyle w:val="StyleUnderline"/>
        </w:rPr>
        <w:t>monetary stimulus is like an adrenaline shot</w:t>
      </w:r>
      <w:r w:rsidRPr="00E30A0A">
        <w:rPr>
          <w:sz w:val="16"/>
        </w:rPr>
        <w:t xml:space="preserve"> to jump-start an arrested heart; it can revive the patient, but </w:t>
      </w:r>
      <w:r w:rsidRPr="00393DF6">
        <w:rPr>
          <w:rStyle w:val="StyleUnderline"/>
        </w:rPr>
        <w:t>it does nothing to cure the disease</w:t>
      </w:r>
      <w:r w:rsidRPr="00E30A0A">
        <w:rPr>
          <w:sz w:val="16"/>
        </w:rPr>
        <w:t xml:space="preserve">. </w:t>
      </w:r>
      <w:r w:rsidRPr="00393DF6">
        <w:rPr>
          <w:rStyle w:val="StyleUnderline"/>
        </w:rPr>
        <w:t>Treating a sick economy requires structural reforms</w:t>
      </w:r>
      <w:r w:rsidRPr="00E30A0A">
        <w:rPr>
          <w:sz w:val="16"/>
        </w:rPr>
        <w:t xml:space="preserve">, which can cover everything from financial and labor markets to tax systems, fertility patterns, and education policies. </w:t>
      </w:r>
      <w:r w:rsidRPr="00393DF6">
        <w:rPr>
          <w:rStyle w:val="StyleUnderline"/>
        </w:rPr>
        <w:t>Policymakers have utterly failed to pursue such reforms</w:t>
      </w:r>
      <w:r w:rsidRPr="00E30A0A">
        <w:rPr>
          <w:sz w:val="16"/>
        </w:rPr>
        <w:t xml:space="preserve">,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393DF6">
        <w:rPr>
          <w:rStyle w:val="StyleUnderline"/>
        </w:rPr>
        <w:t xml:space="preserve">lack of structural reform has meant that the unprecedented </w:t>
      </w:r>
      <w:r w:rsidRPr="00FA0B9C">
        <w:rPr>
          <w:rStyle w:val="StyleUnderline"/>
          <w:highlight w:val="green"/>
        </w:rPr>
        <w:t>excess liquidity</w:t>
      </w:r>
      <w:r w:rsidRPr="00E30A0A">
        <w:rPr>
          <w:sz w:val="16"/>
        </w:rPr>
        <w:t xml:space="preserve"> that central banks injected into their economies </w:t>
      </w:r>
      <w:r w:rsidRPr="00FA0B9C">
        <w:rPr>
          <w:rStyle w:val="StyleUnderline"/>
          <w:highlight w:val="green"/>
        </w:rPr>
        <w:t>was not allocated</w:t>
      </w:r>
      <w:r w:rsidRPr="00393DF6">
        <w:rPr>
          <w:rStyle w:val="StyleUnderline"/>
        </w:rPr>
        <w:t xml:space="preserve"> to its most efficient uses.</w:t>
      </w:r>
      <w:r w:rsidRPr="00E30A0A">
        <w:rPr>
          <w:sz w:val="16"/>
        </w:rPr>
        <w:t xml:space="preserve"> Instead, it raised global asset prices to levels even higher than those prevailing before 2008. In the United States, housing prices are now 8% </w:t>
      </w:r>
      <w:hyperlink r:id="rId9" w:tgtFrame="_blank" w:history="1">
        <w:r w:rsidRPr="00E30A0A">
          <w:rPr>
            <w:rStyle w:val="Hyperlink"/>
            <w:rFonts w:eastAsiaTheme="majorEastAsia"/>
            <w:sz w:val="16"/>
          </w:rPr>
          <w:t>higher</w:t>
        </w:r>
      </w:hyperlink>
      <w:r w:rsidRPr="00E30A0A">
        <w:rPr>
          <w:sz w:val="16"/>
        </w:rPr>
        <w:t xml:space="preserve"> than they were at the peak of the property bubble in 2006, according to the property website Zillow. The price-to-earnings (CAPE) ratio, which measures whether stock-market prices are within a reasonable range, is now </w:t>
      </w:r>
      <w:hyperlink r:id="rId10" w:tgtFrame="_blank" w:history="1">
        <w:r w:rsidRPr="00E30A0A">
          <w:rPr>
            <w:rStyle w:val="Hyperlink"/>
            <w:rFonts w:eastAsiaTheme="majorEastAsia"/>
            <w:sz w:val="16"/>
          </w:rPr>
          <w:t>higher</w:t>
        </w:r>
      </w:hyperlink>
      <w:r w:rsidRPr="00E30A0A">
        <w:rPr>
          <w:sz w:val="16"/>
        </w:rPr>
        <w:t xml:space="preserve">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393DF6">
        <w:rPr>
          <w:rStyle w:val="StyleUnderline"/>
        </w:rPr>
        <w:t>the consequences</w:t>
      </w:r>
      <w:r w:rsidRPr="00E30A0A">
        <w:rPr>
          <w:sz w:val="16"/>
        </w:rPr>
        <w:t xml:space="preserve"> of this mistake could </w:t>
      </w:r>
      <w:r w:rsidRPr="00393DF6">
        <w:rPr>
          <w:rStyle w:val="StyleUnderline"/>
        </w:rPr>
        <w:t>extend far beyond the economy</w:t>
      </w:r>
      <w:r w:rsidRPr="00E30A0A">
        <w:rPr>
          <w:sz w:val="16"/>
        </w:rPr>
        <w:t xml:space="preserve">. </w:t>
      </w:r>
      <w:r w:rsidRPr="00393DF6">
        <w:rPr>
          <w:rStyle w:val="StyleUnderline"/>
        </w:rPr>
        <w:t>According to Harvard’s Benjamin Friedman,</w:t>
      </w:r>
      <w:r>
        <w:rPr>
          <w:rStyle w:val="StyleUnderline"/>
        </w:rPr>
        <w:t xml:space="preserve"> </w:t>
      </w:r>
      <w:hyperlink r:id="rId11" w:history="1">
        <w:r w:rsidRPr="00393DF6">
          <w:rPr>
            <w:rStyle w:val="StyleUnderline"/>
            <w:rFonts w:eastAsiaTheme="majorEastAsia"/>
          </w:rPr>
          <w:t>prolonged periods</w:t>
        </w:r>
      </w:hyperlink>
      <w:r>
        <w:rPr>
          <w:rStyle w:val="StyleUnderline"/>
        </w:rPr>
        <w:t xml:space="preserve"> </w:t>
      </w:r>
      <w:r w:rsidRPr="00393DF6">
        <w:rPr>
          <w:rStyle w:val="StyleUnderline"/>
        </w:rPr>
        <w:t xml:space="preserve">of </w:t>
      </w:r>
      <w:r w:rsidRPr="00FA0B9C">
        <w:rPr>
          <w:rStyle w:val="StyleUnderline"/>
          <w:highlight w:val="green"/>
        </w:rPr>
        <w:t>economic distress have been characterized</w:t>
      </w:r>
      <w:r w:rsidRPr="00393DF6">
        <w:rPr>
          <w:rStyle w:val="StyleUnderline"/>
        </w:rPr>
        <w:t xml:space="preserve"> also </w:t>
      </w:r>
      <w:r w:rsidRPr="00FA0B9C">
        <w:rPr>
          <w:rStyle w:val="StyleUnderline"/>
          <w:highlight w:val="green"/>
        </w:rPr>
        <w:t xml:space="preserve">by public antipathy toward </w:t>
      </w:r>
      <w:r w:rsidRPr="00FA0B9C">
        <w:rPr>
          <w:rStyle w:val="Emphasis"/>
          <w:highlight w:val="green"/>
        </w:rPr>
        <w:t>minority groups</w:t>
      </w:r>
      <w:r w:rsidRPr="00393DF6">
        <w:rPr>
          <w:rStyle w:val="Emphasis"/>
        </w:rPr>
        <w:t xml:space="preserve"> or foreign countries</w:t>
      </w:r>
      <w:r w:rsidRPr="00E30A0A">
        <w:rPr>
          <w:sz w:val="16"/>
        </w:rPr>
        <w:t xml:space="preserve"> – </w:t>
      </w:r>
      <w:r w:rsidRPr="00FA0B9C">
        <w:rPr>
          <w:rStyle w:val="StyleUnderline"/>
          <w:highlight w:val="green"/>
        </w:rPr>
        <w:t>attitudes</w:t>
      </w:r>
      <w:r w:rsidRPr="00393DF6">
        <w:rPr>
          <w:rStyle w:val="StyleUnderline"/>
        </w:rPr>
        <w:t xml:space="preserve"> that can help to </w:t>
      </w:r>
      <w:r w:rsidRPr="00FA0B9C">
        <w:rPr>
          <w:rStyle w:val="StyleUnderline"/>
          <w:highlight w:val="green"/>
        </w:rPr>
        <w:t xml:space="preserve">fuel </w:t>
      </w:r>
      <w:r w:rsidRPr="00FA0B9C">
        <w:rPr>
          <w:rStyle w:val="Emphasis"/>
          <w:highlight w:val="green"/>
        </w:rPr>
        <w:t>unrest, terrorism, or</w:t>
      </w:r>
      <w:r w:rsidRPr="00FA0B9C">
        <w:rPr>
          <w:rStyle w:val="Emphasis"/>
        </w:rPr>
        <w:t xml:space="preserve"> even </w:t>
      </w:r>
      <w:r w:rsidRPr="00FA0B9C">
        <w:rPr>
          <w:rStyle w:val="Emphasis"/>
          <w:highlight w:val="green"/>
        </w:rPr>
        <w:t xml:space="preserve">war. </w:t>
      </w:r>
      <w:r w:rsidRPr="00FA0B9C">
        <w:rPr>
          <w:rStyle w:val="StyleUnderline"/>
          <w:highlight w:val="green"/>
        </w:rPr>
        <w:t>For example</w:t>
      </w:r>
      <w:r w:rsidRPr="00E30A0A">
        <w:rPr>
          <w:sz w:val="16"/>
        </w:rPr>
        <w:t xml:space="preserve">, during </w:t>
      </w:r>
      <w:r w:rsidRPr="00FA0B9C">
        <w:rPr>
          <w:rStyle w:val="StyleUnderline"/>
          <w:highlight w:val="green"/>
        </w:rPr>
        <w:t>the Great Depression</w:t>
      </w:r>
      <w:r w:rsidRPr="00E30A0A">
        <w:rPr>
          <w:sz w:val="16"/>
        </w:rPr>
        <w:t xml:space="preserve">, US President Herbert Hoover signed the 1930 Smoot-Hawley Tariff Act, intended to protect American workers and farmers from foreign competition. In the subsequent five years, global trade shrank by two-thirds. Within a decade, </w:t>
      </w:r>
      <w:r w:rsidRPr="00FA0B9C">
        <w:rPr>
          <w:rStyle w:val="StyleUnderline"/>
          <w:highlight w:val="green"/>
        </w:rPr>
        <w:t>World War II</w:t>
      </w:r>
      <w:r w:rsidRPr="00E30A0A">
        <w:rPr>
          <w:sz w:val="16"/>
        </w:rPr>
        <w:t xml:space="preserve"> had begun. To be sure, WWII, like World War I, was caused by a multitude of factors; there is no standard path to war. But there is reason to believe that high levels of inequality can play a significant role in stoking </w:t>
      </w:r>
      <w:r w:rsidRPr="00E30A0A">
        <w:rPr>
          <w:sz w:val="16"/>
        </w:rPr>
        <w:lastRenderedPageBreak/>
        <w:t xml:space="preserve">conflict. According to </w:t>
      </w:r>
      <w:hyperlink r:id="rId12" w:tgtFrame="_blank" w:history="1">
        <w:r w:rsidRPr="00E30A0A">
          <w:rPr>
            <w:rStyle w:val="Hyperlink"/>
            <w:rFonts w:eastAsiaTheme="majorEastAsia"/>
            <w:sz w:val="16"/>
          </w:rPr>
          <w:t>research</w:t>
        </w:r>
      </w:hyperlink>
      <w:r w:rsidRPr="00E30A0A">
        <w:rPr>
          <w:sz w:val="16"/>
        </w:rPr>
        <w:t xml:space="preserve"> by the economist Thomas Piketty, a spike in income inequality is often followed by a great crisis. Income inequality then declines for a while, before rising again, until a new peak – and a new disaster. Though causality has yet to be proven, given the limited number of data points, </w:t>
      </w:r>
      <w:r w:rsidRPr="00393DF6">
        <w:rPr>
          <w:rStyle w:val="StyleUnderline"/>
        </w:rPr>
        <w:t xml:space="preserve">this </w:t>
      </w:r>
      <w:r w:rsidRPr="00FA0B9C">
        <w:rPr>
          <w:rStyle w:val="StyleUnderline"/>
          <w:highlight w:val="green"/>
        </w:rPr>
        <w:t>correlation should not be taken lightly</w:t>
      </w:r>
      <w:r w:rsidRPr="00E30A0A">
        <w:rPr>
          <w:sz w:val="16"/>
        </w:rPr>
        <w:t xml:space="preserve">, especially with wealth and income inequality at historically high levels. </w:t>
      </w:r>
      <w:r w:rsidRPr="00E30A0A">
        <w:rPr>
          <w:rStyle w:val="StyleUnderline"/>
        </w:rPr>
        <w:t xml:space="preserve">This is </w:t>
      </w:r>
      <w:proofErr w:type="gramStart"/>
      <w:r w:rsidRPr="00E30A0A">
        <w:rPr>
          <w:rStyle w:val="StyleUnderline"/>
        </w:rPr>
        <w:t>all the more</w:t>
      </w:r>
      <w:proofErr w:type="gramEnd"/>
      <w:r w:rsidRPr="00E30A0A">
        <w:rPr>
          <w:rStyle w:val="StyleUnderline"/>
        </w:rPr>
        <w:t xml:space="preserve"> worrying in view</w:t>
      </w:r>
      <w:r w:rsidRPr="00E30A0A">
        <w:rPr>
          <w:sz w:val="16"/>
        </w:rPr>
        <w:t xml:space="preserve"> of the </w:t>
      </w:r>
      <w:r w:rsidRPr="00E30A0A">
        <w:rPr>
          <w:rStyle w:val="StyleUnderline"/>
        </w:rPr>
        <w:t xml:space="preserve">numerous other factors stoking social unrest and </w:t>
      </w:r>
      <w:r w:rsidRPr="00F566CB">
        <w:rPr>
          <w:rStyle w:val="StyleUnderline"/>
          <w:highlight w:val="green"/>
        </w:rPr>
        <w:t>diplomatic tension</w:t>
      </w:r>
      <w:r w:rsidRPr="00E30A0A">
        <w:rPr>
          <w:sz w:val="16"/>
        </w:rPr>
        <w:t xml:space="preserve">, </w:t>
      </w:r>
      <w:r w:rsidRPr="00E30A0A">
        <w:rPr>
          <w:rStyle w:val="StyleUnderline"/>
        </w:rPr>
        <w:t xml:space="preserve">including </w:t>
      </w:r>
      <w:r w:rsidRPr="00F566CB">
        <w:rPr>
          <w:rStyle w:val="StyleUnderline"/>
          <w:highlight w:val="green"/>
        </w:rPr>
        <w:t>technological disruption</w:t>
      </w:r>
      <w:r w:rsidRPr="00E30A0A">
        <w:rPr>
          <w:rStyle w:val="StyleUnderline"/>
        </w:rPr>
        <w:t>, a</w:t>
      </w:r>
      <w:r w:rsidRPr="00E30A0A">
        <w:rPr>
          <w:sz w:val="16"/>
        </w:rPr>
        <w:t xml:space="preserve"> record-breaking </w:t>
      </w:r>
      <w:r w:rsidRPr="00F566CB">
        <w:rPr>
          <w:rStyle w:val="StyleUnderline"/>
          <w:highlight w:val="green"/>
        </w:rPr>
        <w:t>migration crisis</w:t>
      </w:r>
      <w:r w:rsidRPr="00E30A0A">
        <w:rPr>
          <w:sz w:val="16"/>
        </w:rPr>
        <w:t xml:space="preserve">, anxiety over </w:t>
      </w:r>
      <w:r w:rsidRPr="00F566CB">
        <w:rPr>
          <w:rStyle w:val="StyleUnderline"/>
          <w:highlight w:val="green"/>
        </w:rPr>
        <w:t>globalization</w:t>
      </w:r>
      <w:r w:rsidRPr="00E30A0A">
        <w:rPr>
          <w:rStyle w:val="StyleUnderline"/>
        </w:rPr>
        <w:t xml:space="preserve">, political polarization, and rising </w:t>
      </w:r>
      <w:r w:rsidRPr="00F566CB">
        <w:rPr>
          <w:rStyle w:val="StyleUnderline"/>
          <w:highlight w:val="green"/>
        </w:rPr>
        <w:t>nationalism</w:t>
      </w:r>
      <w:r w:rsidRPr="00E30A0A">
        <w:rPr>
          <w:sz w:val="16"/>
        </w:rPr>
        <w:t xml:space="preserve">. </w:t>
      </w:r>
      <w:r w:rsidRPr="00E30A0A">
        <w:rPr>
          <w:rStyle w:val="StyleUnderline"/>
        </w:rPr>
        <w:t>All</w:t>
      </w:r>
      <w:r w:rsidRPr="00E30A0A">
        <w:rPr>
          <w:sz w:val="16"/>
        </w:rPr>
        <w:t xml:space="preserve"> are symptoms of failed policies that </w:t>
      </w:r>
      <w:r w:rsidRPr="00E30A0A">
        <w:rPr>
          <w:rStyle w:val="StyleUnderline"/>
        </w:rPr>
        <w:t>could turn out to be trigger points for a future crisis</w:t>
      </w:r>
      <w:r w:rsidRPr="00E30A0A">
        <w:rPr>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E30A0A">
        <w:rPr>
          <w:rStyle w:val="StyleUnderline"/>
        </w:rPr>
        <w:t>multilateralism is increasingly being eschewed</w:t>
      </w:r>
      <w:r w:rsidRPr="00E30A0A">
        <w:rPr>
          <w:sz w:val="16"/>
        </w:rPr>
        <w:t xml:space="preserve">, </w:t>
      </w:r>
      <w:r w:rsidRPr="00E30A0A">
        <w:rPr>
          <w:rStyle w:val="StyleUnderline"/>
        </w:rPr>
        <w:t>as</w:t>
      </w:r>
      <w:r w:rsidRPr="00E30A0A">
        <w:rPr>
          <w:sz w:val="16"/>
        </w:rPr>
        <w:t xml:space="preserve"> countries – most notably, Donald </w:t>
      </w:r>
      <w:r w:rsidRPr="00F566CB">
        <w:rPr>
          <w:rStyle w:val="StyleUnderline"/>
          <w:highlight w:val="green"/>
        </w:rPr>
        <w:t>Trump</w:t>
      </w:r>
      <w:r w:rsidRPr="00F566CB">
        <w:rPr>
          <w:sz w:val="16"/>
        </w:rPr>
        <w:t>’</w:t>
      </w:r>
      <w:r w:rsidRPr="00E30A0A">
        <w:rPr>
          <w:sz w:val="16"/>
        </w:rPr>
        <w:t xml:space="preserve">s US – </w:t>
      </w:r>
      <w:r w:rsidRPr="00E30A0A">
        <w:rPr>
          <w:rStyle w:val="StyleUnderline"/>
        </w:rPr>
        <w:t xml:space="preserve">pursue unilateral, </w:t>
      </w:r>
      <w:r w:rsidRPr="00F566CB">
        <w:rPr>
          <w:rStyle w:val="StyleUnderline"/>
          <w:highlight w:val="green"/>
        </w:rPr>
        <w:t>isolationist policies</w:t>
      </w:r>
      <w:r w:rsidRPr="00E30A0A">
        <w:rPr>
          <w:sz w:val="16"/>
        </w:rPr>
        <w:t xml:space="preserve">. Meanwhile, </w:t>
      </w:r>
      <w:r w:rsidRPr="00E30A0A">
        <w:rPr>
          <w:rStyle w:val="StyleUnderline"/>
        </w:rPr>
        <w:t>proxy wars are raging in Syria and Yemen.</w:t>
      </w:r>
      <w:r>
        <w:rPr>
          <w:rStyle w:val="StyleUnderline"/>
        </w:rPr>
        <w:t xml:space="preserve"> </w:t>
      </w:r>
      <w:r w:rsidRPr="00F566CB">
        <w:rPr>
          <w:rStyle w:val="Emphasis"/>
          <w:highlight w:val="green"/>
        </w:rPr>
        <w:t>Against this background</w:t>
      </w:r>
      <w:r w:rsidRPr="00F566CB">
        <w:rPr>
          <w:rStyle w:val="StyleUnderline"/>
          <w:highlight w:val="green"/>
        </w:rPr>
        <w:t>, we must take seriously</w:t>
      </w:r>
      <w:r w:rsidRPr="00E30A0A">
        <w:rPr>
          <w:rStyle w:val="StyleUnderline"/>
        </w:rPr>
        <w:t xml:space="preserve"> the possibility that the next economic crisis could lead to a </w:t>
      </w:r>
      <w:r w:rsidRPr="00F566CB">
        <w:rPr>
          <w:rStyle w:val="StyleUnderline"/>
          <w:highlight w:val="green"/>
        </w:rPr>
        <w:t>large-scale military confrontation</w:t>
      </w:r>
      <w:r w:rsidRPr="00E30A0A">
        <w:rPr>
          <w:sz w:val="16"/>
        </w:rPr>
        <w:t xml:space="preserve">. By the </w:t>
      </w:r>
      <w:hyperlink r:id="rId13" w:tgtFrame="_blank" w:history="1">
        <w:r w:rsidRPr="00E30A0A">
          <w:rPr>
            <w:rStyle w:val="Hyperlink"/>
            <w:rFonts w:eastAsiaTheme="majorEastAsia"/>
            <w:sz w:val="16"/>
          </w:rPr>
          <w:t>logic</w:t>
        </w:r>
      </w:hyperlink>
      <w:r w:rsidRPr="00E30A0A">
        <w:rPr>
          <w:sz w:val="16"/>
        </w:rPr>
        <w:t xml:space="preserve">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E30A0A">
        <w:rPr>
          <w:rStyle w:val="StyleUnderline"/>
        </w:rPr>
        <w:t>The alternative may well be global conflagration.</w:t>
      </w:r>
    </w:p>
    <w:p w14:paraId="335BBAA8" w14:textId="77777777" w:rsidR="00B06185" w:rsidRPr="00D21A41" w:rsidRDefault="00B06185" w:rsidP="00D21A41"/>
    <w:p w14:paraId="1A3E281F" w14:textId="0A141882" w:rsidR="00617E99" w:rsidRDefault="00617E99" w:rsidP="00617E99">
      <w:pPr>
        <w:pStyle w:val="Heading1"/>
      </w:pPr>
      <w:r>
        <w:lastRenderedPageBreak/>
        <w:t>1AC</w:t>
      </w:r>
    </w:p>
    <w:p w14:paraId="5D95DA24" w14:textId="77777777" w:rsidR="00617E99" w:rsidRPr="00C83C3A" w:rsidRDefault="00617E99" w:rsidP="00617E99"/>
    <w:p w14:paraId="58DE8FB6"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6D3C23E3" w14:textId="77777777" w:rsidR="00617E99" w:rsidRDefault="00617E99" w:rsidP="00617E99">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739B573" w14:textId="77777777" w:rsidR="00617E99" w:rsidRDefault="00617E99" w:rsidP="00617E99">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3BF2CB87" w14:textId="77777777" w:rsidR="00617E99" w:rsidRPr="00C51A6F" w:rsidRDefault="00617E99" w:rsidP="00617E99">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6C76D035"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51E7D1D" w14:textId="77777777" w:rsidR="00617E99" w:rsidRDefault="00617E99" w:rsidP="00617E99">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neighbouring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 xml:space="preserve">which organization or forum would </w:t>
      </w:r>
      <w:proofErr w:type="gramStart"/>
      <w:r w:rsidRPr="0087633E">
        <w:rPr>
          <w:rStyle w:val="StyleUnderline"/>
        </w:rPr>
        <w:t>be in charge of</w:t>
      </w:r>
      <w:proofErr w:type="gramEnd"/>
      <w:r w:rsidRPr="0087633E">
        <w:rPr>
          <w:rStyle w:val="StyleUnderline"/>
        </w:rPr>
        <w:t xml:space="preserve">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t>
      </w:r>
      <w:r w:rsidRPr="0087633E">
        <w:rPr>
          <w:rStyle w:val="StyleUnderline"/>
          <w:rFonts w:asciiTheme="majorHAnsi" w:hAnsiTheme="majorHAnsi" w:cstheme="majorHAnsi"/>
        </w:rPr>
        <w:lastRenderedPageBreak/>
        <w:t xml:space="preserve">widespread adoption of a new piece of international law. </w:t>
      </w:r>
      <w:r w:rsidRPr="0087633E">
        <w:rPr>
          <w:rFonts w:asciiTheme="majorHAnsi" w:hAnsiTheme="majorHAnsi" w:cstheme="majorHAnsi"/>
        </w:rPr>
        <w:t xml:space="preserve">Moreover, even if its rules suffer from a </w:t>
      </w:r>
      <w:proofErr w:type="gramStart"/>
      <w:r w:rsidRPr="0087633E">
        <w:rPr>
          <w:rFonts w:asciiTheme="majorHAnsi" w:hAnsiTheme="majorHAnsi" w:cstheme="majorHAnsi"/>
        </w:rPr>
        <w:t>low implementation rates</w:t>
      </w:r>
      <w:proofErr w:type="gramEnd"/>
      <w:r w:rsidRPr="0087633E">
        <w:rPr>
          <w:rFonts w:asciiTheme="majorHAnsi" w:hAnsiTheme="majorHAnsi" w:cstheme="majorHAnsi"/>
        </w:rPr>
        <w:t>, the IADC would be an appropriate discussion</w:t>
      </w:r>
      <w:r w:rsidRPr="0051375F">
        <w:rPr>
          <w:rFonts w:asciiTheme="majorHAnsi" w:hAnsiTheme="majorHAnsi" w:cstheme="majorHAnsi"/>
        </w:rPr>
        <w:t xml:space="preserve"> platform thanks to its very deep technical focus.</w:t>
      </w:r>
    </w:p>
    <w:p w14:paraId="1DB27EC1" w14:textId="77777777" w:rsidR="00617E99" w:rsidRDefault="00617E99" w:rsidP="00617E99">
      <w:r>
        <w:t xml:space="preserve">6. Conclusion </w:t>
      </w:r>
    </w:p>
    <w:p w14:paraId="63B574F3" w14:textId="77777777" w:rsidR="00617E99" w:rsidRDefault="00617E99" w:rsidP="00617E99">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3546904" w14:textId="77777777" w:rsidR="00617E99" w:rsidRDefault="00617E99" w:rsidP="00617E99">
      <w:r w:rsidRPr="00E1708E">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E1708E">
        <w:rPr>
          <w:rStyle w:val="StyleUnderline"/>
        </w:rPr>
        <w:t>space</w:t>
      </w:r>
      <w:r>
        <w:t>;</w:t>
      </w:r>
      <w:proofErr w:type="gramEnd"/>
      <w:r>
        <w:t xml:space="preserve"> </w:t>
      </w:r>
    </w:p>
    <w:p w14:paraId="184D9705" w14:textId="77777777" w:rsidR="00617E99" w:rsidRDefault="00617E99" w:rsidP="00617E99">
      <w:r>
        <w:t xml:space="preserve">ITU’s “first come, first served” principle is reaching its limits with current LSC projects and should be </w:t>
      </w:r>
      <w:proofErr w:type="gramStart"/>
      <w:r>
        <w:t>re-evaluated;</w:t>
      </w:r>
      <w:proofErr w:type="gramEnd"/>
      <w:r>
        <w:t xml:space="preserve"> </w:t>
      </w:r>
    </w:p>
    <w:p w14:paraId="73A7691D" w14:textId="77777777" w:rsidR="00617E99" w:rsidRPr="0051375F" w:rsidRDefault="00617E99" w:rsidP="00617E99">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7878769E" w14:textId="77777777" w:rsidR="00617E99" w:rsidRPr="0051375F" w:rsidRDefault="00617E99" w:rsidP="00617E99">
      <w:pPr>
        <w:rPr>
          <w:rFonts w:asciiTheme="majorHAnsi" w:hAnsiTheme="majorHAnsi" w:cstheme="majorHAnsi"/>
        </w:rPr>
      </w:pPr>
    </w:p>
    <w:p w14:paraId="406B799E"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762583BA"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t>
      </w:r>
      <w:hyperlink r:id="rId14"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183B74E7" w14:textId="77777777" w:rsidR="00617E99" w:rsidRPr="0051375F" w:rsidRDefault="00617E99" w:rsidP="00617E99">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3C007EFC" w14:textId="77777777" w:rsidR="00617E99" w:rsidRPr="0051375F" w:rsidRDefault="00617E99" w:rsidP="00617E99">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7A1464C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lastRenderedPageBreak/>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B6C3C2D"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 xml:space="preserve">from </w:t>
      </w:r>
      <w:proofErr w:type="gramStart"/>
      <w:r w:rsidRPr="002D2779">
        <w:rPr>
          <w:rStyle w:val="StyleUnderline"/>
          <w:rFonts w:asciiTheme="majorHAnsi" w:hAnsiTheme="majorHAnsi" w:cstheme="majorHAnsi"/>
          <w:highlight w:val="green"/>
        </w:rPr>
        <w:t>space, and</w:t>
      </w:r>
      <w:proofErr w:type="gramEnd"/>
      <w:r w:rsidRPr="002D2779">
        <w:rPr>
          <w:rStyle w:val="StyleUnderline"/>
          <w:rFonts w:asciiTheme="majorHAnsi" w:hAnsiTheme="majorHAnsi" w:cstheme="majorHAnsi"/>
          <w:highlight w:val="green"/>
        </w:rPr>
        <w:t xml:space="preserve">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024D889B" w14:textId="77777777" w:rsidR="00617E99" w:rsidRPr="0051375F" w:rsidRDefault="00617E99" w:rsidP="00617E99">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Currently there are at least four major LEO initiatives from the US and Europe, including Starlink (SpaceX), Project Kuiper (Amazon), OneWeb, and Telesat.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737E5854" w14:textId="77777777" w:rsidR="00617E99" w:rsidRPr="0051375F" w:rsidRDefault="00617E99" w:rsidP="00617E99">
      <w:pPr>
        <w:rPr>
          <w:rFonts w:asciiTheme="majorHAnsi" w:hAnsiTheme="majorHAnsi" w:cstheme="majorHAnsi"/>
        </w:rPr>
      </w:pPr>
      <w:proofErr w:type="gramStart"/>
      <w:r w:rsidRPr="0051375F">
        <w:rPr>
          <w:rFonts w:asciiTheme="majorHAnsi" w:hAnsiTheme="majorHAnsi" w:cstheme="majorHAnsi"/>
        </w:rPr>
        <w:t>So</w:t>
      </w:r>
      <w:proofErr w:type="gramEnd"/>
      <w:r w:rsidRPr="0051375F">
        <w:rPr>
          <w:rFonts w:asciiTheme="majorHAnsi" w:hAnsiTheme="majorHAnsi" w:cstheme="majorHAnsi"/>
        </w:rPr>
        <w:t xml:space="preserve"> what's not to love?</w:t>
      </w:r>
    </w:p>
    <w:p w14:paraId="510F8D4C"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CAC740D"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5EECEF96"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The scramble for space</w:t>
      </w:r>
    </w:p>
    <w:p w14:paraId="42B037AA"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lastRenderedPageBreak/>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7D545D5B"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 xml:space="preserve">as a </w:t>
      </w:r>
      <w:proofErr w:type="gramStart"/>
      <w:r w:rsidRPr="002D2779">
        <w:rPr>
          <w:rStyle w:val="StyleUnderline"/>
          <w:rFonts w:asciiTheme="majorHAnsi" w:hAnsiTheme="majorHAnsi" w:cstheme="majorHAnsi"/>
          <w:highlight w:val="green"/>
        </w:rPr>
        <w:t>commons</w:t>
      </w:r>
      <w:proofErr w:type="gramEnd"/>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51375F">
        <w:rPr>
          <w:rFonts w:asciiTheme="majorHAnsi" w:hAnsiTheme="majorHAnsi" w:cstheme="majorHAnsi"/>
        </w:rPr>
        <w:t>'global commons'"</w:t>
      </w:r>
      <w:proofErr w:type="gramEnd"/>
      <w:r w:rsidRPr="0051375F">
        <w:rPr>
          <w:rFonts w:asciiTheme="majorHAnsi" w:hAnsiTheme="majorHAnsi" w:cstheme="majorHAnsi"/>
        </w:rPr>
        <w:t xml:space="preserve"> and refers to the Moon Agreement as "a failed attempt at constraining free enterprise."</w:t>
      </w:r>
    </w:p>
    <w:p w14:paraId="288E5BC7"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863B48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411E468"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w:t>
      </w:r>
      <w:proofErr w:type="gramStart"/>
      <w:r w:rsidRPr="0051375F">
        <w:rPr>
          <w:rStyle w:val="StyleUnderline"/>
          <w:rFonts w:asciiTheme="majorHAnsi" w:hAnsiTheme="majorHAnsi" w:cstheme="majorHAnsi"/>
        </w:rPr>
        <w:t>ultimate goal</w:t>
      </w:r>
      <w:proofErr w:type="gramEnd"/>
      <w:r w:rsidRPr="0051375F">
        <w:rPr>
          <w:rStyle w:val="StyleUnderline"/>
          <w:rFonts w:asciiTheme="majorHAnsi" w:hAnsiTheme="majorHAnsi" w:cstheme="majorHAnsi"/>
        </w:rPr>
        <w:t xml:space="preserve">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proofErr w:type="gramStart"/>
      <w:r w:rsidRPr="002D2779">
        <w:rPr>
          <w:rStyle w:val="StyleUnderline"/>
          <w:rFonts w:asciiTheme="majorHAnsi" w:hAnsiTheme="majorHAnsi" w:cstheme="majorHAnsi"/>
          <w:highlight w:val="green"/>
        </w:rPr>
        <w:t>privatization</w:t>
      </w:r>
      <w:proofErr w:type="gramEnd"/>
      <w:r w:rsidRPr="002D2779">
        <w:rPr>
          <w:rStyle w:val="StyleUnderline"/>
          <w:rFonts w:asciiTheme="majorHAnsi" w:hAnsiTheme="majorHAnsi" w:cstheme="majorHAnsi"/>
          <w:highlight w:val="green"/>
        </w:rPr>
        <w:t xml:space="preserve">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5D742E57"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Telecommunications: driving inequality or empowering citizens?</w:t>
      </w:r>
    </w:p>
    <w:p w14:paraId="4D22A12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w:t>
      </w:r>
      <w:r w:rsidRPr="0051375F">
        <w:rPr>
          <w:rFonts w:asciiTheme="majorHAnsi" w:hAnsiTheme="majorHAnsi" w:cstheme="majorHAnsi"/>
        </w:rPr>
        <w:lastRenderedPageBreak/>
        <w:t xml:space="preserve">dominate our online life. The consequences of unregulated, technology-fueled expansion of globalization and inequality can now be seen in almost every aspect of life.  </w:t>
      </w:r>
    </w:p>
    <w:p w14:paraId="448D8EC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5AACC20" w14:textId="77777777" w:rsidR="00617E99" w:rsidRPr="0051375F" w:rsidRDefault="00617E99" w:rsidP="00617E99">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04658FB7"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51375F">
        <w:rPr>
          <w:rFonts w:asciiTheme="majorHAnsi" w:hAnsiTheme="majorHAnsi" w:cstheme="majorHAnsi"/>
        </w:rPr>
        <w:t>open up</w:t>
      </w:r>
      <w:proofErr w:type="gramEnd"/>
      <w:r w:rsidRPr="0051375F">
        <w:rPr>
          <w:rFonts w:asciiTheme="majorHAnsi" w:hAnsiTheme="majorHAnsi" w:cstheme="majorHAnsi"/>
        </w:rPr>
        <w:t xml:space="preserve"> a new front in the ongoing wrangling by geo-political power blocs over the future of the Internet.</w:t>
      </w:r>
    </w:p>
    <w:p w14:paraId="474719C6"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 xml:space="preserve">claims of providing affordable connectivity to the unserved in most parts of the world. Consider that the half of the world's population that remains unconnected to the Internet are the most </w:t>
      </w:r>
      <w:proofErr w:type="gramStart"/>
      <w:r w:rsidRPr="00471FB4">
        <w:rPr>
          <w:rStyle w:val="StyleUnderline"/>
          <w:rFonts w:asciiTheme="majorHAnsi" w:hAnsiTheme="majorHAnsi" w:cstheme="majorHAnsi"/>
        </w:rPr>
        <w:t>economically disadvantaged</w:t>
      </w:r>
      <w:proofErr w:type="gramEnd"/>
      <w:r w:rsidRPr="00471FB4">
        <w:rPr>
          <w:rStyle w:val="StyleUnderline"/>
          <w:rFonts w:asciiTheme="majorHAnsi" w:hAnsiTheme="majorHAnsi" w:cstheme="majorHAnsi"/>
        </w:rPr>
        <w:t>.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0DB4A6E9"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6673F44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w:t>
      </w:r>
      <w:r w:rsidRPr="0051375F">
        <w:rPr>
          <w:rStyle w:val="StyleUnderline"/>
          <w:rFonts w:asciiTheme="majorHAnsi" w:hAnsiTheme="majorHAnsi" w:cstheme="majorHAnsi"/>
        </w:rPr>
        <w:lastRenderedPageBreak/>
        <w:t xml:space="preserve">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096F84D7" w14:textId="77777777" w:rsidR="00617E99" w:rsidRPr="0051375F" w:rsidRDefault="00617E99" w:rsidP="00617E99">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w:t>
      </w:r>
      <w:proofErr w:type="gramStart"/>
      <w:r w:rsidRPr="0051375F">
        <w:rPr>
          <w:rFonts w:asciiTheme="majorHAnsi" w:hAnsiTheme="majorHAnsi" w:cstheme="majorHAnsi"/>
        </w:rPr>
        <w:t>commons</w:t>
      </w:r>
      <w:proofErr w:type="gramEnd"/>
      <w:r w:rsidRPr="0051375F">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51375F">
        <w:rPr>
          <w:rStyle w:val="StyleUnderline"/>
          <w:rFonts w:asciiTheme="majorHAnsi" w:hAnsiTheme="majorHAnsi" w:cstheme="majorHAnsi"/>
        </w:rPr>
        <w:t>actually benefits humanity</w:t>
      </w:r>
      <w:proofErr w:type="gramEnd"/>
      <w:r w:rsidRPr="0051375F">
        <w:rPr>
          <w:rStyle w:val="StyleUnderline"/>
          <w:rFonts w:asciiTheme="majorHAnsi" w:hAnsiTheme="majorHAnsi" w:cstheme="majorHAnsi"/>
        </w:rPr>
        <w:t xml:space="preserve"> involves not just the end result of affordable access, but also the process through which people gain that access.</w:t>
      </w:r>
    </w:p>
    <w:p w14:paraId="1647EA4C" w14:textId="77777777" w:rsidR="00617E99" w:rsidRPr="0051375F" w:rsidRDefault="00617E99" w:rsidP="00617E99">
      <w:pPr>
        <w:rPr>
          <w:rFonts w:asciiTheme="majorHAnsi" w:hAnsiTheme="majorHAnsi" w:cstheme="majorHAnsi"/>
        </w:rPr>
      </w:pPr>
    </w:p>
    <w:p w14:paraId="5FF4364E"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36D4403A"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5"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07B0CE82" w14:textId="77777777" w:rsidR="00617E99" w:rsidRPr="0051375F" w:rsidRDefault="00617E99" w:rsidP="00617E99">
      <w:pPr>
        <w:rPr>
          <w:rFonts w:asciiTheme="majorHAnsi" w:hAnsiTheme="majorHAnsi" w:cstheme="majorHAnsi"/>
        </w:rPr>
      </w:pPr>
      <w:r w:rsidRPr="002E3ED1">
        <w:rPr>
          <w:rStyle w:val="StyleUnderline"/>
          <w:rFonts w:asciiTheme="majorHAnsi" w:hAnsiTheme="majorHAnsi" w:cstheme="majorHAnsi"/>
        </w:rPr>
        <w:t xml:space="preserve">SpaceX </w:t>
      </w:r>
      <w:r w:rsidRPr="002D2779">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24EF181C" w14:textId="77777777" w:rsidR="00617E99" w:rsidRPr="0051375F" w:rsidRDefault="00617E99" w:rsidP="00617E99">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037CBD92"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638143E2"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xml:space="preserve">. These encounters include situations when two spacecraft </w:t>
      </w:r>
      <w:proofErr w:type="gramStart"/>
      <w:r w:rsidRPr="0051375F">
        <w:rPr>
          <w:rFonts w:asciiTheme="majorHAnsi" w:hAnsiTheme="majorHAnsi" w:cstheme="majorHAnsi"/>
        </w:rPr>
        <w:t>pass</w:t>
      </w:r>
      <w:proofErr w:type="gramEnd"/>
      <w:r w:rsidRPr="0051375F">
        <w:rPr>
          <w:rFonts w:asciiTheme="majorHAnsi" w:hAnsiTheme="majorHAnsi" w:cstheme="majorHAnsi"/>
        </w:rPr>
        <w:t xml:space="preserve"> within a distance of 0.6 miles (1 kilometer) from each other.</w:t>
      </w:r>
    </w:p>
    <w:p w14:paraId="711617A1"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lastRenderedPageBreak/>
        <w:t xml:space="preserve">Lewis, Europe's leading expert on space debris, makes regular estimates of the situation in orbit based on data from the Socrates (Satellite Orbital Conjunction Reports Assessing Threatening Encounters in </w:t>
      </w:r>
      <w:proofErr w:type="gramStart"/>
      <w:r w:rsidRPr="0051375F">
        <w:rPr>
          <w:rFonts w:asciiTheme="majorHAnsi" w:hAnsiTheme="majorHAnsi" w:cstheme="majorHAnsi"/>
        </w:rPr>
        <w:t>Space )</w:t>
      </w:r>
      <w:proofErr w:type="gramEnd"/>
      <w:r w:rsidRPr="0051375F">
        <w:rPr>
          <w:rFonts w:asciiTheme="majorHAnsi" w:hAnsiTheme="majorHAnsi" w:cstheme="majorHAnsi"/>
        </w:rPr>
        <w:t xml:space="preserve"> database. This tool, managed by Celestrack, provides information about satellite orbits and models their trajectories into the future to assess collision risk.</w:t>
      </w:r>
    </w:p>
    <w:p w14:paraId="77957638"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3BE53090"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6284E5A4"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1F6AC2E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5DC4218F"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w:t>
      </w:r>
      <w:proofErr w:type="gramStart"/>
      <w:r w:rsidRPr="0051375F">
        <w:rPr>
          <w:rStyle w:val="StyleUnderline"/>
          <w:rFonts w:asciiTheme="majorHAnsi" w:hAnsiTheme="majorHAnsi" w:cstheme="majorHAnsi"/>
        </w:rPr>
        <w:t>suggest.</w:t>
      </w:r>
      <w:r w:rsidRPr="002D2779">
        <w:rPr>
          <w:rStyle w:val="StyleUnderline"/>
          <w:rFonts w:asciiTheme="majorHAnsi" w:hAnsiTheme="majorHAnsi" w:cstheme="majorHAnsi"/>
          <w:highlight w:val="green"/>
        </w:rPr>
        <w:t>will</w:t>
      </w:r>
      <w:proofErr w:type="gramEnd"/>
      <w:r w:rsidRPr="002D2779">
        <w:rPr>
          <w:rStyle w:val="StyleUnderline"/>
          <w:rFonts w:asciiTheme="majorHAnsi" w:hAnsiTheme="majorHAnsi" w:cstheme="majorHAnsi"/>
          <w:highlight w:val="green"/>
        </w:rPr>
        <w:t xml:space="preserve"> be involved in 90%</w:t>
      </w:r>
      <w:r w:rsidRPr="0051375F">
        <w:rPr>
          <w:rStyle w:val="StyleUnderline"/>
          <w:rFonts w:asciiTheme="majorHAnsi" w:hAnsiTheme="majorHAnsi" w:cstheme="majorHAnsi"/>
        </w:rPr>
        <w:t xml:space="preserve"> </w:t>
      </w:r>
    </w:p>
    <w:p w14:paraId="48485EA3"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6FD6CE1D" wp14:editId="1EAE2D6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6"/>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B637E71"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A graph showing the number of close encounters between Starlink satellites and spacecraft of other operators plotted by Professor Hugh Lewis based on data from the Socrates </w:t>
      </w:r>
      <w:proofErr w:type="gramStart"/>
      <w:r w:rsidRPr="0051375F">
        <w:rPr>
          <w:rFonts w:asciiTheme="majorHAnsi" w:hAnsiTheme="majorHAnsi" w:cstheme="majorHAnsi"/>
        </w:rPr>
        <w:t>database.A</w:t>
      </w:r>
      <w:proofErr w:type="gramEnd"/>
      <w:r w:rsidRPr="0051375F">
        <w:rPr>
          <w:rFonts w:asciiTheme="majorHAnsi" w:hAnsiTheme="majorHAnsi" w:cstheme="majorHAnsi"/>
        </w:rPr>
        <w:t xml:space="preserve"> graph showing the number of close encounters between Starlink satellites and spacecraft of other operators plotted by Professor Hugh Lewis based on data from the Socrates database. (Image credit: Hugh Lewis)</w:t>
      </w:r>
    </w:p>
    <w:p w14:paraId="52F665C1"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The risk of collision</w:t>
      </w:r>
    </w:p>
    <w:p w14:paraId="51AA7980"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1403FBEB"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lastRenderedPageBreak/>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77E426BB" w14:textId="77777777" w:rsidR="00617E99" w:rsidRPr="0051375F" w:rsidRDefault="00617E99" w:rsidP="00617E99">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 xml:space="preserve">is expected to increase ten times </w:t>
      </w:r>
      <w:proofErr w:type="gramStart"/>
      <w:r w:rsidRPr="002D2779">
        <w:rPr>
          <w:rStyle w:val="StyleUnderline"/>
          <w:rFonts w:asciiTheme="majorHAnsi" w:hAnsiTheme="majorHAnsi" w:cstheme="majorHAnsi"/>
          <w:highlight w:val="green"/>
        </w:rPr>
        <w:t>in the near future</w:t>
      </w:r>
      <w:proofErr w:type="gramEnd"/>
      <w:r w:rsidRPr="0051375F">
        <w:rPr>
          <w:rStyle w:val="StyleUnderline"/>
          <w:rFonts w:asciiTheme="majorHAnsi" w:hAnsiTheme="majorHAnsi" w:cstheme="majorHAnsi"/>
        </w:rPr>
        <w:t xml:space="preserve">, Hesar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06AED543"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7C383298"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12F9E775"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"You want to have that situational awareness for the other actors that are flying in the neighbourhood," Hesar said.</w:t>
      </w:r>
    </w:p>
    <w:p w14:paraId="18313F42"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Bad decisions</w:t>
      </w:r>
    </w:p>
    <w:p w14:paraId="345492F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w:t>
      </w:r>
      <w:proofErr w:type="gramStart"/>
      <w:r w:rsidRPr="0051375F">
        <w:rPr>
          <w:rFonts w:asciiTheme="majorHAnsi" w:hAnsiTheme="majorHAnsi" w:cstheme="majorHAnsi"/>
        </w:rPr>
        <w:t>astrophysicist</w:t>
      </w:r>
      <w:proofErr w:type="gramEnd"/>
      <w:r w:rsidRPr="0051375F">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B967B86"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470D9833"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w:t>
      </w:r>
      <w:proofErr w:type="gramStart"/>
      <w:r w:rsidRPr="0051375F">
        <w:rPr>
          <w:rStyle w:val="StyleUnderline"/>
          <w:rFonts w:asciiTheme="majorHAnsi" w:hAnsiTheme="majorHAnsi" w:cstheme="majorHAnsi"/>
        </w:rPr>
        <w:t>time</w:t>
      </w:r>
      <w:proofErr w:type="gramEnd"/>
      <w:r w:rsidRPr="0051375F">
        <w:rPr>
          <w:rStyle w:val="StyleUnderline"/>
          <w:rFonts w:asciiTheme="majorHAnsi" w:hAnsiTheme="majorHAnsi" w:cstheme="majorHAnsi"/>
        </w:rPr>
        <w:t xml:space="preserv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6F94B22B"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w:t>
      </w:r>
      <w:proofErr w:type="gramStart"/>
      <w:r w:rsidRPr="0051375F">
        <w:rPr>
          <w:rStyle w:val="StyleUnderline"/>
          <w:rFonts w:asciiTheme="majorHAnsi" w:hAnsiTheme="majorHAnsi" w:cstheme="majorHAnsi"/>
        </w:rPr>
        <w:t>propellant,</w:t>
      </w:r>
      <w:proofErr w:type="gramEnd"/>
      <w:r w:rsidRPr="0051375F">
        <w:rPr>
          <w:rStyle w:val="StyleUnderline"/>
          <w:rFonts w:asciiTheme="majorHAnsi" w:hAnsiTheme="majorHAnsi" w:cstheme="majorHAnsi"/>
        </w:rPr>
        <w:t xml:space="preserve"> the satellite cannot provide service. </w:t>
      </w:r>
      <w:proofErr w:type="gramStart"/>
      <w:r w:rsidRPr="0051375F">
        <w:rPr>
          <w:rStyle w:val="StyleUnderline"/>
          <w:rFonts w:asciiTheme="majorHAnsi" w:hAnsiTheme="majorHAnsi" w:cstheme="majorHAnsi"/>
        </w:rPr>
        <w:t>So</w:t>
      </w:r>
      <w:proofErr w:type="gramEnd"/>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36840D10"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Hesar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w:t>
      </w:r>
      <w:r w:rsidRPr="0051375F">
        <w:rPr>
          <w:rStyle w:val="StyleUnderline"/>
          <w:rFonts w:asciiTheme="majorHAnsi" w:hAnsiTheme="majorHAnsi" w:cstheme="majorHAnsi"/>
        </w:rPr>
        <w:lastRenderedPageBreak/>
        <w:t xml:space="preserve">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02F5F8F5"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"This object can be anywhere in this bubble of multiple kilometres," Hesar said. "At this point, and for the foreseeable future, avoidance is our best recourse. People that </w:t>
      </w:r>
      <w:proofErr w:type="gramStart"/>
      <w:r w:rsidRPr="0051375F">
        <w:rPr>
          <w:rFonts w:asciiTheme="majorHAnsi" w:hAnsiTheme="majorHAnsi" w:cstheme="majorHAnsi"/>
        </w:rPr>
        <w:t>say</w:t>
      </w:r>
      <w:proofErr w:type="gramEnd"/>
      <w:r w:rsidRPr="0051375F">
        <w:rPr>
          <w:rFonts w:asciiTheme="majorHAnsi" w:hAnsiTheme="majorHAnsi" w:cstheme="majorHAnsi"/>
        </w:rPr>
        <w:t xml:space="preserve"> 'I'm going to take the risk', in my humble opinion, that's an irresponsible thing to do."</w:t>
      </w:r>
    </w:p>
    <w:p w14:paraId="315C6FD3"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Starlink monopoly</w:t>
      </w:r>
    </w:p>
    <w:p w14:paraId="423ABA8F"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6213E6AD"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08555D0" w14:textId="77777777" w:rsidR="00617E99" w:rsidRPr="0051375F" w:rsidRDefault="00617E99" w:rsidP="00617E99">
      <w:pPr>
        <w:rPr>
          <w:rFonts w:asciiTheme="majorHAnsi" w:hAnsiTheme="majorHAnsi" w:cstheme="majorHAnsi"/>
        </w:rPr>
      </w:pPr>
      <w:r w:rsidRPr="002D2779">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w:t>
      </w:r>
      <w:proofErr w:type="gramStart"/>
      <w:r w:rsidRPr="0051375F">
        <w:rPr>
          <w:rStyle w:val="StyleUnderline"/>
          <w:rFonts w:asciiTheme="majorHAnsi" w:hAnsiTheme="majorHAnsi" w:cstheme="majorHAnsi"/>
        </w:rPr>
        <w:t>other</w:t>
      </w:r>
      <w:proofErr w:type="gramEnd"/>
      <w:r w:rsidRPr="0051375F">
        <w:rPr>
          <w:rStyle w:val="StyleUnderline"/>
          <w:rFonts w:asciiTheme="majorHAnsi" w:hAnsiTheme="majorHAnsi" w:cstheme="majorHAnsi"/>
        </w:rPr>
        <w:t xml:space="preserve">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0639D3AC"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737A2F6B" w14:textId="77777777" w:rsidR="00617E99" w:rsidRPr="0051375F" w:rsidRDefault="00617E99" w:rsidP="00617E99">
      <w:pPr>
        <w:rPr>
          <w:rFonts w:asciiTheme="majorHAnsi" w:hAnsiTheme="majorHAnsi" w:cstheme="majorHAnsi"/>
        </w:rPr>
      </w:pPr>
    </w:p>
    <w:p w14:paraId="317A1615" w14:textId="77777777" w:rsidR="00617E99" w:rsidRDefault="00617E99" w:rsidP="00617E99">
      <w:pPr>
        <w:pStyle w:val="Heading4"/>
      </w:pPr>
      <w:r>
        <w:t>LEO collisions due to constellations take out ISR and other military assets – debris cascades into different altitudes and triggers Kessler Syndrome.</w:t>
      </w:r>
    </w:p>
    <w:p w14:paraId="33ADE0FF" w14:textId="77777777" w:rsidR="00617E99" w:rsidRPr="00A914AD" w:rsidRDefault="00617E99" w:rsidP="00617E99">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w:t>
      </w:r>
      <w:proofErr w:type="gramStart"/>
      <w:r w:rsidRPr="00A914AD">
        <w:t>SHAPE</w:t>
      </w:r>
      <w:proofErr w:type="gramEnd"/>
      <w:r w:rsidRPr="00A914AD">
        <w:t xml:space="preserve"> he has worked at NATO HQ, within the Defence Investment Division on interoperability for NATO’s multinational battlegroups.</w:t>
      </w:r>
      <w:r>
        <w:t xml:space="preserve">] </w:t>
      </w:r>
      <w:hyperlink r:id="rId17" w:history="1">
        <w:r w:rsidRPr="00882AE3">
          <w:rPr>
            <w:rStyle w:val="Hyperlink"/>
          </w:rPr>
          <w:t>https://www.japcc.org/congested-outer-space/</w:t>
        </w:r>
      </w:hyperlink>
      <w:r>
        <w:t xml:space="preserve"> SM</w:t>
      </w:r>
    </w:p>
    <w:p w14:paraId="309D6769" w14:textId="77777777" w:rsidR="00617E99" w:rsidRDefault="00617E99" w:rsidP="00617E99">
      <w:r>
        <w:t xml:space="preserve">Since the production of </w:t>
      </w:r>
      <w:proofErr w:type="gramStart"/>
      <w:r>
        <w:t>a large number of</w:t>
      </w:r>
      <w:proofErr w:type="gramEnd"/>
      <w:r>
        <w:t xml:space="preserve">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w:t>
      </w:r>
      <w:r>
        <w:lastRenderedPageBreak/>
        <w:t>first six of the 648 satellites were launched in early 2019 with more launches scheduled to occur throughout this year.</w:t>
      </w:r>
    </w:p>
    <w:p w14:paraId="2194F9A5" w14:textId="77777777" w:rsidR="00617E99" w:rsidRDefault="00617E99" w:rsidP="00617E99">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B39E1E4" w14:textId="77777777" w:rsidR="00617E99" w:rsidRPr="00A914AD" w:rsidRDefault="00617E99" w:rsidP="00617E99">
      <w:pPr>
        <w:rPr>
          <w:rStyle w:val="StyleUnderline"/>
        </w:rPr>
      </w:pPr>
      <w:r w:rsidRPr="00A914AD">
        <w:rPr>
          <w:rStyle w:val="StyleUnderline"/>
        </w:rPr>
        <w:t>Space Debris Threat Increases in the LEO</w:t>
      </w:r>
    </w:p>
    <w:p w14:paraId="269BD573" w14:textId="77777777" w:rsidR="00617E99" w:rsidRDefault="00617E99" w:rsidP="00617E99">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of the constellation programme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43586CBA" w14:textId="77777777" w:rsidR="00617E99" w:rsidRPr="00A914AD" w:rsidRDefault="00617E99" w:rsidP="00617E99">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324FEE24" w14:textId="77777777" w:rsidR="00617E99" w:rsidRDefault="00617E99" w:rsidP="00617E99">
      <w:r>
        <w:t>From early 2019, there were approximately 34,000 pieces of debris larger than 10 cm (</w:t>
      </w:r>
      <w:proofErr w:type="gramStart"/>
      <w:r>
        <w:t>similar to</w:t>
      </w:r>
      <w:proofErr w:type="gramEnd"/>
      <w:r>
        <w:t xml:space="preserve">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F6FBB5D" w14:textId="77777777" w:rsidR="00617E99" w:rsidRPr="00A914AD" w:rsidRDefault="00617E99" w:rsidP="00617E99">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3C73A1EC" w14:textId="77777777" w:rsidR="00617E99" w:rsidRPr="00A914AD" w:rsidRDefault="00617E99" w:rsidP="00617E99">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 xml:space="preserve">to </w:t>
      </w:r>
      <w:r w:rsidRPr="002D2779">
        <w:rPr>
          <w:rStyle w:val="StyleUnderline"/>
          <w:highlight w:val="green"/>
        </w:rPr>
        <w:lastRenderedPageBreak/>
        <w:t>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w:t>
      </w:r>
      <w:proofErr w:type="gramStart"/>
      <w:r w:rsidRPr="00A914AD">
        <w:rPr>
          <w:rStyle w:val="StyleUnderline"/>
        </w:rPr>
        <w:t>spacecraft</w:t>
      </w:r>
      <w:proofErr w:type="gramEnd"/>
      <w:r w:rsidRPr="00A914AD">
        <w:rPr>
          <w:rStyle w:val="StyleUnderline"/>
        </w:rPr>
        <w:t xml:space="preserve">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3B17AAFC" w14:textId="77777777" w:rsidR="00617E99" w:rsidRDefault="00617E99" w:rsidP="00617E99">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2D2779">
        <w:rPr>
          <w:rStyle w:val="StyleUnderline"/>
          <w:highlight w:val="green"/>
        </w:rPr>
        <w:t>Starlink</w:t>
      </w:r>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6074DA1" w14:textId="77777777" w:rsidR="00617E99" w:rsidRPr="00F601E6" w:rsidRDefault="00617E99" w:rsidP="00617E99"/>
    <w:p w14:paraId="3139E94A"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15B78085"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8"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3BCA307B"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9"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20"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56B2A112"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w:t>
      </w:r>
      <w:proofErr w:type="gramStart"/>
      <w:r w:rsidRPr="0051375F">
        <w:rPr>
          <w:rStyle w:val="StyleUnderline"/>
          <w:rFonts w:asciiTheme="majorHAnsi" w:hAnsiTheme="majorHAnsi" w:cstheme="majorHAnsi"/>
        </w:rPr>
        <w:t>dark, or</w:t>
      </w:r>
      <w:proofErr w:type="gramEnd"/>
      <w:r w:rsidRPr="0051375F">
        <w:rPr>
          <w:rStyle w:val="StyleUnderline"/>
          <w:rFonts w:asciiTheme="majorHAnsi" w:hAnsiTheme="majorHAnsi" w:cstheme="majorHAnsi"/>
        </w:rPr>
        <w:t xml:space="preserve">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Without early warning satellites, the United States is much more susceptible to nuclear missiles. Given the strategy of counterforcing—</w:t>
      </w:r>
      <w:hyperlink r:id="rId21"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22"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1DDA06D5"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lastRenderedPageBreak/>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23"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24"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5"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6"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5044E44E"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7DF776BF" w14:textId="77777777" w:rsidR="00617E99" w:rsidRPr="0051375F" w:rsidRDefault="00617E99" w:rsidP="00617E99">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w:t>
      </w:r>
      <w:proofErr w:type="gramStart"/>
      <w:r w:rsidRPr="0051375F">
        <w:rPr>
          <w:rFonts w:asciiTheme="majorHAnsi" w:hAnsiTheme="majorHAnsi" w:cstheme="majorHAnsi"/>
        </w:rPr>
        <w:t>ASATs</w:t>
      </w:r>
      <w:proofErr w:type="gramEnd"/>
      <w:r w:rsidRPr="0051375F">
        <w:rPr>
          <w:rFonts w:asciiTheme="majorHAnsi" w:hAnsiTheme="majorHAnsi" w:cstheme="majorHAnsi"/>
        </w:rPr>
        <w:t xml:space="preserve"> and offensive-dominant systems are particularly relevant. </w:t>
      </w:r>
      <w:r w:rsidRPr="0051375F">
        <w:rPr>
          <w:rStyle w:val="StyleUnderline"/>
          <w:rFonts w:asciiTheme="majorHAnsi" w:hAnsiTheme="majorHAnsi" w:cstheme="majorHAnsi"/>
        </w:rPr>
        <w:t>Early warning satellites </w:t>
      </w:r>
      <w:hyperlink r:id="rId27"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8"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9"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30"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31"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w:t>
      </w:r>
      <w:proofErr w:type="gramEnd"/>
      <w:r w:rsidRPr="0051375F">
        <w:rPr>
          <w:rStyle w:val="StyleUnderline"/>
          <w:rFonts w:asciiTheme="majorHAnsi" w:hAnsiTheme="majorHAnsi" w:cstheme="majorHAnsi"/>
        </w:rPr>
        <w:t xml:space="preserve">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19938B9A"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32"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4C5F637E" w14:textId="77777777" w:rsidR="00617E99" w:rsidRPr="00B034D2" w:rsidRDefault="00617E99" w:rsidP="00617E99"/>
    <w:p w14:paraId="0278BCBB" w14:textId="77777777" w:rsidR="00617E99" w:rsidRPr="001E51E3" w:rsidRDefault="00617E99" w:rsidP="00617E99">
      <w:pPr>
        <w:pStyle w:val="Heading4"/>
        <w:rPr>
          <w:rFonts w:asciiTheme="majorHAnsi" w:hAnsiTheme="majorHAnsi" w:cstheme="majorHAnsi"/>
        </w:rPr>
      </w:pPr>
      <w:r>
        <w:rPr>
          <w:rFonts w:asciiTheme="majorHAnsi" w:hAnsiTheme="majorHAnsi" w:cstheme="majorHAnsi"/>
        </w:rPr>
        <w:t>Otherwise,</w:t>
      </w:r>
      <w:r w:rsidRPr="001E51E3">
        <w:rPr>
          <w:rFonts w:asciiTheme="majorHAnsi" w:hAnsiTheme="majorHAnsi" w:cstheme="majorHAnsi"/>
        </w:rPr>
        <w:t xml:space="preserve"> causes cyberwar and satellite hacking which escalates.</w:t>
      </w:r>
    </w:p>
    <w:p w14:paraId="6CED113F" w14:textId="77777777" w:rsidR="00617E99" w:rsidRPr="001E51E3" w:rsidRDefault="00617E99" w:rsidP="00617E99">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3"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5DBB8A62" w14:textId="77777777" w:rsidR="00617E99" w:rsidRPr="001E51E3" w:rsidRDefault="00617E99" w:rsidP="00617E99">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lastRenderedPageBreak/>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7EB8C31D" w14:textId="77777777" w:rsidR="00617E99" w:rsidRPr="001E51E3" w:rsidRDefault="00617E99" w:rsidP="00617E99">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112236DC" w14:textId="77777777" w:rsidR="00617E99" w:rsidRPr="001E51E3" w:rsidRDefault="00617E99" w:rsidP="00617E99">
      <w:pPr>
        <w:rPr>
          <w:rFonts w:asciiTheme="majorHAnsi" w:hAnsiTheme="majorHAnsi" w:cstheme="majorHAnsi"/>
          <w:b/>
          <w:u w:val="single"/>
        </w:rPr>
      </w:pPr>
      <w:r w:rsidRPr="001E51E3">
        <w:rPr>
          <w:rStyle w:val="StyleUnderline"/>
          <w:rFonts w:asciiTheme="majorHAnsi" w:hAnsiTheme="majorHAnsi" w:cstheme="majorHAnsi"/>
        </w:rPr>
        <w:t xml:space="preserve">This past weekend, SpaceX won approval from the Federal Communications Commission to increase the number of low-flying satellites as part of its </w:t>
      </w:r>
      <w:r w:rsidRPr="00FB58BA">
        <w:rPr>
          <w:rStyle w:val="StyleUnderline"/>
          <w:rFonts w:asciiTheme="majorHAnsi" w:hAnsiTheme="majorHAnsi" w:cstheme="majorHAnsi"/>
          <w:highlight w:val="green"/>
        </w:rPr>
        <w:t>Starlink</w:t>
      </w:r>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689F4B32" w14:textId="77777777" w:rsidR="00617E99" w:rsidRPr="001E51E3" w:rsidRDefault="00617E99" w:rsidP="00617E99">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42149C9F" w14:textId="77777777" w:rsidR="00617E99" w:rsidRPr="001E51E3" w:rsidRDefault="00617E99" w:rsidP="00617E99">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BC96956" w14:textId="77777777" w:rsidR="00617E99" w:rsidRPr="001E51E3" w:rsidRDefault="00617E99" w:rsidP="00617E99">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The advent of small satellites known as CubeSats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68DADF75" w14:textId="77777777" w:rsidR="00617E99" w:rsidRPr="001E51E3" w:rsidRDefault="00617E99" w:rsidP="00617E99">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2FBB75D4" w14:textId="77777777" w:rsidR="00617E99" w:rsidRPr="001E51E3" w:rsidRDefault="00617E99" w:rsidP="00617E99">
      <w:pPr>
        <w:rPr>
          <w:rFonts w:asciiTheme="majorHAnsi" w:hAnsiTheme="majorHAnsi" w:cstheme="majorHAnsi"/>
        </w:rPr>
      </w:pPr>
      <w:r w:rsidRPr="001E51E3">
        <w:rPr>
          <w:rFonts w:asciiTheme="majorHAnsi" w:hAnsiTheme="majorHAnsi" w:cstheme="majorHAnsi"/>
        </w:rPr>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5A41630" w14:textId="77777777" w:rsidR="00617E99" w:rsidRPr="001E51E3" w:rsidRDefault="00617E99" w:rsidP="00617E99">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42F416EA" w14:textId="77777777" w:rsidR="00617E99" w:rsidRPr="0051375F" w:rsidRDefault="00617E99" w:rsidP="00617E99">
      <w:pPr>
        <w:rPr>
          <w:rStyle w:val="StyleUnderline"/>
          <w:rFonts w:asciiTheme="majorHAnsi" w:hAnsiTheme="majorHAnsi" w:cstheme="majorHAnsi"/>
        </w:rPr>
      </w:pPr>
    </w:p>
    <w:p w14:paraId="291FE2EE"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Empirics prove it’s possible and likely by state and nonstate actors – especially true given private sector cost cutting.</w:t>
      </w:r>
    </w:p>
    <w:p w14:paraId="475188B8"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w:t>
      </w:r>
      <w:proofErr w:type="gramStart"/>
      <w:r w:rsidRPr="0051375F">
        <w:rPr>
          <w:rFonts w:asciiTheme="majorHAnsi" w:hAnsiTheme="majorHAnsi" w:cstheme="majorHAnsi"/>
        </w:rPr>
        <w:t>2020</w:t>
      </w:r>
      <w:proofErr w:type="gramEnd"/>
      <w:r w:rsidRPr="0051375F">
        <w:rPr>
          <w:rFonts w:asciiTheme="majorHAnsi" w:hAnsiTheme="majorHAnsi" w:cstheme="majorHAnsi"/>
        </w:rPr>
        <w:t xml:space="preserve"> William Akoto [a postdoctoral research fellow at the University of Denver.] </w:t>
      </w:r>
      <w:hyperlink r:id="rId34"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1DF6E6E5"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r w:rsidRPr="002D2779">
        <w:rPr>
          <w:rStyle w:val="StyleUnderline"/>
          <w:rFonts w:asciiTheme="majorHAnsi" w:hAnsiTheme="majorHAnsi" w:cstheme="majorHAnsi"/>
          <w:highlight w:val="green"/>
        </w:rPr>
        <w:t>OneWeb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24048FD2"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5E0E40B5"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3D53C4A"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0676C93D"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lastRenderedPageBreak/>
        <w:t>Commodity parts</w:t>
      </w:r>
    </w:p>
    <w:p w14:paraId="1612E14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D5962DE"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1932C514" w14:textId="77777777" w:rsidR="00617E99" w:rsidRPr="0051375F" w:rsidRDefault="00617E99" w:rsidP="00617E99">
      <w:pPr>
        <w:rPr>
          <w:rFonts w:asciiTheme="majorHAnsi" w:hAnsiTheme="majorHAnsi" w:cstheme="majorHAnsi"/>
          <w:b/>
          <w:u w:val="single"/>
        </w:rPr>
      </w:pPr>
      <w:r w:rsidRPr="002D2779">
        <w:rPr>
          <w:rStyle w:val="StyleUnderline"/>
          <w:rFonts w:asciiTheme="majorHAnsi" w:hAnsiTheme="majorHAnsi" w:cstheme="majorHAnsi"/>
          <w:highlight w:val="green"/>
        </w:rPr>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4BBF4F6E" w14:textId="77777777" w:rsidR="00617E99" w:rsidRPr="0051375F" w:rsidRDefault="00617E99" w:rsidP="00617E99">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05570D86"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History of hacks</w:t>
      </w:r>
    </w:p>
    <w:p w14:paraId="77AE89FE" w14:textId="77777777" w:rsidR="00617E99" w:rsidRPr="0051375F" w:rsidRDefault="00617E99" w:rsidP="00617E99">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SkyNet satellites.</w:t>
      </w:r>
    </w:p>
    <w:p w14:paraId="7DF0DDF0"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1C7F4C61"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5AA1F962" w14:textId="77777777" w:rsidR="00617E99" w:rsidRPr="0051375F" w:rsidRDefault="00617E99" w:rsidP="00617E99">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w:t>
      </w:r>
      <w:r w:rsidRPr="0051375F">
        <w:rPr>
          <w:rStyle w:val="StyleUnderline"/>
          <w:rFonts w:asciiTheme="majorHAnsi" w:hAnsiTheme="majorHAnsi" w:cstheme="majorHAnsi"/>
        </w:rPr>
        <w:lastRenderedPageBreak/>
        <w:t xml:space="preserve">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w:t>
      </w:r>
      <w:proofErr w:type="gramStart"/>
      <w:r w:rsidRPr="0051375F">
        <w:rPr>
          <w:rStyle w:val="StyleUnderline"/>
          <w:rFonts w:asciiTheme="majorHAnsi" w:hAnsiTheme="majorHAnsi" w:cstheme="majorHAnsi"/>
        </w:rPr>
        <w:t>actually getting</w:t>
      </w:r>
      <w:proofErr w:type="gramEnd"/>
      <w:r w:rsidRPr="0051375F">
        <w:rPr>
          <w:rStyle w:val="StyleUnderline"/>
          <w:rFonts w:asciiTheme="majorHAnsi" w:hAnsiTheme="majorHAnsi" w:cstheme="majorHAnsi"/>
        </w:rPr>
        <w:t xml:space="preserve"> these satellites in space.</w:t>
      </w:r>
    </w:p>
    <w:p w14:paraId="12E8FDC5" w14:textId="77777777" w:rsidR="00617E99" w:rsidRPr="0051375F" w:rsidRDefault="00617E99" w:rsidP="00617E99">
      <w:pPr>
        <w:rPr>
          <w:rFonts w:asciiTheme="majorHAnsi" w:hAnsiTheme="majorHAnsi" w:cstheme="majorHAnsi"/>
        </w:rPr>
      </w:pPr>
    </w:p>
    <w:p w14:paraId="0F5C27E4" w14:textId="77777777" w:rsidR="00617E99" w:rsidRPr="0051375F" w:rsidRDefault="00617E99" w:rsidP="00617E99">
      <w:pPr>
        <w:rPr>
          <w:rFonts w:asciiTheme="majorHAnsi" w:hAnsiTheme="majorHAnsi" w:cstheme="majorHAnsi"/>
        </w:rPr>
      </w:pPr>
    </w:p>
    <w:p w14:paraId="5D730794" w14:textId="77777777" w:rsidR="00617E99" w:rsidRPr="0051375F" w:rsidRDefault="00617E99" w:rsidP="00617E99">
      <w:pPr>
        <w:rPr>
          <w:rFonts w:asciiTheme="majorHAnsi" w:hAnsiTheme="majorHAnsi" w:cstheme="majorHAnsi"/>
        </w:rPr>
      </w:pPr>
    </w:p>
    <w:p w14:paraId="20F6A9FC" w14:textId="77777777" w:rsidR="00617E99" w:rsidRPr="0051375F" w:rsidRDefault="00617E99" w:rsidP="00617E99">
      <w:pPr>
        <w:pStyle w:val="Heading4"/>
        <w:rPr>
          <w:rFonts w:asciiTheme="majorHAnsi" w:hAnsiTheme="majorHAnsi" w:cstheme="majorHAnsi"/>
        </w:rPr>
      </w:pPr>
      <w:r>
        <w:rPr>
          <w:rFonts w:asciiTheme="majorHAnsi" w:hAnsiTheme="majorHAnsi" w:cstheme="majorHAnsi"/>
        </w:rPr>
        <w:t>And the desire to protect profitable LEO constellations leads states to militarize outer space—specifically with ASATs</w:t>
      </w:r>
      <w:r w:rsidRPr="0051375F">
        <w:rPr>
          <w:rFonts w:asciiTheme="majorHAnsi" w:hAnsiTheme="majorHAnsi" w:cstheme="majorHAnsi"/>
        </w:rPr>
        <w:t>.</w:t>
      </w:r>
    </w:p>
    <w:p w14:paraId="31E3EDA2"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“The Inevitability of Militarization of Outer Space” Pawe</w:t>
      </w:r>
      <w:r>
        <w:rPr>
          <w:rFonts w:asciiTheme="majorHAnsi" w:hAnsiTheme="majorHAnsi" w:cstheme="majorHAnsi"/>
        </w:rPr>
        <w:t xml:space="preserve">l </w:t>
      </w:r>
      <w:r w:rsidRPr="0051375F">
        <w:rPr>
          <w:rFonts w:asciiTheme="majorHAnsi" w:hAnsiTheme="majorHAnsi" w:cstheme="majorHAnsi"/>
        </w:rPr>
        <w:t xml:space="preserve">Bernat [Assistant Professor, Polish Air Force University] Safety &amp; Defense 5(1) (2019) 49–54 </w:t>
      </w:r>
      <w:hyperlink r:id="rId35"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10202577"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3C49EFE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B84D75D"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w:t>
      </w:r>
      <w:r w:rsidRPr="0051375F">
        <w:rPr>
          <w:rFonts w:asciiTheme="majorHAnsi" w:hAnsiTheme="majorHAnsi" w:cstheme="majorHAnsi"/>
        </w:rPr>
        <w:lastRenderedPageBreak/>
        <w:t xml:space="preserve">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32470D50" w14:textId="77777777" w:rsidR="00617E99" w:rsidRPr="0051375F" w:rsidRDefault="00617E99" w:rsidP="00617E99">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AD679B8"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3. Outer Space as a Theatre for Potential Conflict</w:t>
      </w:r>
    </w:p>
    <w:p w14:paraId="410888DF" w14:textId="77777777" w:rsidR="00617E99" w:rsidRPr="0051375F" w:rsidRDefault="00617E99" w:rsidP="00617E99">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7F77A4C1"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w:t>
      </w:r>
      <w:proofErr w:type="gramStart"/>
      <w:r w:rsidRPr="0051375F">
        <w:rPr>
          <w:rFonts w:asciiTheme="majorHAnsi" w:hAnsiTheme="majorHAnsi" w:cstheme="majorHAnsi"/>
        </w:rPr>
        <w:t>on the basis of</w:t>
      </w:r>
      <w:proofErr w:type="gramEnd"/>
      <w:r w:rsidRPr="0051375F">
        <w:rPr>
          <w:rFonts w:asciiTheme="majorHAnsi" w:hAnsiTheme="majorHAnsi" w:cstheme="majorHAnsi"/>
        </w:rPr>
        <w:t xml:space="preserve"> their ballistic missiles, e.g., Iran and North Korea (Weeden, Samson, 2019, pp. 4.1-2, 5.1-2), and some believe that Israel’s Arrow 3 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51375F">
        <w:rPr>
          <w:rFonts w:asciiTheme="majorHAnsi" w:hAnsiTheme="majorHAnsi" w:cstheme="majorHAnsi"/>
        </w:rPr>
        <w:t>as a consequence</w:t>
      </w:r>
      <w:proofErr w:type="gramEnd"/>
      <w:r w:rsidRPr="0051375F">
        <w:rPr>
          <w:rFonts w:asciiTheme="majorHAnsi" w:hAnsiTheme="majorHAnsi" w:cstheme="majorHAnsi"/>
        </w:rPr>
        <w:t xml:space="preserv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w:t>
      </w:r>
      <w:r w:rsidRPr="0051375F">
        <w:rPr>
          <w:rStyle w:val="StyleUnderline"/>
          <w:rFonts w:asciiTheme="majorHAnsi" w:hAnsiTheme="majorHAnsi" w:cstheme="majorHAnsi"/>
        </w:rPr>
        <w:lastRenderedPageBreak/>
        <w:t xml:space="preserve">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2BF886D6"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Considering the above facts, it should not come as a surprise that </w:t>
      </w:r>
      <w:proofErr w:type="gramStart"/>
      <w:r w:rsidRPr="0051375F">
        <w:rPr>
          <w:rFonts w:asciiTheme="majorHAnsi" w:hAnsiTheme="majorHAnsi" w:cstheme="majorHAnsi"/>
        </w:rPr>
        <w:t>in order to</w:t>
      </w:r>
      <w:proofErr w:type="gramEnd"/>
      <w:r w:rsidRPr="0051375F">
        <w:rPr>
          <w:rFonts w:asciiTheme="majorHAnsi" w:hAnsiTheme="majorHAnsi" w:cstheme="majorHAnsi"/>
        </w:rPr>
        <w:t xml:space="preserve">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51375F">
        <w:rPr>
          <w:rStyle w:val="StyleUnderline"/>
          <w:rFonts w:asciiTheme="majorHAnsi" w:hAnsiTheme="majorHAnsi" w:cstheme="majorHAnsi"/>
        </w:rPr>
        <w:t>As a consequence</w:t>
      </w:r>
      <w:proofErr w:type="gramEnd"/>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785989F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w:t>
      </w:r>
      <w:proofErr w:type="gramStart"/>
      <w:r w:rsidRPr="0051375F">
        <w:rPr>
          <w:rStyle w:val="StyleUnderline"/>
          <w:rFonts w:asciiTheme="majorHAnsi" w:hAnsiTheme="majorHAnsi" w:cstheme="majorHAnsi"/>
        </w:rPr>
        <w:t>taken into account</w:t>
      </w:r>
      <w:proofErr w:type="gramEnd"/>
      <w:r w:rsidRPr="0051375F">
        <w:rPr>
          <w:rStyle w:val="StyleUnderline"/>
          <w:rFonts w:asciiTheme="majorHAnsi" w:hAnsiTheme="majorHAnsi" w:cstheme="majorHAnsi"/>
        </w:rPr>
        <w:t xml:space="preserve">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1E0FD5B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4. Militarization of Outer Space Is Imminent</w:t>
      </w:r>
    </w:p>
    <w:p w14:paraId="60861AC1"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51375F">
        <w:rPr>
          <w:rFonts w:asciiTheme="majorHAnsi" w:hAnsiTheme="majorHAnsi" w:cstheme="majorHAnsi"/>
        </w:rPr>
        <w:t>national-states</w:t>
      </w:r>
      <w:proofErr w:type="gramEnd"/>
      <w:r w:rsidRPr="0051375F">
        <w:rPr>
          <w:rFonts w:asciiTheme="majorHAnsi" w:hAnsiTheme="majorHAnsi" w:cstheme="majorHAnsi"/>
        </w:rPr>
        <w:t>.</w:t>
      </w:r>
    </w:p>
    <w:p w14:paraId="13BD391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w:t>
      </w:r>
      <w:proofErr w:type="gramStart"/>
      <w:r w:rsidRPr="0051375F">
        <w:rPr>
          <w:rFonts w:asciiTheme="majorHAnsi" w:hAnsiTheme="majorHAnsi" w:cstheme="majorHAnsi"/>
        </w:rPr>
        <w:t>All of</w:t>
      </w:r>
      <w:proofErr w:type="gramEnd"/>
      <w:r w:rsidRPr="0051375F">
        <w:rPr>
          <w:rFonts w:asciiTheme="majorHAnsi" w:hAnsiTheme="majorHAnsi" w:cstheme="majorHAnsi"/>
        </w:rPr>
        <w:t xml:space="preserve"> those satellites, apart from securing civil safety (e.g., in transportation, logistics, communication), play a crucial role in national security.</w:t>
      </w:r>
    </w:p>
    <w:p w14:paraId="5D437B5F"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w:t>
      </w:r>
      <w:r w:rsidRPr="0051375F">
        <w:rPr>
          <w:rStyle w:val="StyleUnderline"/>
          <w:rFonts w:asciiTheme="majorHAnsi" w:hAnsiTheme="majorHAnsi" w:cstheme="majorHAnsi"/>
        </w:rPr>
        <w:lastRenderedPageBreak/>
        <w:t xml:space="preserve">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w:t>
      </w:r>
      <w:proofErr w:type="gramStart"/>
      <w:r w:rsidRPr="0051375F">
        <w:rPr>
          <w:rStyle w:val="StyleUnderline"/>
          <w:rFonts w:asciiTheme="majorHAnsi" w:hAnsiTheme="majorHAnsi" w:cstheme="majorHAnsi"/>
        </w:rPr>
        <w:t xml:space="preserve">in order </w:t>
      </w:r>
      <w:r w:rsidRPr="002D2779">
        <w:rPr>
          <w:rStyle w:val="StyleUnderline"/>
          <w:rFonts w:asciiTheme="majorHAnsi" w:hAnsiTheme="majorHAnsi" w:cstheme="majorHAnsi"/>
          <w:highlight w:val="green"/>
        </w:rPr>
        <w:t>to</w:t>
      </w:r>
      <w:proofErr w:type="gramEnd"/>
      <w:r w:rsidRPr="002D2779">
        <w:rPr>
          <w:rStyle w:val="StyleUnderline"/>
          <w:rFonts w:asciiTheme="majorHAnsi" w:hAnsiTheme="majorHAnsi" w:cstheme="majorHAnsi"/>
          <w:highlight w:val="green"/>
        </w:rPr>
        <w:t xml:space="preserve">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00E0D3D1"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4C2AA668"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w:t>
      </w:r>
      <w:proofErr w:type="gramStart"/>
      <w:r w:rsidRPr="0051375F">
        <w:rPr>
          <w:rStyle w:val="StyleUnderline"/>
          <w:rFonts w:asciiTheme="majorHAnsi" w:hAnsiTheme="majorHAnsi" w:cstheme="majorHAnsi"/>
        </w:rPr>
        <w:t>cyber-hacking</w:t>
      </w:r>
      <w:proofErr w:type="gramEnd"/>
      <w:r w:rsidRPr="0051375F">
        <w:rPr>
          <w:rStyle w:val="StyleUnderline"/>
          <w:rFonts w:asciiTheme="majorHAnsi" w:hAnsiTheme="majorHAnsi" w:cstheme="majorHAnsi"/>
        </w:rPr>
        <w:t xml:space="preserve">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(Bernat, Pos</w:t>
      </w:r>
      <w:r>
        <w:rPr>
          <w:rFonts w:asciiTheme="majorHAnsi" w:hAnsiTheme="majorHAnsi" w:cstheme="majorHAnsi"/>
        </w:rPr>
        <w:t>l</w:t>
      </w:r>
      <w:r w:rsidRPr="0051375F">
        <w:rPr>
          <w:rFonts w:asciiTheme="majorHAnsi" w:hAnsiTheme="majorHAnsi" w:cstheme="majorHAnsi"/>
        </w:rPr>
        <w:t>uszna, 2018).</w:t>
      </w:r>
    </w:p>
    <w:p w14:paraId="1B3EC771" w14:textId="77777777" w:rsidR="00617E99" w:rsidRDefault="00617E99" w:rsidP="00617E99">
      <w:pPr>
        <w:rPr>
          <w:rFonts w:asciiTheme="majorHAnsi" w:hAnsiTheme="majorHAnsi" w:cstheme="majorHAnsi"/>
        </w:rPr>
      </w:pPr>
    </w:p>
    <w:p w14:paraId="5275E8F5" w14:textId="77777777" w:rsidR="00617E99" w:rsidRDefault="00617E99" w:rsidP="00617E99">
      <w:pPr>
        <w:pStyle w:val="Heading4"/>
      </w:pPr>
      <w:r>
        <w:t>China, Russia, and the US are developing dual use co-orbital ASATs that can stalk and attack other satellites using rendezvous and proximity operations – they make miscalculation highly likely</w:t>
      </w:r>
    </w:p>
    <w:p w14:paraId="1076CD9B" w14:textId="77777777" w:rsidR="00617E99" w:rsidRPr="00E960C9" w:rsidRDefault="00617E99" w:rsidP="00617E99">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6" w:history="1">
        <w:r>
          <w:rPr>
            <w:rStyle w:val="Hyperlink"/>
          </w:rPr>
          <w:t>https://www.airuniversity.af.edu/Portals/10/SSQ/documents/Volume-11_Issue-2/Chow.pdf</w:t>
        </w:r>
      </w:hyperlink>
      <w:r>
        <w:t xml:space="preserve">. </w:t>
      </w:r>
    </w:p>
    <w:p w14:paraId="38BA7B8A" w14:textId="77777777" w:rsidR="00617E99" w:rsidRPr="00016CCD" w:rsidRDefault="00617E99" w:rsidP="00617E99">
      <w:r w:rsidRPr="00016CCD">
        <w:t>Abstract</w:t>
      </w:r>
    </w:p>
    <w:p w14:paraId="65223ADE" w14:textId="77777777" w:rsidR="00617E99" w:rsidRPr="00016CCD" w:rsidRDefault="00617E99" w:rsidP="00617E99">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 xml:space="preserve">from such </w:t>
      </w:r>
      <w:proofErr w:type="gramStart"/>
      <w:r w:rsidRPr="002D2779">
        <w:rPr>
          <w:rStyle w:val="StyleUnderline"/>
          <w:highlight w:val="green"/>
        </w:rPr>
        <w:t>close proximity</w:t>
      </w:r>
      <w:proofErr w:type="gramEnd"/>
      <w:r w:rsidRPr="002D2779">
        <w:rPr>
          <w:rStyle w:val="StyleUnderline"/>
          <w:highlight w:val="green"/>
        </w:rPr>
        <w:t xml:space="preserve">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w:t>
      </w:r>
      <w:r w:rsidRPr="00016CCD">
        <w:lastRenderedPageBreak/>
        <w:t xml:space="preserve">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6D393967" w14:textId="77777777" w:rsidR="00617E99" w:rsidRPr="00016CCD" w:rsidRDefault="00617E99" w:rsidP="00617E99">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r w:rsidRPr="002D2779">
        <w:rPr>
          <w:rStyle w:val="Emphasis"/>
          <w:highlight w:val="green"/>
        </w:rPr>
        <w:t>Hyten</w:t>
      </w:r>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475C0DB1" w14:textId="77777777" w:rsidR="00617E99" w:rsidRPr="00016CCD" w:rsidRDefault="00617E99" w:rsidP="00617E99">
      <w:r w:rsidRPr="00016CCD">
        <w:t>As threats from ground-based ASATs (such as traditional threats from ballistic missiles, lasers, and jammers and the newer cyber attacks</w:t>
      </w:r>
      <w:proofErr w:type="gramStart"/>
      <w:r w:rsidRPr="00016CCD">
        <w:t>8 )</w:t>
      </w:r>
      <w:proofErr w:type="gramEnd"/>
      <w:r w:rsidRPr="00016CCD">
        <w:t xml:space="preserve">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w:t>
      </w:r>
      <w:proofErr w:type="gramStart"/>
      <w:r w:rsidRPr="00016CCD">
        <w:t>a close proximity</w:t>
      </w:r>
      <w:proofErr w:type="gramEnd"/>
      <w:r w:rsidRPr="00016CCD">
        <w:t xml:space="preserve"> that the United States would not have time </w:t>
      </w:r>
      <w:r w:rsidRPr="00016CCD">
        <w:lastRenderedPageBreak/>
        <w:t>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31862115" w14:textId="77777777" w:rsidR="00617E99" w:rsidRPr="00016CCD" w:rsidRDefault="00617E99" w:rsidP="00617E99">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w:t>
      </w:r>
      <w:proofErr w:type="gramStart"/>
      <w:r w:rsidRPr="00016CCD">
        <w:t>in close proximity to</w:t>
      </w:r>
      <w:proofErr w:type="gramEnd"/>
      <w:r w:rsidRPr="00016CCD">
        <w:t xml:space="preserve">,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proofErr w:type="gramStart"/>
      <w:r w:rsidRPr="00016CCD">
        <w:rPr>
          <w:rStyle w:val="StyleUnderline"/>
        </w:rPr>
        <w:t>in close proximity to</w:t>
      </w:r>
      <w:proofErr w:type="gramEnd"/>
      <w:r w:rsidRPr="00016CCD">
        <w:rPr>
          <w:rStyle w:val="StyleUnderline"/>
        </w:rPr>
        <w:t xml:space="preserve">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01AFFE0C" w14:textId="77777777" w:rsidR="00617E99" w:rsidRPr="00016CCD" w:rsidRDefault="00617E99" w:rsidP="00617E99">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r w:rsidRPr="002D2779">
        <w:rPr>
          <w:rStyle w:val="Emphasis"/>
          <w:highlight w:val="green"/>
        </w:rPr>
        <w:t>cyber attacks</w:t>
      </w:r>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r w:rsidRPr="00016CCD">
        <w:rPr>
          <w:rStyle w:val="Emphasis"/>
        </w:rPr>
        <w:t>spacestalker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57B1B68C" w14:textId="77777777" w:rsidR="00617E99" w:rsidRPr="00016CCD" w:rsidRDefault="00617E99" w:rsidP="00617E99">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57B50ECC" w14:textId="77777777" w:rsidR="00617E99" w:rsidRDefault="00617E99" w:rsidP="00617E99">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w:t>
      </w:r>
      <w:proofErr w:type="gramStart"/>
      <w:r w:rsidRPr="00016CCD">
        <w:rPr>
          <w:rStyle w:val="StyleUnderline"/>
        </w:rPr>
        <w:t>dual-use</w:t>
      </w:r>
      <w:proofErr w:type="gramEnd"/>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58059534" w14:textId="77777777" w:rsidR="00617E99" w:rsidRDefault="00617E99" w:rsidP="00617E99">
      <w:pPr>
        <w:rPr>
          <w:rFonts w:asciiTheme="majorHAnsi" w:hAnsiTheme="majorHAnsi" w:cstheme="majorHAnsi"/>
        </w:rPr>
      </w:pPr>
    </w:p>
    <w:p w14:paraId="6939D7B6" w14:textId="77777777" w:rsidR="00617E99" w:rsidRDefault="00617E99" w:rsidP="00617E99">
      <w:pPr>
        <w:rPr>
          <w:rFonts w:asciiTheme="majorHAnsi" w:hAnsiTheme="majorHAnsi" w:cstheme="majorHAnsi"/>
        </w:rPr>
      </w:pPr>
    </w:p>
    <w:p w14:paraId="6B154991" w14:textId="77777777" w:rsidR="00617E99" w:rsidRDefault="00617E99" w:rsidP="00617E99">
      <w:pPr>
        <w:pStyle w:val="Heading4"/>
      </w:pPr>
      <w:r>
        <w:lastRenderedPageBreak/>
        <w:t>Unknown legal thresholds for escalation make inadvertent escalation highly likely</w:t>
      </w:r>
    </w:p>
    <w:p w14:paraId="2AB42175" w14:textId="77777777" w:rsidR="00617E99" w:rsidRDefault="00617E99" w:rsidP="00617E99">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7" w:history="1">
        <w:r w:rsidRPr="00D17C72">
          <w:rPr>
            <w:rStyle w:val="Hyperlink"/>
          </w:rPr>
          <w:t>https://nsiteam.com/social/wp-content/uploads/2018/08/SMA-White-Paper_Chinese-Persepectives-on-Space_-Aug-2018.pdf</w:t>
        </w:r>
      </w:hyperlink>
    </w:p>
    <w:p w14:paraId="5B7460FD" w14:textId="77777777" w:rsidR="00617E99" w:rsidRDefault="00617E99" w:rsidP="00617E99">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 xml:space="preserve">capabilities of </w:t>
      </w:r>
      <w:proofErr w:type="gramStart"/>
      <w:r w:rsidRPr="000E6025">
        <w:rPr>
          <w:rStyle w:val="StyleUnderline"/>
        </w:rPr>
        <w:t>particular adversaries</w:t>
      </w:r>
      <w:proofErr w:type="gramEnd"/>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1AB9C1CC" w14:textId="77777777" w:rsidR="00617E99" w:rsidRDefault="00617E99" w:rsidP="00617E99"/>
    <w:p w14:paraId="634C7A8F"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0806BCC9"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5850FAA"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5CB6996A"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 xml:space="preserve">climate </w:t>
      </w:r>
      <w:r w:rsidRPr="002D2779">
        <w:rPr>
          <w:rStyle w:val="StyleUnderline"/>
          <w:rFonts w:asciiTheme="majorHAnsi" w:hAnsiTheme="majorHAnsi" w:cstheme="majorHAnsi"/>
          <w:highlight w:val="green"/>
        </w:rPr>
        <w:lastRenderedPageBreak/>
        <w:t>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proofErr w:type="gramStart"/>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proofErr w:type="gramEnd"/>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1375F">
        <w:rPr>
          <w:rFonts w:asciiTheme="majorHAnsi" w:hAnsiTheme="majorHAnsi" w:cstheme="majorHAnsi"/>
          <w:szCs w:val="26"/>
        </w:rPr>
        <w:t>soot</w:t>
      </w:r>
      <w:proofErr w:type="gramEnd"/>
      <w:r w:rsidRPr="0051375F">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1375F">
        <w:rPr>
          <w:rFonts w:asciiTheme="majorHAnsi" w:hAnsiTheme="majorHAnsi" w:cstheme="majorHAnsi"/>
          <w:szCs w:val="26"/>
        </w:rPr>
        <w:t>really significant</w:t>
      </w:r>
      <w:proofErr w:type="gramEnd"/>
      <w:r w:rsidRPr="0051375F">
        <w:rPr>
          <w:rFonts w:asciiTheme="majorHAnsi" w:hAnsiTheme="majorHAnsi" w:cstheme="majorHAnsi"/>
          <w:szCs w:val="26"/>
        </w:rPr>
        <w:t xml:space="preserve"> food shortages. </w:t>
      </w:r>
      <w:proofErr w:type="gramStart"/>
      <w:r w:rsidRPr="0051375F">
        <w:rPr>
          <w:rFonts w:asciiTheme="majorHAnsi" w:hAnsiTheme="majorHAnsi" w:cstheme="majorHAnsi"/>
          <w:szCs w:val="26"/>
        </w:rPr>
        <w:t>So</w:t>
      </w:r>
      <w:proofErr w:type="gramEnd"/>
      <w:r w:rsidRPr="0051375F">
        <w:rPr>
          <w:rFonts w:asciiTheme="majorHAnsi" w:hAnsiTheme="majorHAnsi" w:cstheme="majorHAnsi"/>
          <w:szCs w:val="26"/>
        </w:rPr>
        <w:t xml:space="preserve">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proofErr w:type="gramStart"/>
      <w:r w:rsidRPr="002D2779">
        <w:rPr>
          <w:rStyle w:val="StyleUnderline"/>
          <w:rFonts w:asciiTheme="majorHAnsi" w:hAnsiTheme="majorHAnsi" w:cstheme="majorHAnsi"/>
          <w:highlight w:val="green"/>
        </w:rPr>
        <w:t>famine</w:t>
      </w:r>
      <w:proofErr w:type="gramEnd"/>
      <w:r w:rsidRPr="002D2779">
        <w:rPr>
          <w:rStyle w:val="StyleUnderline"/>
          <w:rFonts w:asciiTheme="majorHAnsi" w:hAnsiTheme="majorHAnsi" w:cstheme="majorHAnsi"/>
          <w:highlight w:val="green"/>
        </w:rPr>
        <w:t xml:space="preserv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 xml:space="preserve">effect would be </w:t>
      </w:r>
      <w:proofErr w:type="gramStart"/>
      <w:r w:rsidRPr="002D2779">
        <w:rPr>
          <w:rStyle w:val="StyleUnderline"/>
          <w:rFonts w:asciiTheme="majorHAnsi" w:hAnsiTheme="majorHAnsi" w:cstheme="majorHAnsi"/>
          <w:highlight w:val="green"/>
        </w:rPr>
        <w:t>similar to</w:t>
      </w:r>
      <w:proofErr w:type="gramEnd"/>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1375F">
        <w:rPr>
          <w:rFonts w:asciiTheme="majorHAnsi" w:hAnsiTheme="majorHAnsi" w:cstheme="majorHAnsi"/>
        </w:rPr>
        <w:t>have to</w:t>
      </w:r>
      <w:proofErr w:type="gramEnd"/>
      <w:r w:rsidRPr="0051375F">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51375F">
        <w:rPr>
          <w:rFonts w:asciiTheme="majorHAnsi" w:hAnsiTheme="majorHAnsi" w:cstheme="majorHAnsi"/>
          <w:szCs w:val="26"/>
        </w:rPr>
        <w:t>Pacific island</w:t>
      </w:r>
      <w:proofErr w:type="gramEnd"/>
      <w:r w:rsidRPr="0051375F">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64285B3C" w14:textId="77777777" w:rsidR="00617E99" w:rsidRDefault="00617E99" w:rsidP="00617E99"/>
    <w:p w14:paraId="7B4103EE" w14:textId="77777777" w:rsidR="00617E99" w:rsidRPr="0051375F" w:rsidRDefault="00617E99" w:rsidP="00617E99">
      <w:pPr>
        <w:pStyle w:val="Heading4"/>
        <w:rPr>
          <w:rFonts w:asciiTheme="majorHAnsi" w:hAnsiTheme="majorHAnsi" w:cstheme="majorHAnsi"/>
        </w:rPr>
      </w:pPr>
      <w:r>
        <w:rPr>
          <w:rFonts w:asciiTheme="majorHAnsi" w:hAnsiTheme="majorHAnsi" w:cstheme="majorHAnsi"/>
        </w:rPr>
        <w:t>Independently, m</w:t>
      </w:r>
      <w:r w:rsidRPr="0051375F">
        <w:rPr>
          <w:rFonts w:asciiTheme="majorHAnsi" w:hAnsiTheme="majorHAnsi" w:cstheme="majorHAnsi"/>
        </w:rPr>
        <w:t>ega-constellations destroy the ozone layer.</w:t>
      </w:r>
    </w:p>
    <w:p w14:paraId="0840BA53"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w:t>
      </w:r>
      <w:r w:rsidRPr="0051375F">
        <w:rPr>
          <w:rFonts w:asciiTheme="majorHAnsi" w:hAnsiTheme="majorHAnsi" w:cstheme="majorHAnsi"/>
        </w:rPr>
        <w:lastRenderedPageBreak/>
        <w:t xml:space="preserve">for a range of publications including Live Science, Space.com, Professional Engineering, Via Satellite and Space News and served as a maternity cover science editor at the European Space Agency.], June 7, 2021 </w:t>
      </w:r>
      <w:hyperlink r:id="rId38" w:history="1">
        <w:r w:rsidRPr="0051375F">
          <w:rPr>
            <w:rStyle w:val="Hyperlink"/>
            <w:rFonts w:asciiTheme="majorHAnsi" w:hAnsiTheme="majorHAnsi" w:cstheme="majorHAnsi"/>
          </w:rPr>
          <w:t>https://www.space.com/starlink-satellite-reentry-ozone-depletion-atmosphere</w:t>
        </w:r>
      </w:hyperlink>
      <w:r w:rsidRPr="0051375F">
        <w:rPr>
          <w:rFonts w:asciiTheme="majorHAnsi" w:hAnsiTheme="majorHAnsi" w:cstheme="majorHAnsi"/>
        </w:rPr>
        <w:t xml:space="preserve"> SM</w:t>
      </w:r>
    </w:p>
    <w:p w14:paraId="3638B52E" w14:textId="77777777" w:rsidR="00617E99" w:rsidRPr="0051375F" w:rsidRDefault="00617E99" w:rsidP="00617E99">
      <w:pPr>
        <w:pStyle w:val="ListParagraph"/>
        <w:numPr>
          <w:ilvl w:val="0"/>
          <w:numId w:val="13"/>
        </w:numPr>
        <w:rPr>
          <w:rFonts w:asciiTheme="majorHAnsi" w:hAnsiTheme="majorHAnsi" w:cstheme="majorHAnsi"/>
        </w:rPr>
      </w:pPr>
      <w:r w:rsidRPr="0051375F">
        <w:rPr>
          <w:rFonts w:asciiTheme="majorHAnsi" w:hAnsiTheme="majorHAnsi" w:cstheme="majorHAnsi"/>
        </w:rPr>
        <w:t>Aaron Boley -- an associate professor of astronomy and astrophysics at the University of British Columbia, Canada</w:t>
      </w:r>
    </w:p>
    <w:p w14:paraId="388B73F0"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 xml:space="preserve">The aluminum from </w:t>
      </w:r>
      <w:r w:rsidRPr="002D2779">
        <w:rPr>
          <w:rStyle w:val="StyleUnderline"/>
          <w:rFonts w:asciiTheme="majorHAnsi" w:hAnsiTheme="majorHAnsi" w:cstheme="majorHAnsi"/>
          <w:highlight w:val="green"/>
        </w:rPr>
        <w:t>re-entering satellites</w:t>
      </w:r>
      <w:r w:rsidRPr="0051375F">
        <w:rPr>
          <w:rStyle w:val="StyleUnderline"/>
          <w:rFonts w:asciiTheme="majorHAnsi" w:hAnsiTheme="majorHAnsi" w:cstheme="majorHAnsi"/>
        </w:rPr>
        <w:t xml:space="preserve"> also has a potential to </w:t>
      </w:r>
      <w:r w:rsidRPr="002D2779">
        <w:rPr>
          <w:rStyle w:val="StyleUnderline"/>
          <w:rFonts w:asciiTheme="majorHAnsi" w:hAnsiTheme="majorHAnsi" w:cstheme="majorHAnsi"/>
          <w:highlight w:val="green"/>
        </w:rPr>
        <w:t>damage the ozone</w:t>
      </w:r>
      <w:r w:rsidRPr="0051375F">
        <w:rPr>
          <w:rStyle w:val="StyleUnderline"/>
          <w:rFonts w:asciiTheme="majorHAnsi" w:hAnsiTheme="majorHAnsi" w:cstheme="majorHAnsi"/>
        </w:rPr>
        <w:t xml:space="preserve"> layer</w:t>
      </w:r>
      <w:r w:rsidRPr="0051375F">
        <w:rPr>
          <w:rFonts w:asciiTheme="majorHAnsi" w:hAnsiTheme="majorHAnsi" w:cstheme="majorHAnsi"/>
        </w:rPr>
        <w:t xml:space="preserve">, a problem well known to humanity, which has been successfully solved by widespread bans on the use of chlorofluorocarbons, chemicals used in the past in aerosol sprays and refrigerators. </w:t>
      </w:r>
    </w:p>
    <w:p w14:paraId="58EB89F0"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In their paper, Boley and his colleague Michael Byers cite </w:t>
      </w:r>
      <w:r w:rsidRPr="0051375F">
        <w:rPr>
          <w:rStyle w:val="StyleUnderline"/>
          <w:rFonts w:asciiTheme="majorHAnsi" w:hAnsiTheme="majorHAnsi" w:cstheme="majorHAnsi"/>
        </w:rPr>
        <w:t>research by their counterparts from the Aerospace Corporation, a U.S. non-profit research organization, which identified local damage to the planet's ozone layer triggered by the passage of polluting rockets through the atmosphere.</w:t>
      </w:r>
    </w:p>
    <w:p w14:paraId="5F17AE87"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"We know that </w:t>
      </w:r>
      <w:r w:rsidRPr="002D2779">
        <w:rPr>
          <w:rStyle w:val="StyleUnderline"/>
          <w:rFonts w:asciiTheme="majorHAnsi" w:hAnsiTheme="majorHAnsi" w:cstheme="majorHAnsi"/>
          <w:highlight w:val="green"/>
        </w:rPr>
        <w:t>alumina does deplete ozone</w:t>
      </w:r>
      <w:r w:rsidRPr="0051375F">
        <w:rPr>
          <w:rStyle w:val="StyleUnderline"/>
          <w:rFonts w:asciiTheme="majorHAnsi" w:hAnsiTheme="majorHAnsi" w:cstheme="majorHAnsi"/>
        </w:rPr>
        <w:t xml:space="preserve"> just </w:t>
      </w:r>
      <w:r w:rsidRPr="002D2779">
        <w:rPr>
          <w:rStyle w:val="StyleUnderline"/>
          <w:rFonts w:asciiTheme="majorHAnsi" w:hAnsiTheme="majorHAnsi" w:cstheme="majorHAnsi"/>
          <w:highlight w:val="green"/>
        </w:rPr>
        <w:t>from</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launches</w:t>
      </w:r>
      <w:r w:rsidRPr="0051375F">
        <w:rPr>
          <w:rStyle w:val="StyleUnderline"/>
          <w:rFonts w:asciiTheme="majorHAnsi" w:hAnsiTheme="majorHAnsi" w:cstheme="majorHAnsi"/>
        </w:rPr>
        <w:t xml:space="preserve"> themselves </w:t>
      </w:r>
      <w:r w:rsidRPr="002D2779">
        <w:rPr>
          <w:rStyle w:val="StyleUnderline"/>
          <w:rFonts w:asciiTheme="majorHAnsi" w:hAnsiTheme="majorHAnsi" w:cstheme="majorHAnsi"/>
          <w:highlight w:val="green"/>
        </w:rPr>
        <w:t>because</w:t>
      </w:r>
      <w:r w:rsidRPr="0051375F">
        <w:rPr>
          <w:rStyle w:val="StyleUnderline"/>
          <w:rFonts w:asciiTheme="majorHAnsi" w:hAnsiTheme="majorHAnsi" w:cstheme="majorHAnsi"/>
        </w:rPr>
        <w:t xml:space="preserve"> a lot </w:t>
      </w:r>
      <w:r w:rsidRPr="002D2779">
        <w:rPr>
          <w:rStyle w:val="StyleUnderline"/>
          <w:rFonts w:asciiTheme="majorHAnsi" w:hAnsiTheme="majorHAnsi" w:cstheme="majorHAnsi"/>
          <w:highlight w:val="green"/>
        </w:rPr>
        <w:t>of solid-fuel</w:t>
      </w:r>
      <w:r w:rsidRPr="0051375F">
        <w:rPr>
          <w:rStyle w:val="StyleUnderline"/>
          <w:rFonts w:asciiTheme="majorHAnsi" w:hAnsiTheme="majorHAnsi" w:cstheme="majorHAnsi"/>
        </w:rPr>
        <w:t xml:space="preserve"> rockets use, or have, alumina as a byproduct," Boley said. "</w:t>
      </w:r>
      <w:r w:rsidRPr="002D2779">
        <w:rPr>
          <w:rStyle w:val="StyleUnderline"/>
          <w:rFonts w:asciiTheme="majorHAnsi" w:hAnsiTheme="majorHAnsi" w:cstheme="majorHAnsi"/>
          <w:highlight w:val="green"/>
        </w:rPr>
        <w:t>That creates</w:t>
      </w:r>
      <w:r w:rsidRPr="0051375F">
        <w:rPr>
          <w:rStyle w:val="StyleUnderline"/>
          <w:rFonts w:asciiTheme="majorHAnsi" w:hAnsiTheme="majorHAnsi" w:cstheme="majorHAnsi"/>
        </w:rPr>
        <w:t xml:space="preserve"> these little </w:t>
      </w:r>
      <w:r w:rsidRPr="002D2779">
        <w:rPr>
          <w:rStyle w:val="StyleUnderline"/>
          <w:rFonts w:asciiTheme="majorHAnsi" w:hAnsiTheme="majorHAnsi" w:cstheme="majorHAnsi"/>
          <w:highlight w:val="green"/>
        </w:rPr>
        <w:t>temporary holes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stratospheric ozone</w:t>
      </w:r>
      <w:r w:rsidRPr="0051375F">
        <w:rPr>
          <w:rStyle w:val="StyleUnderline"/>
          <w:rFonts w:asciiTheme="majorHAnsi" w:hAnsiTheme="majorHAnsi" w:cstheme="majorHAnsi"/>
        </w:rPr>
        <w:t xml:space="preserve"> layer. That's one of the biggest concerns about compositional changes to the atmosphere that spaceflight can cause."</w:t>
      </w:r>
    </w:p>
    <w:p w14:paraId="2A8F51ED" w14:textId="77777777" w:rsidR="00617E99" w:rsidRPr="0051375F" w:rsidRDefault="00617E99" w:rsidP="00617E99">
      <w:pPr>
        <w:rPr>
          <w:rFonts w:asciiTheme="majorHAnsi" w:hAnsiTheme="majorHAnsi" w:cstheme="majorHAnsi"/>
          <w:b/>
          <w:u w:val="single"/>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protects life</w:t>
      </w:r>
      <w:r w:rsidRPr="0051375F">
        <w:rPr>
          <w:rStyle w:val="StyleUnderline"/>
          <w:rFonts w:asciiTheme="majorHAnsi" w:hAnsiTheme="majorHAnsi" w:cstheme="majorHAnsi"/>
        </w:rPr>
        <w:t xml:space="preserve"> on Earth </w:t>
      </w:r>
      <w:r w:rsidRPr="002D2779">
        <w:rPr>
          <w:rStyle w:val="StyleUnderline"/>
          <w:rFonts w:asciiTheme="majorHAnsi" w:hAnsiTheme="majorHAnsi" w:cstheme="majorHAnsi"/>
          <w:highlight w:val="green"/>
        </w:rPr>
        <w:t>from harmful UV radiation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depletion</w:t>
      </w:r>
      <w:r w:rsidRPr="0051375F">
        <w:rPr>
          <w:rStyle w:val="StyleUnderline"/>
          <w:rFonts w:asciiTheme="majorHAnsi" w:hAnsiTheme="majorHAnsi" w:cstheme="majorHAnsi"/>
        </w:rPr>
        <w:t xml:space="preserve"> of ozone in the stratosphere, the second lowest layer of the atmosphere extending between altitudes of approximately 7 to 40 miles (10 to 60 kilometers</w:t>
      </w:r>
      <w:r w:rsidRPr="002D2779">
        <w:rPr>
          <w:rStyle w:val="StyleUnderline"/>
          <w:rFonts w:asciiTheme="majorHAnsi" w:hAnsiTheme="majorHAnsi" w:cstheme="majorHAnsi"/>
          <w:highlight w:val="green"/>
        </w:rPr>
        <w:t>), led to</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increased</w:t>
      </w:r>
      <w:r w:rsidRPr="0051375F">
        <w:rPr>
          <w:rStyle w:val="StyleUnderline"/>
          <w:rFonts w:asciiTheme="majorHAnsi" w:hAnsiTheme="majorHAnsi" w:cstheme="majorHAnsi"/>
        </w:rPr>
        <w:t xml:space="preserve"> risk of </w:t>
      </w:r>
      <w:r w:rsidRPr="002D2779">
        <w:rPr>
          <w:rStyle w:val="StyleUnderline"/>
          <w:rFonts w:asciiTheme="majorHAnsi" w:hAnsiTheme="majorHAnsi" w:cstheme="majorHAnsi"/>
          <w:highlight w:val="green"/>
        </w:rPr>
        <w:t>cancer and eye damage</w:t>
      </w:r>
      <w:r w:rsidRPr="0051375F">
        <w:rPr>
          <w:rStyle w:val="StyleUnderline"/>
          <w:rFonts w:asciiTheme="majorHAnsi" w:hAnsiTheme="majorHAnsi" w:cstheme="majorHAnsi"/>
        </w:rPr>
        <w:t xml:space="preserve"> for humans on Earth. </w:t>
      </w:r>
    </w:p>
    <w:p w14:paraId="5746C59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51375F">
        <w:rPr>
          <w:rFonts w:asciiTheme="majorHAnsi" w:hAnsiTheme="majorHAnsi" w:cstheme="majorHAnsi"/>
        </w:rPr>
        <w:t>as a result of</w:t>
      </w:r>
      <w:proofErr w:type="gramEnd"/>
      <w:r w:rsidRPr="0051375F">
        <w:rPr>
          <w:rFonts w:asciiTheme="majorHAnsi" w:hAnsiTheme="majorHAnsi" w:cstheme="majorHAnsi"/>
        </w:rPr>
        <w:t xml:space="preserve"> the satellites' burning will eventually sink to the lower layers. </w:t>
      </w:r>
    </w:p>
    <w:p w14:paraId="5118140A"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Boley said that </w:t>
      </w:r>
      <w:r w:rsidRPr="002D2779">
        <w:rPr>
          <w:rStyle w:val="StyleUnderline"/>
          <w:rFonts w:asciiTheme="majorHAnsi" w:hAnsiTheme="majorHAnsi" w:cstheme="majorHAnsi"/>
          <w:highlight w:val="green"/>
        </w:rPr>
        <w:t>as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alumina sinks</w:t>
      </w:r>
      <w:r w:rsidRPr="0051375F">
        <w:rPr>
          <w:rStyle w:val="StyleUnderline"/>
          <w:rFonts w:asciiTheme="majorHAnsi" w:hAnsiTheme="majorHAnsi" w:cstheme="majorHAnsi"/>
        </w:rPr>
        <w:t xml:space="preserve"> into the stratosphere, </w:t>
      </w:r>
      <w:r w:rsidRPr="002D2779">
        <w:rPr>
          <w:rStyle w:val="StyleUnderline"/>
          <w:rFonts w:asciiTheme="majorHAnsi" w:hAnsiTheme="majorHAnsi" w:cstheme="majorHAnsi"/>
          <w:highlight w:val="green"/>
        </w:rPr>
        <w:t>it will</w:t>
      </w:r>
      <w:r w:rsidRPr="0051375F">
        <w:rPr>
          <w:rStyle w:val="StyleUnderline"/>
          <w:rFonts w:asciiTheme="majorHAnsi" w:hAnsiTheme="majorHAnsi" w:cstheme="majorHAnsi"/>
        </w:rPr>
        <w:t xml:space="preserve"> cause chemical reactions, which, based on existing knowledge, will likely </w:t>
      </w:r>
      <w:r w:rsidRPr="002D2779">
        <w:rPr>
          <w:rStyle w:val="StyleUnderline"/>
          <w:rFonts w:asciiTheme="majorHAnsi" w:hAnsiTheme="majorHAnsi" w:cstheme="majorHAnsi"/>
          <w:highlight w:val="green"/>
        </w:rPr>
        <w:t>trigger ozone destruction</w:t>
      </w:r>
      <w:r w:rsidRPr="0051375F">
        <w:rPr>
          <w:rFonts w:asciiTheme="majorHAnsi" w:hAnsiTheme="majorHAnsi" w:cstheme="majorHAnsi"/>
        </w:rPr>
        <w:t>.</w:t>
      </w:r>
    </w:p>
    <w:p w14:paraId="23C5B51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Drolshagen, who wasn't involved in the recent study, agreed that because "satellites are mostly made of aluminum, the amount of aluminum deposited in the atmosphere will certainly increase."</w:t>
      </w:r>
    </w:p>
    <w:p w14:paraId="72C073E3"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5C2AD16F"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Learning from past mistakes</w:t>
      </w:r>
    </w:p>
    <w:p w14:paraId="71B186D5" w14:textId="77777777" w:rsidR="00617E99" w:rsidRPr="0051375F" w:rsidRDefault="00617E99" w:rsidP="00617E99">
      <w:pPr>
        <w:rPr>
          <w:rFonts w:asciiTheme="majorHAnsi" w:hAnsiTheme="majorHAnsi" w:cstheme="majorHAnsi"/>
          <w:b/>
          <w:u w:val="single"/>
        </w:rPr>
      </w:pPr>
      <w:r w:rsidRPr="0051375F">
        <w:rPr>
          <w:rStyle w:val="StyleUnderline"/>
          <w:rFonts w:asciiTheme="majorHAnsi" w:hAnsiTheme="majorHAnsi" w:cstheme="majorHAnsi"/>
        </w:rPr>
        <w:t xml:space="preserve">In their study, Boley and his colleagues looked only at the effects of the first generation of </w:t>
      </w:r>
      <w:r w:rsidRPr="002D2779">
        <w:rPr>
          <w:rStyle w:val="StyleUnderline"/>
          <w:rFonts w:asciiTheme="majorHAnsi" w:hAnsiTheme="majorHAnsi" w:cstheme="majorHAnsi"/>
          <w:highlight w:val="green"/>
        </w:rPr>
        <w:t>the Starlink megaconstellation</w:t>
      </w:r>
      <w:r w:rsidRPr="0051375F">
        <w:rPr>
          <w:rStyle w:val="StyleUnderline"/>
          <w:rFonts w:asciiTheme="majorHAnsi" w:hAnsiTheme="majorHAnsi" w:cstheme="majorHAnsi"/>
        </w:rPr>
        <w:t xml:space="preserve">, which is expected to </w:t>
      </w:r>
      <w:r w:rsidRPr="002D2779">
        <w:rPr>
          <w:rStyle w:val="StyleUnderline"/>
          <w:rFonts w:asciiTheme="majorHAnsi" w:hAnsiTheme="majorHAnsi" w:cstheme="majorHAnsi"/>
          <w:highlight w:val="green"/>
        </w:rPr>
        <w:t>consist of 12,000 satellites.</w:t>
      </w:r>
      <w:r w:rsidRPr="0051375F">
        <w:rPr>
          <w:rFonts w:asciiTheme="majorHAnsi" w:hAnsiTheme="majorHAnsi" w:cstheme="majorHAnsi"/>
        </w:rPr>
        <w:t xml:space="preserve"> More than 1,700 </w:t>
      </w:r>
      <w:r w:rsidRPr="0051375F">
        <w:rPr>
          <w:rFonts w:asciiTheme="majorHAnsi" w:hAnsiTheme="majorHAnsi" w:cstheme="majorHAnsi"/>
        </w:rPr>
        <w:lastRenderedPageBreak/>
        <w:t xml:space="preserve">of these have already been launched. </w:t>
      </w:r>
      <w:r w:rsidRPr="0051375F">
        <w:rPr>
          <w:rStyle w:val="StyleUnderline"/>
          <w:rFonts w:asciiTheme="majorHAnsi" w:hAnsiTheme="majorHAnsi" w:cstheme="majorHAnsi"/>
        </w:rPr>
        <w:t xml:space="preserve">As a result of SpaceX's activities (and to a lesser extent those of other constellation operators), </w:t>
      </w:r>
      <w:r w:rsidRPr="002D2779">
        <w:rPr>
          <w:rStyle w:val="StyleUnderline"/>
          <w:rFonts w:asciiTheme="majorHAnsi" w:hAnsiTheme="majorHAnsi" w:cstheme="majorHAnsi"/>
          <w:highlight w:val="green"/>
        </w:rPr>
        <w:t>the number of</w:t>
      </w:r>
      <w:r w:rsidRPr="0051375F">
        <w:rPr>
          <w:rStyle w:val="StyleUnderline"/>
          <w:rFonts w:asciiTheme="majorHAnsi" w:hAnsiTheme="majorHAnsi" w:cstheme="majorHAnsi"/>
        </w:rPr>
        <w:t xml:space="preserve"> active and defunct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l</w:t>
      </w:r>
      <w:r w:rsidRPr="0051375F">
        <w:rPr>
          <w:rStyle w:val="StyleUnderline"/>
          <w:rFonts w:asciiTheme="majorHAnsi" w:hAnsiTheme="majorHAnsi" w:cstheme="majorHAnsi"/>
        </w:rPr>
        <w:t xml:space="preserve">ow </w:t>
      </w:r>
      <w:r w:rsidRPr="002D2779">
        <w:rPr>
          <w:rStyle w:val="StyleUnderline"/>
          <w:rFonts w:asciiTheme="majorHAnsi" w:hAnsiTheme="majorHAnsi" w:cstheme="majorHAnsi"/>
          <w:highlight w:val="green"/>
        </w:rPr>
        <w:t>E</w:t>
      </w:r>
      <w:r w:rsidRPr="0051375F">
        <w:rPr>
          <w:rStyle w:val="StyleUnderline"/>
          <w:rFonts w:asciiTheme="majorHAnsi" w:hAnsiTheme="majorHAnsi" w:cstheme="majorHAnsi"/>
        </w:rPr>
        <w:t xml:space="preserve">arth </w:t>
      </w:r>
      <w:r w:rsidRPr="002D2779">
        <w:rPr>
          <w:rStyle w:val="StyleUnderline"/>
          <w:rFonts w:asciiTheme="majorHAnsi" w:hAnsiTheme="majorHAnsi" w:cstheme="majorHAnsi"/>
          <w:highlight w:val="green"/>
        </w:rPr>
        <w:t>o</w:t>
      </w:r>
      <w:r w:rsidRPr="0051375F">
        <w:rPr>
          <w:rStyle w:val="StyleUnderline"/>
          <w:rFonts w:asciiTheme="majorHAnsi" w:hAnsiTheme="majorHAnsi" w:cstheme="majorHAnsi"/>
        </w:rPr>
        <w:t xml:space="preserve">rbit, the region of space below the altitude of 620 miles (1,000 km), </w:t>
      </w:r>
      <w:r w:rsidRPr="002D2779">
        <w:rPr>
          <w:rStyle w:val="StyleUnderline"/>
          <w:rFonts w:asciiTheme="majorHAnsi" w:hAnsiTheme="majorHAnsi" w:cstheme="majorHAnsi"/>
          <w:highlight w:val="green"/>
        </w:rPr>
        <w:t>has increased</w:t>
      </w:r>
      <w:r w:rsidRPr="0051375F">
        <w:rPr>
          <w:rStyle w:val="StyleUnderline"/>
          <w:rFonts w:asciiTheme="majorHAnsi" w:hAnsiTheme="majorHAnsi" w:cstheme="majorHAnsi"/>
        </w:rPr>
        <w:t xml:space="preserve"> by </w:t>
      </w:r>
      <w:r w:rsidRPr="002D2779">
        <w:rPr>
          <w:rStyle w:val="StyleUnderline"/>
          <w:rFonts w:asciiTheme="majorHAnsi" w:hAnsiTheme="majorHAnsi" w:cstheme="majorHAnsi"/>
          <w:highlight w:val="green"/>
        </w:rPr>
        <w:t>50% over</w:t>
      </w:r>
      <w:r w:rsidRPr="0051375F">
        <w:rPr>
          <w:rStyle w:val="StyleUnderline"/>
          <w:rFonts w:asciiTheme="majorHAnsi" w:hAnsiTheme="majorHAnsi" w:cstheme="majorHAnsi"/>
        </w:rPr>
        <w:t xml:space="preserve"> the past </w:t>
      </w:r>
      <w:r w:rsidRPr="002D2779">
        <w:rPr>
          <w:rStyle w:val="StyleUnderline"/>
          <w:rFonts w:asciiTheme="majorHAnsi" w:hAnsiTheme="majorHAnsi" w:cstheme="majorHAnsi"/>
          <w:highlight w:val="green"/>
        </w:rPr>
        <w:t>two years</w:t>
      </w:r>
      <w:r w:rsidRPr="0051375F">
        <w:rPr>
          <w:rStyle w:val="StyleUnderline"/>
          <w:rFonts w:asciiTheme="majorHAnsi" w:hAnsiTheme="majorHAnsi" w:cstheme="majorHAnsi"/>
        </w:rPr>
        <w:t xml:space="preserve">, according to the paper. </w:t>
      </w:r>
    </w:p>
    <w:p w14:paraId="428E8EB7" w14:textId="77777777" w:rsidR="00617E99" w:rsidRPr="0051375F" w:rsidRDefault="00617E99" w:rsidP="00617E99">
      <w:pPr>
        <w:rPr>
          <w:rFonts w:asciiTheme="majorHAnsi" w:hAnsiTheme="majorHAnsi" w:cstheme="majorHAnsi"/>
        </w:rPr>
      </w:pPr>
      <w:r w:rsidRPr="0051375F">
        <w:rPr>
          <w:rStyle w:val="StyleUnderline"/>
          <w:rFonts w:asciiTheme="majorHAnsi" w:hAnsiTheme="majorHAnsi" w:cstheme="majorHAnsi"/>
        </w:rPr>
        <w:t xml:space="preserve">"The problem is that </w:t>
      </w:r>
      <w:r w:rsidRPr="002D2779">
        <w:rPr>
          <w:rStyle w:val="StyleUnderline"/>
          <w:rFonts w:asciiTheme="majorHAnsi" w:hAnsiTheme="majorHAnsi" w:cstheme="majorHAnsi"/>
          <w:highlight w:val="green"/>
        </w:rPr>
        <w:t>there are</w:t>
      </w:r>
      <w:r w:rsidRPr="0051375F">
        <w:rPr>
          <w:rStyle w:val="StyleUnderline"/>
          <w:rFonts w:asciiTheme="majorHAnsi" w:hAnsiTheme="majorHAnsi" w:cstheme="majorHAnsi"/>
        </w:rPr>
        <w:t xml:space="preserve"> now </w:t>
      </w:r>
      <w:r w:rsidRPr="002D2779">
        <w:rPr>
          <w:rStyle w:val="StyleUnderline"/>
          <w:rFonts w:asciiTheme="majorHAnsi" w:hAnsiTheme="majorHAnsi" w:cstheme="majorHAnsi"/>
          <w:highlight w:val="green"/>
        </w:rPr>
        <w:t>plans to launch</w:t>
      </w:r>
      <w:r w:rsidRPr="0051375F">
        <w:rPr>
          <w:rStyle w:val="StyleUnderline"/>
          <w:rFonts w:asciiTheme="majorHAnsi" w:hAnsiTheme="majorHAnsi" w:cstheme="majorHAnsi"/>
        </w:rPr>
        <w:t xml:space="preserve"> about </w:t>
      </w:r>
      <w:r w:rsidRPr="002D2779">
        <w:rPr>
          <w:rStyle w:val="StyleUnderline"/>
          <w:rFonts w:asciiTheme="majorHAnsi" w:hAnsiTheme="majorHAnsi" w:cstheme="majorHAnsi"/>
          <w:highlight w:val="green"/>
        </w:rPr>
        <w:t>55,000 satellites</w:t>
      </w:r>
      <w:r w:rsidRPr="0051375F">
        <w:rPr>
          <w:rFonts w:asciiTheme="majorHAnsi" w:hAnsiTheme="majorHAnsi" w:cstheme="majorHAnsi"/>
        </w:rPr>
        <w:t>," Boley said. "Starlink second generation could consist of up to 30,000 satellites, then you have Starnet, which is China's response to Starlink, Amazon's Kuiper, OneWeb. That could lead to unprecedented changes to the Earth’s upper atmosphere."</w:t>
      </w:r>
    </w:p>
    <w:p w14:paraId="7205EDB3"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Megaconstellation operators, inspired by the consumer technology model, </w:t>
      </w:r>
      <w:r w:rsidRPr="002D2779">
        <w:rPr>
          <w:rStyle w:val="StyleUnderline"/>
          <w:rFonts w:asciiTheme="majorHAnsi" w:hAnsiTheme="majorHAnsi" w:cstheme="majorHAnsi"/>
          <w:highlight w:val="green"/>
        </w:rPr>
        <w:t>expect fast development</w:t>
      </w:r>
      <w:r w:rsidRPr="0051375F">
        <w:rPr>
          <w:rStyle w:val="StyleUnderline"/>
          <w:rFonts w:asciiTheme="majorHAnsi" w:hAnsiTheme="majorHAnsi" w:cstheme="majorHAnsi"/>
        </w:rPr>
        <w:t xml:space="preserve"> of new satellites </w:t>
      </w:r>
      <w:r w:rsidRPr="002D2779">
        <w:rPr>
          <w:rStyle w:val="StyleUnderline"/>
          <w:rFonts w:asciiTheme="majorHAnsi" w:hAnsiTheme="majorHAnsi" w:cstheme="majorHAnsi"/>
          <w:highlight w:val="green"/>
        </w:rPr>
        <w:t>and frequent replacement</w:t>
      </w:r>
      <w:r w:rsidRPr="0051375F">
        <w:rPr>
          <w:rStyle w:val="StyleUnderline"/>
          <w:rFonts w:asciiTheme="majorHAnsi" w:hAnsiTheme="majorHAnsi" w:cstheme="majorHAnsi"/>
        </w:rPr>
        <w:t xml:space="preserve">, thus the high </w:t>
      </w:r>
      <w:proofErr w:type="gramStart"/>
      <w:r w:rsidRPr="0051375F">
        <w:rPr>
          <w:rStyle w:val="StyleUnderline"/>
          <w:rFonts w:asciiTheme="majorHAnsi" w:hAnsiTheme="majorHAnsi" w:cstheme="majorHAnsi"/>
        </w:rPr>
        <w:t>amount</w:t>
      </w:r>
      <w:proofErr w:type="gramEnd"/>
      <w:r w:rsidRPr="0051375F">
        <w:rPr>
          <w:rStyle w:val="StyleUnderline"/>
          <w:rFonts w:asciiTheme="majorHAnsi" w:hAnsiTheme="majorHAnsi" w:cstheme="majorHAnsi"/>
        </w:rPr>
        <w:t xml:space="preserve"> of satellites expected to be burning in the atmosphere on a daily basis. </w:t>
      </w:r>
    </w:p>
    <w:p w14:paraId="687CE975"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w:t>
      </w:r>
      <w:r w:rsidRPr="0051375F">
        <w:rPr>
          <w:rStyle w:val="StyleUnderline"/>
          <w:rFonts w:asciiTheme="majorHAnsi" w:hAnsiTheme="majorHAnsi" w:cstheme="majorHAnsi"/>
        </w:rPr>
        <w:t>Humans are exceptionally good at underestimating our ability to change the environment,"</w:t>
      </w:r>
      <w:r w:rsidRPr="0051375F">
        <w:rPr>
          <w:rFonts w:asciiTheme="majorHAnsi" w:hAnsiTheme="majorHAnsi" w:cstheme="maj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51375F">
        <w:rPr>
          <w:rFonts w:asciiTheme="majorHAnsi" w:hAnsiTheme="majorHAnsi" w:cstheme="majorHAnsi"/>
        </w:rPr>
        <w:t>as a result of</w:t>
      </w:r>
      <w:proofErr w:type="gramEnd"/>
      <w:r w:rsidRPr="0051375F">
        <w:rPr>
          <w:rFonts w:asciiTheme="majorHAnsi" w:hAnsiTheme="majorHAnsi" w:cstheme="majorHAnsi"/>
        </w:rPr>
        <w:t xml:space="preserve"> our actions and our changing of the composition of the atmosphere and we are poised to make the same type of mistake by our use of space."</w:t>
      </w:r>
    </w:p>
    <w:p w14:paraId="1B150A0B" w14:textId="77777777" w:rsidR="00617E99" w:rsidRPr="0051375F" w:rsidRDefault="00617E99" w:rsidP="00617E99">
      <w:pPr>
        <w:rPr>
          <w:rFonts w:asciiTheme="majorHAnsi" w:hAnsiTheme="majorHAnsi" w:cstheme="majorHAnsi"/>
        </w:rPr>
      </w:pPr>
    </w:p>
    <w:p w14:paraId="112F07FD" w14:textId="77777777" w:rsidR="00617E99" w:rsidRPr="0051375F" w:rsidRDefault="00617E99" w:rsidP="00617E99">
      <w:pPr>
        <w:pStyle w:val="Heading4"/>
        <w:rPr>
          <w:rFonts w:asciiTheme="majorHAnsi" w:hAnsiTheme="majorHAnsi" w:cstheme="majorHAnsi"/>
        </w:rPr>
      </w:pPr>
      <w:r w:rsidRPr="0051375F">
        <w:rPr>
          <w:rFonts w:asciiTheme="majorHAnsi" w:hAnsiTheme="majorHAnsi" w:cstheme="majorHAnsi"/>
        </w:rPr>
        <w:t>Ozone hole recovering now but depletion causes extinction.</w:t>
      </w:r>
    </w:p>
    <w:p w14:paraId="54522D08" w14:textId="77777777" w:rsidR="00617E99" w:rsidRPr="0051375F" w:rsidRDefault="00617E99" w:rsidP="00617E99">
      <w:pPr>
        <w:rPr>
          <w:rFonts w:asciiTheme="majorHAnsi" w:hAnsiTheme="majorHAnsi" w:cstheme="majorHAnsi"/>
        </w:rPr>
      </w:pPr>
      <w:r w:rsidRPr="0051375F">
        <w:rPr>
          <w:rStyle w:val="Style13ptBold"/>
          <w:rFonts w:asciiTheme="majorHAnsi" w:hAnsiTheme="majorHAnsi" w:cstheme="majorHAnsi"/>
        </w:rPr>
        <w:t xml:space="preserve">Browne 20 </w:t>
      </w:r>
      <w:r w:rsidRPr="0051375F">
        <w:rPr>
          <w:rFonts w:asciiTheme="majorHAnsi" w:hAnsiTheme="majorHAnsi" w:cstheme="majorHAnsi"/>
        </w:rPr>
        <w:t xml:space="preserve">“Scientists warn erosion of ozone layer could lead to a modern mass extinction event” EDWARD BROWNE May 28, 2020 </w:t>
      </w:r>
      <w:hyperlink r:id="rId39" w:history="1">
        <w:r w:rsidRPr="0051375F">
          <w:rPr>
            <w:rStyle w:val="Hyperlink"/>
            <w:rFonts w:asciiTheme="majorHAnsi" w:hAnsiTheme="majorHAnsi" w:cstheme="majorHAnsi"/>
          </w:rPr>
          <w:t>https://www.express.co.uk/news/science/1287983/ozone-layer-global-warming-mass-extinction-dinosaurs-Southampton</w:t>
        </w:r>
      </w:hyperlink>
      <w:r w:rsidRPr="0051375F">
        <w:rPr>
          <w:rFonts w:asciiTheme="majorHAnsi" w:hAnsiTheme="majorHAnsi" w:cstheme="majorHAnsi"/>
        </w:rPr>
        <w:t xml:space="preserve"> SM</w:t>
      </w:r>
    </w:p>
    <w:p w14:paraId="6F96679E"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Scientists warn </w:t>
      </w:r>
      <w:r w:rsidRPr="002D2779">
        <w:rPr>
          <w:rStyle w:val="StyleUnderline"/>
          <w:rFonts w:asciiTheme="majorHAnsi" w:hAnsiTheme="majorHAnsi" w:cstheme="majorHAnsi"/>
          <w:highlight w:val="green"/>
        </w:rPr>
        <w:t>erosion of ozone</w:t>
      </w:r>
      <w:r w:rsidRPr="0051375F">
        <w:rPr>
          <w:rStyle w:val="StyleUnderline"/>
          <w:rFonts w:asciiTheme="majorHAnsi" w:hAnsiTheme="majorHAnsi" w:cstheme="majorHAnsi"/>
        </w:rPr>
        <w:t xml:space="preserve"> layer could </w:t>
      </w:r>
      <w:r w:rsidRPr="002D2779">
        <w:rPr>
          <w:rStyle w:val="StyleUnderline"/>
          <w:rFonts w:asciiTheme="majorHAnsi" w:hAnsiTheme="majorHAnsi" w:cstheme="majorHAnsi"/>
          <w:highlight w:val="green"/>
        </w:rPr>
        <w:t>lead to</w:t>
      </w:r>
      <w:r w:rsidRPr="0051375F">
        <w:rPr>
          <w:rStyle w:val="StyleUnderline"/>
          <w:rFonts w:asciiTheme="majorHAnsi" w:hAnsiTheme="majorHAnsi" w:cstheme="majorHAnsi"/>
        </w:rPr>
        <w:t xml:space="preserve"> a modern </w:t>
      </w:r>
      <w:r w:rsidRPr="002D2779">
        <w:rPr>
          <w:rStyle w:val="StyleUnderline"/>
          <w:rFonts w:asciiTheme="majorHAnsi" w:hAnsiTheme="majorHAnsi" w:cstheme="majorHAnsi"/>
          <w:highlight w:val="green"/>
        </w:rPr>
        <w:t>mass extinction</w:t>
      </w:r>
      <w:r w:rsidRPr="0051375F">
        <w:rPr>
          <w:rStyle w:val="StyleUnderline"/>
          <w:rFonts w:asciiTheme="majorHAnsi" w:hAnsiTheme="majorHAnsi" w:cstheme="majorHAnsi"/>
        </w:rPr>
        <w:t xml:space="preserve"> event</w:t>
      </w:r>
    </w:p>
    <w:p w14:paraId="7811FED3"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AN unexplained mass extinction event that occurred 359 million years ago may have been caused by erosion of the ozone layer, a UK study has found.</w:t>
      </w:r>
    </w:p>
    <w:p w14:paraId="6569CA2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267E2559"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During their study, they found evidence that plant spores from around the time had been damaged by UV radiation, suggesting that the </w:t>
      </w:r>
      <w:r w:rsidRPr="002D2779">
        <w:rPr>
          <w:rStyle w:val="StyleUnderline"/>
          <w:rFonts w:asciiTheme="majorHAnsi" w:hAnsiTheme="majorHAnsi" w:cstheme="majorHAnsi"/>
          <w:highlight w:val="green"/>
        </w:rPr>
        <w:t>Earth’s ozone</w:t>
      </w:r>
      <w:r w:rsidRPr="0051375F">
        <w:rPr>
          <w:rStyle w:val="StyleUnderline"/>
          <w:rFonts w:asciiTheme="majorHAnsi" w:hAnsiTheme="majorHAnsi" w:cstheme="majorHAnsi"/>
        </w:rPr>
        <w:t xml:space="preserve"> layer </w:t>
      </w:r>
      <w:r w:rsidRPr="002D2779">
        <w:rPr>
          <w:rStyle w:val="StyleUnderline"/>
          <w:rFonts w:asciiTheme="majorHAnsi" w:hAnsiTheme="majorHAnsi" w:cstheme="majorHAnsi"/>
          <w:highlight w:val="green"/>
        </w:rPr>
        <w:t>was not providing</w:t>
      </w:r>
      <w:r w:rsidRPr="0051375F">
        <w:rPr>
          <w:rStyle w:val="StyleUnderline"/>
          <w:rFonts w:asciiTheme="majorHAnsi" w:hAnsiTheme="majorHAnsi" w:cstheme="majorHAnsi"/>
        </w:rPr>
        <w:t xml:space="preserve"> sufficient </w:t>
      </w:r>
      <w:r w:rsidRPr="002D2779">
        <w:rPr>
          <w:rStyle w:val="StyleUnderline"/>
          <w:rFonts w:asciiTheme="majorHAnsi" w:hAnsiTheme="majorHAnsi" w:cstheme="majorHAnsi"/>
          <w:highlight w:val="green"/>
        </w:rPr>
        <w:t>protection from the sun</w:t>
      </w:r>
      <w:r w:rsidRPr="0051375F">
        <w:rPr>
          <w:rStyle w:val="StyleUnderline"/>
          <w:rFonts w:asciiTheme="majorHAnsi" w:hAnsiTheme="majorHAnsi" w:cstheme="majorHAnsi"/>
        </w:rPr>
        <w:t>’s deadly rays.</w:t>
      </w:r>
    </w:p>
    <w:p w14:paraId="506B8A9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While it is already known that </w:t>
      </w:r>
      <w:r w:rsidRPr="0051375F">
        <w:rPr>
          <w:rStyle w:val="StyleUnderline"/>
          <w:rFonts w:asciiTheme="majorHAnsi" w:hAnsiTheme="majorHAnsi" w:cstheme="majorHAnsi"/>
        </w:rPr>
        <w:t>ozone depletion could lead to an extinction event</w:t>
      </w:r>
      <w:r w:rsidRPr="0051375F">
        <w:rPr>
          <w:rFonts w:asciiTheme="majorHAnsi" w:hAnsiTheme="majorHAnsi" w:cstheme="majorHAnsi"/>
        </w:rPr>
        <w:t>, the scientists were alarmed by the reason behind why the ozone depletion seemed to have occurred.</w:t>
      </w:r>
    </w:p>
    <w:p w14:paraId="48B1AD95"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The researchers discovered that this </w:t>
      </w:r>
      <w:proofErr w:type="gramStart"/>
      <w:r w:rsidRPr="0051375F">
        <w:rPr>
          <w:rFonts w:asciiTheme="majorHAnsi" w:hAnsiTheme="majorHAnsi" w:cstheme="majorHAnsi"/>
        </w:rPr>
        <w:t xml:space="preserve">particular </w:t>
      </w:r>
      <w:r w:rsidRPr="0051375F">
        <w:rPr>
          <w:rStyle w:val="StyleUnderline"/>
          <w:rFonts w:asciiTheme="majorHAnsi" w:hAnsiTheme="majorHAnsi" w:cstheme="majorHAnsi"/>
        </w:rPr>
        <w:t>ozone</w:t>
      </w:r>
      <w:proofErr w:type="gramEnd"/>
      <w:r w:rsidRPr="0051375F">
        <w:rPr>
          <w:rStyle w:val="StyleUnderline"/>
          <w:rFonts w:asciiTheme="majorHAnsi" w:hAnsiTheme="majorHAnsi" w:cstheme="majorHAnsi"/>
        </w:rPr>
        <w:t xml:space="preserve"> erasure</w:t>
      </w:r>
      <w:r w:rsidRPr="0051375F">
        <w:rPr>
          <w:rFonts w:asciiTheme="majorHAnsi" w:hAnsiTheme="majorHAnsi" w:cstheme="majorHAnsi"/>
        </w:rPr>
        <w:t xml:space="preserve"> could have been linked to global warming, which the scientists described </w:t>
      </w:r>
      <w:r w:rsidRPr="0051375F">
        <w:rPr>
          <w:rStyle w:val="StyleUnderline"/>
          <w:rFonts w:asciiTheme="majorHAnsi" w:hAnsiTheme="majorHAnsi" w:cstheme="majorHAnsi"/>
        </w:rPr>
        <w:t>as a “new mechanism for mass extinctions.”</w:t>
      </w:r>
    </w:p>
    <w:p w14:paraId="635D1354"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lastRenderedPageBreak/>
        <w:t xml:space="preserve">Mass extinction events have occurred </w:t>
      </w:r>
      <w:proofErr w:type="gramStart"/>
      <w:r w:rsidRPr="0051375F">
        <w:rPr>
          <w:rFonts w:asciiTheme="majorHAnsi" w:hAnsiTheme="majorHAnsi" w:cstheme="majorHAnsi"/>
        </w:rPr>
        <w:t>a number of</w:t>
      </w:r>
      <w:proofErr w:type="gramEnd"/>
      <w:r w:rsidRPr="0051375F">
        <w:rPr>
          <w:rFonts w:asciiTheme="majorHAnsi" w:hAnsiTheme="majorHAnsi" w:cstheme="majorHAnsi"/>
        </w:rPr>
        <w:t xml:space="preserve"> times in Earth’s past, with known causes being asteroid impacts and large-scale volcanic eruptions, Phys.org reports.</w:t>
      </w:r>
    </w:p>
    <w:p w14:paraId="04BB746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Many will associate the asteroid impact event as the one that led to the extinction of the dinosaurs.</w:t>
      </w:r>
    </w:p>
    <w:p w14:paraId="266E5D8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The extinction event that the Southampton scientists were studying came after a period of rapid global warming after an ice age, Phys.org continues.</w:t>
      </w:r>
    </w:p>
    <w:p w14:paraId="7307CFE6"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 xml:space="preserve">As part of their study, the researchers collected rocks from sites in Greenland as well as Bolivia </w:t>
      </w:r>
      <w:proofErr w:type="gramStart"/>
      <w:r w:rsidRPr="0051375F">
        <w:rPr>
          <w:rFonts w:asciiTheme="majorHAnsi" w:hAnsiTheme="majorHAnsi" w:cstheme="majorHAnsi"/>
        </w:rPr>
        <w:t>in order to</w:t>
      </w:r>
      <w:proofErr w:type="gramEnd"/>
      <w:r w:rsidRPr="0051375F">
        <w:rPr>
          <w:rFonts w:asciiTheme="majorHAnsi" w:hAnsiTheme="majorHAnsi" w:cstheme="majorHAnsi"/>
        </w:rPr>
        <w:t xml:space="preserve"> study any clues about what Earth conditions may have been like way back 360 million years ago.</w:t>
      </w:r>
    </w:p>
    <w:p w14:paraId="0DBF970E"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Indeed, these rocks held some clues as to what had been happening around the time of the Devonian period.</w:t>
      </w:r>
    </w:p>
    <w:p w14:paraId="0A12A82A"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found that the rocks contained </w:t>
      </w:r>
      <w:r w:rsidRPr="002D2779">
        <w:rPr>
          <w:rStyle w:val="StyleUnderline"/>
          <w:rFonts w:asciiTheme="majorHAnsi" w:hAnsiTheme="majorHAnsi" w:cstheme="majorHAnsi"/>
          <w:highlight w:val="green"/>
        </w:rPr>
        <w:t>plant spores</w:t>
      </w:r>
      <w:r w:rsidRPr="0051375F">
        <w:rPr>
          <w:rStyle w:val="StyleUnderline"/>
          <w:rFonts w:asciiTheme="majorHAnsi" w:hAnsiTheme="majorHAnsi" w:cstheme="majorHAnsi"/>
        </w:rPr>
        <w:t xml:space="preserve"> – which plants use to reproduce – that had been preserved within them for hundreds of millions of years.</w:t>
      </w:r>
    </w:p>
    <w:p w14:paraId="08CA0FF4"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They discovered that some of these spores appeared to </w:t>
      </w:r>
      <w:r w:rsidRPr="002D2779">
        <w:rPr>
          <w:rStyle w:val="StyleUnderline"/>
          <w:rFonts w:asciiTheme="majorHAnsi" w:hAnsiTheme="majorHAnsi" w:cstheme="majorHAnsi"/>
          <w:highlight w:val="green"/>
        </w:rPr>
        <w:t>have been damaged by</w:t>
      </w:r>
      <w:r w:rsidRPr="0051375F">
        <w:rPr>
          <w:rStyle w:val="StyleUnderline"/>
          <w:rFonts w:asciiTheme="majorHAnsi" w:hAnsiTheme="majorHAnsi" w:cstheme="majorHAnsi"/>
        </w:rPr>
        <w:t xml:space="preserve"> something, noting that they had “</w:t>
      </w:r>
      <w:r w:rsidRPr="002D2779">
        <w:rPr>
          <w:rStyle w:val="StyleUnderline"/>
          <w:rFonts w:asciiTheme="majorHAnsi" w:hAnsiTheme="majorHAnsi" w:cstheme="majorHAnsi"/>
          <w:highlight w:val="green"/>
        </w:rPr>
        <w:t>malformed sculpture</w:t>
      </w:r>
      <w:r w:rsidRPr="0051375F">
        <w:rPr>
          <w:rStyle w:val="StyleUnderline"/>
          <w:rFonts w:asciiTheme="majorHAnsi" w:hAnsiTheme="majorHAnsi" w:cstheme="majorHAnsi"/>
        </w:rPr>
        <w:t xml:space="preserve"> and </w:t>
      </w:r>
      <w:r w:rsidRPr="002D2779">
        <w:rPr>
          <w:rStyle w:val="StyleUnderline"/>
          <w:rFonts w:asciiTheme="majorHAnsi" w:hAnsiTheme="majorHAnsi" w:cstheme="majorHAnsi"/>
          <w:highlight w:val="green"/>
        </w:rPr>
        <w:t>pigmented walls</w:t>
      </w:r>
      <w:r w:rsidRPr="0051375F">
        <w:rPr>
          <w:rStyle w:val="StyleUnderline"/>
          <w:rFonts w:asciiTheme="majorHAnsi" w:hAnsiTheme="majorHAnsi" w:cstheme="majorHAnsi"/>
        </w:rPr>
        <w:t>”.</w:t>
      </w:r>
    </w:p>
    <w:p w14:paraId="56869CDD" w14:textId="77777777" w:rsidR="0077277B"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This sort of damage is </w:t>
      </w:r>
      <w:proofErr w:type="gramStart"/>
      <w:r w:rsidRPr="0051375F">
        <w:rPr>
          <w:rStyle w:val="StyleUnderline"/>
          <w:rFonts w:asciiTheme="majorHAnsi" w:hAnsiTheme="majorHAnsi" w:cstheme="majorHAnsi"/>
        </w:rPr>
        <w:t>similar to</w:t>
      </w:r>
      <w:proofErr w:type="gramEnd"/>
      <w:r w:rsidRPr="0051375F">
        <w:rPr>
          <w:rStyle w:val="StyleUnderline"/>
          <w:rFonts w:asciiTheme="majorHAnsi" w:hAnsiTheme="majorHAnsi" w:cstheme="majorHAnsi"/>
        </w:rPr>
        <w:t xml:space="preserve"> what would occur if the spores had been </w:t>
      </w:r>
      <w:r w:rsidRPr="002D2779">
        <w:rPr>
          <w:rStyle w:val="StyleUnderline"/>
          <w:rFonts w:asciiTheme="majorHAnsi" w:hAnsiTheme="majorHAnsi" w:cstheme="majorHAnsi"/>
          <w:highlight w:val="green"/>
        </w:rPr>
        <w:t>hit by</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high levels of </w:t>
      </w:r>
      <w:r w:rsidRPr="0051375F">
        <w:rPr>
          <w:rStyle w:val="StyleUnderline"/>
          <w:rFonts w:asciiTheme="majorHAnsi" w:hAnsiTheme="majorHAnsi" w:cstheme="majorHAnsi"/>
        </w:rPr>
        <w:t xml:space="preserve">ultraviolet light – also called </w:t>
      </w:r>
      <w:r w:rsidRPr="002D2779">
        <w:rPr>
          <w:rStyle w:val="StyleUnderline"/>
          <w:rFonts w:asciiTheme="majorHAnsi" w:hAnsiTheme="majorHAnsi" w:cstheme="majorHAnsi"/>
          <w:highlight w:val="green"/>
        </w:rPr>
        <w:t>UV rays</w:t>
      </w:r>
      <w:r w:rsidRPr="0051375F">
        <w:rPr>
          <w:rStyle w:val="StyleUnderline"/>
          <w:rFonts w:asciiTheme="majorHAnsi" w:hAnsiTheme="majorHAnsi" w:cstheme="majorHAnsi"/>
        </w:rPr>
        <w:t xml:space="preserve"> </w:t>
      </w:r>
    </w:p>
    <w:p w14:paraId="0137DF66" w14:textId="77777777" w:rsidR="0077277B" w:rsidRDefault="0077277B" w:rsidP="00617E99">
      <w:pPr>
        <w:rPr>
          <w:rStyle w:val="StyleUnderline"/>
          <w:rFonts w:asciiTheme="majorHAnsi" w:hAnsiTheme="majorHAnsi" w:cstheme="majorHAnsi"/>
        </w:rPr>
      </w:pPr>
    </w:p>
    <w:p w14:paraId="2F774A20" w14:textId="77777777" w:rsidR="0077277B" w:rsidRDefault="0077277B" w:rsidP="00617E99">
      <w:pPr>
        <w:rPr>
          <w:rStyle w:val="StyleUnderline"/>
          <w:rFonts w:asciiTheme="majorHAnsi" w:hAnsiTheme="majorHAnsi" w:cstheme="majorHAnsi"/>
        </w:rPr>
      </w:pPr>
    </w:p>
    <w:p w14:paraId="1AF4B60B" w14:textId="77777777" w:rsidR="0077277B" w:rsidRDefault="0077277B" w:rsidP="00617E99">
      <w:pPr>
        <w:rPr>
          <w:rStyle w:val="StyleUnderline"/>
          <w:rFonts w:asciiTheme="majorHAnsi" w:hAnsiTheme="majorHAnsi" w:cstheme="majorHAnsi"/>
        </w:rPr>
      </w:pPr>
    </w:p>
    <w:p w14:paraId="317ED270" w14:textId="77777777" w:rsidR="0077277B" w:rsidRDefault="0077277B" w:rsidP="00617E99">
      <w:pPr>
        <w:rPr>
          <w:rStyle w:val="StyleUnderline"/>
          <w:rFonts w:asciiTheme="majorHAnsi" w:hAnsiTheme="majorHAnsi" w:cstheme="majorHAnsi"/>
        </w:rPr>
      </w:pPr>
    </w:p>
    <w:p w14:paraId="0415652C" w14:textId="77777777" w:rsidR="0077277B" w:rsidRDefault="0077277B" w:rsidP="00617E99">
      <w:pPr>
        <w:rPr>
          <w:rStyle w:val="StyleUnderline"/>
          <w:rFonts w:asciiTheme="majorHAnsi" w:hAnsiTheme="majorHAnsi" w:cstheme="majorHAnsi"/>
        </w:rPr>
      </w:pPr>
    </w:p>
    <w:p w14:paraId="277265A1" w14:textId="77777777" w:rsidR="0077277B" w:rsidRDefault="0077277B" w:rsidP="00617E99">
      <w:pPr>
        <w:rPr>
          <w:rStyle w:val="StyleUnderline"/>
          <w:rFonts w:asciiTheme="majorHAnsi" w:hAnsiTheme="majorHAnsi" w:cstheme="majorHAnsi"/>
        </w:rPr>
      </w:pPr>
    </w:p>
    <w:p w14:paraId="3C099292" w14:textId="77777777" w:rsidR="0077277B" w:rsidRDefault="0077277B" w:rsidP="00617E99">
      <w:pPr>
        <w:rPr>
          <w:rStyle w:val="StyleUnderline"/>
          <w:rFonts w:asciiTheme="majorHAnsi" w:hAnsiTheme="majorHAnsi" w:cstheme="majorHAnsi"/>
        </w:rPr>
      </w:pPr>
    </w:p>
    <w:p w14:paraId="3D7FA266" w14:textId="77777777" w:rsidR="0077277B" w:rsidRDefault="0077277B" w:rsidP="00617E99">
      <w:pPr>
        <w:rPr>
          <w:rStyle w:val="StyleUnderline"/>
          <w:rFonts w:asciiTheme="majorHAnsi" w:hAnsiTheme="majorHAnsi" w:cstheme="majorHAnsi"/>
        </w:rPr>
      </w:pPr>
    </w:p>
    <w:p w14:paraId="019A4202" w14:textId="77777777" w:rsidR="0077277B" w:rsidRDefault="0077277B" w:rsidP="00617E99">
      <w:pPr>
        <w:rPr>
          <w:rStyle w:val="StyleUnderline"/>
          <w:rFonts w:asciiTheme="majorHAnsi" w:hAnsiTheme="majorHAnsi" w:cstheme="majorHAnsi"/>
        </w:rPr>
      </w:pPr>
    </w:p>
    <w:p w14:paraId="3EFEB611" w14:textId="77777777" w:rsidR="0077277B" w:rsidRDefault="0077277B" w:rsidP="00617E99">
      <w:pPr>
        <w:rPr>
          <w:rStyle w:val="StyleUnderline"/>
          <w:rFonts w:asciiTheme="majorHAnsi" w:hAnsiTheme="majorHAnsi" w:cstheme="majorHAnsi"/>
        </w:rPr>
      </w:pPr>
    </w:p>
    <w:p w14:paraId="025FCF0C" w14:textId="77777777" w:rsidR="0077277B" w:rsidRDefault="0077277B" w:rsidP="00617E99">
      <w:pPr>
        <w:rPr>
          <w:rStyle w:val="StyleUnderline"/>
          <w:rFonts w:asciiTheme="majorHAnsi" w:hAnsiTheme="majorHAnsi" w:cstheme="majorHAnsi"/>
        </w:rPr>
      </w:pPr>
    </w:p>
    <w:p w14:paraId="4AD2BC10" w14:textId="4C9B718B"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that are given off by the sun.</w:t>
      </w:r>
    </w:p>
    <w:p w14:paraId="1185830A"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The researchers explained: “This </w:t>
      </w:r>
      <w:r w:rsidRPr="002D2779">
        <w:rPr>
          <w:rStyle w:val="StyleUnderline"/>
          <w:rFonts w:asciiTheme="majorHAnsi" w:hAnsiTheme="majorHAnsi" w:cstheme="majorHAnsi"/>
          <w:highlight w:val="green"/>
        </w:rPr>
        <w:t>indicates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temporary loss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global</w:t>
      </w:r>
      <w:r w:rsidRPr="0051375F">
        <w:rPr>
          <w:rStyle w:val="StyleUnderline"/>
          <w:rFonts w:asciiTheme="majorHAnsi" w:hAnsiTheme="majorHAnsi" w:cstheme="majorHAnsi"/>
        </w:rPr>
        <w:t xml:space="preserve"> protective </w:t>
      </w:r>
      <w:r w:rsidRPr="002D2779">
        <w:rPr>
          <w:rStyle w:val="StyleUnderline"/>
          <w:rFonts w:asciiTheme="majorHAnsi" w:hAnsiTheme="majorHAnsi" w:cstheme="majorHAnsi"/>
          <w:highlight w:val="green"/>
        </w:rPr>
        <w:t>ozone</w:t>
      </w:r>
      <w:r w:rsidRPr="0051375F">
        <w:rPr>
          <w:rStyle w:val="StyleUnderline"/>
          <w:rFonts w:asciiTheme="majorHAnsi" w:hAnsiTheme="majorHAnsi" w:cstheme="majorHAnsi"/>
        </w:rPr>
        <w:t xml:space="preserve"> layer.”</w:t>
      </w:r>
    </w:p>
    <w:p w14:paraId="4A00C636"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This is because the ozone layer absorbs some of the UV light – a particular type called UBV – that travels from the sun to the Earth.</w:t>
      </w:r>
    </w:p>
    <w:p w14:paraId="1AC0EC92"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lastRenderedPageBreak/>
        <w:t xml:space="preserve">The US Environmental Protection Agency (EPA) notes that UVB light has been linked to skin cancer and can cause harm to </w:t>
      </w:r>
      <w:proofErr w:type="gramStart"/>
      <w:r w:rsidRPr="0051375F">
        <w:rPr>
          <w:rFonts w:asciiTheme="majorHAnsi" w:hAnsiTheme="majorHAnsi" w:cstheme="majorHAnsi"/>
        </w:rPr>
        <w:t>crops</w:t>
      </w:r>
      <w:proofErr w:type="gramEnd"/>
      <w:r w:rsidRPr="0051375F">
        <w:rPr>
          <w:rFonts w:asciiTheme="majorHAnsi" w:hAnsiTheme="majorHAnsi" w:cstheme="majorHAnsi"/>
        </w:rPr>
        <w:t xml:space="preserve"> and marine life.</w:t>
      </w:r>
    </w:p>
    <w:p w14:paraId="7640668A"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The ozone layer is a part of Earth’s atmosphere located in the stratosphere between 9 and 18 miles up.</w:t>
      </w:r>
    </w:p>
    <w:p w14:paraId="1FAAC39B"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Professor Marshall, lead researcher for the team, said that “current estimates suggest we will reach similar global temperatures to those of 360 million years ago,” according to phys.org.</w:t>
      </w:r>
    </w:p>
    <w:p w14:paraId="751ED45E" w14:textId="77777777" w:rsidR="00617E99" w:rsidRPr="0051375F" w:rsidRDefault="00617E99" w:rsidP="00617E99">
      <w:pPr>
        <w:rPr>
          <w:rStyle w:val="StyleUnderline"/>
          <w:rFonts w:asciiTheme="majorHAnsi" w:hAnsiTheme="majorHAnsi" w:cstheme="majorHAnsi"/>
        </w:rPr>
      </w:pPr>
      <w:r w:rsidRPr="0051375F">
        <w:rPr>
          <w:rFonts w:asciiTheme="majorHAnsi" w:hAnsiTheme="majorHAnsi" w:cstheme="majorHAnsi"/>
        </w:rPr>
        <w:t xml:space="preserve">He added that this raises </w:t>
      </w:r>
      <w:r w:rsidRPr="0051375F">
        <w:rPr>
          <w:rStyle w:val="StyleUnderline"/>
          <w:rFonts w:asciiTheme="majorHAnsi" w:hAnsiTheme="majorHAnsi" w:cstheme="majorHAnsi"/>
        </w:rPr>
        <w:t xml:space="preserve">the possibility of </w:t>
      </w:r>
      <w:r w:rsidRPr="002D2779">
        <w:rPr>
          <w:rStyle w:val="StyleUnderline"/>
          <w:rFonts w:asciiTheme="majorHAnsi" w:hAnsiTheme="majorHAnsi" w:cstheme="majorHAnsi"/>
          <w:highlight w:val="green"/>
        </w:rPr>
        <w:t>another collapse</w:t>
      </w:r>
      <w:r w:rsidRPr="0051375F">
        <w:rPr>
          <w:rStyle w:val="StyleUnderline"/>
          <w:rFonts w:asciiTheme="majorHAnsi" w:hAnsiTheme="majorHAnsi" w:cstheme="majorHAnsi"/>
        </w:rPr>
        <w:t xml:space="preserve"> in the ozone layer, </w:t>
      </w:r>
      <w:r w:rsidRPr="0051375F">
        <w:rPr>
          <w:rFonts w:asciiTheme="majorHAnsi" w:hAnsiTheme="majorHAnsi" w:cstheme="majorHAnsi"/>
        </w:rPr>
        <w:t>which</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have disastrous consequences for all life</w:t>
      </w:r>
      <w:r w:rsidRPr="0051375F">
        <w:rPr>
          <w:rStyle w:val="StyleUnderline"/>
          <w:rFonts w:asciiTheme="majorHAnsi" w:hAnsiTheme="majorHAnsi" w:cstheme="majorHAnsi"/>
        </w:rPr>
        <w:t xml:space="preserve"> on Earth, including us.</w:t>
      </w:r>
    </w:p>
    <w:p w14:paraId="3AC609CB"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In the study’s abstract, the team said: “ozone loss during rapid warming is an inherent Earth system process with the unavoidable conclusion that we should be alert for such an eventuality in the future warming world.”</w:t>
      </w:r>
    </w:p>
    <w:p w14:paraId="5A727D19" w14:textId="77777777" w:rsidR="00617E99" w:rsidRPr="0051375F" w:rsidRDefault="00617E99" w:rsidP="00617E99">
      <w:pPr>
        <w:rPr>
          <w:rFonts w:asciiTheme="majorHAnsi" w:hAnsiTheme="majorHAnsi" w:cstheme="majorHAnsi"/>
        </w:rPr>
      </w:pPr>
      <w:r w:rsidRPr="0051375F">
        <w:rPr>
          <w:rFonts w:asciiTheme="majorHAnsi" w:hAnsiTheme="majorHAnsi" w:cstheme="majorHAnsi"/>
        </w:rPr>
        <w:t>As well as global warming, human activity is associated with the depletion of the Earth’s vital ozone layer.</w:t>
      </w:r>
    </w:p>
    <w:p w14:paraId="75360571" w14:textId="77777777" w:rsidR="00617E99" w:rsidRPr="0051375F" w:rsidRDefault="00617E99" w:rsidP="00617E99">
      <w:pPr>
        <w:rPr>
          <w:rStyle w:val="StyleUnderline"/>
          <w:rFonts w:asciiTheme="majorHAnsi" w:hAnsiTheme="majorHAnsi" w:cstheme="majorHAnsi"/>
        </w:rPr>
      </w:pPr>
      <w:r w:rsidRPr="0051375F">
        <w:rPr>
          <w:rStyle w:val="StyleUnderline"/>
          <w:rFonts w:asciiTheme="majorHAnsi" w:hAnsiTheme="majorHAnsi" w:cstheme="majorHAnsi"/>
        </w:rPr>
        <w:t xml:space="preserve">Scientists have reported that </w:t>
      </w:r>
      <w:r w:rsidRPr="002D2779">
        <w:rPr>
          <w:rStyle w:val="StyleUnderline"/>
          <w:rFonts w:asciiTheme="majorHAnsi" w:hAnsiTheme="majorHAnsi" w:cstheme="majorHAnsi"/>
          <w:highlight w:val="green"/>
        </w:rPr>
        <w:t>a large</w:t>
      </w:r>
      <w:r w:rsidRPr="0051375F">
        <w:rPr>
          <w:rStyle w:val="StyleUnderline"/>
          <w:rFonts w:asciiTheme="majorHAnsi" w:hAnsiTheme="majorHAnsi" w:cstheme="majorHAnsi"/>
        </w:rPr>
        <w:t xml:space="preserve"> ozone </w:t>
      </w:r>
      <w:r w:rsidRPr="002D2779">
        <w:rPr>
          <w:rStyle w:val="StyleUnderline"/>
          <w:rFonts w:asciiTheme="majorHAnsi" w:hAnsiTheme="majorHAnsi" w:cstheme="majorHAnsi"/>
          <w:highlight w:val="green"/>
        </w:rPr>
        <w:t>hole over the Antarctic is slowly</w:t>
      </w:r>
      <w:r w:rsidRPr="0051375F">
        <w:rPr>
          <w:rStyle w:val="StyleUnderline"/>
          <w:rFonts w:asciiTheme="majorHAnsi" w:hAnsiTheme="majorHAnsi" w:cstheme="majorHAnsi"/>
        </w:rPr>
        <w:t xml:space="preserve"> beginning to recover amid international efforts to limit the </w:t>
      </w:r>
      <w:proofErr w:type="gramStart"/>
      <w:r w:rsidRPr="0051375F">
        <w:rPr>
          <w:rStyle w:val="StyleUnderline"/>
          <w:rFonts w:asciiTheme="majorHAnsi" w:hAnsiTheme="majorHAnsi" w:cstheme="majorHAnsi"/>
        </w:rPr>
        <w:t>amount</w:t>
      </w:r>
      <w:proofErr w:type="gramEnd"/>
      <w:r w:rsidRPr="0051375F">
        <w:rPr>
          <w:rStyle w:val="StyleUnderline"/>
          <w:rFonts w:asciiTheme="majorHAnsi" w:hAnsiTheme="majorHAnsi" w:cstheme="majorHAnsi"/>
        </w:rPr>
        <w:t xml:space="preserve"> of ozone-depleting substances belched out by mankind.</w:t>
      </w:r>
    </w:p>
    <w:p w14:paraId="347BA654" w14:textId="77777777" w:rsidR="00617E99" w:rsidRPr="0051375F" w:rsidRDefault="00617E99" w:rsidP="00617E99">
      <w:pPr>
        <w:rPr>
          <w:rFonts w:asciiTheme="majorHAnsi" w:hAnsiTheme="majorHAnsi" w:cstheme="majorHAnsi"/>
        </w:rPr>
      </w:pPr>
    </w:p>
    <w:p w14:paraId="06A8BC1C" w14:textId="77777777" w:rsidR="00617E99" w:rsidRPr="0051375F" w:rsidRDefault="00617E99" w:rsidP="00617E99">
      <w:pPr>
        <w:rPr>
          <w:rFonts w:asciiTheme="majorHAnsi" w:hAnsiTheme="majorHAnsi" w:cstheme="majorHAnsi"/>
        </w:rPr>
      </w:pPr>
    </w:p>
    <w:p w14:paraId="12453E9D" w14:textId="77777777" w:rsidR="00617E99" w:rsidRPr="0051375F" w:rsidRDefault="00617E99" w:rsidP="00617E99">
      <w:pPr>
        <w:rPr>
          <w:rFonts w:asciiTheme="majorHAnsi" w:hAnsiTheme="majorHAnsi" w:cstheme="majorHAnsi"/>
        </w:rPr>
      </w:pPr>
    </w:p>
    <w:p w14:paraId="057FC89B" w14:textId="7620ED72" w:rsidR="00617E99" w:rsidRDefault="00617E99" w:rsidP="00617E99">
      <w:pPr>
        <w:pStyle w:val="Heading4"/>
      </w:pPr>
      <w:bookmarkStart w:id="1" w:name="_Hlk32134100"/>
      <w:bookmarkStart w:id="2" w:name="_Hlk32052730"/>
      <w:bookmarkStart w:id="3" w:name="_Hlk23524648"/>
      <w:bookmarkStart w:id="4" w:name="_Hlk19383792"/>
      <w:r>
        <w:t>Framing—</w:t>
      </w:r>
    </w:p>
    <w:p w14:paraId="684225D9" w14:textId="395F4124" w:rsidR="00D535F0" w:rsidRPr="00D535F0" w:rsidRDefault="00D535F0" w:rsidP="00D535F0">
      <w:pPr>
        <w:pStyle w:val="Heading4"/>
      </w:pPr>
      <w:r>
        <w:t>The standard is maximizing expected ell being.</w:t>
      </w:r>
    </w:p>
    <w:bookmarkEnd w:id="1"/>
    <w:bookmarkEnd w:id="2"/>
    <w:bookmarkEnd w:id="3"/>
    <w:bookmarkEnd w:id="4"/>
    <w:p w14:paraId="2EB516EC" w14:textId="77777777" w:rsidR="00617E99" w:rsidRPr="001E51E3" w:rsidRDefault="00617E99" w:rsidP="00617E99">
      <w:pPr>
        <w:spacing w:line="276" w:lineRule="auto"/>
        <w:rPr>
          <w:rFonts w:asciiTheme="majorHAnsi" w:hAnsiTheme="majorHAnsi" w:cstheme="majorHAnsi"/>
          <w:b/>
          <w:bCs/>
          <w:sz w:val="26"/>
        </w:rPr>
      </w:pPr>
      <w:r w:rsidRPr="001E51E3">
        <w:rPr>
          <w:rStyle w:val="Style13ptBold"/>
          <w:rFonts w:asciiTheme="majorHAnsi" w:hAnsiTheme="majorHAnsi" w:cstheme="majorHAnsi"/>
        </w:rPr>
        <w:t xml:space="preserve">Blum et al. 18 </w:t>
      </w:r>
      <w:r w:rsidRPr="001E51E3">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w:t>
      </w:r>
      <w:r w:rsidRPr="001E51E3">
        <w:rPr>
          <w:rFonts w:asciiTheme="majorHAnsi" w:hAnsiTheme="majorHAnsi" w:cstheme="majorHAnsi"/>
          <w:szCs w:val="16"/>
        </w:rPr>
        <w:lastRenderedPageBreak/>
        <w:t xml:space="preserve">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1E51E3">
          <w:rPr>
            <w:rStyle w:val="Hyperlink"/>
            <w:rFonts w:asciiTheme="majorHAnsi" w:hAnsiTheme="majorHAnsi" w:cstheme="majorHAnsi"/>
            <w:color w:val="000000"/>
            <w:szCs w:val="16"/>
          </w:rPr>
          <w:t>https://www.ncbi.nlm.nih.gov/pmc/articles/PMC6446569/</w:t>
        </w:r>
      </w:hyperlink>
      <w:r w:rsidRPr="001E51E3">
        <w:rPr>
          <w:rFonts w:asciiTheme="majorHAnsi" w:hAnsiTheme="majorHAnsi" w:cstheme="majorHAnsi"/>
          <w:szCs w:val="16"/>
        </w:rPr>
        <w:t>, R.S.</w:t>
      </w:r>
    </w:p>
    <w:p w14:paraId="743D2C0E" w14:textId="77777777" w:rsidR="00617E99" w:rsidRPr="001E51E3" w:rsidRDefault="00617E99" w:rsidP="00617E99">
      <w:pPr>
        <w:spacing w:line="276" w:lineRule="auto"/>
        <w:rPr>
          <w:rFonts w:asciiTheme="majorHAnsi" w:hAnsiTheme="majorHAnsi" w:cstheme="majorHAnsi"/>
        </w:rPr>
      </w:pPr>
      <w:r w:rsidRPr="00FB58BA">
        <w:rPr>
          <w:rFonts w:asciiTheme="majorHAnsi" w:hAnsiTheme="majorHAnsi" w:cstheme="majorHAnsi"/>
          <w:b/>
          <w:bCs/>
          <w:highlight w:val="green"/>
          <w:u w:val="single"/>
        </w:rPr>
        <w:t>Pleasure</w:t>
      </w:r>
      <w:r w:rsidRPr="001E51E3">
        <w:rPr>
          <w:rFonts w:asciiTheme="majorHAnsi" w:hAnsiTheme="majorHAnsi" w:cstheme="majorHAnsi"/>
          <w:u w:val="single"/>
        </w:rPr>
        <w:t xml:space="preserve"> is not only</w:t>
      </w:r>
      <w:r w:rsidRPr="001E51E3">
        <w:rPr>
          <w:rFonts w:asciiTheme="majorHAnsi" w:hAnsiTheme="majorHAnsi" w:cstheme="majorHAnsi"/>
        </w:rPr>
        <w:t xml:space="preserve"> one of the three </w:t>
      </w:r>
      <w:r w:rsidRPr="001E51E3">
        <w:rPr>
          <w:rFonts w:asciiTheme="majorHAnsi" w:hAnsiTheme="majorHAnsi" w:cstheme="majorHAnsi"/>
          <w:u w:val="single"/>
        </w:rPr>
        <w:t xml:space="preserve">primary reward </w:t>
      </w:r>
      <w:proofErr w:type="gramStart"/>
      <w:r w:rsidRPr="001E51E3">
        <w:rPr>
          <w:rFonts w:asciiTheme="majorHAnsi" w:hAnsiTheme="majorHAnsi" w:cstheme="majorHAnsi"/>
          <w:u w:val="single"/>
        </w:rPr>
        <w:t>functions</w:t>
      </w:r>
      <w:proofErr w:type="gramEnd"/>
      <w:r w:rsidRPr="001E51E3">
        <w:rPr>
          <w:rFonts w:asciiTheme="majorHAnsi" w:hAnsiTheme="majorHAnsi" w:cstheme="majorHAnsi"/>
        </w:rPr>
        <w:t xml:space="preserve"> but </w:t>
      </w:r>
      <w:r w:rsidRPr="001E51E3">
        <w:rPr>
          <w:rFonts w:asciiTheme="majorHAnsi" w:hAnsiTheme="majorHAnsi" w:cstheme="majorHAnsi"/>
          <w:u w:val="single"/>
        </w:rPr>
        <w:t xml:space="preserve">it also </w:t>
      </w:r>
      <w:r w:rsidRPr="00FB58BA">
        <w:rPr>
          <w:rFonts w:asciiTheme="majorHAnsi" w:hAnsiTheme="majorHAnsi" w:cstheme="majorHAnsi"/>
          <w:b/>
          <w:bCs/>
          <w:highlight w:val="green"/>
          <w:u w:val="single"/>
        </w:rPr>
        <w:t>defines reward.</w:t>
      </w:r>
      <w:r w:rsidRPr="001E51E3">
        <w:rPr>
          <w:rFonts w:asciiTheme="majorHAnsi" w:hAnsiTheme="majorHAnsi" w:cstheme="majorHAnsi"/>
        </w:rPr>
        <w:t xml:space="preserve"> As homeostasis explains the </w:t>
      </w:r>
      <w:r w:rsidRPr="001E51E3">
        <w:rPr>
          <w:rFonts w:asciiTheme="majorHAnsi" w:hAnsiTheme="majorHAnsi" w:cstheme="majorHAnsi"/>
          <w:u w:val="single"/>
        </w:rPr>
        <w:t>functions of</w:t>
      </w:r>
      <w:r w:rsidRPr="001E51E3">
        <w:rPr>
          <w:rFonts w:asciiTheme="majorHAnsi" w:hAnsiTheme="majorHAnsi" w:cstheme="majorHAnsi"/>
        </w:rPr>
        <w:t xml:space="preserve"> only a limited number of </w:t>
      </w:r>
      <w:r w:rsidRPr="001E51E3">
        <w:rPr>
          <w:rFonts w:asciiTheme="majorHAnsi" w:hAnsiTheme="majorHAnsi" w:cstheme="majorHAnsi"/>
          <w:u w:val="single"/>
        </w:rPr>
        <w:t>rewards, the</w:t>
      </w:r>
      <w:r w:rsidRPr="001E51E3">
        <w:rPr>
          <w:rFonts w:asciiTheme="majorHAnsi" w:hAnsiTheme="majorHAnsi" w:cstheme="majorHAnsi"/>
        </w:rPr>
        <w:t xml:space="preserve"> principal </w:t>
      </w:r>
      <w:r w:rsidRPr="00FB58BA">
        <w:rPr>
          <w:rFonts w:asciiTheme="majorHAnsi" w:hAnsiTheme="majorHAnsi" w:cstheme="majorHAnsi"/>
          <w:highlight w:val="green"/>
          <w:u w:val="single"/>
        </w:rPr>
        <w:t>reason why particular stimuli</w:t>
      </w:r>
      <w:r w:rsidRPr="001E51E3">
        <w:rPr>
          <w:rFonts w:asciiTheme="majorHAnsi" w:hAnsiTheme="majorHAnsi" w:cstheme="majorHAnsi"/>
          <w:u w:val="single"/>
        </w:rPr>
        <w:t xml:space="preserve">, objects, events, situations, and activities </w:t>
      </w:r>
      <w:r w:rsidRPr="00FB58BA">
        <w:rPr>
          <w:rFonts w:asciiTheme="majorHAnsi" w:hAnsiTheme="majorHAnsi" w:cstheme="majorHAnsi"/>
          <w:highlight w:val="green"/>
          <w:u w:val="single"/>
        </w:rPr>
        <w:t>are rewarding</w:t>
      </w:r>
      <w:r w:rsidRPr="001E51E3">
        <w:rPr>
          <w:rFonts w:asciiTheme="majorHAnsi" w:hAnsiTheme="majorHAnsi" w:cstheme="majorHAnsi"/>
        </w:rPr>
        <w:t xml:space="preserve"> may be </w:t>
      </w:r>
      <w:r w:rsidRPr="00FB58BA">
        <w:rPr>
          <w:rFonts w:asciiTheme="majorHAnsi" w:hAnsiTheme="majorHAnsi" w:cstheme="majorHAnsi"/>
          <w:highlight w:val="green"/>
          <w:u w:val="single"/>
        </w:rPr>
        <w:t>due to pleasure.</w:t>
      </w:r>
      <w:r w:rsidRPr="001E51E3">
        <w:rPr>
          <w:rFonts w:asciiTheme="majorHAnsi" w:hAnsiTheme="majorHAnsi" w:cstheme="majorHAnsi"/>
        </w:rPr>
        <w:t xml:space="preserve"> This applies </w:t>
      </w:r>
      <w:proofErr w:type="gramStart"/>
      <w:r w:rsidRPr="001E51E3">
        <w:rPr>
          <w:rFonts w:asciiTheme="majorHAnsi" w:hAnsiTheme="majorHAnsi" w:cstheme="majorHAnsi"/>
        </w:rPr>
        <w:t>first of all</w:t>
      </w:r>
      <w:proofErr w:type="gramEnd"/>
      <w:r w:rsidRPr="001E51E3">
        <w:rPr>
          <w:rFonts w:asciiTheme="majorHAnsi" w:hAnsiTheme="majorHAnsi" w:cstheme="majorHAnsi"/>
        </w:rPr>
        <w:t xml:space="preserve"> to sex and to the primary homeostatic rewards of food and liquid and extends to money, taste, beauty, social encounters and nonmaterial, internally set, and intrinsic rewards. </w:t>
      </w:r>
      <w:r w:rsidRPr="001E51E3">
        <w:rPr>
          <w:rFonts w:asciiTheme="majorHAnsi" w:hAnsiTheme="majorHAnsi" w:cstheme="majorHAnsi"/>
          <w:u w:val="single"/>
        </w:rPr>
        <w:t>Pleasure, as the primary effect of rewards</w:t>
      </w:r>
      <w:r w:rsidRPr="001E51E3">
        <w:rPr>
          <w:rFonts w:asciiTheme="majorHAnsi" w:hAnsiTheme="majorHAnsi" w:cstheme="majorHAnsi"/>
        </w:rPr>
        <w:t xml:space="preserve">, drives the prime reward functions of learning, approach behavior, and decision making and </w:t>
      </w:r>
      <w:r w:rsidRPr="00FB58BA">
        <w:rPr>
          <w:rFonts w:asciiTheme="majorHAnsi" w:hAnsiTheme="majorHAnsi" w:cstheme="majorHAnsi"/>
          <w:highlight w:val="green"/>
          <w:u w:val="single"/>
        </w:rPr>
        <w:t xml:space="preserve">provides the </w:t>
      </w:r>
      <w:r w:rsidRPr="00FB58BA">
        <w:rPr>
          <w:rFonts w:asciiTheme="majorHAnsi" w:hAnsiTheme="majorHAnsi" w:cstheme="majorHAnsi"/>
          <w:b/>
          <w:bCs/>
          <w:highlight w:val="green"/>
          <w:u w:val="single"/>
        </w:rPr>
        <w:t>basis for hedonic theories</w:t>
      </w:r>
      <w:r w:rsidRPr="00FB58BA">
        <w:rPr>
          <w:rFonts w:asciiTheme="majorHAnsi" w:hAnsiTheme="majorHAnsi" w:cstheme="majorHAnsi"/>
          <w:highlight w:val="green"/>
          <w:u w:val="single"/>
        </w:rPr>
        <w:t xml:space="preserve"> of reward</w:t>
      </w:r>
      <w:r w:rsidRPr="001E51E3">
        <w:rPr>
          <w:rFonts w:asciiTheme="majorHAnsi" w:hAnsiTheme="majorHAnsi" w:cstheme="majorHAnsi"/>
          <w:u w:val="single"/>
        </w:rPr>
        <w:t xml:space="preserve"> function. We are attracted by</w:t>
      </w:r>
      <w:r w:rsidRPr="001E51E3">
        <w:rPr>
          <w:rFonts w:asciiTheme="majorHAnsi" w:hAnsiTheme="majorHAnsi" w:cstheme="majorHAnsi"/>
        </w:rPr>
        <w:t xml:space="preserve"> most </w:t>
      </w:r>
      <w:r w:rsidRPr="001E51E3">
        <w:rPr>
          <w:rFonts w:asciiTheme="majorHAnsi" w:hAnsiTheme="majorHAnsi" w:cstheme="majorHAnsi"/>
          <w:u w:val="single"/>
        </w:rPr>
        <w:t>rewards and exert intense efforts to obtain them</w:t>
      </w:r>
      <w:r w:rsidRPr="001E51E3">
        <w:rPr>
          <w:rFonts w:asciiTheme="majorHAnsi" w:hAnsiTheme="majorHAnsi" w:cstheme="majorHAnsi"/>
        </w:rPr>
        <w:t xml:space="preserve">, just </w:t>
      </w:r>
      <w:r w:rsidRPr="001E51E3">
        <w:rPr>
          <w:rFonts w:asciiTheme="majorHAnsi" w:hAnsiTheme="majorHAnsi" w:cstheme="majorHAnsi"/>
          <w:u w:val="single"/>
        </w:rPr>
        <w:t>because they are enjoyable</w:t>
      </w:r>
      <w:r w:rsidRPr="001E51E3">
        <w:rPr>
          <w:rFonts w:asciiTheme="majorHAnsi" w:hAnsiTheme="majorHAnsi" w:cstheme="majorHAnsi"/>
        </w:rPr>
        <w:t xml:space="preserve"> [10].</w:t>
      </w:r>
    </w:p>
    <w:p w14:paraId="69D00A7F"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E51E3">
        <w:rPr>
          <w:rFonts w:asciiTheme="majorHAnsi" w:hAnsiTheme="majorHAnsi" w:cstheme="majorHAnsi"/>
          <w:u w:val="single"/>
        </w:rPr>
        <w:t>using both humans and detailed invasive brain analysis of animals has discovered some critical ways that the brain processes pleasure</w:t>
      </w:r>
      <w:r w:rsidRPr="001E51E3">
        <w:rPr>
          <w:rFonts w:asciiTheme="majorHAnsi" w:hAnsiTheme="majorHAnsi" w:cstheme="majorHAnsi"/>
        </w:rPr>
        <w:t xml:space="preserve"> [14].</w:t>
      </w:r>
    </w:p>
    <w:p w14:paraId="6D2F9C40"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u w:val="single"/>
        </w:rPr>
        <w:t>Pleasure as a hallmark of reward is sufficient for defining a reward</w:t>
      </w:r>
      <w:r w:rsidRPr="001E51E3">
        <w:rPr>
          <w:rFonts w:asciiTheme="majorHAnsi" w:hAnsiTheme="majorHAnsi" w:cstheme="majorHAnsi"/>
        </w:rPr>
        <w:t xml:space="preserve">, but it may not be necessary. </w:t>
      </w:r>
      <w:r w:rsidRPr="001E51E3">
        <w:rPr>
          <w:rFonts w:asciiTheme="majorHAnsi" w:hAnsiTheme="majorHAnsi" w:cstheme="majorHAnsi"/>
          <w:u w:val="single"/>
        </w:rPr>
        <w:t>A reward may generate positive</w:t>
      </w:r>
      <w:r w:rsidRPr="001E51E3">
        <w:rPr>
          <w:rFonts w:asciiTheme="majorHAnsi" w:hAnsiTheme="majorHAnsi" w:cstheme="majorHAnsi"/>
        </w:rPr>
        <w:t xml:space="preserve"> learning and approach </w:t>
      </w:r>
      <w:r w:rsidRPr="001E51E3">
        <w:rPr>
          <w:rFonts w:asciiTheme="majorHAnsi" w:hAnsiTheme="majorHAnsi" w:cstheme="majorHAnsi"/>
          <w:u w:val="single"/>
        </w:rPr>
        <w:t>behavior</w:t>
      </w:r>
      <w:r w:rsidRPr="001E51E3">
        <w:rPr>
          <w:rFonts w:asciiTheme="majorHAnsi" w:hAnsiTheme="majorHAnsi" w:cstheme="majorHAnsi"/>
        </w:rPr>
        <w:t xml:space="preserve"> simply </w:t>
      </w:r>
      <w:r w:rsidRPr="001E51E3">
        <w:rPr>
          <w:rFonts w:asciiTheme="majorHAnsi" w:hAnsiTheme="majorHAnsi" w:cstheme="majorHAnsi"/>
          <w:u w:val="single"/>
        </w:rPr>
        <w:t>because it contains substances that are essential for body function.</w:t>
      </w:r>
      <w:r w:rsidRPr="001E51E3">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68A3597"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Evolutionary theories of pleasure: The love connection BO:D</w:t>
      </w:r>
    </w:p>
    <w:p w14:paraId="0F36C2E4"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lastRenderedPageBreak/>
        <w:t xml:space="preserve">Charles Darwin and other biological scientists that have examined the biological </w:t>
      </w:r>
      <w:r w:rsidRPr="001E51E3">
        <w:rPr>
          <w:rFonts w:asciiTheme="majorHAnsi" w:hAnsiTheme="majorHAnsi" w:cstheme="majorHAnsi"/>
          <w:u w:val="single"/>
        </w:rPr>
        <w:t>evolution and its basic principles found</w:t>
      </w:r>
      <w:r w:rsidRPr="001E51E3">
        <w:rPr>
          <w:rFonts w:asciiTheme="majorHAnsi" w:hAnsiTheme="majorHAnsi" w:cstheme="majorHAnsi"/>
        </w:rPr>
        <w:t xml:space="preserve"> various </w:t>
      </w:r>
      <w:r w:rsidRPr="001E51E3">
        <w:rPr>
          <w:rFonts w:asciiTheme="majorHAnsi" w:hAnsiTheme="majorHAnsi" w:cstheme="majorHAnsi"/>
          <w:u w:val="single"/>
        </w:rPr>
        <w:t>mechanisms that steer behavior and biological development.</w:t>
      </w:r>
      <w:r w:rsidRPr="001E51E3">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DF60EC"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It is well established that modern biological theory conjectures that </w:t>
      </w:r>
      <w:r w:rsidRPr="00FB58BA">
        <w:rPr>
          <w:rFonts w:asciiTheme="majorHAnsi" w:hAnsiTheme="majorHAnsi" w:cstheme="majorHAnsi"/>
          <w:b/>
          <w:bCs/>
          <w:highlight w:val="green"/>
          <w:u w:val="single"/>
        </w:rPr>
        <w:t>organisms are</w:t>
      </w:r>
      <w:r w:rsidRPr="001E51E3">
        <w:rPr>
          <w:rFonts w:asciiTheme="majorHAnsi" w:hAnsiTheme="majorHAnsi" w:cstheme="majorHAnsi"/>
          <w:u w:val="single"/>
        </w:rPr>
        <w:t xml:space="preserve"> the </w:t>
      </w:r>
      <w:r w:rsidRPr="00FB58BA">
        <w:rPr>
          <w:rFonts w:asciiTheme="majorHAnsi" w:hAnsiTheme="majorHAnsi" w:cstheme="majorHAnsi"/>
          <w:b/>
          <w:bCs/>
          <w:highlight w:val="green"/>
          <w:u w:val="single"/>
        </w:rPr>
        <w:t>result of evolutionary competition.</w:t>
      </w:r>
      <w:r w:rsidRPr="001E51E3">
        <w:rPr>
          <w:rFonts w:asciiTheme="majorHAnsi" w:hAnsiTheme="majorHAnsi" w:cstheme="majorHAnsi"/>
        </w:rPr>
        <w:t xml:space="preserve"> In fact, Richard </w:t>
      </w:r>
      <w:r w:rsidRPr="001E51E3">
        <w:rPr>
          <w:rFonts w:asciiTheme="majorHAnsi" w:hAnsiTheme="majorHAnsi" w:cstheme="majorHAnsi"/>
          <w:u w:val="single"/>
        </w:rPr>
        <w:t>Dawkins stresses gene survival and propagation as the basic mechanism of life</w:t>
      </w:r>
      <w:r w:rsidRPr="001E51E3">
        <w:rPr>
          <w:rFonts w:asciiTheme="majorHAnsi" w:hAnsiTheme="majorHAnsi" w:cstheme="majorHAnsi"/>
        </w:rPr>
        <w:t xml:space="preserve"> [20]. Only genes that lead to </w:t>
      </w:r>
      <w:r w:rsidRPr="001E51E3">
        <w:rPr>
          <w:rFonts w:asciiTheme="majorHAnsi" w:hAnsiTheme="majorHAnsi" w:cstheme="majorHAnsi"/>
          <w:u w:val="single"/>
        </w:rPr>
        <w:t>the fittest phenotype will make it.</w:t>
      </w:r>
      <w:r w:rsidRPr="001E51E3">
        <w:rPr>
          <w:rFonts w:asciiTheme="majorHAnsi" w:hAnsiTheme="majorHAnsi" w:cstheme="majorHAnsi"/>
        </w:rPr>
        <w:t xml:space="preserve"> It is noteworthy that the phenotype is selected based on behavior that maximizes gene propagation. To do so, the phenotype must survive and generate offspring, and be better at it than its competitors. Thus, </w:t>
      </w:r>
      <w:r w:rsidRPr="001E51E3">
        <w:rPr>
          <w:rFonts w:asciiTheme="majorHAnsi" w:hAnsiTheme="majorHAnsi" w:cstheme="majorHAnsi"/>
          <w:u w:val="single"/>
        </w:rPr>
        <w:t xml:space="preserve">the ultimate, distal function of </w:t>
      </w:r>
      <w:r w:rsidRPr="00FB58BA">
        <w:rPr>
          <w:rFonts w:asciiTheme="majorHAnsi" w:hAnsiTheme="majorHAnsi" w:cstheme="majorHAnsi"/>
          <w:highlight w:val="green"/>
          <w:u w:val="single"/>
        </w:rPr>
        <w:t>rewards</w:t>
      </w:r>
      <w:r w:rsidRPr="001E51E3">
        <w:rPr>
          <w:rFonts w:asciiTheme="majorHAnsi" w:hAnsiTheme="majorHAnsi" w:cstheme="majorHAnsi"/>
          <w:u w:val="single"/>
        </w:rPr>
        <w:t xml:space="preserve"> is to </w:t>
      </w:r>
      <w:r w:rsidRPr="00FB58BA">
        <w:rPr>
          <w:rFonts w:asciiTheme="majorHAnsi" w:hAnsiTheme="majorHAnsi" w:cstheme="majorHAnsi"/>
          <w:highlight w:val="green"/>
          <w:u w:val="single"/>
        </w:rPr>
        <w:t>increase</w:t>
      </w:r>
      <w:r w:rsidRPr="001E51E3">
        <w:rPr>
          <w:rFonts w:asciiTheme="majorHAnsi" w:hAnsiTheme="majorHAnsi" w:cstheme="majorHAnsi"/>
          <w:u w:val="single"/>
        </w:rPr>
        <w:t xml:space="preserve"> evolutionary </w:t>
      </w:r>
      <w:r w:rsidRPr="00FB58BA">
        <w:rPr>
          <w:rFonts w:asciiTheme="majorHAnsi" w:hAnsiTheme="majorHAnsi" w:cstheme="majorHAnsi"/>
          <w:highlight w:val="green"/>
          <w:u w:val="single"/>
        </w:rPr>
        <w:t>fitness</w:t>
      </w:r>
      <w:r w:rsidRPr="001E51E3">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E960B23" w14:textId="77777777" w:rsidR="00617E99" w:rsidRPr="001E51E3" w:rsidRDefault="00617E99" w:rsidP="00617E99">
      <w:pPr>
        <w:spacing w:line="276" w:lineRule="auto"/>
        <w:rPr>
          <w:rFonts w:asciiTheme="majorHAnsi" w:hAnsiTheme="majorHAnsi" w:cstheme="majorHAnsi"/>
          <w:szCs w:val="16"/>
          <w:u w:val="single"/>
        </w:rPr>
      </w:pPr>
      <w:r w:rsidRPr="001E51E3">
        <w:rPr>
          <w:rFonts w:asciiTheme="majorHAnsi" w:hAnsiTheme="majorHAnsi" w:cstheme="majorHAnsi"/>
          <w:u w:val="single"/>
        </w:rPr>
        <w:t>Behavioral reward functions have evolved to help individuals to survive and propagate their genes</w:t>
      </w:r>
      <w:r w:rsidRPr="001E51E3">
        <w:rPr>
          <w:rFonts w:asciiTheme="majorHAnsi" w:hAnsiTheme="majorHAnsi" w:cstheme="majorHAnsi"/>
        </w:rPr>
        <w:t xml:space="preserve">. Apparently, </w:t>
      </w:r>
      <w:r w:rsidRPr="001E51E3">
        <w:rPr>
          <w:rFonts w:asciiTheme="majorHAnsi" w:hAnsiTheme="majorHAnsi" w:cstheme="majorHAnsi"/>
          <w:u w:val="single"/>
        </w:rPr>
        <w:t>people need to live well and long enough to reproduce.</w:t>
      </w:r>
      <w:r w:rsidRPr="001E51E3">
        <w:rPr>
          <w:rFonts w:asciiTheme="majorHAnsi" w:hAnsiTheme="majorHAnsi" w:cstheme="maj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E51E3">
        <w:rPr>
          <w:rFonts w:asciiTheme="majorHAnsi" w:hAnsiTheme="majorHAnsi" w:cstheme="majorHAnsi"/>
          <w:u w:val="single"/>
        </w:rPr>
        <w:t>any small edge will ultimately result in evolutionary advantage</w:t>
      </w:r>
      <w:r w:rsidRPr="001E51E3">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E51E3">
        <w:rPr>
          <w:rFonts w:asciiTheme="majorHAnsi" w:hAnsiTheme="majorHAnsi" w:cstheme="majorHAnsi"/>
          <w:u w:val="single"/>
        </w:rPr>
        <w:t>Thus</w:t>
      </w:r>
      <w:proofErr w:type="gramEnd"/>
      <w:r w:rsidRPr="001E51E3">
        <w:rPr>
          <w:rFonts w:asciiTheme="majorHAnsi" w:hAnsiTheme="majorHAnsi" w:cstheme="majorHAnsi"/>
          <w:u w:val="single"/>
        </w:rPr>
        <w:t xml:space="preserve"> the distal reward function in gene propagation and evolutionary fitness defines the proximal reward functions that we see</w:t>
      </w:r>
      <w:r w:rsidRPr="001E51E3">
        <w:rPr>
          <w:rFonts w:asciiTheme="majorHAnsi" w:hAnsiTheme="majorHAnsi" w:cstheme="majorHAnsi"/>
        </w:rPr>
        <w:t xml:space="preserve"> in everyday behavior. </w:t>
      </w:r>
      <w:r w:rsidRPr="001E51E3">
        <w:rPr>
          <w:rFonts w:asciiTheme="majorHAnsi" w:hAnsiTheme="majorHAnsi" w:cstheme="majorHAnsi"/>
          <w:u w:val="single"/>
        </w:rPr>
        <w:t xml:space="preserve">That is why </w:t>
      </w:r>
      <w:r w:rsidRPr="00FB58BA">
        <w:rPr>
          <w:rFonts w:asciiTheme="majorHAnsi" w:hAnsiTheme="majorHAnsi" w:cstheme="majorHAnsi"/>
          <w:highlight w:val="green"/>
          <w:u w:val="single"/>
        </w:rPr>
        <w:t>foods, drinks, mates, and offspring are rewarding.</w:t>
      </w:r>
    </w:p>
    <w:p w14:paraId="2D36098B"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There have been theories linking pleasure as a required component of health benefits salutogenesis, (salugenesis). In essence, under these terms, </w:t>
      </w:r>
      <w:r w:rsidRPr="001E51E3">
        <w:rPr>
          <w:rFonts w:asciiTheme="majorHAnsi" w:hAnsiTheme="majorHAnsi" w:cstheme="majorHAnsi"/>
          <w:u w:val="single"/>
        </w:rPr>
        <w:t>pleasure is described as a state or feeling of happiness and satisfaction resulting from an experience that one enjoys.</w:t>
      </w:r>
      <w:r w:rsidRPr="001E51E3">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w:t>
      </w:r>
      <w:r w:rsidRPr="001E51E3">
        <w:rPr>
          <w:rFonts w:asciiTheme="majorHAnsi" w:hAnsiTheme="majorHAnsi" w:cstheme="majorHAnsi"/>
        </w:rPr>
        <w:lastRenderedPageBreak/>
        <w:t>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D18EC72"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03387D1"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Finding happiness is different between apes and humans</w:t>
      </w:r>
    </w:p>
    <w:p w14:paraId="23EE0B75"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which augment dopamine release at the reward brain site. Recent multidisciplinary research, using both humans and detailed invasive brain analysis of animals has discovered some critical ways that the brain processes pleasure.</w:t>
      </w:r>
    </w:p>
    <w:p w14:paraId="7E3A599F"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Remarkably, there are </w:t>
      </w:r>
      <w:r w:rsidRPr="001E51E3">
        <w:rPr>
          <w:rFonts w:asciiTheme="majorHAnsi" w:hAnsiTheme="majorHAnsi" w:cstheme="majorHAnsi"/>
          <w:u w:val="single"/>
        </w:rPr>
        <w:t>pathways for ordinary liking and pleasure</w:t>
      </w:r>
      <w:r w:rsidRPr="001E51E3">
        <w:rPr>
          <w:rFonts w:asciiTheme="majorHAnsi" w:hAnsiTheme="majorHAnsi" w:cstheme="majorHAnsi"/>
        </w:rPr>
        <w:t xml:space="preserve">, which </w:t>
      </w:r>
      <w:r w:rsidRPr="001E51E3">
        <w:rPr>
          <w:rFonts w:asciiTheme="majorHAnsi" w:hAnsiTheme="majorHAnsi" w:cstheme="majorHAnsi"/>
          <w:u w:val="single"/>
        </w:rPr>
        <w:t>are limited in scope</w:t>
      </w:r>
      <w:r w:rsidRPr="001E51E3">
        <w:rPr>
          <w:rFonts w:asciiTheme="majorHAnsi" w:hAnsiTheme="majorHAnsi" w:cstheme="majorHAnsi"/>
        </w:rPr>
        <w:t xml:space="preserve"> as described above in this commentary. However, </w:t>
      </w:r>
      <w:r w:rsidRPr="001E51E3">
        <w:rPr>
          <w:rFonts w:asciiTheme="majorHAnsi" w:hAnsiTheme="majorHAnsi" w:cstheme="majorHAnsi"/>
          <w:u w:val="single"/>
        </w:rPr>
        <w:t xml:space="preserve">there are </w:t>
      </w:r>
      <w:r w:rsidRPr="00FB58BA">
        <w:rPr>
          <w:rFonts w:asciiTheme="majorHAnsi" w:hAnsiTheme="majorHAnsi" w:cstheme="majorHAnsi"/>
          <w:b/>
          <w:bCs/>
          <w:highlight w:val="green"/>
          <w:u w:val="single"/>
        </w:rPr>
        <w:t>many brain regions</w:t>
      </w:r>
      <w:r w:rsidRPr="001E51E3">
        <w:rPr>
          <w:rFonts w:asciiTheme="majorHAnsi" w:hAnsiTheme="majorHAnsi" w:cstheme="majorHAnsi"/>
        </w:rPr>
        <w:t xml:space="preserve">, often termed hot and cold spots, </w:t>
      </w:r>
      <w:r w:rsidRPr="001E51E3">
        <w:rPr>
          <w:rFonts w:asciiTheme="majorHAnsi" w:hAnsiTheme="majorHAnsi" w:cstheme="majorHAnsi"/>
          <w:u w:val="single"/>
        </w:rPr>
        <w:t xml:space="preserve">that significantly </w:t>
      </w:r>
      <w:r w:rsidRPr="00FB58BA">
        <w:rPr>
          <w:rFonts w:asciiTheme="majorHAnsi" w:hAnsiTheme="majorHAnsi" w:cstheme="majorHAnsi"/>
          <w:b/>
          <w:bCs/>
          <w:highlight w:val="green"/>
          <w:u w:val="single"/>
        </w:rPr>
        <w:t>modulate</w:t>
      </w:r>
      <w:r w:rsidRPr="001E51E3">
        <w:rPr>
          <w:rFonts w:asciiTheme="majorHAnsi" w:hAnsiTheme="majorHAnsi" w:cstheme="majorHAnsi"/>
        </w:rPr>
        <w:t xml:space="preserve"> (increase or decrease) </w:t>
      </w:r>
      <w:r w:rsidRPr="001E51E3">
        <w:rPr>
          <w:rFonts w:asciiTheme="majorHAnsi" w:hAnsiTheme="majorHAnsi" w:cstheme="majorHAnsi"/>
          <w:u w:val="single"/>
        </w:rPr>
        <w:t xml:space="preserve">our </w:t>
      </w:r>
      <w:r w:rsidRPr="00FB58BA">
        <w:rPr>
          <w:rFonts w:asciiTheme="majorHAnsi" w:hAnsiTheme="majorHAnsi" w:cstheme="majorHAnsi"/>
          <w:b/>
          <w:bCs/>
          <w:highlight w:val="green"/>
          <w:u w:val="single"/>
        </w:rPr>
        <w:t>pleasure or</w:t>
      </w:r>
      <w:r w:rsidRPr="001E51E3">
        <w:rPr>
          <w:rFonts w:asciiTheme="majorHAnsi" w:hAnsiTheme="majorHAnsi" w:cstheme="majorHAnsi"/>
          <w:u w:val="single"/>
        </w:rPr>
        <w:t xml:space="preserve"> even produce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the opposite</w:t>
      </w:r>
      <w:r w:rsidRPr="001E51E3">
        <w:rPr>
          <w:rFonts w:asciiTheme="majorHAnsi" w:hAnsiTheme="majorHAnsi" w:cstheme="majorHAnsi"/>
        </w:rPr>
        <w:t xml:space="preserve"> of pleasure— that is </w:t>
      </w:r>
      <w:r w:rsidRPr="001E51E3">
        <w:rPr>
          <w:rFonts w:asciiTheme="majorHAnsi" w:hAnsiTheme="majorHAnsi" w:cstheme="majorHAnsi"/>
          <w:u w:val="single"/>
        </w:rPr>
        <w:t>disgust and fear</w:t>
      </w:r>
      <w:r w:rsidRPr="001E51E3">
        <w:rPr>
          <w:rFonts w:asciiTheme="majorHAnsi" w:hAnsiTheme="majorHAnsi" w:cstheme="majorHAnsi"/>
        </w:rPr>
        <w:t xml:space="preserve"> [39]. </w:t>
      </w:r>
      <w:r w:rsidRPr="001E51E3">
        <w:rPr>
          <w:rFonts w:asciiTheme="majorHAnsi" w:hAnsiTheme="majorHAnsi" w:cstheme="majorHAnsi"/>
          <w:u w:val="single"/>
        </w:rPr>
        <w:t>One</w:t>
      </w:r>
      <w:r w:rsidRPr="001E51E3">
        <w:rPr>
          <w:rFonts w:asciiTheme="majorHAnsi" w:hAnsiTheme="majorHAnsi" w:cstheme="majorHAnsi"/>
        </w:rPr>
        <w:t xml:space="preserve"> specific </w:t>
      </w:r>
      <w:r w:rsidRPr="001E51E3">
        <w:rPr>
          <w:rFonts w:asciiTheme="majorHAnsi" w:hAnsiTheme="majorHAnsi" w:cstheme="majorHAnsi"/>
          <w:u w:val="single"/>
        </w:rPr>
        <w:t>region</w:t>
      </w:r>
      <w:r w:rsidRPr="001E51E3">
        <w:rPr>
          <w:rFonts w:asciiTheme="majorHAnsi" w:hAnsiTheme="majorHAnsi" w:cstheme="majorHAnsi"/>
        </w:rPr>
        <w:t xml:space="preserve"> of the nucleus accumbens </w:t>
      </w:r>
      <w:r w:rsidRPr="001E51E3">
        <w:rPr>
          <w:rFonts w:asciiTheme="majorHAnsi" w:hAnsiTheme="majorHAnsi" w:cstheme="majorHAnsi"/>
          <w:u w:val="single"/>
        </w:rPr>
        <w:t xml:space="preserve">is organized like a computer keyboard, with </w:t>
      </w:r>
      <w:proofErr w:type="gramStart"/>
      <w:r w:rsidRPr="001E51E3">
        <w:rPr>
          <w:rFonts w:asciiTheme="majorHAnsi" w:hAnsiTheme="majorHAnsi" w:cstheme="majorHAnsi"/>
          <w:u w:val="single"/>
        </w:rPr>
        <w:t>particular stimulus</w:t>
      </w:r>
      <w:proofErr w:type="gramEnd"/>
      <w:r w:rsidRPr="001E51E3">
        <w:rPr>
          <w:rFonts w:asciiTheme="majorHAnsi" w:hAnsiTheme="majorHAnsi" w:cstheme="majorHAnsi"/>
          <w:u w:val="single"/>
        </w:rPr>
        <w:t xml:space="preserve"> triggers in rows</w:t>
      </w:r>
      <w:r w:rsidRPr="001E51E3">
        <w:rPr>
          <w:rFonts w:asciiTheme="majorHAnsi" w:hAnsiTheme="majorHAnsi" w:cstheme="majorHAnsi"/>
        </w:rPr>
        <w:t xml:space="preserve">— producing an increase and decrease of pleasure and disgust. Moreover, </w:t>
      </w:r>
      <w:r w:rsidRPr="001E51E3">
        <w:rPr>
          <w:rFonts w:asciiTheme="majorHAnsi" w:hAnsiTheme="majorHAnsi" w:cstheme="majorHAnsi"/>
          <w:u w:val="single"/>
        </w:rPr>
        <w:t>the cortex has unique roles in the cognitive evaluation of our feelings of pleasure</w:t>
      </w:r>
      <w:r w:rsidRPr="001E51E3">
        <w:rPr>
          <w:rFonts w:asciiTheme="majorHAnsi" w:hAnsiTheme="majorHAnsi" w:cstheme="majorHAnsi"/>
        </w:rPr>
        <w:t xml:space="preserve"> [40]. Importantly, the interplay of these multiple triggers and the higher brain centers in the prefrontal cortex are very intricate and are just being uncovered.</w:t>
      </w:r>
    </w:p>
    <w:p w14:paraId="1F8D2BF7"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Desire and reward centers</w:t>
      </w:r>
    </w:p>
    <w:p w14:paraId="05DC584F" w14:textId="77777777" w:rsidR="00617E99" w:rsidRPr="001E51E3" w:rsidRDefault="00617E99" w:rsidP="00617E99">
      <w:pPr>
        <w:spacing w:line="276" w:lineRule="auto"/>
        <w:rPr>
          <w:rFonts w:asciiTheme="majorHAnsi" w:hAnsiTheme="majorHAnsi" w:cstheme="majorHAnsi"/>
          <w:szCs w:val="16"/>
        </w:rPr>
      </w:pPr>
      <w:r w:rsidRPr="001E51E3">
        <w:rPr>
          <w:rFonts w:asciiTheme="majorHAnsi" w:hAnsiTheme="majorHAnsi" w:cstheme="maj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1347D4D" w14:textId="77777777" w:rsidR="00617E99" w:rsidRPr="001E51E3" w:rsidRDefault="00617E99" w:rsidP="00617E99">
      <w:pPr>
        <w:spacing w:line="276" w:lineRule="auto"/>
        <w:rPr>
          <w:rFonts w:asciiTheme="majorHAnsi" w:hAnsiTheme="majorHAnsi" w:cstheme="majorHAnsi"/>
          <w:szCs w:val="16"/>
        </w:rPr>
      </w:pPr>
      <w:r w:rsidRPr="001E51E3">
        <w:rPr>
          <w:rFonts w:asciiTheme="majorHAnsi" w:hAnsiTheme="majorHAnsi" w:cstheme="majorHAnsi"/>
          <w:szCs w:val="16"/>
        </w:rPr>
        <w:lastRenderedPageBreak/>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E51E3">
        <w:rPr>
          <w:rFonts w:asciiTheme="majorHAnsi" w:hAnsiTheme="majorHAnsi" w:cstheme="majorHAnsi"/>
          <w:szCs w:val="16"/>
        </w:rPr>
        <w:t>amygdala</w:t>
      </w:r>
      <w:proofErr w:type="gramEnd"/>
      <w:r w:rsidRPr="001E51E3">
        <w:rPr>
          <w:rFonts w:asciiTheme="majorHAnsi" w:hAnsiTheme="majorHAnsi" w:cstheme="majorHAnsi"/>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5B7F26E" w14:textId="77777777" w:rsidR="00617E99" w:rsidRDefault="00617E99" w:rsidP="00617E99">
      <w:pPr>
        <w:spacing w:line="276" w:lineRule="auto"/>
        <w:rPr>
          <w:rFonts w:asciiTheme="majorHAnsi" w:hAnsiTheme="majorHAnsi" w:cstheme="majorHAnsi"/>
          <w:u w:val="single"/>
        </w:rPr>
      </w:pPr>
      <w:r w:rsidRPr="001E51E3">
        <w:rPr>
          <w:rFonts w:asciiTheme="majorHAnsi" w:hAnsiTheme="majorHAnsi" w:cstheme="majorHAnsi"/>
        </w:rPr>
        <w:t xml:space="preserve">Furthermore, ordinary </w:t>
      </w:r>
      <w:r w:rsidRPr="001E51E3">
        <w:rPr>
          <w:rFonts w:asciiTheme="majorHAnsi" w:hAnsiTheme="majorHAnsi" w:cstheme="majorHAnsi"/>
          <w:u w:val="single"/>
        </w:rPr>
        <w:t>“</w:t>
      </w:r>
      <w:r w:rsidRPr="00FB58BA">
        <w:rPr>
          <w:rFonts w:asciiTheme="majorHAnsi" w:hAnsiTheme="majorHAnsi" w:cstheme="majorHAnsi"/>
          <w:highlight w:val="green"/>
          <w:u w:val="single"/>
        </w:rPr>
        <w:t>liking</w:t>
      </w:r>
      <w:r w:rsidRPr="001E51E3">
        <w:rPr>
          <w:rFonts w:asciiTheme="majorHAnsi" w:hAnsiTheme="majorHAnsi" w:cstheme="majorHAnsi"/>
          <w:u w:val="single"/>
        </w:rPr>
        <w:t xml:space="preserve">” of </w:t>
      </w:r>
      <w:r w:rsidRPr="00FB58BA">
        <w:rPr>
          <w:rFonts w:asciiTheme="majorHAnsi" w:hAnsiTheme="majorHAnsi" w:cstheme="majorHAnsi"/>
          <w:highlight w:val="green"/>
          <w:u w:val="single"/>
        </w:rPr>
        <w:t>something</w:t>
      </w:r>
      <w:r w:rsidRPr="001E51E3">
        <w:rPr>
          <w:rFonts w:asciiTheme="majorHAnsi" w:hAnsiTheme="majorHAnsi" w:cstheme="majorHAnsi"/>
          <w:u w:val="single"/>
        </w:rPr>
        <w:t xml:space="preserve">, or pure pleasure, is </w:t>
      </w:r>
      <w:r w:rsidRPr="00FB58BA">
        <w:rPr>
          <w:rFonts w:asciiTheme="majorHAnsi" w:hAnsiTheme="majorHAnsi" w:cstheme="majorHAnsi"/>
          <w:highlight w:val="green"/>
          <w:u w:val="single"/>
        </w:rPr>
        <w:t>represented by</w:t>
      </w:r>
      <w:r w:rsidRPr="001E51E3">
        <w:rPr>
          <w:rFonts w:asciiTheme="majorHAnsi" w:hAnsiTheme="majorHAnsi" w:cstheme="majorHAnsi"/>
        </w:rPr>
        <w:t xml:space="preserve"> small </w:t>
      </w:r>
      <w:r w:rsidRPr="00FB58BA">
        <w:rPr>
          <w:rFonts w:asciiTheme="majorHAnsi" w:hAnsiTheme="majorHAnsi" w:cstheme="majorHAnsi"/>
          <w:highlight w:val="green"/>
          <w:u w:val="single"/>
        </w:rPr>
        <w:t>regions</w:t>
      </w:r>
      <w:r w:rsidRPr="001E51E3">
        <w:rPr>
          <w:rFonts w:asciiTheme="majorHAnsi" w:hAnsiTheme="majorHAnsi" w:cstheme="majorHAnsi"/>
        </w:rPr>
        <w:t xml:space="preserve"> mainly </w:t>
      </w:r>
      <w:r w:rsidRPr="00FB58BA">
        <w:rPr>
          <w:rFonts w:asciiTheme="majorHAnsi" w:hAnsiTheme="majorHAnsi" w:cstheme="majorHAnsi"/>
          <w:highlight w:val="green"/>
          <w:u w:val="single"/>
        </w:rPr>
        <w:t>in the limbic system</w:t>
      </w:r>
    </w:p>
    <w:p w14:paraId="7CDC1862" w14:textId="77777777" w:rsidR="00617E99" w:rsidRDefault="00617E99" w:rsidP="00617E99">
      <w:pPr>
        <w:spacing w:line="276" w:lineRule="auto"/>
        <w:rPr>
          <w:rFonts w:asciiTheme="majorHAnsi" w:hAnsiTheme="majorHAnsi" w:cstheme="majorHAnsi"/>
          <w:u w:val="single"/>
        </w:rPr>
      </w:pPr>
    </w:p>
    <w:p w14:paraId="22A0712C" w14:textId="77777777" w:rsidR="00617E99" w:rsidRDefault="00617E99" w:rsidP="00617E99">
      <w:pPr>
        <w:spacing w:line="276" w:lineRule="auto"/>
        <w:rPr>
          <w:rFonts w:asciiTheme="majorHAnsi" w:hAnsiTheme="majorHAnsi" w:cstheme="majorHAnsi"/>
          <w:u w:val="single"/>
        </w:rPr>
      </w:pPr>
    </w:p>
    <w:p w14:paraId="00226B59" w14:textId="77777777" w:rsidR="00617E99" w:rsidRDefault="00617E99" w:rsidP="00617E99">
      <w:pPr>
        <w:spacing w:line="276" w:lineRule="auto"/>
        <w:rPr>
          <w:rFonts w:asciiTheme="majorHAnsi" w:hAnsiTheme="majorHAnsi" w:cstheme="majorHAnsi"/>
          <w:u w:val="single"/>
        </w:rPr>
      </w:pPr>
    </w:p>
    <w:p w14:paraId="437CD7F3" w14:textId="77777777" w:rsidR="00617E99" w:rsidRDefault="00617E99" w:rsidP="00617E99">
      <w:pPr>
        <w:spacing w:line="276" w:lineRule="auto"/>
        <w:rPr>
          <w:rFonts w:asciiTheme="majorHAnsi" w:hAnsiTheme="majorHAnsi" w:cstheme="majorHAnsi"/>
          <w:u w:val="single"/>
        </w:rPr>
      </w:pPr>
    </w:p>
    <w:p w14:paraId="27755BF9" w14:textId="77777777" w:rsidR="00617E99" w:rsidRDefault="00617E99" w:rsidP="00617E99">
      <w:pPr>
        <w:spacing w:line="276" w:lineRule="auto"/>
        <w:rPr>
          <w:rFonts w:asciiTheme="majorHAnsi" w:hAnsiTheme="majorHAnsi" w:cstheme="majorHAnsi"/>
          <w:u w:val="single"/>
        </w:rPr>
      </w:pPr>
    </w:p>
    <w:p w14:paraId="5C562763" w14:textId="77777777" w:rsidR="00617E99" w:rsidRDefault="00617E99" w:rsidP="00617E99">
      <w:pPr>
        <w:spacing w:line="276" w:lineRule="auto"/>
        <w:rPr>
          <w:rFonts w:asciiTheme="majorHAnsi" w:hAnsiTheme="majorHAnsi" w:cstheme="majorHAnsi"/>
          <w:u w:val="single"/>
        </w:rPr>
      </w:pPr>
    </w:p>
    <w:p w14:paraId="7031E930" w14:textId="77777777" w:rsidR="00617E99" w:rsidRDefault="00617E99" w:rsidP="00617E99">
      <w:pPr>
        <w:spacing w:line="276" w:lineRule="auto"/>
        <w:rPr>
          <w:rFonts w:asciiTheme="majorHAnsi" w:hAnsiTheme="majorHAnsi" w:cstheme="majorHAnsi"/>
          <w:u w:val="single"/>
        </w:rPr>
      </w:pPr>
    </w:p>
    <w:p w14:paraId="45CBC9AD" w14:textId="77777777" w:rsidR="00617E99" w:rsidRDefault="00617E99" w:rsidP="00617E99">
      <w:pPr>
        <w:spacing w:line="276" w:lineRule="auto"/>
        <w:rPr>
          <w:rFonts w:asciiTheme="majorHAnsi" w:hAnsiTheme="majorHAnsi" w:cstheme="majorHAnsi"/>
          <w:u w:val="single"/>
        </w:rPr>
      </w:pPr>
    </w:p>
    <w:p w14:paraId="3604D9C6" w14:textId="77777777" w:rsidR="00617E99" w:rsidRDefault="00617E99" w:rsidP="00617E99">
      <w:pPr>
        <w:spacing w:line="276" w:lineRule="auto"/>
        <w:rPr>
          <w:rFonts w:asciiTheme="majorHAnsi" w:hAnsiTheme="majorHAnsi" w:cstheme="majorHAnsi"/>
          <w:u w:val="single"/>
        </w:rPr>
      </w:pPr>
    </w:p>
    <w:p w14:paraId="7323584B"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 (</w:t>
      </w:r>
      <w:proofErr w:type="gramStart"/>
      <w:r w:rsidRPr="001E51E3">
        <w:rPr>
          <w:rFonts w:asciiTheme="majorHAnsi" w:hAnsiTheme="majorHAnsi" w:cstheme="majorHAnsi"/>
        </w:rPr>
        <w:t>old</w:t>
      </w:r>
      <w:proofErr w:type="gramEnd"/>
      <w:r w:rsidRPr="001E51E3">
        <w:rPr>
          <w:rFonts w:asciiTheme="majorHAnsi" w:hAnsiTheme="majorHAnsi" w:cstheme="majorHAnsi"/>
        </w:rPr>
        <w:t xml:space="preserve"> reptilian part of the brain). These may be </w:t>
      </w:r>
      <w:r w:rsidRPr="001E51E3">
        <w:rPr>
          <w:rFonts w:asciiTheme="majorHAnsi" w:hAnsiTheme="majorHAnsi" w:cstheme="majorHAnsi"/>
          <w:u w:val="single"/>
        </w:rPr>
        <w:t>part of larger neural circuits.</w:t>
      </w:r>
      <w:r w:rsidRPr="001E51E3">
        <w:rPr>
          <w:rFonts w:asciiTheme="majorHAnsi" w:hAnsiTheme="majorHAnsi" w:cstheme="maj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DFF2D82" w14:textId="77777777" w:rsidR="00617E99" w:rsidRPr="001E51E3" w:rsidRDefault="00617E99" w:rsidP="00617E99">
      <w:pPr>
        <w:spacing w:line="276" w:lineRule="auto"/>
        <w:rPr>
          <w:rFonts w:asciiTheme="majorHAnsi" w:hAnsiTheme="majorHAnsi" w:cstheme="majorHAnsi"/>
          <w:szCs w:val="16"/>
        </w:rPr>
      </w:pPr>
      <w:r w:rsidRPr="001E51E3">
        <w:rPr>
          <w:rFonts w:asciiTheme="majorHAnsi" w:hAnsiTheme="majorHAnsi" w:cstheme="majorHAnsi"/>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w:t>
      </w:r>
      <w:r w:rsidRPr="001E51E3">
        <w:rPr>
          <w:rFonts w:asciiTheme="majorHAnsi" w:hAnsiTheme="majorHAnsi" w:cstheme="majorHAnsi"/>
          <w:szCs w:val="16"/>
        </w:rPr>
        <w:lastRenderedPageBreak/>
        <w:t>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1819C3C" w14:textId="77777777" w:rsidR="00617E99" w:rsidRPr="001E51E3" w:rsidRDefault="00617E99" w:rsidP="00617E99">
      <w:pPr>
        <w:spacing w:line="276" w:lineRule="auto"/>
        <w:rPr>
          <w:rFonts w:asciiTheme="majorHAnsi" w:hAnsiTheme="majorHAnsi" w:cstheme="majorHAnsi"/>
          <w:szCs w:val="16"/>
        </w:rPr>
      </w:pPr>
      <w:proofErr w:type="gramStart"/>
      <w:r w:rsidRPr="001E51E3">
        <w:rPr>
          <w:rFonts w:asciiTheme="majorHAnsi" w:hAnsiTheme="majorHAnsi" w:cstheme="majorHAnsi"/>
          <w:szCs w:val="16"/>
        </w:rPr>
        <w:t>In an attempt to</w:t>
      </w:r>
      <w:proofErr w:type="gramEnd"/>
      <w:r w:rsidRPr="001E51E3">
        <w:rPr>
          <w:rFonts w:asciiTheme="majorHAnsi" w:hAnsiTheme="majorHAnsi" w:cstheme="maj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E51E3">
        <w:rPr>
          <w:rFonts w:asciiTheme="majorHAnsi" w:hAnsiTheme="majorHAnsi" w:cstheme="majorHAnsi"/>
          <w:szCs w:val="16"/>
        </w:rPr>
        <w:t>a majority of</w:t>
      </w:r>
      <w:proofErr w:type="gramEnd"/>
      <w:r w:rsidRPr="001E51E3">
        <w:rPr>
          <w:rFonts w:asciiTheme="majorHAnsi" w:hAnsiTheme="majorHAnsi" w:cstheme="maj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E51E3">
        <w:rPr>
          <w:rFonts w:asciiTheme="majorHAnsi" w:hAnsiTheme="majorHAnsi" w:cstheme="majorHAnsi"/>
          <w:szCs w:val="16"/>
        </w:rPr>
        <w:t>networks, and</w:t>
      </w:r>
      <w:proofErr w:type="gramEnd"/>
      <w:r w:rsidRPr="001E51E3">
        <w:rPr>
          <w:rFonts w:asciiTheme="majorHAnsi" w:hAnsiTheme="majorHAnsi" w:cstheme="majorHAnsi"/>
          <w:szCs w:val="16"/>
        </w:rPr>
        <w:t xml:space="preserve"> may not be unidirectional. Drugs of abuse enhance dopamine signaling which sensitizes mesolimbic brain mechanisms that apparently evolved explicitly to attribute incentive salience to various rewards [45].</w:t>
      </w:r>
    </w:p>
    <w:p w14:paraId="545372A0" w14:textId="77777777" w:rsidR="00617E99" w:rsidRPr="001E51E3" w:rsidRDefault="00617E99" w:rsidP="00617E99">
      <w:pPr>
        <w:spacing w:line="276" w:lineRule="auto"/>
        <w:rPr>
          <w:rFonts w:asciiTheme="majorHAnsi" w:hAnsiTheme="majorHAnsi" w:cstheme="majorHAnsi"/>
          <w:szCs w:val="16"/>
        </w:rPr>
      </w:pPr>
      <w:r w:rsidRPr="001E51E3">
        <w:rPr>
          <w:rFonts w:asciiTheme="majorHAnsi" w:hAnsiTheme="majorHAnsi" w:cstheme="majorHAnsi"/>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E51E3">
        <w:rPr>
          <w:rFonts w:asciiTheme="majorHAnsi" w:hAnsiTheme="majorHAnsi" w:cstheme="majorHAnsi"/>
          <w:szCs w:val="16"/>
        </w:rPr>
        <w:t>being considered to be</w:t>
      </w:r>
      <w:proofErr w:type="gramEnd"/>
      <w:r w:rsidRPr="001E51E3">
        <w:rPr>
          <w:rFonts w:asciiTheme="majorHAnsi" w:hAnsiTheme="majorHAnsi" w:cstheme="maj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E51E3">
        <w:rPr>
          <w:rFonts w:asciiTheme="majorHAnsi" w:hAnsiTheme="majorHAnsi" w:cstheme="majorHAnsi"/>
          <w:szCs w:val="16"/>
        </w:rPr>
        <w:t>), and</w:t>
      </w:r>
      <w:proofErr w:type="gramEnd"/>
      <w:r w:rsidRPr="001E51E3">
        <w:rPr>
          <w:rFonts w:asciiTheme="majorHAnsi" w:hAnsiTheme="majorHAnsi" w:cstheme="majorHAnsi"/>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061533F" w14:textId="77777777" w:rsidR="00617E99" w:rsidRPr="001E51E3" w:rsidRDefault="00617E99" w:rsidP="00617E99">
      <w:pPr>
        <w:spacing w:line="276" w:lineRule="auto"/>
        <w:rPr>
          <w:rFonts w:asciiTheme="majorHAnsi" w:hAnsiTheme="majorHAnsi" w:cstheme="majorHAnsi"/>
          <w:szCs w:val="16"/>
        </w:rPr>
      </w:pPr>
      <w:r w:rsidRPr="001E51E3">
        <w:rPr>
          <w:rFonts w:asciiTheme="majorHAnsi" w:hAnsiTheme="majorHAnsi" w:cstheme="maj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0C359AC"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lastRenderedPageBreak/>
        <w:t xml:space="preserve">In essence, although nonhuman primate brains are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our own, the disparity between other primates and those of human cognitive abilities tells us that surface similarity is not the whole story. </w:t>
      </w:r>
      <w:r w:rsidRPr="001E51E3">
        <w:rPr>
          <w:rFonts w:asciiTheme="majorHAnsi" w:hAnsiTheme="majorHAnsi" w:cstheme="majorHAnsi"/>
          <w:u w:val="single"/>
        </w:rPr>
        <w:t>Sousa et al.</w:t>
      </w:r>
      <w:r w:rsidRPr="001E51E3">
        <w:rPr>
          <w:rFonts w:asciiTheme="majorHAnsi" w:hAnsiTheme="majorHAnsi" w:cstheme="majorHAnsi"/>
        </w:rPr>
        <w:t xml:space="preserve"> [50] small case </w:t>
      </w:r>
      <w:r w:rsidRPr="001E51E3">
        <w:rPr>
          <w:rFonts w:asciiTheme="majorHAnsi" w:hAnsiTheme="majorHAnsi" w:cstheme="majorHAnsi"/>
          <w:u w:val="single"/>
        </w:rPr>
        <w:t>found various differentially expressed genes, to associate with pleasure related systems.</w:t>
      </w:r>
      <w:r w:rsidRPr="001E51E3">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15407C1"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B58BA">
        <w:rPr>
          <w:rFonts w:asciiTheme="majorHAnsi" w:hAnsiTheme="majorHAnsi" w:cstheme="majorHAnsi"/>
          <w:highlight w:val="green"/>
          <w:u w:val="single"/>
        </w:rPr>
        <w:t>researchers examined</w:t>
      </w:r>
      <w:r w:rsidRPr="001E51E3">
        <w:rPr>
          <w:rFonts w:asciiTheme="majorHAnsi" w:hAnsiTheme="majorHAnsi" w:cstheme="majorHAnsi"/>
          <w:u w:val="single"/>
        </w:rPr>
        <w:t xml:space="preserve"> 247 specimens of </w:t>
      </w:r>
      <w:r w:rsidRPr="00FB58BA">
        <w:rPr>
          <w:rFonts w:asciiTheme="majorHAnsi" w:hAnsiTheme="majorHAnsi" w:cstheme="majorHAnsi"/>
          <w:highlight w:val="green"/>
          <w:u w:val="single"/>
        </w:rPr>
        <w:t>neural tissue</w:t>
      </w:r>
      <w:r w:rsidRPr="001E51E3">
        <w:rPr>
          <w:rFonts w:asciiTheme="majorHAnsi" w:hAnsiTheme="majorHAnsi" w:cstheme="majorHAnsi"/>
          <w:u w:val="single"/>
        </w:rPr>
        <w:t xml:space="preserve"> from six humans, five chimpanzees, and five macaque monkeys.</w:t>
      </w:r>
      <w:r w:rsidRPr="001E51E3">
        <w:rPr>
          <w:rFonts w:asciiTheme="majorHAnsi" w:hAnsiTheme="majorHAnsi" w:cstheme="majorHAnsi"/>
        </w:rPr>
        <w:t xml:space="preserve"> Moreover, these </w:t>
      </w:r>
      <w:r w:rsidRPr="001E51E3">
        <w:rPr>
          <w:rFonts w:asciiTheme="majorHAnsi" w:hAnsiTheme="majorHAnsi" w:cstheme="majorHAnsi"/>
          <w:u w:val="single"/>
        </w:rPr>
        <w:t>investigators analyzed which genes were turned on or off in 16 regions of the brain.</w:t>
      </w:r>
      <w:r w:rsidRPr="001E51E3">
        <w:rPr>
          <w:rFonts w:asciiTheme="majorHAnsi" w:hAnsiTheme="majorHAnsi" w:cstheme="majorHAnsi"/>
        </w:rPr>
        <w:t xml:space="preserve"> While </w:t>
      </w:r>
      <w:r w:rsidRPr="001E51E3">
        <w:rPr>
          <w:rFonts w:asciiTheme="majorHAnsi" w:hAnsiTheme="majorHAnsi" w:cstheme="majorHAnsi"/>
          <w:u w:val="single"/>
        </w:rPr>
        <w:t xml:space="preserve">the differences among species were subtle, </w:t>
      </w:r>
      <w:r w:rsidRPr="00FB58BA">
        <w:rPr>
          <w:rFonts w:asciiTheme="majorHAnsi" w:hAnsiTheme="majorHAnsi" w:cstheme="majorHAnsi"/>
          <w:b/>
          <w:bCs/>
          <w:highlight w:val="green"/>
          <w:u w:val="single"/>
        </w:rPr>
        <w:t>there was</w:t>
      </w:r>
      <w:r w:rsidRPr="001E51E3">
        <w:rPr>
          <w:rFonts w:asciiTheme="majorHAnsi" w:hAnsiTheme="majorHAnsi" w:cstheme="majorHAnsi"/>
          <w:u w:val="single"/>
        </w:rPr>
        <w:t xml:space="preserve"> a </w:t>
      </w:r>
      <w:r w:rsidRPr="00FB58BA">
        <w:rPr>
          <w:rFonts w:asciiTheme="majorHAnsi" w:hAnsiTheme="majorHAnsi" w:cstheme="majorHAnsi"/>
          <w:b/>
          <w:bCs/>
          <w:highlight w:val="green"/>
          <w:u w:val="single"/>
        </w:rPr>
        <w:t>remarkable contrast in</w:t>
      </w:r>
      <w:r w:rsidRPr="001E51E3">
        <w:rPr>
          <w:rFonts w:asciiTheme="majorHAnsi" w:hAnsiTheme="majorHAnsi" w:cstheme="majorHAnsi"/>
          <w:u w:val="single"/>
        </w:rPr>
        <w:t xml:space="preserve"> the</w:t>
      </w:r>
      <w:r w:rsidRPr="001E51E3">
        <w:rPr>
          <w:rFonts w:asciiTheme="majorHAnsi" w:hAnsiTheme="majorHAnsi" w:cstheme="majorHAnsi"/>
          <w:b/>
          <w:bCs/>
          <w:u w:val="single"/>
        </w:rPr>
        <w:t xml:space="preserve"> </w:t>
      </w:r>
      <w:r w:rsidRPr="00FB58BA">
        <w:rPr>
          <w:rFonts w:asciiTheme="majorHAnsi" w:hAnsiTheme="majorHAnsi" w:cstheme="majorHAnsi"/>
          <w:b/>
          <w:bCs/>
          <w:highlight w:val="green"/>
          <w:u w:val="single"/>
        </w:rPr>
        <w:t>neocortices</w:t>
      </w:r>
      <w:r w:rsidRPr="001E51E3">
        <w:rPr>
          <w:rFonts w:asciiTheme="majorHAnsi" w:hAnsiTheme="majorHAnsi" w:cstheme="majorHAnsi"/>
        </w:rPr>
        <w:t xml:space="preserve">, specifically </w:t>
      </w:r>
      <w:r w:rsidRPr="001E51E3">
        <w:rPr>
          <w:rFonts w:asciiTheme="majorHAnsi" w:hAnsiTheme="majorHAnsi" w:cstheme="majorHAnsi"/>
          <w:u w:val="single"/>
        </w:rPr>
        <w:t xml:space="preserve">in an </w:t>
      </w:r>
      <w:r w:rsidRPr="00FB58BA">
        <w:rPr>
          <w:rFonts w:asciiTheme="majorHAnsi" w:hAnsiTheme="majorHAnsi" w:cstheme="majorHAnsi"/>
          <w:highlight w:val="green"/>
          <w:u w:val="single"/>
        </w:rPr>
        <w:t>area of the brain</w:t>
      </w:r>
      <w:r w:rsidRPr="001E51E3">
        <w:rPr>
          <w:rFonts w:asciiTheme="majorHAnsi" w:hAnsiTheme="majorHAnsi" w:cstheme="majorHAnsi"/>
          <w:u w:val="single"/>
        </w:rPr>
        <w:t xml:space="preserve"> that is much </w:t>
      </w:r>
      <w:r w:rsidRPr="00FB58BA">
        <w:rPr>
          <w:rFonts w:asciiTheme="majorHAnsi" w:hAnsiTheme="majorHAnsi" w:cstheme="majorHAnsi"/>
          <w:highlight w:val="green"/>
          <w:u w:val="single"/>
        </w:rPr>
        <w:t>more developed in humans</w:t>
      </w:r>
      <w:r w:rsidRPr="001E51E3">
        <w:rPr>
          <w:rFonts w:asciiTheme="majorHAnsi" w:hAnsiTheme="majorHAnsi" w:cstheme="majorHAnsi"/>
          <w:u w:val="single"/>
        </w:rPr>
        <w:t xml:space="preserve"> than in chimpanzees.</w:t>
      </w:r>
      <w:r w:rsidRPr="001E51E3">
        <w:rPr>
          <w:rFonts w:asciiTheme="majorHAnsi" w:hAnsiTheme="majorHAnsi" w:cstheme="majorHAnsi"/>
        </w:rPr>
        <w:t xml:space="preserve"> In fact, these researchers found that a gene called </w:t>
      </w:r>
      <w:r w:rsidRPr="001E51E3">
        <w:rPr>
          <w:rFonts w:asciiTheme="majorHAnsi" w:hAnsiTheme="majorHAnsi" w:cstheme="majorHAnsi"/>
          <w:u w:val="single"/>
        </w:rPr>
        <w:t xml:space="preserve">tyrosine hydroxylase (TH) for the enzyme, responsible </w:t>
      </w:r>
      <w:proofErr w:type="gramStart"/>
      <w:r w:rsidRPr="001E51E3">
        <w:rPr>
          <w:rFonts w:asciiTheme="majorHAnsi" w:hAnsiTheme="majorHAnsi" w:cstheme="majorHAnsi"/>
          <w:u w:val="single"/>
        </w:rPr>
        <w:t>for the production of</w:t>
      </w:r>
      <w:proofErr w:type="gramEnd"/>
      <w:r w:rsidRPr="001E51E3">
        <w:rPr>
          <w:rFonts w:asciiTheme="majorHAnsi" w:hAnsiTheme="majorHAnsi" w:cstheme="majorHAnsi"/>
          <w:u w:val="single"/>
        </w:rPr>
        <w:t xml:space="preserve"> dopamine</w:t>
      </w:r>
      <w:r w:rsidRPr="001E51E3">
        <w:rPr>
          <w:rFonts w:asciiTheme="majorHAnsi" w:hAnsiTheme="majorHAnsi" w:cstheme="majorHAnsi"/>
        </w:rPr>
        <w:t xml:space="preserve">, was </w:t>
      </w:r>
      <w:r w:rsidRPr="001E51E3">
        <w:rPr>
          <w:rFonts w:asciiTheme="majorHAnsi" w:hAnsiTheme="majorHAnsi" w:cstheme="majorHAnsi"/>
          <w:u w:val="single"/>
        </w:rPr>
        <w:t>expressed in the neocortex of humans, but not chimpanzees.</w:t>
      </w:r>
      <w:r w:rsidRPr="001E51E3">
        <w:rPr>
          <w:rFonts w:asciiTheme="majorHAnsi" w:hAnsiTheme="majorHAnsi" w:cstheme="majorHAnsi"/>
        </w:rPr>
        <w:t xml:space="preserve"> As discussed earlier, </w:t>
      </w:r>
      <w:r w:rsidRPr="001E51E3">
        <w:rPr>
          <w:rFonts w:asciiTheme="majorHAnsi" w:hAnsiTheme="majorHAnsi" w:cstheme="majorHAnsi"/>
          <w:u w:val="single"/>
        </w:rPr>
        <w:t>dopamine is</w:t>
      </w:r>
      <w:r w:rsidRPr="001E51E3">
        <w:rPr>
          <w:rFonts w:asciiTheme="majorHAnsi" w:hAnsiTheme="majorHAnsi" w:cstheme="majorHAnsi"/>
        </w:rPr>
        <w:t xml:space="preserve"> best </w:t>
      </w:r>
      <w:r w:rsidRPr="001E51E3">
        <w:rPr>
          <w:rFonts w:asciiTheme="majorHAnsi" w:hAnsiTheme="majorHAnsi" w:cstheme="majorHAnsi"/>
          <w:u w:val="single"/>
        </w:rPr>
        <w:t>known for its</w:t>
      </w:r>
      <w:r w:rsidRPr="001E51E3">
        <w:rPr>
          <w:rFonts w:asciiTheme="majorHAnsi" w:hAnsiTheme="majorHAnsi" w:cstheme="majorHAnsi"/>
        </w:rPr>
        <w:t xml:space="preserve"> essential </w:t>
      </w:r>
      <w:r w:rsidRPr="001E51E3">
        <w:rPr>
          <w:rFonts w:asciiTheme="majorHAnsi" w:hAnsiTheme="majorHAnsi" w:cstheme="majorHAnsi"/>
          <w:u w:val="single"/>
        </w:rPr>
        <w:t>role within the brain’s reward system; the</w:t>
      </w:r>
      <w:r w:rsidRPr="001E51E3">
        <w:rPr>
          <w:rFonts w:asciiTheme="majorHAnsi" w:hAnsiTheme="majorHAnsi" w:cstheme="majorHAnsi"/>
        </w:rPr>
        <w:t xml:space="preserve"> very </w:t>
      </w:r>
      <w:r w:rsidRPr="001E51E3">
        <w:rPr>
          <w:rFonts w:asciiTheme="majorHAnsi" w:hAnsiTheme="majorHAnsi" w:cstheme="majorHAnsi"/>
          <w:u w:val="single"/>
        </w:rPr>
        <w:t>system that responds to everything from sex, to gambling, to food, and to addictive drugs.</w:t>
      </w:r>
      <w:r w:rsidRPr="001E51E3">
        <w:rPr>
          <w:rFonts w:asciiTheme="majorHAnsi" w:hAnsiTheme="majorHAnsi" w:cstheme="majorHAnsi"/>
        </w:rPr>
        <w:t xml:space="preserve"> However, dopamine also assists in regulating emotional responses, memory, and movement. Notably, abnormal dopamine levels have been linked to disorders including Parkinson’s, </w:t>
      </w:r>
      <w:proofErr w:type="gramStart"/>
      <w:r w:rsidRPr="001E51E3">
        <w:rPr>
          <w:rFonts w:asciiTheme="majorHAnsi" w:hAnsiTheme="majorHAnsi" w:cstheme="majorHAnsi"/>
        </w:rPr>
        <w:t>schizophrenia</w:t>
      </w:r>
      <w:proofErr w:type="gramEnd"/>
      <w:r w:rsidRPr="001E51E3">
        <w:rPr>
          <w:rFonts w:asciiTheme="majorHAnsi" w:hAnsiTheme="majorHAnsi" w:cstheme="majorHAnsi"/>
        </w:rPr>
        <w:t xml:space="preserve"> and spectrum disorders such as autism and addiction or RDS.</w:t>
      </w:r>
    </w:p>
    <w:p w14:paraId="3FBA6303" w14:textId="77777777" w:rsidR="00617E99" w:rsidRPr="001E51E3" w:rsidRDefault="00617E99" w:rsidP="00617E99">
      <w:pPr>
        <w:spacing w:line="276" w:lineRule="auto"/>
        <w:rPr>
          <w:rFonts w:asciiTheme="majorHAnsi" w:hAnsiTheme="majorHAnsi" w:cstheme="majorHAnsi"/>
        </w:rPr>
      </w:pPr>
      <w:r w:rsidRPr="001E51E3">
        <w:rPr>
          <w:rFonts w:asciiTheme="majorHAnsi" w:hAnsiTheme="majorHAnsi" w:cstheme="majorHAnsi"/>
        </w:rPr>
        <w:t xml:space="preserve">Nora Volkow, the director of NIDA, pointed out that one alluring possibility is that the neurotransmitter </w:t>
      </w:r>
      <w:r w:rsidRPr="00FB58BA">
        <w:rPr>
          <w:rFonts w:asciiTheme="majorHAnsi" w:hAnsiTheme="majorHAnsi" w:cstheme="majorHAnsi"/>
          <w:highlight w:val="green"/>
          <w:u w:val="single"/>
        </w:rPr>
        <w:t>dopamine plays</w:t>
      </w:r>
      <w:r w:rsidRPr="001E51E3">
        <w:rPr>
          <w:rFonts w:asciiTheme="majorHAnsi" w:hAnsiTheme="majorHAnsi" w:cstheme="majorHAnsi"/>
          <w:u w:val="single"/>
        </w:rPr>
        <w:t xml:space="preserve"> a substantial </w:t>
      </w:r>
      <w:r w:rsidRPr="00FB58BA">
        <w:rPr>
          <w:rFonts w:asciiTheme="majorHAnsi" w:hAnsiTheme="majorHAnsi" w:cstheme="majorHAnsi"/>
          <w:highlight w:val="green"/>
          <w:u w:val="single"/>
        </w:rPr>
        <w:t>role in</w:t>
      </w:r>
      <w:r w:rsidRPr="001E51E3">
        <w:rPr>
          <w:rFonts w:asciiTheme="majorHAnsi" w:hAnsiTheme="majorHAnsi" w:cstheme="majorHAnsi"/>
          <w:u w:val="single"/>
        </w:rPr>
        <w:t xml:space="preserve"> humans’ </w:t>
      </w:r>
      <w:r w:rsidRPr="00FB58BA">
        <w:rPr>
          <w:rFonts w:asciiTheme="majorHAnsi" w:hAnsiTheme="majorHAnsi" w:cstheme="majorHAnsi"/>
          <w:highlight w:val="green"/>
          <w:u w:val="single"/>
        </w:rPr>
        <w:t>ability to pursue</w:t>
      </w:r>
      <w:r w:rsidRPr="001E51E3">
        <w:rPr>
          <w:rFonts w:asciiTheme="majorHAnsi" w:hAnsiTheme="majorHAnsi" w:cstheme="majorHAnsi"/>
          <w:u w:val="single"/>
        </w:rPr>
        <w:t xml:space="preserve"> various </w:t>
      </w:r>
      <w:r w:rsidRPr="00FB58BA">
        <w:rPr>
          <w:rFonts w:asciiTheme="majorHAnsi" w:hAnsiTheme="majorHAnsi" w:cstheme="majorHAnsi"/>
          <w:highlight w:val="green"/>
          <w:u w:val="single"/>
        </w:rPr>
        <w:t>rewards that are</w:t>
      </w:r>
      <w:r w:rsidRPr="001E51E3">
        <w:rPr>
          <w:rFonts w:asciiTheme="majorHAnsi" w:hAnsiTheme="majorHAnsi" w:cstheme="majorHAnsi"/>
          <w:u w:val="single"/>
        </w:rPr>
        <w:t xml:space="preserve"> perhaps months or even </w:t>
      </w:r>
      <w:r w:rsidRPr="00FB58BA">
        <w:rPr>
          <w:rFonts w:asciiTheme="majorHAnsi" w:hAnsiTheme="majorHAnsi" w:cstheme="majorHAnsi"/>
          <w:highlight w:val="green"/>
          <w:u w:val="single"/>
        </w:rPr>
        <w:t>years away</w:t>
      </w:r>
      <w:r w:rsidRPr="001E51E3">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E51E3">
        <w:rPr>
          <w:rFonts w:asciiTheme="majorHAnsi" w:hAnsiTheme="majorHAnsi" w:cstheme="majorHAnsi"/>
          <w:u w:val="single"/>
        </w:rPr>
        <w:t>This may explain what often motivates people to work for things that have no apparent short-term benefit</w:t>
      </w:r>
      <w:r w:rsidRPr="001E51E3">
        <w:rPr>
          <w:rFonts w:asciiTheme="majorHAnsi" w:hAnsiTheme="majorHAnsi" w:cstheme="maj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w:t>
      </w:r>
      <w:r w:rsidRPr="001E51E3">
        <w:rPr>
          <w:rFonts w:asciiTheme="majorHAnsi" w:hAnsiTheme="majorHAnsi" w:cstheme="majorHAnsi"/>
        </w:rPr>
        <w:lastRenderedPageBreak/>
        <w:t>disruptions along these circuits contribute to diverse pathologies, including obesity and addiction or RDS.</w:t>
      </w:r>
    </w:p>
    <w:p w14:paraId="6C753324" w14:textId="77777777" w:rsidR="00617E99" w:rsidRPr="00F601E6" w:rsidRDefault="00617E99" w:rsidP="00617E99"/>
    <w:p w14:paraId="6737F01A" w14:textId="77777777" w:rsidR="00617E99" w:rsidRPr="00F601E6" w:rsidRDefault="00617E99" w:rsidP="00617E99"/>
    <w:p w14:paraId="6802F1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18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4F18F9"/>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E99"/>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77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3B9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0618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A41"/>
    <w:rsid w:val="00D25DBD"/>
    <w:rsid w:val="00D26929"/>
    <w:rsid w:val="00D30CBD"/>
    <w:rsid w:val="00D30D9E"/>
    <w:rsid w:val="00D33908"/>
    <w:rsid w:val="00D354F2"/>
    <w:rsid w:val="00D3582C"/>
    <w:rsid w:val="00D36C30"/>
    <w:rsid w:val="00D37C90"/>
    <w:rsid w:val="00D43A8C"/>
    <w:rsid w:val="00D45F02"/>
    <w:rsid w:val="00D53072"/>
    <w:rsid w:val="00D535F0"/>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361B"/>
  <w14:defaultImageDpi w14:val="300"/>
  <w15:docId w15:val="{14DB9E8D-B012-B04C-A58B-8E375914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18F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F18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18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F18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ags,T,Ta"/>
    <w:basedOn w:val="Normal"/>
    <w:next w:val="Normal"/>
    <w:link w:val="Heading4Char"/>
    <w:uiPriority w:val="9"/>
    <w:unhideWhenUsed/>
    <w:qFormat/>
    <w:rsid w:val="004F18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18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8F9"/>
  </w:style>
  <w:style w:type="character" w:customStyle="1" w:styleId="Heading1Char">
    <w:name w:val="Heading 1 Char"/>
    <w:aliases w:val="Pocket Char"/>
    <w:basedOn w:val="DefaultParagraphFont"/>
    <w:link w:val="Heading1"/>
    <w:uiPriority w:val="9"/>
    <w:rsid w:val="004F18F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F18F9"/>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F18F9"/>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F18F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18F9"/>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F18F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F18F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F18F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F18F9"/>
    <w:rPr>
      <w:color w:val="auto"/>
      <w:u w:val="none"/>
    </w:rPr>
  </w:style>
  <w:style w:type="paragraph" w:styleId="DocumentMap">
    <w:name w:val="Document Map"/>
    <w:basedOn w:val="Normal"/>
    <w:link w:val="DocumentMapChar"/>
    <w:uiPriority w:val="99"/>
    <w:semiHidden/>
    <w:unhideWhenUsed/>
    <w:rsid w:val="004F18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8F9"/>
    <w:rPr>
      <w:rFonts w:ascii="Lucida Grande" w:hAnsi="Lucida Grande" w:cs="Lucida Grande"/>
    </w:rPr>
  </w:style>
  <w:style w:type="paragraph" w:styleId="ListParagraph">
    <w:name w:val="List Paragraph"/>
    <w:aliases w:val="6 font"/>
    <w:basedOn w:val="Normal"/>
    <w:uiPriority w:val="99"/>
    <w:qFormat/>
    <w:rsid w:val="00617E9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17E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17E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17E99"/>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imonandschuster.com/books/The-Clash-of-Civilizations-and-the-Remaking-of-World-Order/Samuel-P-Huntington/9781451628975" TargetMode="External"/><Relationship Id="rId18" Type="http://schemas.openxmlformats.org/officeDocument/2006/relationships/hyperlink" Target="https://hir.harvard.edu/anti-satellite-weapons-and-the-emerging-space-arms-race/" TargetMode="External"/><Relationship Id="rId26" Type="http://schemas.openxmlformats.org/officeDocument/2006/relationships/hyperlink" Target="https://www.politico.com/story/2018/04/06/outer-space-war-defense-russia-china-463067" TargetMode="External"/><Relationship Id="rId39" Type="http://schemas.openxmlformats.org/officeDocument/2006/relationships/hyperlink" Target="https://www.express.co.uk/news/science/1287983/ozone-layer-global-warming-mass-extinction-dinosaurs-Southampton" TargetMode="External"/><Relationship Id="rId21" Type="http://schemas.openxmlformats.org/officeDocument/2006/relationships/hyperlink" Target="https://www.belfercenter.org/sites/default/files/files/publication/isec_a_00273_LieberPress.pdf" TargetMode="External"/><Relationship Id="rId34" Type="http://schemas.openxmlformats.org/officeDocument/2006/relationships/hyperlink" Target="https://www.upi.com/Top_News/Voices/2020/02/13/Hackers-could-shut-down-satellites-or-turn-them-into-weapons/4091581597502/"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globalsecurity.org/space/world/japan/warning.htm" TargetMode="External"/><Relationship Id="rId29" Type="http://schemas.openxmlformats.org/officeDocument/2006/relationships/hyperlink" Target="https://apnews.com/f5d302ae65b03838173e40848223b77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harvard.edu/files/bfriedman/files/the_moral_consequences_of_economic_growth_0.pdf" TargetMode="External"/><Relationship Id="rId24" Type="http://schemas.openxmlformats.org/officeDocument/2006/relationships/hyperlink" Target="https://www.cnas.org/publications/commentary/the-us-military-should-not-be-doubling-down-on-space" TargetMode="External"/><Relationship Id="rId32" Type="http://schemas.openxmlformats.org/officeDocument/2006/relationships/hyperlink" Target="https://missiledefenseadvocacy.org/missile-threat-and-proliferation/todays-missile-threat/china-anti-access-area-denial-coming-soon/" TargetMode="External"/><Relationship Id="rId37" Type="http://schemas.openxmlformats.org/officeDocument/2006/relationships/hyperlink" Target="https://nsiteam.com/social/wp-content/uploads/2018/08/SMA-White-Paper_Chinese-Persepectives-on-Space_-Aug-2018.pdf" TargetMode="External"/><Relationship Id="rId40"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space.com/spacex-starlink-satellite-collision-alerts-on-the-rise"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bbc.com/news/world-asia-pacific-11813699" TargetMode="External"/><Relationship Id="rId36" Type="http://schemas.openxmlformats.org/officeDocument/2006/relationships/hyperlink" Target="https://www.airuniversity.af.edu/Portals/10/SSQ/documents/Volume-11_Issue-2/Chow.pdf" TargetMode="External"/><Relationship Id="rId10" Type="http://schemas.openxmlformats.org/officeDocument/2006/relationships/hyperlink" Target="http://www.multpl.com/shiller-pe/" TargetMode="External"/><Relationship Id="rId19" Type="http://schemas.openxmlformats.org/officeDocument/2006/relationships/hyperlink" Target="https://thebulletin.org/2019/06/arms-control-in-outer-space-the-russian-angle-and-a-possible-way-forward/" TargetMode="External"/><Relationship Id="rId31" Type="http://schemas.openxmlformats.org/officeDocument/2006/relationships/hyperlink" Target="https://foreignpolicy.com/2020/04/28/kim-jong-un-china-north-korea/" TargetMode="External"/><Relationship Id="rId4" Type="http://schemas.openxmlformats.org/officeDocument/2006/relationships/customXml" Target="../customXml/item4.xml"/><Relationship Id="rId9" Type="http://schemas.openxmlformats.org/officeDocument/2006/relationships/hyperlink" Target="https://www.zillow.com/home-values/" TargetMode="External"/><Relationship Id="rId14" Type="http://schemas.openxmlformats.org/officeDocument/2006/relationships/hyperlink" Target="https://www.salon.com/2020/11/14/big-tech-is-leading-the-new-space-race-heres-why-thats-a-problem/" TargetMode="External"/><Relationship Id="rId2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7" Type="http://schemas.openxmlformats.org/officeDocument/2006/relationships/hyperlink" Target="https://www.politico.com/story/2018/04/06/outer-space-war-defense-russia-china-463067" TargetMode="External"/><Relationship Id="rId30" Type="http://schemas.openxmlformats.org/officeDocument/2006/relationships/hyperlink" Target="https://www.express.co.uk/news/world/1273890/Kim-Jong-un-dead-North-Korea-nuclear-weapon-news-latest-death-US" TargetMode="External"/><Relationship Id="rId35" Type="http://schemas.openxmlformats.org/officeDocument/2006/relationships/hyperlink" Target="https://philarchive.org/archive/BERTIO-5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hup.harvard.edu/catalog.php?isbn=9780674430006" TargetMode="External"/><Relationship Id="rId17" Type="http://schemas.openxmlformats.org/officeDocument/2006/relationships/hyperlink" Target="https://www.japcc.org/congested-outer-space/" TargetMode="External"/><Relationship Id="rId2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3" Type="http://schemas.openxmlformats.org/officeDocument/2006/relationships/hyperlink" Target="https://www.washingtonpost.com/opinions/our-satellites-are-prime-targets-for-a-cyberattack-and-things-could-get-worse/2019/05/07/31c85438-7041-11e9-8be0-ca575670e91c_story.html" TargetMode="External"/><Relationship Id="rId38" Type="http://schemas.openxmlformats.org/officeDocument/2006/relationships/hyperlink" Target="https://www.space.com/starlink-satellite-reentry-ozone-depletion-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50</Pages>
  <Words>23243</Words>
  <Characters>132489</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2022-01-15T22:14:00Z</dcterms:created>
  <dcterms:modified xsi:type="dcterms:W3CDTF">2022-01-15T22:41:00Z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