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55F00" w14:textId="4F9B5578" w:rsidR="00BA54AB" w:rsidRDefault="00BA54AB" w:rsidP="00BA54AB">
      <w:pPr>
        <w:pStyle w:val="Heading1"/>
      </w:pPr>
      <w:r>
        <w:t>1AC</w:t>
      </w:r>
    </w:p>
    <w:p w14:paraId="46B348BA" w14:textId="7865A484" w:rsidR="00F76FA9" w:rsidRPr="00F76FA9" w:rsidRDefault="00F76FA9" w:rsidP="00F76FA9">
      <w:pPr>
        <w:pStyle w:val="Heading3"/>
        <w:rPr>
          <w:rFonts w:cs="Arial"/>
        </w:rPr>
      </w:pPr>
      <w:r w:rsidRPr="00F76FA9">
        <w:rPr>
          <w:rFonts w:cs="Arial"/>
        </w:rPr>
        <w:lastRenderedPageBreak/>
        <w:t>1AC: Plan</w:t>
      </w:r>
    </w:p>
    <w:p w14:paraId="66F9DBA3" w14:textId="77777777" w:rsidR="00F76FA9" w:rsidRPr="00F76FA9" w:rsidRDefault="00F76FA9" w:rsidP="00F76FA9">
      <w:pPr>
        <w:pStyle w:val="Heading4"/>
        <w:rPr>
          <w:rFonts w:cs="Arial"/>
        </w:rPr>
      </w:pPr>
      <w:r w:rsidRPr="00F76FA9">
        <w:rPr>
          <w:rFonts w:cs="Arial"/>
        </w:rPr>
        <w:t>Plan – States ought to expand the Public Trust Doctrine to reduce private actor appropriation of Outer Space.</w:t>
      </w:r>
    </w:p>
    <w:p w14:paraId="1A6BF4C7" w14:textId="77777777" w:rsidR="00F76FA9" w:rsidRPr="00F76FA9" w:rsidRDefault="00F76FA9" w:rsidP="00F76FA9">
      <w:pPr>
        <w:pStyle w:val="Heading4"/>
        <w:rPr>
          <w:rFonts w:cs="Arial"/>
        </w:rPr>
      </w:pPr>
      <w:r w:rsidRPr="00F76FA9">
        <w:rPr>
          <w:rFonts w:cs="Arial"/>
        </w:rPr>
        <w:t xml:space="preserve">Implementing Public Trust Doctrines in </w:t>
      </w:r>
      <w:r w:rsidRPr="00F76FA9">
        <w:rPr>
          <w:rFonts w:cs="Arial"/>
          <w:u w:val="single"/>
        </w:rPr>
        <w:t>Outer Space</w:t>
      </w:r>
      <w:r w:rsidRPr="00F76FA9">
        <w:rPr>
          <w:rFonts w:cs="Arial"/>
        </w:rPr>
        <w:t xml:space="preserve"> limits Appropriation and ensures Outer Space Development is </w:t>
      </w:r>
      <w:r w:rsidRPr="00F76FA9">
        <w:rPr>
          <w:rFonts w:cs="Arial"/>
          <w:u w:val="single"/>
        </w:rPr>
        <w:t>sustainable</w:t>
      </w:r>
      <w:r w:rsidRPr="00F76FA9">
        <w:rPr>
          <w:rFonts w:cs="Arial"/>
        </w:rPr>
        <w:t>.</w:t>
      </w:r>
    </w:p>
    <w:p w14:paraId="3A9A33BC" w14:textId="77777777" w:rsidR="00F76FA9" w:rsidRPr="00F76FA9" w:rsidRDefault="00F76FA9" w:rsidP="00F76FA9">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8BF8B0A" w14:textId="77777777" w:rsidR="00F76FA9" w:rsidRPr="00F76FA9" w:rsidRDefault="00F76FA9" w:rsidP="00F76FA9">
      <w:pPr>
        <w:rPr>
          <w:sz w:val="16"/>
        </w:rPr>
      </w:pPr>
      <w:r w:rsidRPr="00F76FA9">
        <w:rPr>
          <w:sz w:val="16"/>
          <w:szCs w:val="16"/>
        </w:rPr>
        <w:t xml:space="preserve">INTRODUCTION </w:t>
      </w:r>
      <w:r w:rsidRPr="00F76FA9">
        <w:rPr>
          <w:rStyle w:val="Emphasis"/>
          <w:highlight w:val="green"/>
        </w:rPr>
        <w:t>Space</w:t>
      </w:r>
      <w:r w:rsidRPr="00F76FA9">
        <w:rPr>
          <w:u w:val="single"/>
        </w:rPr>
        <w:t xml:space="preserve"> exploration is </w:t>
      </w:r>
      <w:r w:rsidRPr="00F76FA9">
        <w:rPr>
          <w:rStyle w:val="Emphasis"/>
          <w:highlight w:val="green"/>
        </w:rPr>
        <w:t>heating up</w:t>
      </w:r>
      <w:r w:rsidRPr="00F76FA9">
        <w:rPr>
          <w:sz w:val="16"/>
        </w:rPr>
        <w:t xml:space="preserve">. Governments and </w:t>
      </w:r>
      <w:r w:rsidRPr="00F76FA9">
        <w:rPr>
          <w:rStyle w:val="Emphasis"/>
          <w:highlight w:val="green"/>
        </w:rPr>
        <w:t>private interests</w:t>
      </w:r>
      <w:r w:rsidRPr="00F76FA9">
        <w:rPr>
          <w:sz w:val="16"/>
        </w:rPr>
        <w:t xml:space="preserve"> are on a </w:t>
      </w:r>
      <w:r w:rsidRPr="00F76FA9">
        <w:rPr>
          <w:rStyle w:val="Emphasis"/>
          <w:highlight w:val="green"/>
        </w:rPr>
        <w:t>fast track to develop tech</w:t>
      </w:r>
      <w:r w:rsidRPr="00F76FA9">
        <w:rPr>
          <w:sz w:val="16"/>
        </w:rPr>
        <w:t xml:space="preserve">nologies to </w:t>
      </w:r>
      <w:r w:rsidRPr="00F76FA9">
        <w:rPr>
          <w:u w:val="single"/>
        </w:rPr>
        <w:t>send people and equipment to celestial bodies</w:t>
      </w:r>
      <w:r w:rsidRPr="00F76FA9">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F76FA9">
        <w:rPr>
          <w:rStyle w:val="Emphasis"/>
          <w:highlight w:val="green"/>
        </w:rPr>
        <w:t>absence of</w:t>
      </w:r>
      <w:r w:rsidRPr="00F76FA9">
        <w:rPr>
          <w:u w:val="single"/>
        </w:rPr>
        <w:t xml:space="preserve"> a global </w:t>
      </w:r>
      <w:r w:rsidRPr="00F76FA9">
        <w:rPr>
          <w:rStyle w:val="Emphasis"/>
          <w:highlight w:val="green"/>
        </w:rPr>
        <w:t>management</w:t>
      </w:r>
      <w:r w:rsidRPr="00F76FA9">
        <w:rPr>
          <w:u w:val="single"/>
        </w:rPr>
        <w:t xml:space="preserve"> system</w:t>
      </w:r>
      <w:r w:rsidRPr="00F76FA9">
        <w:rPr>
          <w:sz w:val="16"/>
        </w:rPr>
        <w:t xml:space="preserve"> </w:t>
      </w:r>
      <w:r w:rsidRPr="00F76FA9">
        <w:rPr>
          <w:u w:val="single"/>
        </w:rPr>
        <w:t>for</w:t>
      </w:r>
      <w:r w:rsidRPr="00F76FA9">
        <w:rPr>
          <w:sz w:val="16"/>
        </w:rPr>
        <w:t xml:space="preserve"> the </w:t>
      </w:r>
      <w:r w:rsidRPr="00F76FA9">
        <w:rPr>
          <w:u w:val="single"/>
        </w:rPr>
        <w:t>private commercial development</w:t>
      </w:r>
      <w:r w:rsidRPr="00F76FA9">
        <w:rPr>
          <w:sz w:val="16"/>
        </w:rPr>
        <w:t xml:space="preserve"> </w:t>
      </w:r>
      <w:r w:rsidRPr="00F76FA9">
        <w:rPr>
          <w:u w:val="single"/>
        </w:rPr>
        <w:t>of outer space resources will allow these near space problems to be exported further into the galaxy</w:t>
      </w:r>
      <w:r w:rsidRPr="00F76FA9">
        <w:rPr>
          <w:sz w:val="16"/>
        </w:rPr>
        <w:t xml:space="preserve">.3 Moreover, </w:t>
      </w:r>
      <w:r w:rsidRPr="00F76FA9">
        <w:rPr>
          <w:rStyle w:val="Emphasis"/>
          <w:highlight w:val="green"/>
        </w:rPr>
        <w:t>without</w:t>
      </w:r>
      <w:r w:rsidRPr="00F76FA9">
        <w:rPr>
          <w:sz w:val="16"/>
        </w:rPr>
        <w:t xml:space="preserve"> a governing authority or </w:t>
      </w:r>
      <w:r w:rsidRPr="00F76FA9">
        <w:rPr>
          <w:rStyle w:val="Emphasis"/>
          <w:highlight w:val="green"/>
        </w:rPr>
        <w:t>rules</w:t>
      </w:r>
      <w:r w:rsidRPr="00F76FA9">
        <w:rPr>
          <w:sz w:val="16"/>
        </w:rPr>
        <w:t xml:space="preserve"> </w:t>
      </w:r>
      <w:r w:rsidRPr="00F76FA9">
        <w:rPr>
          <w:rStyle w:val="Emphasis"/>
        </w:rPr>
        <w:t>controlling</w:t>
      </w:r>
      <w:r w:rsidRPr="00F76FA9">
        <w:rPr>
          <w:sz w:val="16"/>
        </w:rPr>
        <w:t xml:space="preserve"> entry </w:t>
      </w:r>
      <w:r w:rsidRPr="00F76FA9">
        <w:rPr>
          <w:rStyle w:val="Emphasis"/>
          <w:highlight w:val="green"/>
        </w:rPr>
        <w:t>or limiting</w:t>
      </w:r>
      <w:r w:rsidRPr="00F76FA9">
        <w:rPr>
          <w:sz w:val="16"/>
        </w:rPr>
        <w:t xml:space="preserve"> despoliation, </w:t>
      </w:r>
      <w:r w:rsidRPr="00F76FA9">
        <w:rPr>
          <w:rStyle w:val="Emphasis"/>
          <w:highlight w:val="green"/>
          <w:bdr w:val="single" w:sz="18" w:space="0" w:color="auto"/>
        </w:rPr>
        <w:t>outer space could turn into the “Wild West</w:t>
      </w:r>
      <w:r w:rsidRPr="00F76FA9">
        <w:rPr>
          <w:sz w:val="16"/>
        </w:rPr>
        <w:t xml:space="preserve">” of the twenty-first century.4 </w:t>
      </w:r>
      <w:r w:rsidRPr="00F76FA9">
        <w:rPr>
          <w:sz w:val="16"/>
          <w:szCs w:val="16"/>
        </w:rPr>
        <w:t xml:space="preserve">Space treaties executed in the last century espoused the principle that space should be developed for the benefit of all mankind and banned both private ownership and militarization of space resources.5 </w:t>
      </w:r>
      <w:r w:rsidRPr="00F76FA9">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F76FA9">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F76FA9">
        <w:rPr>
          <w:rStyle w:val="StyleUnderline"/>
        </w:rPr>
        <w:t xml:space="preserve">To date, most scholars in this area have focused on developing management systems premised on private ownership or possession of the surface of some celestial body.10 This Article explores </w:t>
      </w:r>
      <w:r w:rsidRPr="00F76FA9">
        <w:rPr>
          <w:rStyle w:val="Emphasis"/>
          <w:highlight w:val="green"/>
        </w:rPr>
        <w:t>an alternative concept, the commons</w:t>
      </w:r>
      <w:r w:rsidRPr="00F76FA9">
        <w:rPr>
          <w:rStyle w:val="StyleUnderline"/>
        </w:rPr>
        <w:t xml:space="preserve">, in </w:t>
      </w:r>
      <w:r w:rsidRPr="00F76FA9">
        <w:rPr>
          <w:rStyle w:val="Emphasis"/>
          <w:highlight w:val="green"/>
          <w:bdr w:val="single" w:sz="18" w:space="0" w:color="auto"/>
        </w:rPr>
        <w:t>which no individual owns the property</w:t>
      </w:r>
      <w:r w:rsidRPr="00F76FA9">
        <w:rPr>
          <w:rStyle w:val="StyleUnderline"/>
        </w:rPr>
        <w:t xml:space="preserve"> in question or can exclude others from it. Viewing property as a commons is closer to the principles set out in the various space treaties than implementation of a private property regime, and also </w:t>
      </w:r>
      <w:r w:rsidRPr="00F76FA9">
        <w:rPr>
          <w:rStyle w:val="Emphasis"/>
          <w:highlight w:val="green"/>
        </w:rPr>
        <w:t>offers a workable property regime</w:t>
      </w:r>
      <w:r w:rsidRPr="00F76FA9">
        <w:rPr>
          <w:rStyle w:val="StyleUnderline"/>
        </w:rPr>
        <w:t xml:space="preserve">. This Article demonstrates these conclusions by showing similarities between a large, Earth-bound commons, like the ocean and outer space, and how various </w:t>
      </w:r>
      <w:r w:rsidRPr="00F76FA9">
        <w:rPr>
          <w:rStyle w:val="Emphasis"/>
          <w:highlight w:val="green"/>
        </w:rPr>
        <w:t>commons management</w:t>
      </w:r>
      <w:r w:rsidRPr="00F76FA9">
        <w:rPr>
          <w:rStyle w:val="StyleUnderline"/>
        </w:rPr>
        <w:t xml:space="preserve"> scenarios </w:t>
      </w:r>
      <w:r w:rsidRPr="00F76FA9">
        <w:rPr>
          <w:rStyle w:val="Emphasis"/>
          <w:highlight w:val="green"/>
        </w:rPr>
        <w:t>allow equitable use of resources</w:t>
      </w:r>
      <w:r w:rsidRPr="00F76FA9">
        <w:rPr>
          <w:rStyle w:val="StyleUnderline"/>
        </w:rPr>
        <w:t xml:space="preserve">, </w:t>
      </w:r>
      <w:r w:rsidRPr="00F76FA9">
        <w:rPr>
          <w:rStyle w:val="Emphasis"/>
          <w:highlight w:val="green"/>
        </w:rPr>
        <w:t xml:space="preserve">while </w:t>
      </w:r>
      <w:r w:rsidRPr="00F76FA9">
        <w:rPr>
          <w:rStyle w:val="Emphasis"/>
          <w:highlight w:val="green"/>
          <w:bdr w:val="single" w:sz="18" w:space="0" w:color="auto"/>
        </w:rPr>
        <w:t>preventing</w:t>
      </w:r>
      <w:r w:rsidRPr="00F76FA9">
        <w:rPr>
          <w:rStyle w:val="StyleUnderline"/>
          <w:bdr w:val="single" w:sz="18" w:space="0" w:color="auto"/>
        </w:rPr>
        <w:t xml:space="preserve"> their </w:t>
      </w:r>
      <w:r w:rsidRPr="00F76FA9">
        <w:rPr>
          <w:rStyle w:val="Emphasis"/>
          <w:highlight w:val="green"/>
          <w:bdr w:val="single" w:sz="18" w:space="0" w:color="auto"/>
        </w:rPr>
        <w:t>despoliation</w:t>
      </w:r>
      <w:r w:rsidRPr="00F76FA9">
        <w:rPr>
          <w:rStyle w:val="StyleUnderline"/>
          <w:bdr w:val="single" w:sz="18" w:space="0" w:color="auto"/>
        </w:rPr>
        <w:t xml:space="preserve"> </w:t>
      </w:r>
      <w:r w:rsidRPr="00F76FA9">
        <w:rPr>
          <w:rStyle w:val="Emphasis"/>
          <w:highlight w:val="green"/>
          <w:bdr w:val="single" w:sz="18" w:space="0" w:color="auto"/>
        </w:rPr>
        <w:t>and devolution</w:t>
      </w:r>
      <w:r w:rsidRPr="00F76FA9">
        <w:rPr>
          <w:rStyle w:val="StyleUnderline"/>
        </w:rPr>
        <w:t xml:space="preserve"> into hostile disputes over entitlements to</w:t>
      </w:r>
      <w:r w:rsidRPr="00F76FA9">
        <w:rPr>
          <w:sz w:val="16"/>
          <w:szCs w:val="16"/>
        </w:rPr>
        <w:t xml:space="preserve"> them. However, each of these commons management scenarios is flawed in some way and runs a similar risk to management approaches for private property of allowing the resource to be over-used or inequitably distributed. </w:t>
      </w:r>
      <w:r w:rsidRPr="00F76FA9">
        <w:rPr>
          <w:sz w:val="16"/>
        </w:rPr>
        <w:t>The public trust doctrine (</w:t>
      </w:r>
      <w:r w:rsidRPr="00F76FA9">
        <w:rPr>
          <w:b/>
          <w:bCs/>
          <w:highlight w:val="green"/>
          <w:u w:val="single"/>
        </w:rPr>
        <w:t>PTD</w:t>
      </w:r>
      <w:r w:rsidRPr="00F76FA9">
        <w:rPr>
          <w:sz w:val="16"/>
        </w:rPr>
        <w:t xml:space="preserve">), an ancient doctrine that </w:t>
      </w:r>
      <w:r w:rsidRPr="00F76FA9">
        <w:rPr>
          <w:szCs w:val="32"/>
          <w:u w:val="single"/>
        </w:rPr>
        <w:t>govern</w:t>
      </w:r>
      <w:r w:rsidRPr="00F76FA9">
        <w:rPr>
          <w:u w:val="single"/>
        </w:rPr>
        <w:t xml:space="preserve">ments and </w:t>
      </w:r>
      <w:r w:rsidRPr="00F76FA9">
        <w:rPr>
          <w:u w:val="single"/>
        </w:rPr>
        <w:lastRenderedPageBreak/>
        <w:t xml:space="preserve">individuals have </w:t>
      </w:r>
      <w:r w:rsidRPr="00F76FA9">
        <w:rPr>
          <w:rStyle w:val="Emphasis"/>
          <w:highlight w:val="green"/>
        </w:rPr>
        <w:t>used</w:t>
      </w:r>
      <w:r w:rsidRPr="00F76FA9">
        <w:rPr>
          <w:rStyle w:val="Emphasis"/>
        </w:rPr>
        <w:t xml:space="preserve"> </w:t>
      </w:r>
      <w:r w:rsidRPr="00F76FA9">
        <w:rPr>
          <w:rStyle w:val="Emphasis"/>
          <w:highlight w:val="green"/>
        </w:rPr>
        <w:t>effectively for centuries</w:t>
      </w:r>
      <w:r w:rsidRPr="00F76FA9">
        <w:rPr>
          <w:u w:val="single"/>
        </w:rPr>
        <w:t xml:space="preserve"> to </w:t>
      </w:r>
      <w:r w:rsidRPr="00F76FA9">
        <w:rPr>
          <w:rStyle w:val="Emphasis"/>
          <w:highlight w:val="green"/>
        </w:rPr>
        <w:t>protect</w:t>
      </w:r>
      <w:r w:rsidRPr="00F76FA9">
        <w:rPr>
          <w:rStyle w:val="Emphasis"/>
        </w:rPr>
        <w:t xml:space="preserve"> the </w:t>
      </w:r>
      <w:r w:rsidRPr="00F76FA9">
        <w:rPr>
          <w:rStyle w:val="Emphasis"/>
          <w:highlight w:val="green"/>
        </w:rPr>
        <w:t>public</w:t>
      </w:r>
      <w:r w:rsidRPr="00F76FA9">
        <w:rPr>
          <w:rStyle w:val="Emphasis"/>
        </w:rPr>
        <w:t xml:space="preserve">’s </w:t>
      </w:r>
      <w:r w:rsidRPr="00F76FA9">
        <w:rPr>
          <w:rStyle w:val="Emphasis"/>
          <w:highlight w:val="green"/>
        </w:rPr>
        <w:t>interests</w:t>
      </w:r>
      <w:r w:rsidRPr="00F76FA9">
        <w:rPr>
          <w:u w:val="single"/>
        </w:rPr>
        <w:t xml:space="preserve"> in terrestrial </w:t>
      </w:r>
      <w:r w:rsidRPr="00F76FA9">
        <w:rPr>
          <w:sz w:val="16"/>
        </w:rPr>
        <w:t>common pool resources (</w:t>
      </w:r>
      <w:r w:rsidRPr="00F76FA9">
        <w:rPr>
          <w:rStyle w:val="Emphasis"/>
          <w:highlight w:val="green"/>
        </w:rPr>
        <w:t>CPR</w:t>
      </w:r>
      <w:r w:rsidRPr="00F76FA9">
        <w:rPr>
          <w:sz w:val="16"/>
        </w:rPr>
        <w:t xml:space="preserve">) </w:t>
      </w:r>
      <w:r w:rsidRPr="00F76FA9">
        <w:rPr>
          <w:b/>
          <w:bCs/>
          <w:u w:val="single"/>
        </w:rPr>
        <w:t>and</w:t>
      </w:r>
      <w:r w:rsidRPr="00F76FA9">
        <w:rPr>
          <w:u w:val="single"/>
        </w:rPr>
        <w:t xml:space="preserve"> to </w:t>
      </w:r>
      <w:r w:rsidRPr="00F76FA9">
        <w:rPr>
          <w:b/>
          <w:bCs/>
          <w:u w:val="single"/>
        </w:rPr>
        <w:t>fill</w:t>
      </w:r>
      <w:r w:rsidRPr="00F76FA9">
        <w:rPr>
          <w:u w:val="single"/>
        </w:rPr>
        <w:t xml:space="preserve"> regulatory </w:t>
      </w:r>
      <w:r w:rsidRPr="00F76FA9">
        <w:rPr>
          <w:b/>
          <w:bCs/>
          <w:u w:val="single"/>
        </w:rPr>
        <w:t>gaps</w:t>
      </w:r>
      <w:r w:rsidRPr="00F76FA9">
        <w:rPr>
          <w:sz w:val="16"/>
        </w:rPr>
        <w:t xml:space="preserve">, can be helpful in both respects.11 An examination of the doctrine identifies </w:t>
      </w:r>
      <w:r w:rsidRPr="00F76FA9">
        <w:rPr>
          <w:b/>
          <w:bCs/>
          <w:u w:val="single"/>
        </w:rPr>
        <w:t>commonalities</w:t>
      </w:r>
      <w:r w:rsidRPr="00F76FA9">
        <w:rPr>
          <w:u w:val="single"/>
        </w:rPr>
        <w:t xml:space="preserve"> </w:t>
      </w:r>
      <w:r w:rsidRPr="00F76FA9">
        <w:rPr>
          <w:b/>
          <w:bCs/>
          <w:u w:val="single"/>
        </w:rPr>
        <w:t>between</w:t>
      </w:r>
      <w:r w:rsidRPr="00F76FA9">
        <w:rPr>
          <w:u w:val="single"/>
        </w:rPr>
        <w:t xml:space="preserve"> outer </w:t>
      </w:r>
      <w:r w:rsidRPr="00F76FA9">
        <w:rPr>
          <w:b/>
          <w:bCs/>
          <w:u w:val="single"/>
        </w:rPr>
        <w:t>space</w:t>
      </w:r>
      <w:r w:rsidRPr="00F76FA9">
        <w:rPr>
          <w:u w:val="single"/>
        </w:rPr>
        <w:t xml:space="preserve"> </w:t>
      </w:r>
      <w:r w:rsidRPr="00F76FA9">
        <w:rPr>
          <w:b/>
          <w:bCs/>
          <w:u w:val="single"/>
        </w:rPr>
        <w:t>and</w:t>
      </w:r>
      <w:r w:rsidRPr="00F76FA9">
        <w:rPr>
          <w:u w:val="single"/>
        </w:rPr>
        <w:t xml:space="preserve"> </w:t>
      </w:r>
      <w:r w:rsidRPr="00F76FA9">
        <w:rPr>
          <w:b/>
          <w:bCs/>
          <w:u w:val="single"/>
        </w:rPr>
        <w:t>terrestrial</w:t>
      </w:r>
      <w:r w:rsidRPr="00F76FA9">
        <w:rPr>
          <w:u w:val="single"/>
        </w:rPr>
        <w:t xml:space="preserve"> public trust </w:t>
      </w:r>
      <w:r w:rsidRPr="00F76FA9">
        <w:rPr>
          <w:b/>
          <w:bCs/>
          <w:u w:val="single"/>
        </w:rPr>
        <w:t>resources</w:t>
      </w:r>
      <w:r w:rsidRPr="00F76FA9">
        <w:rPr>
          <w:sz w:val="16"/>
        </w:rPr>
        <w:t xml:space="preserve">.12 The </w:t>
      </w:r>
      <w:r w:rsidRPr="00F76FA9">
        <w:rPr>
          <w:b/>
          <w:bCs/>
          <w:u w:val="single"/>
        </w:rPr>
        <w:t>ease</w:t>
      </w:r>
      <w:r w:rsidRPr="00F76FA9">
        <w:rPr>
          <w:u w:val="single"/>
        </w:rPr>
        <w:t xml:space="preserve"> and </w:t>
      </w:r>
      <w:r w:rsidRPr="00F76FA9">
        <w:rPr>
          <w:b/>
          <w:bCs/>
          <w:u w:val="single"/>
        </w:rPr>
        <w:t>low</w:t>
      </w:r>
      <w:r w:rsidRPr="00F76FA9">
        <w:rPr>
          <w:u w:val="single"/>
        </w:rPr>
        <w:t xml:space="preserve"> </w:t>
      </w:r>
      <w:r w:rsidRPr="00F76FA9">
        <w:rPr>
          <w:b/>
          <w:bCs/>
          <w:u w:val="single"/>
        </w:rPr>
        <w:t>cost</w:t>
      </w:r>
      <w:r w:rsidRPr="00F76FA9">
        <w:rPr>
          <w:u w:val="single"/>
        </w:rPr>
        <w:t xml:space="preserve"> of its implementation and enforcement</w:t>
      </w:r>
      <w:r w:rsidRPr="00F76FA9">
        <w:rPr>
          <w:sz w:val="16"/>
        </w:rPr>
        <w:t xml:space="preserve">, as well as its </w:t>
      </w:r>
      <w:r w:rsidRPr="00F76FA9">
        <w:rPr>
          <w:rStyle w:val="Emphasis"/>
          <w:highlight w:val="green"/>
        </w:rPr>
        <w:t>infinite malleability</w:t>
      </w:r>
      <w:r w:rsidRPr="00F76FA9">
        <w:rPr>
          <w:sz w:val="16"/>
        </w:rPr>
        <w:t xml:space="preserve">, are additional reasons to select it as a stopgap measure with some modification.13 </w:t>
      </w:r>
      <w:r w:rsidRPr="00F76FA9">
        <w:rPr>
          <w:sz w:val="16"/>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F76FA9">
        <w:rPr>
          <w:sz w:val="16"/>
        </w:rPr>
        <w:t xml:space="preserve">14 Soon these technological advances will allow </w:t>
      </w:r>
      <w:r w:rsidRPr="00F76FA9">
        <w:rPr>
          <w:rStyle w:val="Emphasis"/>
          <w:highlight w:val="green"/>
        </w:rPr>
        <w:t>private</w:t>
      </w:r>
      <w:r w:rsidRPr="00F76FA9">
        <w:rPr>
          <w:u w:val="single"/>
        </w:rPr>
        <w:t xml:space="preserve"> commercial </w:t>
      </w:r>
      <w:r w:rsidRPr="00F76FA9">
        <w:rPr>
          <w:rStyle w:val="Emphasis"/>
          <w:highlight w:val="green"/>
        </w:rPr>
        <w:t>interests</w:t>
      </w:r>
      <w:r w:rsidRPr="00F76FA9">
        <w:rPr>
          <w:sz w:val="16"/>
        </w:rPr>
        <w:t xml:space="preserve"> to </w:t>
      </w:r>
      <w:r w:rsidRPr="00F76FA9">
        <w:rPr>
          <w:rStyle w:val="Emphasis"/>
          <w:highlight w:val="green"/>
        </w:rPr>
        <w:t>invade</w:t>
      </w:r>
      <w:r w:rsidRPr="00F76FA9">
        <w:rPr>
          <w:u w:val="single"/>
        </w:rPr>
        <w:t xml:space="preserve"> outer </w:t>
      </w:r>
      <w:r w:rsidRPr="00F76FA9">
        <w:rPr>
          <w:rStyle w:val="Emphasis"/>
          <w:highlight w:val="green"/>
        </w:rPr>
        <w:t>space</w:t>
      </w:r>
      <w:r w:rsidRPr="00F76FA9">
        <w:rPr>
          <w:u w:val="single"/>
        </w:rPr>
        <w:t xml:space="preserve"> with </w:t>
      </w:r>
      <w:r w:rsidRPr="00F76FA9">
        <w:rPr>
          <w:sz w:val="16"/>
        </w:rPr>
        <w:t xml:space="preserve">the </w:t>
      </w:r>
      <w:r w:rsidRPr="00F76FA9">
        <w:rPr>
          <w:u w:val="single"/>
        </w:rPr>
        <w:t xml:space="preserve">potential for </w:t>
      </w:r>
      <w:r w:rsidRPr="00F76FA9">
        <w:rPr>
          <w:sz w:val="16"/>
        </w:rPr>
        <w:t xml:space="preserve">similar </w:t>
      </w:r>
      <w:r w:rsidRPr="00F76FA9">
        <w:rPr>
          <w:rStyle w:val="Emphasis"/>
          <w:highlight w:val="green"/>
        </w:rPr>
        <w:t>adverse impacts</w:t>
      </w:r>
      <w:r w:rsidRPr="00F76FA9">
        <w:rPr>
          <w:sz w:val="16"/>
        </w:rPr>
        <w:t xml:space="preserve">.15 Part II examines the international legal framework governing those activities and finds it lacks any capacity to regulate activities in outer space, in part because it is riddled with </w:t>
      </w:r>
      <w:r w:rsidRPr="00F76FA9">
        <w:rPr>
          <w:u w:val="single"/>
        </w:rPr>
        <w:t>ambiguities and contradictions when it comes to ownership of outer space and its resources</w:t>
      </w:r>
      <w:r w:rsidRPr="00F76FA9">
        <w:rPr>
          <w:sz w:val="16"/>
        </w:rPr>
        <w:t xml:space="preserve">. </w:t>
      </w:r>
      <w:r w:rsidRPr="00F76FA9">
        <w:rPr>
          <w:sz w:val="16"/>
          <w:szCs w:val="16"/>
        </w:rPr>
        <w:t xml:space="preserve">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w:t>
      </w:r>
      <w:r w:rsidRPr="00F76FA9">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F76FA9">
        <w:rPr>
          <w:rStyle w:val="Emphasis"/>
          <w:highlight w:val="green"/>
        </w:rPr>
        <w:t>Only</w:t>
      </w:r>
      <w:r w:rsidRPr="00F76FA9">
        <w:rPr>
          <w:u w:val="single"/>
        </w:rPr>
        <w:t xml:space="preserve"> the </w:t>
      </w:r>
      <w:r w:rsidRPr="00F76FA9">
        <w:rPr>
          <w:rStyle w:val="Emphasis"/>
          <w:highlight w:val="green"/>
        </w:rPr>
        <w:t>PTD</w:t>
      </w:r>
      <w:r w:rsidRPr="00F76FA9">
        <w:rPr>
          <w:sz w:val="16"/>
        </w:rPr>
        <w:t xml:space="preserve">, which has been used for centuries to protect the public’s interests in CPRs and has </w:t>
      </w:r>
      <w:r w:rsidRPr="00F76FA9">
        <w:rPr>
          <w:rStyle w:val="Emphasis"/>
          <w:highlight w:val="green"/>
        </w:rPr>
        <w:t>demonstrated</w:t>
      </w:r>
      <w:r w:rsidRPr="00F76FA9">
        <w:rPr>
          <w:u w:val="single"/>
        </w:rPr>
        <w:t xml:space="preserve"> its </w:t>
      </w:r>
      <w:r w:rsidRPr="00F76FA9">
        <w:rPr>
          <w:rStyle w:val="Emphasis"/>
          <w:highlight w:val="green"/>
        </w:rPr>
        <w:t>ability to adapt</w:t>
      </w:r>
      <w:r w:rsidRPr="00F76FA9">
        <w:rPr>
          <w:u w:val="single"/>
        </w:rPr>
        <w:t xml:space="preserve"> to new circumstances</w:t>
      </w:r>
      <w:r w:rsidRPr="00F76FA9">
        <w:rPr>
          <w:sz w:val="16"/>
        </w:rPr>
        <w:t xml:space="preserve">, </w:t>
      </w:r>
      <w:r w:rsidRPr="00F76FA9">
        <w:rPr>
          <w:u w:val="single"/>
        </w:rPr>
        <w:t xml:space="preserve">may be able to </w:t>
      </w:r>
      <w:r w:rsidRPr="00F76FA9">
        <w:rPr>
          <w:rStyle w:val="Emphasis"/>
          <w:highlight w:val="green"/>
        </w:rPr>
        <w:t>meet</w:t>
      </w:r>
      <w:r w:rsidRPr="00F76FA9">
        <w:rPr>
          <w:u w:val="single"/>
        </w:rPr>
        <w:t xml:space="preserve"> these </w:t>
      </w:r>
      <w:r w:rsidRPr="00F76FA9">
        <w:rPr>
          <w:rStyle w:val="Emphasis"/>
          <w:highlight w:val="green"/>
        </w:rPr>
        <w:t>goals</w:t>
      </w:r>
      <w:r w:rsidRPr="00F76FA9">
        <w:rPr>
          <w:sz w:val="16"/>
        </w:rPr>
        <w:t xml:space="preserve">.17 This Article finds </w:t>
      </w:r>
      <w:r w:rsidRPr="00F76FA9">
        <w:rPr>
          <w:u w:val="single"/>
        </w:rPr>
        <w:t>commonalities between outer space and</w:t>
      </w:r>
      <w:r w:rsidRPr="00F76FA9">
        <w:rPr>
          <w:sz w:val="16"/>
        </w:rPr>
        <w:t xml:space="preserve"> Earth-bound </w:t>
      </w:r>
      <w:r w:rsidRPr="00F76FA9">
        <w:rPr>
          <w:u w:val="single"/>
        </w:rPr>
        <w:t>public trust resources</w:t>
      </w:r>
      <w:r w:rsidRPr="00F76FA9">
        <w:rPr>
          <w:sz w:val="16"/>
        </w:rPr>
        <w:t xml:space="preserve">, like the oceans. Additionally, the </w:t>
      </w:r>
      <w:r w:rsidRPr="00F76FA9">
        <w:rPr>
          <w:u w:val="single"/>
        </w:rPr>
        <w:t xml:space="preserve">doctrine’s </w:t>
      </w:r>
      <w:r w:rsidRPr="00F76FA9">
        <w:rPr>
          <w:rStyle w:val="Emphasis"/>
          <w:highlight w:val="green"/>
        </w:rPr>
        <w:t>open access</w:t>
      </w:r>
      <w:r w:rsidRPr="00F76FA9">
        <w:rPr>
          <w:u w:val="single"/>
        </w:rPr>
        <w:t xml:space="preserve"> purpose </w:t>
      </w:r>
      <w:r w:rsidRPr="00F76FA9">
        <w:rPr>
          <w:rStyle w:val="Emphasis"/>
          <w:highlight w:val="green"/>
        </w:rPr>
        <w:t>resonates with</w:t>
      </w:r>
      <w:r w:rsidRPr="00F76FA9">
        <w:rPr>
          <w:u w:val="single"/>
        </w:rPr>
        <w:t xml:space="preserve"> language found in international </w:t>
      </w:r>
      <w:r w:rsidRPr="00F76FA9">
        <w:rPr>
          <w:rStyle w:val="Emphasis"/>
          <w:highlight w:val="green"/>
        </w:rPr>
        <w:t>treaties</w:t>
      </w:r>
      <w:r w:rsidRPr="00F76FA9">
        <w:rPr>
          <w:u w:val="single"/>
        </w:rPr>
        <w:t xml:space="preserve"> governing activities in outer space</w:t>
      </w:r>
      <w:r w:rsidRPr="00F76FA9">
        <w:rPr>
          <w:sz w:val="16"/>
        </w:rPr>
        <w:t xml:space="preserve">.18 This Article concludes that </w:t>
      </w:r>
      <w:r w:rsidRPr="00F76FA9">
        <w:rPr>
          <w:rStyle w:val="Emphasis"/>
          <w:highlight w:val="green"/>
        </w:rPr>
        <w:t>using</w:t>
      </w:r>
      <w:r w:rsidRPr="00F76FA9">
        <w:rPr>
          <w:u w:val="single"/>
        </w:rPr>
        <w:t xml:space="preserve"> the </w:t>
      </w:r>
      <w:r w:rsidRPr="00F76FA9">
        <w:rPr>
          <w:rStyle w:val="Emphasis"/>
          <w:highlight w:val="green"/>
        </w:rPr>
        <w:t>PTD</w:t>
      </w:r>
      <w:r w:rsidRPr="00F76FA9">
        <w:rPr>
          <w:u w:val="single"/>
        </w:rPr>
        <w:t xml:space="preserve"> will </w:t>
      </w:r>
      <w:r w:rsidRPr="00F76FA9">
        <w:rPr>
          <w:rStyle w:val="Emphasis"/>
          <w:highlight w:val="green"/>
        </w:rPr>
        <w:t>lead to</w:t>
      </w:r>
      <w:r w:rsidRPr="00F76FA9">
        <w:rPr>
          <w:u w:val="single"/>
        </w:rPr>
        <w:t xml:space="preserve"> a </w:t>
      </w:r>
      <w:r w:rsidRPr="00F76FA9">
        <w:rPr>
          <w:rStyle w:val="Emphasis"/>
          <w:highlight w:val="green"/>
          <w:bdr w:val="single" w:sz="18" w:space="0" w:color="auto"/>
        </w:rPr>
        <w:t>durable</w:t>
      </w:r>
      <w:r w:rsidRPr="00F76FA9">
        <w:rPr>
          <w:rStyle w:val="Emphasis"/>
          <w:bdr w:val="single" w:sz="18" w:space="0" w:color="auto"/>
        </w:rPr>
        <w:t xml:space="preserve">, </w:t>
      </w:r>
      <w:r w:rsidRPr="00F76FA9">
        <w:rPr>
          <w:rStyle w:val="Emphasis"/>
          <w:highlight w:val="green"/>
          <w:bdr w:val="single" w:sz="18" w:space="0" w:color="auto"/>
        </w:rPr>
        <w:t>equitable</w:t>
      </w:r>
      <w:r w:rsidRPr="00F76FA9">
        <w:rPr>
          <w:rStyle w:val="Emphasis"/>
          <w:bdr w:val="single" w:sz="18" w:space="0" w:color="auto"/>
        </w:rPr>
        <w:t xml:space="preserve"> </w:t>
      </w:r>
      <w:r w:rsidRPr="00F76FA9">
        <w:rPr>
          <w:rStyle w:val="Emphasis"/>
          <w:highlight w:val="green"/>
          <w:bdr w:val="single" w:sz="18" w:space="0" w:color="auto"/>
        </w:rPr>
        <w:t>management</w:t>
      </w:r>
      <w:r w:rsidRPr="00F76FA9">
        <w:rPr>
          <w:u w:val="single"/>
          <w:bdr w:val="single" w:sz="18" w:space="0" w:color="auto"/>
        </w:rPr>
        <w:t xml:space="preserve"> </w:t>
      </w:r>
      <w:r w:rsidRPr="00F76FA9">
        <w:rPr>
          <w:u w:val="single"/>
        </w:rPr>
        <w:t>regime in a commons where</w:t>
      </w:r>
      <w:r w:rsidRPr="00F76FA9">
        <w:rPr>
          <w:sz w:val="16"/>
        </w:rPr>
        <w:t xml:space="preserve"> the </w:t>
      </w:r>
      <w:r w:rsidRPr="00F76FA9">
        <w:rPr>
          <w:u w:val="single"/>
        </w:rPr>
        <w:t>wealthy</w:t>
      </w:r>
      <w:r w:rsidRPr="00F76FA9">
        <w:rPr>
          <w:sz w:val="16"/>
        </w:rPr>
        <w:t xml:space="preserve"> are </w:t>
      </w:r>
      <w:r w:rsidRPr="00F76FA9">
        <w:rPr>
          <w:u w:val="single"/>
        </w:rPr>
        <w:t>neither able to accumulate and control the resources that outer space has to offer nor over-exploit and deplete them</w:t>
      </w:r>
      <w:r w:rsidRPr="00F76FA9">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745CD01" w14:textId="77777777" w:rsidR="00F76FA9" w:rsidRPr="00F76FA9" w:rsidRDefault="00F76FA9" w:rsidP="00F76FA9">
      <w:pPr>
        <w:pStyle w:val="Heading4"/>
        <w:rPr>
          <w:rFonts w:cs="Arial"/>
        </w:rPr>
      </w:pPr>
      <w:r w:rsidRPr="00F76FA9">
        <w:rPr>
          <w:rFonts w:cs="Arial"/>
        </w:rPr>
        <w:t xml:space="preserve">Exemptions </w:t>
      </w:r>
      <w:r w:rsidRPr="00F76FA9">
        <w:rPr>
          <w:rFonts w:cs="Arial"/>
          <w:u w:val="single"/>
        </w:rPr>
        <w:t>devastate</w:t>
      </w:r>
      <w:r w:rsidRPr="00F76FA9">
        <w:rPr>
          <w:rFonts w:cs="Arial"/>
        </w:rPr>
        <w:t xml:space="preserve"> Regulation Credibility – OST </w:t>
      </w:r>
      <w:r w:rsidRPr="00F76FA9">
        <w:rPr>
          <w:rFonts w:cs="Arial"/>
          <w:u w:val="single"/>
        </w:rPr>
        <w:t>proves</w:t>
      </w:r>
      <w:r w:rsidRPr="00F76FA9">
        <w:rPr>
          <w:rFonts w:cs="Arial"/>
        </w:rPr>
        <w:t>.</w:t>
      </w:r>
    </w:p>
    <w:p w14:paraId="4BD69F6A" w14:textId="77777777" w:rsidR="00F76FA9" w:rsidRPr="00F76FA9" w:rsidRDefault="00F76FA9" w:rsidP="00F76FA9">
      <w:r w:rsidRPr="00F76FA9">
        <w:rPr>
          <w:rStyle w:val="Style13ptBold"/>
        </w:rPr>
        <w:t>Hickman and Dolman 2</w:t>
      </w:r>
      <w:r w:rsidRPr="00F76FA9">
        <w:t xml:space="preserve"> John Hickman and Everett Dolman Volume 21 Number 1 2002 “Resurrecting the Space Age: A State–Centered Commentary on the Outer Space Regime” (associate professor in the Department of Government and International Studies at Berry College in Mt. Berry)//Elmer </w:t>
      </w:r>
    </w:p>
    <w:p w14:paraId="03AE8FAF" w14:textId="77777777" w:rsidR="00F76FA9" w:rsidRPr="00F76FA9" w:rsidRDefault="00F76FA9" w:rsidP="00F76FA9">
      <w:pPr>
        <w:rPr>
          <w:rStyle w:val="StyleUnderline"/>
        </w:rPr>
      </w:pPr>
      <w:r w:rsidRPr="00F76FA9">
        <w:rPr>
          <w:sz w:val="16"/>
        </w:rPr>
        <w:t>Thus a state party need merely announce its intention to withdraw and then wait one year. Withdrawal of a single state party to the treaty, however, would not necessarily terminate the treaty between the other state parties</w:t>
      </w:r>
      <w:r w:rsidRPr="00F76FA9">
        <w:rPr>
          <w:rStyle w:val="Emphasis"/>
        </w:rPr>
        <w:t>. Yet</w:t>
      </w:r>
      <w:r w:rsidRPr="00F76FA9">
        <w:rPr>
          <w:rStyle w:val="Emphasis"/>
          <w:highlight w:val="green"/>
        </w:rPr>
        <w:t>, the decision of an important state not to be bound by a regime–creating treaty</w:t>
      </w:r>
      <w:r w:rsidRPr="00F76FA9">
        <w:rPr>
          <w:rStyle w:val="Emphasis"/>
        </w:rPr>
        <w:t xml:space="preserve"> obviously </w:t>
      </w:r>
      <w:r w:rsidRPr="00F76FA9">
        <w:rPr>
          <w:rStyle w:val="Emphasis"/>
          <w:highlight w:val="green"/>
        </w:rPr>
        <w:t>endangers the entire treaty.</w:t>
      </w:r>
      <w:r w:rsidRPr="00F76FA9">
        <w:rPr>
          <w:rStyle w:val="Emphasis"/>
        </w:rPr>
        <w:t xml:space="preserve"> </w:t>
      </w:r>
      <w:r w:rsidRPr="00F76FA9">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F76FA9">
        <w:rPr>
          <w:rStyle w:val="Emphasis"/>
          <w:highlight w:val="green"/>
        </w:rPr>
        <w:t>For the OST to remain good international law, it must be accepted as such by the major space faring states of the 21st Century</w:t>
      </w:r>
      <w:r w:rsidRPr="00F76FA9">
        <w:rPr>
          <w:sz w:val="16"/>
        </w:rPr>
        <w:t xml:space="preserve">: </w:t>
      </w:r>
      <w:r w:rsidRPr="00F76FA9">
        <w:rPr>
          <w:rStyle w:val="StyleUnderline"/>
          <w:highlight w:val="green"/>
        </w:rPr>
        <w:t>the U</w:t>
      </w:r>
      <w:r w:rsidRPr="00F76FA9">
        <w:rPr>
          <w:rStyle w:val="StyleUnderline"/>
        </w:rPr>
        <w:t xml:space="preserve">nited States, Russia, the European Union, Japan, and China. </w:t>
      </w:r>
      <w:r w:rsidRPr="00F76FA9">
        <w:rPr>
          <w:rStyle w:val="Emphasis"/>
          <w:highlight w:val="green"/>
        </w:rPr>
        <w:t>One defection</w:t>
      </w:r>
      <w:r w:rsidRPr="00F76FA9">
        <w:rPr>
          <w:rStyle w:val="StyleUnderline"/>
        </w:rPr>
        <w:t xml:space="preserve"> from the regime by </w:t>
      </w:r>
      <w:r w:rsidRPr="00F76FA9">
        <w:rPr>
          <w:rStyle w:val="StyleUnderline"/>
        </w:rPr>
        <w:lastRenderedPageBreak/>
        <w:t xml:space="preserve">a member of this group </w:t>
      </w:r>
      <w:r w:rsidRPr="00F76FA9">
        <w:rPr>
          <w:rStyle w:val="Emphasis"/>
          <w:highlight w:val="green"/>
        </w:rPr>
        <w:t>would</w:t>
      </w:r>
      <w:r w:rsidRPr="00F76FA9">
        <w:rPr>
          <w:rStyle w:val="StyleUnderline"/>
        </w:rPr>
        <w:t xml:space="preserve"> no doubt </w:t>
      </w:r>
      <w:r w:rsidRPr="00F76FA9">
        <w:rPr>
          <w:rStyle w:val="Emphasis"/>
          <w:highlight w:val="green"/>
        </w:rPr>
        <w:t>lead to its effective collapse</w:t>
      </w:r>
      <w:r w:rsidRPr="00F76FA9">
        <w:rPr>
          <w:rStyle w:val="StyleUnderline"/>
        </w:rPr>
        <w:t xml:space="preserve">, </w:t>
      </w:r>
      <w:r w:rsidRPr="00F76FA9">
        <w:rPr>
          <w:rStyle w:val="Emphasis"/>
          <w:highlight w:val="green"/>
        </w:rPr>
        <w:t>as the remaining space faring states are unlikely to use</w:t>
      </w:r>
      <w:r w:rsidRPr="00F76FA9">
        <w:rPr>
          <w:rStyle w:val="StyleUnderline"/>
        </w:rPr>
        <w:t xml:space="preserve"> the kind of </w:t>
      </w:r>
      <w:r w:rsidRPr="00F76FA9">
        <w:rPr>
          <w:rStyle w:val="Emphasis"/>
          <w:highlight w:val="green"/>
          <w:bdr w:val="single" w:sz="18" w:space="0" w:color="auto"/>
        </w:rPr>
        <w:t>coercion necessary to enforce the regime</w:t>
      </w:r>
      <w:r w:rsidRPr="00F76FA9">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5ACAEECF" w14:textId="77777777" w:rsidR="00F76FA9" w:rsidRPr="00F76FA9" w:rsidRDefault="00F76FA9" w:rsidP="00F76FA9"/>
    <w:p w14:paraId="36386AEB" w14:textId="77777777" w:rsidR="00F76FA9" w:rsidRPr="00F76FA9" w:rsidRDefault="00F76FA9" w:rsidP="00F76FA9">
      <w:pPr>
        <w:pStyle w:val="Heading3"/>
        <w:rPr>
          <w:rFonts w:cs="Arial"/>
        </w:rPr>
      </w:pPr>
      <w:r w:rsidRPr="00F76FA9">
        <w:rPr>
          <w:rFonts w:cs="Arial"/>
        </w:rPr>
        <w:lastRenderedPageBreak/>
        <w:t>1AC: Sustainable Space Advantage</w:t>
      </w:r>
    </w:p>
    <w:p w14:paraId="2D6A8C8B" w14:textId="77777777" w:rsidR="00F76FA9" w:rsidRPr="00F76FA9" w:rsidRDefault="00F76FA9" w:rsidP="00F76FA9">
      <w:pPr>
        <w:pStyle w:val="Heading4"/>
        <w:rPr>
          <w:rFonts w:cs="Arial"/>
        </w:rPr>
      </w:pPr>
      <w:r w:rsidRPr="00F76FA9">
        <w:rPr>
          <w:rFonts w:cs="Arial"/>
        </w:rPr>
        <w:t xml:space="preserve">The Advantage is </w:t>
      </w:r>
      <w:r w:rsidRPr="00F76FA9">
        <w:rPr>
          <w:rFonts w:cs="Arial"/>
          <w:u w:val="single"/>
        </w:rPr>
        <w:t>Sustainable Space Development</w:t>
      </w:r>
      <w:r w:rsidRPr="00F76FA9">
        <w:rPr>
          <w:rFonts w:cs="Arial"/>
        </w:rPr>
        <w:t>:</w:t>
      </w:r>
    </w:p>
    <w:p w14:paraId="6B9E7BCC" w14:textId="77777777" w:rsidR="00F76FA9" w:rsidRPr="00F76FA9" w:rsidRDefault="00F76FA9" w:rsidP="00F76FA9">
      <w:pPr>
        <w:pStyle w:val="Heading4"/>
        <w:rPr>
          <w:rFonts w:cs="Arial"/>
        </w:rPr>
      </w:pPr>
      <w:r w:rsidRPr="00F76FA9">
        <w:rPr>
          <w:rFonts w:cs="Arial"/>
        </w:rPr>
        <w:t xml:space="preserve">Implementing the PTD for Private Appropriation results in a </w:t>
      </w:r>
      <w:r w:rsidRPr="00F76FA9">
        <w:rPr>
          <w:rFonts w:cs="Arial"/>
          <w:u w:val="single"/>
        </w:rPr>
        <w:t>legally binding regime</w:t>
      </w:r>
      <w:r w:rsidRPr="00F76FA9">
        <w:rPr>
          <w:rFonts w:cs="Arial"/>
        </w:rPr>
        <w:t xml:space="preserve"> that curbs unsustainable development – ensures closing of legal loopholes.</w:t>
      </w:r>
    </w:p>
    <w:p w14:paraId="3A003001" w14:textId="77777777" w:rsidR="00F76FA9" w:rsidRPr="00F76FA9" w:rsidRDefault="00F76FA9" w:rsidP="00F76FA9">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343E699C" w14:textId="77777777" w:rsidR="00F76FA9" w:rsidRPr="00F76FA9" w:rsidRDefault="00F76FA9" w:rsidP="00F76FA9">
      <w:pPr>
        <w:rPr>
          <w:rStyle w:val="StyleUnderline"/>
        </w:rPr>
      </w:pPr>
      <w:r w:rsidRPr="00F76FA9">
        <w:rPr>
          <w:sz w:val="14"/>
          <w:szCs w:val="16"/>
        </w:rPr>
        <w:t xml:space="preserve">F. The Public Trust Doctrine (PTD) as a Gap Filling, Place-Holding Management Approach506 </w:t>
      </w:r>
      <w:r w:rsidRPr="00F76FA9">
        <w:rPr>
          <w:sz w:val="14"/>
        </w:rPr>
        <w:t xml:space="preserve">The </w:t>
      </w:r>
      <w:r w:rsidRPr="00F76FA9">
        <w:rPr>
          <w:rStyle w:val="Emphasis"/>
          <w:highlight w:val="green"/>
        </w:rPr>
        <w:t>PTD</w:t>
      </w:r>
      <w:r w:rsidRPr="00F76FA9">
        <w:rPr>
          <w:sz w:val="14"/>
        </w:rPr>
        <w:t xml:space="preserve"> </w:t>
      </w:r>
      <w:r w:rsidRPr="00F76FA9">
        <w:rPr>
          <w:rStyle w:val="Emphasis"/>
          <w:highlight w:val="green"/>
        </w:rPr>
        <w:t>offers</w:t>
      </w:r>
      <w:r w:rsidRPr="00F76FA9">
        <w:rPr>
          <w:sz w:val="14"/>
        </w:rPr>
        <w:t xml:space="preserve"> both an </w:t>
      </w:r>
      <w:r w:rsidRPr="00F76FA9">
        <w:rPr>
          <w:rStyle w:val="Emphasis"/>
          <w:highlight w:val="green"/>
        </w:rPr>
        <w:t>approach for managing</w:t>
      </w:r>
      <w:r w:rsidRPr="00F76FA9">
        <w:rPr>
          <w:sz w:val="14"/>
        </w:rPr>
        <w:t xml:space="preserve"> </w:t>
      </w:r>
      <w:r w:rsidRPr="00F76FA9">
        <w:rPr>
          <w:rStyle w:val="Emphasis"/>
          <w:highlight w:val="green"/>
          <w:bdr w:val="single" w:sz="18" w:space="0" w:color="auto"/>
        </w:rPr>
        <w:t>an open access commons</w:t>
      </w:r>
      <w:r w:rsidRPr="00F76FA9">
        <w:rPr>
          <w:sz w:val="14"/>
        </w:rPr>
        <w:t xml:space="preserve"> and a </w:t>
      </w:r>
      <w:r w:rsidRPr="00F76FA9">
        <w:rPr>
          <w:u w:val="single"/>
        </w:rPr>
        <w:t>gap-filling tool</w:t>
      </w:r>
      <w:r w:rsidRPr="00F76FA9">
        <w:rPr>
          <w:sz w:val="14"/>
        </w:rPr>
        <w:t xml:space="preserve"> until a regulatory regime is adopted.507 The </w:t>
      </w:r>
      <w:r w:rsidRPr="00F76FA9">
        <w:rPr>
          <w:u w:val="single"/>
        </w:rPr>
        <w:t xml:space="preserve">doctrine is </w:t>
      </w:r>
      <w:r w:rsidRPr="00F76FA9">
        <w:rPr>
          <w:rStyle w:val="Emphasis"/>
          <w:highlight w:val="green"/>
        </w:rPr>
        <w:t>based on</w:t>
      </w:r>
      <w:r w:rsidRPr="00F76FA9">
        <w:rPr>
          <w:u w:val="single"/>
        </w:rPr>
        <w:t xml:space="preserve"> the idea that the</w:t>
      </w:r>
      <w:r w:rsidRPr="00F76FA9">
        <w:rPr>
          <w:sz w:val="14"/>
        </w:rPr>
        <w:t xml:space="preserve"> “</w:t>
      </w:r>
      <w:r w:rsidRPr="00F76FA9">
        <w:rPr>
          <w:rStyle w:val="Emphasis"/>
          <w:highlight w:val="green"/>
          <w:bdr w:val="single" w:sz="18" w:space="0" w:color="auto"/>
        </w:rPr>
        <w:t>sovereign</w:t>
      </w:r>
      <w:r w:rsidRPr="00F76FA9">
        <w:rPr>
          <w:rStyle w:val="Emphasis"/>
          <w:bdr w:val="single" w:sz="18" w:space="0" w:color="auto"/>
        </w:rPr>
        <w:t xml:space="preserve"> </w:t>
      </w:r>
      <w:r w:rsidRPr="00F76FA9">
        <w:rPr>
          <w:rStyle w:val="Emphasis"/>
          <w:highlight w:val="green"/>
          <w:bdr w:val="single" w:sz="18" w:space="0" w:color="auto"/>
        </w:rPr>
        <w:t>holds</w:t>
      </w:r>
      <w:r w:rsidRPr="00F76FA9">
        <w:rPr>
          <w:rStyle w:val="Emphasis"/>
          <w:bdr w:val="single" w:sz="18" w:space="0" w:color="auto"/>
        </w:rPr>
        <w:t xml:space="preserve"> certain </w:t>
      </w:r>
      <w:r w:rsidRPr="00F76FA9">
        <w:rPr>
          <w:rStyle w:val="Emphasis"/>
          <w:highlight w:val="green"/>
          <w:bdr w:val="single" w:sz="18" w:space="0" w:color="auto"/>
        </w:rPr>
        <w:t>common properties</w:t>
      </w:r>
      <w:r w:rsidRPr="00F76FA9">
        <w:rPr>
          <w:rStyle w:val="Emphasis"/>
          <w:bdr w:val="single" w:sz="18" w:space="0" w:color="auto"/>
        </w:rPr>
        <w:t xml:space="preserve"> </w:t>
      </w:r>
      <w:r w:rsidRPr="00F76FA9">
        <w:rPr>
          <w:rStyle w:val="Emphasis"/>
          <w:highlight w:val="green"/>
          <w:bdr w:val="single" w:sz="18" w:space="0" w:color="auto"/>
        </w:rPr>
        <w:t>in</w:t>
      </w:r>
      <w:r w:rsidRPr="00F76FA9">
        <w:rPr>
          <w:rStyle w:val="Emphasis"/>
          <w:bdr w:val="single" w:sz="18" w:space="0" w:color="auto"/>
        </w:rPr>
        <w:t xml:space="preserve"> </w:t>
      </w:r>
      <w:r w:rsidRPr="00F76FA9">
        <w:rPr>
          <w:rStyle w:val="Emphasis"/>
          <w:highlight w:val="green"/>
          <w:bdr w:val="single" w:sz="18" w:space="0" w:color="auto"/>
        </w:rPr>
        <w:t>trust</w:t>
      </w:r>
      <w:r w:rsidRPr="00F76FA9">
        <w:rPr>
          <w:u w:val="single"/>
        </w:rPr>
        <w:t xml:space="preserve"> in perpetuity </w:t>
      </w:r>
      <w:r w:rsidRPr="00F76FA9">
        <w:rPr>
          <w:rStyle w:val="Emphasis"/>
          <w:highlight w:val="green"/>
          <w:bdr w:val="single" w:sz="18" w:space="0" w:color="auto"/>
        </w:rPr>
        <w:t>for</w:t>
      </w:r>
      <w:r w:rsidRPr="00F76FA9">
        <w:rPr>
          <w:rStyle w:val="Emphasis"/>
          <w:bdr w:val="single" w:sz="18" w:space="0" w:color="auto"/>
        </w:rPr>
        <w:t xml:space="preserve"> the </w:t>
      </w:r>
      <w:r w:rsidRPr="00F76FA9">
        <w:rPr>
          <w:rStyle w:val="Emphasis"/>
          <w:highlight w:val="green"/>
          <w:bdr w:val="single" w:sz="18" w:space="0" w:color="auto"/>
        </w:rPr>
        <w:t>free</w:t>
      </w:r>
      <w:r w:rsidRPr="00F76FA9">
        <w:rPr>
          <w:rStyle w:val="Emphasis"/>
          <w:bdr w:val="single" w:sz="18" w:space="0" w:color="auto"/>
        </w:rPr>
        <w:t xml:space="preserve"> and unimpeded </w:t>
      </w:r>
      <w:r w:rsidRPr="00F76FA9">
        <w:rPr>
          <w:rStyle w:val="Emphasis"/>
          <w:highlight w:val="green"/>
          <w:bdr w:val="single" w:sz="18" w:space="0" w:color="auto"/>
        </w:rPr>
        <w:t>use</w:t>
      </w:r>
      <w:r w:rsidRPr="00F76FA9">
        <w:rPr>
          <w:rStyle w:val="Emphasis"/>
          <w:bdr w:val="single" w:sz="18" w:space="0" w:color="auto"/>
        </w:rPr>
        <w:t xml:space="preserve"> </w:t>
      </w:r>
      <w:r w:rsidRPr="00F76FA9">
        <w:rPr>
          <w:rStyle w:val="Emphasis"/>
          <w:highlight w:val="green"/>
          <w:bdr w:val="single" w:sz="18" w:space="0" w:color="auto"/>
        </w:rPr>
        <w:t>of</w:t>
      </w:r>
      <w:r w:rsidRPr="00F76FA9">
        <w:rPr>
          <w:rStyle w:val="Emphasis"/>
          <w:bdr w:val="single" w:sz="18" w:space="0" w:color="auto"/>
        </w:rPr>
        <w:t xml:space="preserve"> the general </w:t>
      </w:r>
      <w:r w:rsidRPr="00F76FA9">
        <w:rPr>
          <w:rStyle w:val="Emphasis"/>
          <w:highlight w:val="green"/>
          <w:bdr w:val="single" w:sz="18" w:space="0" w:color="auto"/>
        </w:rPr>
        <w:t>public</w:t>
      </w:r>
      <w:r w:rsidRPr="00F76FA9">
        <w:rPr>
          <w:sz w:val="14"/>
        </w:rPr>
        <w:t xml:space="preserve">.”508 The </w:t>
      </w:r>
      <w:r w:rsidRPr="00F76FA9">
        <w:rPr>
          <w:u w:val="single"/>
        </w:rPr>
        <w:t xml:space="preserve">public’s </w:t>
      </w:r>
      <w:r w:rsidRPr="00F76FA9">
        <w:rPr>
          <w:rStyle w:val="Emphasis"/>
          <w:highlight w:val="green"/>
        </w:rPr>
        <w:t>r</w:t>
      </w:r>
      <w:r w:rsidRPr="00F76FA9">
        <w:rPr>
          <w:u w:val="single"/>
        </w:rPr>
        <w:t xml:space="preserve">ight </w:t>
      </w:r>
      <w:r w:rsidRPr="00F76FA9">
        <w:rPr>
          <w:rStyle w:val="Emphasis"/>
          <w:highlight w:val="green"/>
        </w:rPr>
        <w:t>t</w:t>
      </w:r>
      <w:r w:rsidRPr="00F76FA9">
        <w:rPr>
          <w:u w:val="single"/>
        </w:rPr>
        <w:t xml:space="preserve">o </w:t>
      </w:r>
      <w:r w:rsidRPr="00F76FA9">
        <w:rPr>
          <w:rStyle w:val="Emphasis"/>
          <w:highlight w:val="green"/>
        </w:rPr>
        <w:t>a</w:t>
      </w:r>
      <w:r w:rsidRPr="00F76FA9">
        <w:rPr>
          <w:u w:val="single"/>
        </w:rPr>
        <w:t xml:space="preserve">ccess and use trust resources is </w:t>
      </w:r>
      <w:r w:rsidRPr="00F76FA9">
        <w:rPr>
          <w:rStyle w:val="Emphasis"/>
          <w:highlight w:val="green"/>
          <w:bdr w:val="single" w:sz="18" w:space="0" w:color="auto"/>
        </w:rPr>
        <w:t>never lost</w:t>
      </w:r>
      <w:r w:rsidRPr="00F76FA9">
        <w:rPr>
          <w:sz w:val="14"/>
        </w:rPr>
        <w:t xml:space="preserve">, and </w:t>
      </w:r>
      <w:r w:rsidRPr="00F76FA9">
        <w:rPr>
          <w:rStyle w:val="Emphasis"/>
          <w:highlight w:val="green"/>
        </w:rPr>
        <w:t>neither</w:t>
      </w:r>
      <w:r w:rsidRPr="00F76FA9">
        <w:rPr>
          <w:sz w:val="14"/>
        </w:rPr>
        <w:t xml:space="preserve"> the </w:t>
      </w:r>
      <w:r w:rsidRPr="00F76FA9">
        <w:rPr>
          <w:rStyle w:val="Emphasis"/>
          <w:highlight w:val="green"/>
        </w:rPr>
        <w:t>government nor private individuals can alienate</w:t>
      </w:r>
      <w:r w:rsidRPr="00F76FA9">
        <w:rPr>
          <w:u w:val="single"/>
        </w:rPr>
        <w:t xml:space="preserve"> or</w:t>
      </w:r>
      <w:r w:rsidRPr="00F76FA9">
        <w:rPr>
          <w:sz w:val="14"/>
        </w:rPr>
        <w:t xml:space="preserve"> otherwise adversely </w:t>
      </w:r>
      <w:r w:rsidRPr="00F76FA9">
        <w:rPr>
          <w:u w:val="single"/>
        </w:rPr>
        <w:t xml:space="preserve">affect </w:t>
      </w:r>
      <w:r w:rsidRPr="00F76FA9">
        <w:rPr>
          <w:rStyle w:val="Emphasis"/>
          <w:highlight w:val="green"/>
        </w:rPr>
        <w:t>those resources</w:t>
      </w:r>
      <w:r w:rsidRPr="00F76FA9">
        <w:rPr>
          <w:u w:val="single"/>
        </w:rPr>
        <w:t xml:space="preserve"> </w:t>
      </w:r>
      <w:r w:rsidRPr="00F76FA9">
        <w:rPr>
          <w:rStyle w:val="Emphasis"/>
          <w:highlight w:val="green"/>
          <w:bdr w:val="single" w:sz="18" w:space="0" w:color="auto"/>
        </w:rPr>
        <w:t>unless for a comparable public purpose</w:t>
      </w:r>
      <w:r w:rsidRPr="00F76FA9">
        <w:rPr>
          <w:sz w:val="14"/>
        </w:rPr>
        <w:t xml:space="preserve">.509 The </w:t>
      </w:r>
      <w:r w:rsidRPr="00F76FA9">
        <w:rPr>
          <w:rStyle w:val="Emphasis"/>
          <w:highlight w:val="green"/>
        </w:rPr>
        <w:t>resources</w:t>
      </w:r>
      <w:r w:rsidRPr="00F76FA9">
        <w:rPr>
          <w:u w:val="single"/>
        </w:rPr>
        <w:t xml:space="preserve"> the doctrine protects</w:t>
      </w:r>
      <w:r w:rsidRPr="00F76FA9">
        <w:rPr>
          <w:sz w:val="14"/>
        </w:rPr>
        <w:t xml:space="preserve"> “have long been </w:t>
      </w:r>
      <w:r w:rsidRPr="00F76FA9">
        <w:rPr>
          <w:rStyle w:val="Emphasis"/>
          <w:highlight w:val="green"/>
        </w:rPr>
        <w:t>part of</w:t>
      </w:r>
      <w:r w:rsidRPr="00F76FA9">
        <w:rPr>
          <w:sz w:val="14"/>
        </w:rPr>
        <w:t xml:space="preserve"> a ‘</w:t>
      </w:r>
      <w:r w:rsidRPr="00F76FA9">
        <w:rPr>
          <w:rStyle w:val="Emphasis"/>
          <w:highlight w:val="green"/>
          <w:bdr w:val="single" w:sz="18" w:space="0" w:color="auto"/>
        </w:rPr>
        <w:t>taxonomy of property’</w:t>
      </w:r>
      <w:r w:rsidRPr="00F76FA9">
        <w:rPr>
          <w:sz w:val="14"/>
        </w:rPr>
        <w:t xml:space="preserve"> [that </w:t>
      </w:r>
      <w:r w:rsidRPr="00F76FA9">
        <w:rPr>
          <w:u w:val="single"/>
        </w:rPr>
        <w:t>recognizes</w:t>
      </w:r>
      <w:r w:rsidRPr="00F76FA9">
        <w:rPr>
          <w:sz w:val="14"/>
        </w:rPr>
        <w:t xml:space="preserve">] </w:t>
      </w:r>
      <w:r w:rsidRPr="00F76FA9">
        <w:rPr>
          <w:u w:val="single"/>
        </w:rPr>
        <w:t>the division of natural wealth into private and public property</w:t>
      </w:r>
      <w:r w:rsidRPr="00F76FA9">
        <w:rPr>
          <w:sz w:val="14"/>
        </w:rPr>
        <w:t xml:space="preserve">.”510 “The </w:t>
      </w:r>
      <w:r w:rsidRPr="00F76FA9">
        <w:rPr>
          <w:rStyle w:val="Emphasis"/>
          <w:highlight w:val="green"/>
        </w:rPr>
        <w:t>doctrine places</w:t>
      </w:r>
      <w:r w:rsidRPr="00F76FA9">
        <w:rPr>
          <w:u w:val="single"/>
        </w:rPr>
        <w:t xml:space="preserve"> on governments</w:t>
      </w:r>
      <w:r w:rsidRPr="00F76FA9">
        <w:rPr>
          <w:sz w:val="14"/>
        </w:rPr>
        <w:t xml:space="preserve"> ‘</w:t>
      </w:r>
      <w:r w:rsidRPr="00F76FA9">
        <w:rPr>
          <w:u w:val="single"/>
        </w:rPr>
        <w:t xml:space="preserve">an </w:t>
      </w:r>
      <w:r w:rsidRPr="00F76FA9">
        <w:rPr>
          <w:rStyle w:val="Emphasis"/>
          <w:highlight w:val="green"/>
        </w:rPr>
        <w:t>affirmative</w:t>
      </w:r>
      <w:r w:rsidRPr="00F76FA9">
        <w:rPr>
          <w:sz w:val="14"/>
        </w:rPr>
        <w:t xml:space="preserve">, </w:t>
      </w:r>
      <w:r w:rsidRPr="00F76FA9">
        <w:rPr>
          <w:u w:val="single"/>
        </w:rPr>
        <w:t xml:space="preserve">ongoing </w:t>
      </w:r>
      <w:r w:rsidRPr="00F76FA9">
        <w:rPr>
          <w:rStyle w:val="Emphasis"/>
          <w:highlight w:val="green"/>
        </w:rPr>
        <w:t>duty to safeguard</w:t>
      </w:r>
      <w:r w:rsidRPr="00F76FA9">
        <w:rPr>
          <w:u w:val="single"/>
        </w:rPr>
        <w:t xml:space="preserve"> the </w:t>
      </w:r>
      <w:r w:rsidRPr="00F76FA9">
        <w:rPr>
          <w:rStyle w:val="Emphasis"/>
          <w:highlight w:val="green"/>
        </w:rPr>
        <w:t>long-term preservation of</w:t>
      </w:r>
      <w:r w:rsidRPr="00F76FA9">
        <w:rPr>
          <w:u w:val="single"/>
        </w:rPr>
        <w:t xml:space="preserve"> those </w:t>
      </w:r>
      <w:r w:rsidRPr="00F76FA9">
        <w:rPr>
          <w:rStyle w:val="Emphasis"/>
          <w:highlight w:val="green"/>
        </w:rPr>
        <w:t xml:space="preserve">resources for the </w:t>
      </w:r>
      <w:r w:rsidRPr="00F76FA9">
        <w:rPr>
          <w:rStyle w:val="Emphasis"/>
          <w:highlight w:val="green"/>
          <w:bdr w:val="single" w:sz="18" w:space="0" w:color="auto"/>
        </w:rPr>
        <w:t>benefit of the general public</w:t>
      </w:r>
      <w:r w:rsidRPr="00F76FA9">
        <w:rPr>
          <w:sz w:val="14"/>
        </w:rPr>
        <w:t xml:space="preserve">,’”511 thus limiting the sovereign’s power on behalf of both present and future individuals.512 It </w:t>
      </w:r>
      <w:r w:rsidRPr="00F76FA9">
        <w:rPr>
          <w:rStyle w:val="Emphasis"/>
        </w:rPr>
        <w:t>directs</w:t>
      </w:r>
      <w:r w:rsidRPr="00F76FA9">
        <w:rPr>
          <w:sz w:val="14"/>
        </w:rPr>
        <w:t xml:space="preserve"> the </w:t>
      </w:r>
      <w:r w:rsidRPr="00F76FA9">
        <w:rPr>
          <w:rStyle w:val="Emphasis"/>
        </w:rPr>
        <w:t>government to manage trust resources for public benefit, not private gain</w:t>
      </w:r>
      <w:r w:rsidRPr="00F76FA9">
        <w:rPr>
          <w:sz w:val="14"/>
        </w:rPr>
        <w:t xml:space="preserve">.513 It </w:t>
      </w:r>
      <w:r w:rsidRPr="00F76FA9">
        <w:rPr>
          <w:u w:val="single"/>
        </w:rPr>
        <w:t>applies to private as well as public resources</w:t>
      </w:r>
      <w:r w:rsidRPr="00F76FA9">
        <w:rPr>
          <w:sz w:val="14"/>
        </w:rPr>
        <w:t xml:space="preserve"> and is </w:t>
      </w:r>
      <w:r w:rsidRPr="00F76FA9">
        <w:rPr>
          <w:u w:val="single"/>
        </w:rPr>
        <w:t>used to preserve the public’s access to CPRs</w:t>
      </w:r>
      <w:r w:rsidRPr="00F76FA9">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F76FA9">
        <w:rPr>
          <w:rStyle w:val="Emphasis"/>
          <w:highlight w:val="green"/>
        </w:rPr>
        <w:t>PTD</w:t>
      </w:r>
      <w:r w:rsidRPr="00F76FA9">
        <w:rPr>
          <w:sz w:val="14"/>
        </w:rPr>
        <w:t xml:space="preserve">, therefore, </w:t>
      </w:r>
      <w:r w:rsidRPr="00F76FA9">
        <w:rPr>
          <w:rStyle w:val="Emphasis"/>
          <w:highlight w:val="green"/>
        </w:rPr>
        <w:t>protects</w:t>
      </w:r>
      <w:r w:rsidRPr="00F76FA9">
        <w:rPr>
          <w:u w:val="single"/>
        </w:rPr>
        <w:t xml:space="preserve"> the “</w:t>
      </w:r>
      <w:r w:rsidRPr="00F76FA9">
        <w:rPr>
          <w:rStyle w:val="Emphasis"/>
          <w:highlight w:val="green"/>
        </w:rPr>
        <w:t>people’s common heritage</w:t>
      </w:r>
      <w:r w:rsidRPr="00F76FA9">
        <w:rPr>
          <w:u w:val="single"/>
        </w:rPr>
        <w:t>,”</w:t>
      </w:r>
      <w:r w:rsidRPr="00F76FA9">
        <w:rPr>
          <w:sz w:val="14"/>
        </w:rPr>
        <w:t xml:space="preserve">518 just as </w:t>
      </w:r>
      <w:r w:rsidRPr="00F76FA9">
        <w:rPr>
          <w:u w:val="single"/>
        </w:rPr>
        <w:t>Article 11 of</w:t>
      </w:r>
      <w:r w:rsidRPr="00F76FA9">
        <w:rPr>
          <w:sz w:val="14"/>
        </w:rPr>
        <w:t xml:space="preserve"> the </w:t>
      </w:r>
      <w:r w:rsidRPr="00F76FA9">
        <w:rPr>
          <w:u w:val="single"/>
        </w:rPr>
        <w:t>Moon Treaty</w:t>
      </w:r>
      <w:r w:rsidRPr="00F76FA9">
        <w:rPr>
          <w:sz w:val="14"/>
        </w:rPr>
        <w:t xml:space="preserve"> protects </w:t>
      </w:r>
      <w:r w:rsidRPr="00F76FA9">
        <w:rPr>
          <w:u w:val="single"/>
        </w:rPr>
        <w:t>outer space as part of the common heritage of mankind</w:t>
      </w:r>
      <w:r w:rsidRPr="00F76FA9">
        <w:rPr>
          <w:sz w:val="14"/>
        </w:rPr>
        <w:t xml:space="preserve">.519 The </w:t>
      </w:r>
      <w:r w:rsidRPr="00F76FA9">
        <w:rPr>
          <w:u w:val="single"/>
        </w:rPr>
        <w:t>doctrine</w:t>
      </w:r>
      <w:r w:rsidRPr="00F76FA9">
        <w:rPr>
          <w:sz w:val="14"/>
        </w:rPr>
        <w:t xml:space="preserve"> also appears to be </w:t>
      </w:r>
      <w:r w:rsidRPr="00F76FA9">
        <w:rPr>
          <w:u w:val="single"/>
        </w:rPr>
        <w:t>infinitely malleable</w:t>
      </w:r>
      <w:r w:rsidRPr="00F76FA9">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F76FA9">
        <w:rPr>
          <w:u w:val="single"/>
        </w:rPr>
        <w:t>Over time</w:t>
      </w:r>
      <w:r w:rsidRPr="00F76FA9">
        <w:rPr>
          <w:sz w:val="14"/>
        </w:rPr>
        <w:t xml:space="preserve">, the </w:t>
      </w:r>
      <w:r w:rsidRPr="00F76FA9">
        <w:rPr>
          <w:rStyle w:val="Emphasis"/>
          <w:highlight w:val="green"/>
        </w:rPr>
        <w:t>scope</w:t>
      </w:r>
      <w:r w:rsidRPr="00F76FA9">
        <w:rPr>
          <w:sz w:val="14"/>
        </w:rPr>
        <w:t xml:space="preserve"> and </w:t>
      </w:r>
      <w:r w:rsidRPr="00F76FA9">
        <w:rPr>
          <w:rStyle w:val="Emphasis"/>
          <w:highlight w:val="green"/>
        </w:rPr>
        <w:t>application of</w:t>
      </w:r>
      <w:r w:rsidRPr="00F76FA9">
        <w:rPr>
          <w:u w:val="single"/>
        </w:rPr>
        <w:t xml:space="preserve"> the </w:t>
      </w:r>
      <w:r w:rsidRPr="00F76FA9">
        <w:rPr>
          <w:rStyle w:val="Emphasis"/>
          <w:highlight w:val="green"/>
        </w:rPr>
        <w:t>doctrine broadened</w:t>
      </w:r>
      <w:r w:rsidRPr="00F76FA9">
        <w:rPr>
          <w:u w:val="single"/>
        </w:rPr>
        <w:t xml:space="preserve"> to protect more public resources and different uses.</w:t>
      </w:r>
      <w:r w:rsidRPr="00F76FA9">
        <w:rPr>
          <w:sz w:val="14"/>
        </w:rPr>
        <w:t xml:space="preserve">522 </w:t>
      </w:r>
      <w:r w:rsidRPr="00F76FA9">
        <w:rPr>
          <w:u w:val="single"/>
        </w:rPr>
        <w:t>Thus</w:t>
      </w:r>
      <w:r w:rsidRPr="00F76FA9">
        <w:rPr>
          <w:sz w:val="14"/>
        </w:rPr>
        <w:t xml:space="preserve">, the </w:t>
      </w:r>
      <w:r w:rsidRPr="00F76FA9">
        <w:rPr>
          <w:b/>
          <w:bCs/>
          <w:u w:val="single"/>
        </w:rPr>
        <w:t>doctrine</w:t>
      </w:r>
      <w:r w:rsidRPr="00F76FA9">
        <w:rPr>
          <w:u w:val="single"/>
        </w:rPr>
        <w:t xml:space="preserve"> expanded </w:t>
      </w:r>
      <w:r w:rsidRPr="00F76FA9">
        <w:rPr>
          <w:rStyle w:val="Emphasis"/>
          <w:highlight w:val="green"/>
        </w:rPr>
        <w:t>to protect new</w:t>
      </w:r>
      <w:r w:rsidRPr="00F76FA9">
        <w:rPr>
          <w:u w:val="single"/>
        </w:rPr>
        <w:t xml:space="preserve"> trust </w:t>
      </w:r>
      <w:r w:rsidRPr="00F76FA9">
        <w:rPr>
          <w:rStyle w:val="Emphasis"/>
          <w:highlight w:val="green"/>
        </w:rPr>
        <w:t>resources</w:t>
      </w:r>
      <w:r w:rsidRPr="00F76FA9">
        <w:rPr>
          <w:sz w:val="14"/>
        </w:rPr>
        <w:t xml:space="preserve">, such as dry sand beaches, inland lakes, groundwater, dry riverbeds, and wildlife,523 </w:t>
      </w:r>
      <w:r w:rsidRPr="00F76FA9">
        <w:rPr>
          <w:rStyle w:val="Emphasis"/>
          <w:highlight w:val="green"/>
          <w:bdr w:val="single" w:sz="18" w:space="0" w:color="auto"/>
        </w:rPr>
        <w:t>and passive uses</w:t>
      </w:r>
      <w:r w:rsidRPr="00F76FA9">
        <w:rPr>
          <w:u w:val="single"/>
        </w:rPr>
        <w:t xml:space="preserve"> of those resources</w:t>
      </w:r>
      <w:r w:rsidRPr="00F76FA9">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F76FA9">
        <w:rPr>
          <w:u w:val="single"/>
        </w:rPr>
        <w:t>doctrine</w:t>
      </w:r>
      <w:r w:rsidRPr="00F76FA9">
        <w:rPr>
          <w:sz w:val="14"/>
        </w:rPr>
        <w:t xml:space="preserve"> </w:t>
      </w:r>
      <w:r w:rsidRPr="00F76FA9">
        <w:rPr>
          <w:u w:val="single"/>
        </w:rPr>
        <w:t xml:space="preserve">that imposes a </w:t>
      </w:r>
      <w:r w:rsidRPr="00F76FA9">
        <w:rPr>
          <w:highlight w:val="green"/>
          <w:u w:val="single"/>
        </w:rPr>
        <w:t>perpetual duty</w:t>
      </w:r>
      <w:r w:rsidRPr="00F76FA9">
        <w:rPr>
          <w:u w:val="single"/>
        </w:rPr>
        <w:t xml:space="preserve"> on the sovereign to preserve trust </w:t>
      </w:r>
      <w:r w:rsidRPr="00F76FA9">
        <w:rPr>
          <w:u w:val="single"/>
        </w:rPr>
        <w:lastRenderedPageBreak/>
        <w:t>resources</w:t>
      </w:r>
      <w:r w:rsidRPr="00F76FA9">
        <w:rPr>
          <w:sz w:val="14"/>
        </w:rPr>
        <w:t xml:space="preserve">, </w:t>
      </w:r>
      <w:r w:rsidRPr="00F76FA9">
        <w:rPr>
          <w:u w:val="single"/>
        </w:rPr>
        <w:t>prevents</w:t>
      </w:r>
      <w:r w:rsidRPr="00F76FA9">
        <w:rPr>
          <w:sz w:val="14"/>
        </w:rPr>
        <w:t xml:space="preserve"> their </w:t>
      </w:r>
      <w:r w:rsidRPr="00F76FA9">
        <w:rPr>
          <w:u w:val="single"/>
        </w:rPr>
        <w:t>alienation for private benefit</w:t>
      </w:r>
      <w:r w:rsidRPr="00F76FA9">
        <w:rPr>
          <w:sz w:val="14"/>
        </w:rPr>
        <w:t xml:space="preserve">, </w:t>
      </w:r>
      <w:r w:rsidRPr="00F76FA9">
        <w:rPr>
          <w:rStyle w:val="Emphasis"/>
          <w:highlight w:val="green"/>
        </w:rPr>
        <w:t>assures public access</w:t>
      </w:r>
      <w:r w:rsidRPr="00F76FA9">
        <w:rPr>
          <w:sz w:val="14"/>
        </w:rPr>
        <w:t xml:space="preserve"> to them, </w:t>
      </w:r>
      <w:r w:rsidRPr="00F76FA9">
        <w:rPr>
          <w:rStyle w:val="Emphasis"/>
          <w:highlight w:val="green"/>
          <w:bdr w:val="single" w:sz="18" w:space="0" w:color="auto"/>
        </w:rPr>
        <w:t>and can be invoked by anyone</w:t>
      </w:r>
      <w:r w:rsidRPr="00F76FA9">
        <w:rPr>
          <w:sz w:val="14"/>
        </w:rPr>
        <w:t xml:space="preserve"> seems </w:t>
      </w:r>
      <w:r w:rsidRPr="00F76FA9">
        <w:rPr>
          <w:u w:val="single"/>
        </w:rPr>
        <w:t xml:space="preserve">particularly </w:t>
      </w:r>
      <w:r w:rsidRPr="00F76FA9">
        <w:rPr>
          <w:rStyle w:val="Emphasis"/>
          <w:highlight w:val="green"/>
          <w:bdr w:val="single" w:sz="18" w:space="0" w:color="auto"/>
        </w:rPr>
        <w:t>useful as a management tool in outer space</w:t>
      </w:r>
      <w:r w:rsidRPr="00F76FA9">
        <w:rPr>
          <w:sz w:val="14"/>
        </w:rPr>
        <w:t xml:space="preserve">.528 The fact that </w:t>
      </w:r>
      <w:r w:rsidRPr="00F76FA9">
        <w:rPr>
          <w:b/>
          <w:bCs/>
          <w:u w:val="single"/>
        </w:rPr>
        <w:t>public</w:t>
      </w:r>
      <w:r w:rsidRPr="00F76FA9">
        <w:rPr>
          <w:u w:val="single"/>
        </w:rPr>
        <w:t xml:space="preserve"> </w:t>
      </w:r>
      <w:r w:rsidRPr="00F76FA9">
        <w:rPr>
          <w:b/>
          <w:bCs/>
          <w:u w:val="single"/>
        </w:rPr>
        <w:t>access</w:t>
      </w:r>
      <w:r w:rsidRPr="00F76FA9">
        <w:rPr>
          <w:u w:val="single"/>
        </w:rPr>
        <w:t xml:space="preserve"> to trust resources</w:t>
      </w:r>
      <w:r w:rsidRPr="00F76FA9">
        <w:rPr>
          <w:sz w:val="14"/>
        </w:rPr>
        <w:t xml:space="preserve"> is so </w:t>
      </w:r>
      <w:r w:rsidRPr="00F76FA9">
        <w:rPr>
          <w:b/>
          <w:bCs/>
          <w:u w:val="single"/>
        </w:rPr>
        <w:t>central</w:t>
      </w:r>
      <w:r w:rsidRPr="00F76FA9">
        <w:rPr>
          <w:sz w:val="14"/>
        </w:rPr>
        <w:t xml:space="preserve"> to the doctrine </w:t>
      </w:r>
      <w:r w:rsidRPr="00F76FA9">
        <w:rPr>
          <w:b/>
          <w:bCs/>
          <w:u w:val="single"/>
        </w:rPr>
        <w:t>makes</w:t>
      </w:r>
      <w:r w:rsidRPr="00F76FA9">
        <w:rPr>
          <w:u w:val="single"/>
        </w:rPr>
        <w:t xml:space="preserve"> it </w:t>
      </w:r>
      <w:r w:rsidRPr="00F76FA9">
        <w:rPr>
          <w:b/>
          <w:bCs/>
          <w:u w:val="single"/>
        </w:rPr>
        <w:t>reflective</w:t>
      </w:r>
      <w:r w:rsidRPr="00F76FA9">
        <w:rPr>
          <w:sz w:val="14"/>
        </w:rPr>
        <w:t xml:space="preserve">, not contradictory, </w:t>
      </w:r>
      <w:r w:rsidRPr="00F76FA9">
        <w:rPr>
          <w:b/>
          <w:bCs/>
          <w:u w:val="single"/>
        </w:rPr>
        <w:t>of</w:t>
      </w:r>
      <w:r w:rsidRPr="00F76FA9">
        <w:rPr>
          <w:sz w:val="14"/>
        </w:rPr>
        <w:t xml:space="preserve"> international </w:t>
      </w:r>
      <w:r w:rsidRPr="00F76FA9">
        <w:rPr>
          <w:u w:val="single"/>
        </w:rPr>
        <w:t xml:space="preserve">space </w:t>
      </w:r>
      <w:r w:rsidRPr="00F76FA9">
        <w:rPr>
          <w:b/>
          <w:bCs/>
          <w:u w:val="single"/>
        </w:rPr>
        <w:t>law’s</w:t>
      </w:r>
      <w:r w:rsidRPr="00F76FA9">
        <w:rPr>
          <w:u w:val="single"/>
        </w:rPr>
        <w:t xml:space="preserve"> </w:t>
      </w:r>
      <w:r w:rsidRPr="00F76FA9">
        <w:rPr>
          <w:b/>
          <w:bCs/>
          <w:u w:val="single"/>
        </w:rPr>
        <w:t>bar</w:t>
      </w:r>
      <w:r w:rsidRPr="00F76FA9">
        <w:rPr>
          <w:u w:val="single"/>
        </w:rPr>
        <w:t xml:space="preserve"> </w:t>
      </w:r>
      <w:r w:rsidRPr="00F76FA9">
        <w:rPr>
          <w:b/>
          <w:bCs/>
          <w:u w:val="single"/>
        </w:rPr>
        <w:t>against</w:t>
      </w:r>
      <w:r w:rsidRPr="00F76FA9">
        <w:rPr>
          <w:u w:val="single"/>
        </w:rPr>
        <w:t xml:space="preserve"> </w:t>
      </w:r>
      <w:r w:rsidRPr="00F76FA9">
        <w:rPr>
          <w:b/>
          <w:bCs/>
          <w:u w:val="single"/>
        </w:rPr>
        <w:t>appropriation</w:t>
      </w:r>
      <w:r w:rsidRPr="00F76FA9">
        <w:rPr>
          <w:u w:val="single"/>
        </w:rPr>
        <w:t xml:space="preserve"> of outer space</w:t>
      </w:r>
      <w:r w:rsidRPr="00F76FA9">
        <w:rPr>
          <w:sz w:val="14"/>
        </w:rPr>
        <w:t xml:space="preserve"> </w:t>
      </w:r>
      <w:r w:rsidRPr="00F76FA9">
        <w:rPr>
          <w:u w:val="single"/>
        </w:rPr>
        <w:t>and</w:t>
      </w:r>
      <w:r w:rsidRPr="00F76FA9">
        <w:rPr>
          <w:sz w:val="14"/>
        </w:rPr>
        <w:t xml:space="preserve"> of the </w:t>
      </w:r>
      <w:r w:rsidRPr="00F76FA9">
        <w:rPr>
          <w:u w:val="single"/>
        </w:rPr>
        <w:t>principle of space being the</w:t>
      </w:r>
      <w:r w:rsidRPr="00F76FA9">
        <w:rPr>
          <w:sz w:val="14"/>
        </w:rPr>
        <w:t xml:space="preserve"> “</w:t>
      </w:r>
      <w:r w:rsidRPr="00F76FA9">
        <w:rPr>
          <w:u w:val="single"/>
        </w:rPr>
        <w:t>province of all mankind</w:t>
      </w:r>
      <w:r w:rsidRPr="00F76FA9">
        <w:rPr>
          <w:sz w:val="14"/>
        </w:rPr>
        <w:t xml:space="preserve">.”529 </w:t>
      </w:r>
      <w:r w:rsidRPr="00F76FA9">
        <w:rPr>
          <w:u w:val="single"/>
        </w:rPr>
        <w:t xml:space="preserve">It </w:t>
      </w:r>
      <w:r w:rsidRPr="00F76FA9">
        <w:rPr>
          <w:b/>
          <w:bCs/>
          <w:u w:val="single"/>
        </w:rPr>
        <w:t>avoids</w:t>
      </w:r>
      <w:r w:rsidRPr="00F76FA9">
        <w:rPr>
          <w:u w:val="single"/>
        </w:rPr>
        <w:t xml:space="preserve"> the problems of alienation and </w:t>
      </w:r>
      <w:r w:rsidRPr="00F76FA9">
        <w:rPr>
          <w:b/>
          <w:bCs/>
          <w:u w:val="single"/>
        </w:rPr>
        <w:t>exclusion</w:t>
      </w:r>
      <w:r w:rsidRPr="00F76FA9">
        <w:rPr>
          <w:sz w:val="14"/>
        </w:rPr>
        <w:t xml:space="preserve"> </w:t>
      </w:r>
      <w:r w:rsidRPr="00F76FA9">
        <w:rPr>
          <w:u w:val="single"/>
        </w:rPr>
        <w:t>associated</w:t>
      </w:r>
      <w:r w:rsidRPr="00F76FA9">
        <w:rPr>
          <w:sz w:val="14"/>
        </w:rPr>
        <w:t xml:space="preserve"> </w:t>
      </w:r>
      <w:r w:rsidRPr="00F76FA9">
        <w:rPr>
          <w:u w:val="single"/>
        </w:rPr>
        <w:t>with any of the management approaches associated with some form of private property and requires neither the creation of a new administrative authority nor the presence of a close-knit group of like-minded people</w:t>
      </w:r>
      <w:r w:rsidRPr="00F76FA9">
        <w:rPr>
          <w:sz w:val="14"/>
        </w:rPr>
        <w:t xml:space="preserve">.530 </w:t>
      </w:r>
      <w:r w:rsidRPr="00F76FA9">
        <w:rPr>
          <w:u w:val="single"/>
        </w:rPr>
        <w:t>Members of the public</w:t>
      </w:r>
      <w:r w:rsidRPr="00F76FA9">
        <w:rPr>
          <w:sz w:val="14"/>
        </w:rPr>
        <w:t xml:space="preserve">, both rich and poor, </w:t>
      </w:r>
      <w:r w:rsidRPr="00F76FA9">
        <w:rPr>
          <w:u w:val="single"/>
        </w:rPr>
        <w:t>can invoke</w:t>
      </w:r>
      <w:r w:rsidRPr="00F76FA9">
        <w:rPr>
          <w:sz w:val="14"/>
        </w:rPr>
        <w:t xml:space="preserve"> and </w:t>
      </w:r>
      <w:r w:rsidRPr="00F76FA9">
        <w:rPr>
          <w:u w:val="single"/>
        </w:rPr>
        <w:t>enforce</w:t>
      </w:r>
      <w:r w:rsidRPr="00F76FA9">
        <w:rPr>
          <w:sz w:val="14"/>
        </w:rPr>
        <w:t xml:space="preserve"> the </w:t>
      </w:r>
      <w:r w:rsidRPr="00F76FA9">
        <w:rPr>
          <w:u w:val="single"/>
        </w:rPr>
        <w:t>doctrine as easily as the sovereign</w:t>
      </w:r>
      <w:r w:rsidRPr="00F76FA9">
        <w:rPr>
          <w:sz w:val="14"/>
        </w:rPr>
        <w:t xml:space="preserve">.531 It is </w:t>
      </w:r>
      <w:r w:rsidRPr="00F76FA9">
        <w:rPr>
          <w:u w:val="single"/>
        </w:rPr>
        <w:t xml:space="preserve">cost effective to the extent that </w:t>
      </w:r>
      <w:r w:rsidRPr="00F76FA9">
        <w:rPr>
          <w:rStyle w:val="Emphasis"/>
          <w:highlight w:val="green"/>
        </w:rPr>
        <w:t>no separate apparatus is required to implement</w:t>
      </w:r>
      <w:r w:rsidRPr="00F76FA9">
        <w:rPr>
          <w:u w:val="single"/>
        </w:rPr>
        <w:t xml:space="preserve"> it</w:t>
      </w:r>
      <w:r w:rsidRPr="00F76FA9">
        <w:rPr>
          <w:sz w:val="14"/>
        </w:rPr>
        <w:t xml:space="preserve">, and the </w:t>
      </w:r>
      <w:r w:rsidRPr="00F76FA9">
        <w:rPr>
          <w:u w:val="single"/>
        </w:rPr>
        <w:t>doctrine</w:t>
      </w:r>
      <w:r w:rsidRPr="00F76FA9">
        <w:rPr>
          <w:sz w:val="14"/>
        </w:rPr>
        <w:t xml:space="preserve"> has shown itself to be </w:t>
      </w:r>
      <w:r w:rsidRPr="00F76FA9">
        <w:rPr>
          <w:rStyle w:val="Emphasis"/>
          <w:highlight w:val="green"/>
        </w:rPr>
        <w:t>highly adaptable</w:t>
      </w:r>
      <w:r w:rsidRPr="00F76FA9">
        <w:rPr>
          <w:sz w:val="14"/>
        </w:rPr>
        <w:t xml:space="preserve"> and </w:t>
      </w:r>
      <w:r w:rsidRPr="00F76FA9">
        <w:rPr>
          <w:rStyle w:val="Emphasis"/>
          <w:highlight w:val="green"/>
          <w:bdr w:val="single" w:sz="18" w:space="0" w:color="auto"/>
        </w:rPr>
        <w:t>innovative as different needs arise</w:t>
      </w:r>
      <w:r w:rsidRPr="00F76FA9">
        <w:rPr>
          <w:sz w:val="14"/>
        </w:rPr>
        <w:t xml:space="preserve">.532 It could also </w:t>
      </w:r>
      <w:r w:rsidRPr="00F76FA9">
        <w:rPr>
          <w:u w:val="single"/>
        </w:rPr>
        <w:t>fill the gap in international law with respect to managing celestial property</w:t>
      </w:r>
      <w:r w:rsidRPr="00F76FA9">
        <w:rPr>
          <w:sz w:val="14"/>
        </w:rPr>
        <w:t xml:space="preserve">. Therefore, of all the management approaches studied here, the </w:t>
      </w:r>
      <w:r w:rsidRPr="00F76FA9">
        <w:rPr>
          <w:rStyle w:val="Emphasis"/>
          <w:highlight w:val="green"/>
        </w:rPr>
        <w:t>PTD</w:t>
      </w:r>
      <w:r w:rsidRPr="00F76FA9">
        <w:rPr>
          <w:sz w:val="14"/>
        </w:rPr>
        <w:t xml:space="preserve"> seems the </w:t>
      </w:r>
      <w:r w:rsidRPr="00F76FA9">
        <w:rPr>
          <w:rStyle w:val="Emphasis"/>
          <w:highlight w:val="green"/>
          <w:bdr w:val="single" w:sz="18" w:space="0" w:color="auto"/>
        </w:rPr>
        <w:t>most suited to keep order in space</w:t>
      </w:r>
      <w:r w:rsidRPr="00F76FA9">
        <w:rPr>
          <w:sz w:val="14"/>
        </w:rPr>
        <w:t xml:space="preserve"> until a regulatory regime is imposed. </w:t>
      </w:r>
      <w:r w:rsidRPr="00F76FA9">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F76FA9">
        <w:rPr>
          <w:u w:val="single"/>
        </w:rPr>
        <w:t xml:space="preserve">CONCLUSION </w:t>
      </w:r>
      <w:r w:rsidRPr="00F76FA9">
        <w:rPr>
          <w:sz w:val="14"/>
          <w:szCs w:val="16"/>
        </w:rPr>
        <w:t xml:space="preserve">“Only a legal system that accommodates both the human need for resources and the necessary preservation of mankind’s common heritage can fulfill these criteria.”534 </w:t>
      </w:r>
      <w:r w:rsidRPr="00F76FA9">
        <w:rPr>
          <w:sz w:val="14"/>
        </w:rPr>
        <w:t xml:space="preserve">The </w:t>
      </w:r>
      <w:r w:rsidRPr="00F76FA9">
        <w:rPr>
          <w:u w:val="single"/>
        </w:rPr>
        <w:t>future is now</w:t>
      </w:r>
      <w:r w:rsidRPr="00F76FA9">
        <w:rPr>
          <w:sz w:val="14"/>
        </w:rPr>
        <w:t xml:space="preserve"> with regard </w:t>
      </w:r>
      <w:r w:rsidRPr="00F76FA9">
        <w:rPr>
          <w:u w:val="single"/>
        </w:rPr>
        <w:t>to</w:t>
      </w:r>
      <w:r w:rsidRPr="00F76FA9">
        <w:rPr>
          <w:sz w:val="14"/>
        </w:rPr>
        <w:t xml:space="preserve"> the </w:t>
      </w:r>
      <w:r w:rsidRPr="00F76FA9">
        <w:rPr>
          <w:u w:val="single"/>
        </w:rPr>
        <w:t>development of outer space</w:t>
      </w:r>
      <w:r w:rsidRPr="00F76FA9">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76FA9">
        <w:rPr>
          <w:u w:val="single"/>
        </w:rPr>
        <w:t>legal framework for managing these initiatives is almost nonexistent</w:t>
      </w:r>
      <w:r w:rsidRPr="00F76FA9">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F76FA9">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F76FA9">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F76FA9">
        <w:rPr>
          <w:rStyle w:val="Emphasis"/>
          <w:highlight w:val="green"/>
        </w:rPr>
        <w:t>the PTD</w:t>
      </w:r>
      <w:r w:rsidRPr="00F76FA9">
        <w:rPr>
          <w:rStyle w:val="StyleUnderline"/>
        </w:rPr>
        <w:t xml:space="preserve"> to allow the application of private property management tools, like tradable development rights, </w:t>
      </w:r>
      <w:r w:rsidRPr="00F76FA9">
        <w:rPr>
          <w:rStyle w:val="Emphasis"/>
          <w:highlight w:val="green"/>
        </w:rPr>
        <w:t>will</w:t>
      </w:r>
      <w:r w:rsidRPr="00F76FA9">
        <w:rPr>
          <w:rStyle w:val="StyleUnderline"/>
        </w:rPr>
        <w:t xml:space="preserve"> not only </w:t>
      </w:r>
      <w:r w:rsidRPr="00F76FA9">
        <w:rPr>
          <w:rStyle w:val="Emphasis"/>
          <w:highlight w:val="green"/>
        </w:rPr>
        <w:t>allow development</w:t>
      </w:r>
      <w:r w:rsidRPr="00F76FA9">
        <w:rPr>
          <w:rStyle w:val="StyleUnderline"/>
        </w:rPr>
        <w:t xml:space="preserve">, but also will </w:t>
      </w:r>
      <w:r w:rsidRPr="00F76FA9">
        <w:rPr>
          <w:rStyle w:val="Emphasis"/>
          <w:highlight w:val="green"/>
        </w:rPr>
        <w:t>assure</w:t>
      </w:r>
      <w:r w:rsidRPr="00F76FA9">
        <w:rPr>
          <w:rStyle w:val="StyleUnderline"/>
        </w:rPr>
        <w:t xml:space="preserve"> that when it happens, </w:t>
      </w:r>
      <w:r w:rsidRPr="00F76FA9">
        <w:rPr>
          <w:rStyle w:val="Emphasis"/>
          <w:highlight w:val="green"/>
        </w:rPr>
        <w:t>it will not be</w:t>
      </w:r>
      <w:r w:rsidRPr="00F76FA9">
        <w:rPr>
          <w:rStyle w:val="StyleUnderline"/>
        </w:rPr>
        <w:t xml:space="preserve"> just </w:t>
      </w:r>
      <w:r w:rsidRPr="00F76FA9">
        <w:rPr>
          <w:rStyle w:val="Emphasis"/>
          <w:highlight w:val="green"/>
        </w:rPr>
        <w:t>profitable for a few</w:t>
      </w:r>
      <w:r w:rsidRPr="00F76FA9">
        <w:rPr>
          <w:rStyle w:val="StyleUnderline"/>
        </w:rPr>
        <w:t xml:space="preserve">, </w:t>
      </w:r>
      <w:r w:rsidRPr="00F76FA9">
        <w:rPr>
          <w:rStyle w:val="Emphasis"/>
          <w:highlight w:val="green"/>
          <w:bdr w:val="single" w:sz="18" w:space="0" w:color="auto"/>
        </w:rPr>
        <w:t>but will also be sustainable and equitable</w:t>
      </w:r>
      <w:r w:rsidRPr="00F76FA9">
        <w:rPr>
          <w:rStyle w:val="StyleUnderline"/>
        </w:rPr>
        <w:t>.</w:t>
      </w:r>
    </w:p>
    <w:p w14:paraId="596657F1" w14:textId="77777777" w:rsidR="00F76FA9" w:rsidRPr="00F76FA9" w:rsidRDefault="00F76FA9" w:rsidP="00F76FA9">
      <w:pPr>
        <w:pStyle w:val="Heading4"/>
        <w:rPr>
          <w:rFonts w:cs="Arial"/>
        </w:rPr>
      </w:pPr>
      <w:r w:rsidRPr="00F76FA9">
        <w:rPr>
          <w:rFonts w:cs="Arial"/>
        </w:rPr>
        <w:lastRenderedPageBreak/>
        <w:t>Sustainable development embedded in law solves security, debris, traffic and SSA.</w:t>
      </w:r>
    </w:p>
    <w:p w14:paraId="4648A353" w14:textId="77777777" w:rsidR="00F76FA9" w:rsidRPr="00F76FA9" w:rsidRDefault="00F76FA9" w:rsidP="00F76FA9">
      <w:pPr>
        <w:rPr>
          <w:sz w:val="18"/>
          <w:szCs w:val="18"/>
        </w:rPr>
      </w:pPr>
      <w:r w:rsidRPr="00F76FA9">
        <w:rPr>
          <w:rStyle w:val="Style13ptBold"/>
        </w:rPr>
        <w:t xml:space="preserve">Aganaba-Jeanty 16 </w:t>
      </w:r>
      <w:r w:rsidRPr="00F76FA9">
        <w:rPr>
          <w:rStyle w:val="Style13ptBold"/>
          <w:b w:val="0"/>
          <w:sz w:val="18"/>
          <w:szCs w:val="14"/>
        </w:rPr>
        <w:t>(</w:t>
      </w:r>
      <w:r w:rsidRPr="00F76FA9">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6BAE7AC5" w14:textId="77777777" w:rsidR="00F76FA9" w:rsidRPr="00F76FA9" w:rsidRDefault="00F76FA9" w:rsidP="00F76FA9">
      <w:pPr>
        <w:rPr>
          <w:sz w:val="18"/>
          <w:szCs w:val="18"/>
        </w:rPr>
      </w:pPr>
      <w:r w:rsidRPr="00F76FA9">
        <w:rPr>
          <w:sz w:val="18"/>
          <w:szCs w:val="18"/>
        </w:rPr>
        <w:t>---Critique of status quo polices for space sustainability</w:t>
      </w:r>
    </w:p>
    <w:p w14:paraId="1FA8CCAE" w14:textId="77777777" w:rsidR="00F76FA9" w:rsidRPr="00F76FA9" w:rsidRDefault="00F76FA9" w:rsidP="00F76FA9">
      <w:pPr>
        <w:rPr>
          <w:sz w:val="18"/>
          <w:szCs w:val="18"/>
        </w:rPr>
      </w:pPr>
      <w:r w:rsidRPr="00F76FA9">
        <w:rPr>
          <w:sz w:val="18"/>
          <w:szCs w:val="18"/>
        </w:rPr>
        <w:t>---New regimes key</w:t>
      </w:r>
    </w:p>
    <w:p w14:paraId="29C10575" w14:textId="77777777" w:rsidR="00F76FA9" w:rsidRPr="00F76FA9" w:rsidRDefault="00F76FA9" w:rsidP="00F76FA9">
      <w:pPr>
        <w:rPr>
          <w:sz w:val="18"/>
          <w:szCs w:val="18"/>
        </w:rPr>
      </w:pPr>
      <w:r w:rsidRPr="00F76FA9">
        <w:rPr>
          <w:sz w:val="18"/>
          <w:szCs w:val="18"/>
        </w:rPr>
        <w:t>---Sustainability needs to be in law</w:t>
      </w:r>
    </w:p>
    <w:p w14:paraId="6CFB0F9A" w14:textId="77777777" w:rsidR="00F76FA9" w:rsidRPr="00F76FA9" w:rsidRDefault="00F76FA9" w:rsidP="00F76FA9">
      <w:pPr>
        <w:rPr>
          <w:sz w:val="18"/>
          <w:szCs w:val="18"/>
        </w:rPr>
      </w:pPr>
      <w:r w:rsidRPr="00F76FA9">
        <w:rPr>
          <w:sz w:val="18"/>
          <w:szCs w:val="18"/>
        </w:rPr>
        <w:t>---Perm VS Global South Ks</w:t>
      </w:r>
    </w:p>
    <w:p w14:paraId="76926653" w14:textId="77777777" w:rsidR="00F76FA9" w:rsidRPr="00F76FA9" w:rsidRDefault="00F76FA9" w:rsidP="00F76FA9">
      <w:pPr>
        <w:rPr>
          <w:sz w:val="16"/>
        </w:rPr>
      </w:pPr>
      <w:r w:rsidRPr="00F76FA9">
        <w:rPr>
          <w:sz w:val="16"/>
        </w:rPr>
        <w:t xml:space="preserve">Definitions of space sustainability </w:t>
      </w:r>
      <w:r w:rsidRPr="00F76FA9">
        <w:rPr>
          <w:rStyle w:val="StyleUnderline"/>
          <w:sz w:val="16"/>
          <w:u w:val="none"/>
        </w:rPr>
        <w:t xml:space="preserve">The Secure World Foundation defines </w:t>
      </w:r>
      <w:r w:rsidRPr="00F76FA9">
        <w:rPr>
          <w:rStyle w:val="StyleUnderline"/>
          <w:bCs/>
          <w:highlight w:val="green"/>
        </w:rPr>
        <w:t>space</w:t>
      </w:r>
      <w:r w:rsidRPr="00F76FA9">
        <w:rPr>
          <w:rStyle w:val="StyleUnderline"/>
          <w:highlight w:val="green"/>
        </w:rPr>
        <w:t xml:space="preserve"> </w:t>
      </w:r>
      <w:r w:rsidRPr="00F76FA9">
        <w:rPr>
          <w:rStyle w:val="StyleUnderline"/>
          <w:bCs/>
          <w:highlight w:val="green"/>
        </w:rPr>
        <w:t>sustainability</w:t>
      </w:r>
      <w:r w:rsidRPr="00F76FA9">
        <w:rPr>
          <w:rStyle w:val="StyleUnderline"/>
        </w:rPr>
        <w:t xml:space="preserve"> </w:t>
      </w:r>
      <w:r w:rsidRPr="00F76FA9">
        <w:rPr>
          <w:rStyle w:val="StyleUnderline"/>
          <w:sz w:val="16"/>
          <w:u w:val="none"/>
        </w:rPr>
        <w:t>as</w:t>
      </w:r>
      <w:r w:rsidRPr="00F76FA9">
        <w:rPr>
          <w:rStyle w:val="StyleUnderline"/>
        </w:rPr>
        <w:t xml:space="preserve"> “</w:t>
      </w:r>
      <w:r w:rsidRPr="00F76FA9">
        <w:rPr>
          <w:rStyle w:val="StyleUnderline"/>
          <w:highlight w:val="green"/>
        </w:rPr>
        <w:t>ensuring</w:t>
      </w:r>
      <w:r w:rsidRPr="00F76FA9">
        <w:rPr>
          <w:rStyle w:val="StyleUnderline"/>
        </w:rPr>
        <w:t xml:space="preserve"> that </w:t>
      </w:r>
      <w:r w:rsidRPr="00F76FA9">
        <w:rPr>
          <w:rStyle w:val="StyleUnderline"/>
          <w:highlight w:val="green"/>
        </w:rPr>
        <w:t>all humanity</w:t>
      </w:r>
      <w:r w:rsidRPr="00F76FA9">
        <w:rPr>
          <w:rStyle w:val="StyleUnderline"/>
        </w:rPr>
        <w:t xml:space="preserve"> can </w:t>
      </w:r>
      <w:r w:rsidRPr="00F76FA9">
        <w:rPr>
          <w:rStyle w:val="StyleUnderline"/>
          <w:highlight w:val="green"/>
        </w:rPr>
        <w:t>continue</w:t>
      </w:r>
      <w:r w:rsidRPr="00F76FA9">
        <w:rPr>
          <w:rStyle w:val="StyleUnderline"/>
        </w:rPr>
        <w:t xml:space="preserve"> </w:t>
      </w:r>
      <w:r w:rsidRPr="00F76FA9">
        <w:rPr>
          <w:rStyle w:val="StyleUnderline"/>
          <w:highlight w:val="green"/>
        </w:rPr>
        <w:t>to use outer space for</w:t>
      </w:r>
      <w:r w:rsidRPr="00F76FA9">
        <w:rPr>
          <w:rStyle w:val="StyleUnderline"/>
        </w:rPr>
        <w:t xml:space="preserve"> </w:t>
      </w:r>
      <w:r w:rsidRPr="00F76FA9">
        <w:rPr>
          <w:rStyle w:val="StyleUnderline"/>
          <w:highlight w:val="green"/>
        </w:rPr>
        <w:t>peaceful</w:t>
      </w:r>
      <w:r w:rsidRPr="00F76FA9">
        <w:rPr>
          <w:rStyle w:val="StyleUnderline"/>
        </w:rPr>
        <w:t xml:space="preserve"> </w:t>
      </w:r>
      <w:r w:rsidRPr="00F76FA9">
        <w:rPr>
          <w:rStyle w:val="StyleUnderline"/>
          <w:highlight w:val="green"/>
        </w:rPr>
        <w:t>purposes</w:t>
      </w:r>
      <w:r w:rsidRPr="00F76FA9">
        <w:rPr>
          <w:rStyle w:val="StyleUnderline"/>
        </w:rPr>
        <w:t xml:space="preserve"> and </w:t>
      </w:r>
      <w:r w:rsidRPr="00F76FA9">
        <w:rPr>
          <w:rStyle w:val="StyleUnderline"/>
          <w:sz w:val="16"/>
          <w:u w:val="none"/>
        </w:rPr>
        <w:t>socioeconomic</w:t>
      </w:r>
      <w:r w:rsidRPr="00F76FA9">
        <w:rPr>
          <w:rStyle w:val="StyleUnderline"/>
        </w:rPr>
        <w:t xml:space="preserve"> benefit</w:t>
      </w:r>
      <w:r w:rsidRPr="00F76FA9">
        <w:rPr>
          <w:sz w:val="16"/>
        </w:rPr>
        <w:t xml:space="preserve">.”39 </w:t>
      </w:r>
      <w:r w:rsidRPr="00F76FA9">
        <w:rPr>
          <w:rStyle w:val="StyleUnderline"/>
          <w:sz w:val="16"/>
          <w:u w:val="none"/>
        </w:rPr>
        <w:t>It is also described as “the ability of all humanity to</w:t>
      </w:r>
      <w:r w:rsidRPr="00F76FA9">
        <w:rPr>
          <w:sz w:val="16"/>
        </w:rPr>
        <w:t xml:space="preserve"> </w:t>
      </w:r>
      <w:r w:rsidRPr="00F76FA9">
        <w:rPr>
          <w:rStyle w:val="Emphasis"/>
          <w:b w:val="0"/>
          <w:bCs/>
          <w:sz w:val="16"/>
          <w:u w:val="none"/>
        </w:rPr>
        <w:t>continue to use outer space for peaceful purposes</w:t>
      </w:r>
      <w:r w:rsidRPr="00F76FA9">
        <w:rPr>
          <w:sz w:val="16"/>
        </w:rPr>
        <w:t xml:space="preserve"> </w:t>
      </w:r>
      <w:r w:rsidRPr="00F76FA9">
        <w:rPr>
          <w:rStyle w:val="StyleUnderline"/>
          <w:sz w:val="16"/>
          <w:u w:val="none"/>
        </w:rPr>
        <w:t>and socioeconomic benefit</w:t>
      </w:r>
      <w:r w:rsidRPr="00F76FA9">
        <w:rPr>
          <w:rStyle w:val="StyleUnderline"/>
        </w:rPr>
        <w:t xml:space="preserve"> </w:t>
      </w:r>
      <w:r w:rsidRPr="00F76FA9">
        <w:rPr>
          <w:rStyle w:val="StyleUnderline"/>
          <w:highlight w:val="green"/>
        </w:rPr>
        <w:t xml:space="preserve">over the </w:t>
      </w:r>
      <w:r w:rsidRPr="00F76FA9">
        <w:rPr>
          <w:rStyle w:val="StyleUnderline"/>
          <w:bCs/>
          <w:highlight w:val="green"/>
        </w:rPr>
        <w:t>long</w:t>
      </w:r>
      <w:r w:rsidRPr="00F76FA9">
        <w:rPr>
          <w:rStyle w:val="StyleUnderline"/>
          <w:highlight w:val="green"/>
        </w:rPr>
        <w:t xml:space="preserve"> </w:t>
      </w:r>
      <w:r w:rsidRPr="00F76FA9">
        <w:rPr>
          <w:rStyle w:val="StyleUnderline"/>
          <w:bCs/>
          <w:highlight w:val="green"/>
        </w:rPr>
        <w:t>term</w:t>
      </w:r>
      <w:r w:rsidRPr="00F76FA9">
        <w:rPr>
          <w:sz w:val="16"/>
        </w:rPr>
        <w:t xml:space="preserve">.” It is proposed that, </w:t>
      </w:r>
      <w:r w:rsidRPr="00F76FA9">
        <w:rPr>
          <w:rStyle w:val="StyleUnderline"/>
          <w:sz w:val="16"/>
          <w:u w:val="none"/>
        </w:rPr>
        <w:t xml:space="preserve">read together, these broad definitions take as their premise that: </w:t>
      </w:r>
      <w:r w:rsidRPr="00F76FA9">
        <w:rPr>
          <w:rStyle w:val="StyleUnderline"/>
        </w:rPr>
        <w:t xml:space="preserve">(1) all </w:t>
      </w:r>
      <w:r w:rsidRPr="00F76FA9">
        <w:rPr>
          <w:rStyle w:val="Emphasis"/>
        </w:rPr>
        <w:t xml:space="preserve">humanity </w:t>
      </w:r>
      <w:r w:rsidRPr="00F76FA9">
        <w:rPr>
          <w:rStyle w:val="Emphasis"/>
          <w:b w:val="0"/>
          <w:bCs/>
        </w:rPr>
        <w:t xml:space="preserve">thus far is </w:t>
      </w:r>
      <w:r w:rsidRPr="00F76FA9">
        <w:rPr>
          <w:rStyle w:val="Emphasis"/>
        </w:rPr>
        <w:t>using space for peaceful purposes</w:t>
      </w:r>
      <w:r w:rsidRPr="00F76FA9">
        <w:rPr>
          <w:rStyle w:val="StyleUnderline"/>
        </w:rPr>
        <w:t xml:space="preserve"> </w:t>
      </w:r>
      <w:r w:rsidRPr="00F76FA9">
        <w:rPr>
          <w:rStyle w:val="StyleUnderline"/>
          <w:sz w:val="16"/>
          <w:u w:val="none"/>
        </w:rPr>
        <w:t xml:space="preserve">and for socioeconomic benefit; </w:t>
      </w:r>
      <w:r w:rsidRPr="00F76FA9">
        <w:rPr>
          <w:rStyle w:val="StyleUnderline"/>
        </w:rPr>
        <w:t xml:space="preserve">(2) this </w:t>
      </w:r>
      <w:r w:rsidRPr="00F76FA9">
        <w:rPr>
          <w:rStyle w:val="StyleUnderline"/>
          <w:highlight w:val="green"/>
        </w:rPr>
        <w:t>use is</w:t>
      </w:r>
      <w:r w:rsidRPr="00F76FA9">
        <w:rPr>
          <w:sz w:val="16"/>
          <w:highlight w:val="green"/>
        </w:rPr>
        <w:t xml:space="preserve"> </w:t>
      </w:r>
      <w:r w:rsidRPr="00F76FA9">
        <w:rPr>
          <w:rStyle w:val="Emphasis"/>
          <w:highlight w:val="green"/>
        </w:rPr>
        <w:t>threatened</w:t>
      </w:r>
      <w:r w:rsidRPr="00F76FA9">
        <w:rPr>
          <w:rStyle w:val="StyleUnderline"/>
          <w:sz w:val="16"/>
          <w:u w:val="none"/>
        </w:rPr>
        <w:t xml:space="preserve">; </w:t>
      </w:r>
      <w:r w:rsidRPr="00F76FA9">
        <w:rPr>
          <w:rStyle w:val="StyleUnderline"/>
        </w:rPr>
        <w:t>(3) measures must be taken to</w:t>
      </w:r>
      <w:r w:rsidRPr="00F76FA9">
        <w:rPr>
          <w:sz w:val="16"/>
        </w:rPr>
        <w:t xml:space="preserve"> </w:t>
      </w:r>
      <w:r w:rsidRPr="00F76FA9">
        <w:rPr>
          <w:rStyle w:val="Emphasis"/>
        </w:rPr>
        <w:t>protect it</w:t>
      </w:r>
      <w:r w:rsidRPr="00F76FA9">
        <w:rPr>
          <w:rStyle w:val="StyleUnderline"/>
          <w:sz w:val="16"/>
          <w:u w:val="none"/>
        </w:rPr>
        <w:t xml:space="preserve">; and </w:t>
      </w:r>
      <w:r w:rsidRPr="00F76FA9">
        <w:rPr>
          <w:rStyle w:val="StyleUnderline"/>
        </w:rPr>
        <w:t xml:space="preserve">(4) all </w:t>
      </w:r>
      <w:r w:rsidRPr="00F76FA9">
        <w:rPr>
          <w:rStyle w:val="StyleUnderline"/>
          <w:highlight w:val="green"/>
        </w:rPr>
        <w:t>humanity</w:t>
      </w:r>
      <w:r w:rsidRPr="00F76FA9">
        <w:rPr>
          <w:rStyle w:val="StyleUnderline"/>
        </w:rPr>
        <w:t xml:space="preserve"> currently </w:t>
      </w:r>
      <w:r w:rsidRPr="00F76FA9">
        <w:rPr>
          <w:rStyle w:val="StyleUnderline"/>
          <w:highlight w:val="green"/>
        </w:rPr>
        <w:t>possesses</w:t>
      </w:r>
      <w:r w:rsidRPr="00F76FA9">
        <w:rPr>
          <w:rStyle w:val="StyleUnderline"/>
        </w:rPr>
        <w:t xml:space="preserve"> the ability</w:t>
      </w:r>
      <w:r w:rsidRPr="00F76FA9">
        <w:rPr>
          <w:rStyle w:val="StyleUnderline"/>
          <w:sz w:val="16"/>
          <w:u w:val="none"/>
        </w:rPr>
        <w:t>, in the sense of having a skill or the</w:t>
      </w:r>
      <w:r w:rsidRPr="00F76FA9">
        <w:rPr>
          <w:rStyle w:val="StyleUnderline"/>
        </w:rPr>
        <w:t xml:space="preserve"> </w:t>
      </w:r>
      <w:r w:rsidRPr="00F76FA9">
        <w:rPr>
          <w:rStyle w:val="StyleUnderline"/>
          <w:highlight w:val="green"/>
        </w:rPr>
        <w:t>capacity</w:t>
      </w:r>
      <w:r w:rsidRPr="00F76FA9">
        <w:rPr>
          <w:rStyle w:val="StyleUnderline"/>
          <w:sz w:val="16"/>
          <w:u w:val="none"/>
        </w:rPr>
        <w:t>,</w:t>
      </w:r>
      <w:r w:rsidRPr="00F76FA9">
        <w:rPr>
          <w:rStyle w:val="StyleUnderline"/>
        </w:rPr>
        <w:t xml:space="preserve"> </w:t>
      </w:r>
      <w:r w:rsidRPr="00F76FA9">
        <w:rPr>
          <w:rStyle w:val="StyleUnderline"/>
          <w:highlight w:val="green"/>
        </w:rPr>
        <w:t>to</w:t>
      </w:r>
      <w:r w:rsidRPr="00F76FA9">
        <w:rPr>
          <w:rStyle w:val="StyleUnderline"/>
        </w:rPr>
        <w:t xml:space="preserve"> </w:t>
      </w:r>
      <w:r w:rsidRPr="00F76FA9">
        <w:rPr>
          <w:rStyle w:val="StyleUnderline"/>
          <w:highlight w:val="green"/>
        </w:rPr>
        <w:t>ensure</w:t>
      </w:r>
      <w:r w:rsidRPr="00F76FA9">
        <w:rPr>
          <w:rStyle w:val="StyleUnderline"/>
        </w:rPr>
        <w:t xml:space="preserve"> space </w:t>
      </w:r>
      <w:r w:rsidRPr="00F76FA9">
        <w:rPr>
          <w:rStyle w:val="StyleUnderline"/>
          <w:highlight w:val="green"/>
        </w:rPr>
        <w:t>sustainability</w:t>
      </w:r>
      <w:r w:rsidRPr="00F76FA9">
        <w:rPr>
          <w:rStyle w:val="StyleUnderline"/>
        </w:rPr>
        <w:t xml:space="preserve"> for peaceful purposes. </w:t>
      </w:r>
      <w:r w:rsidRPr="00F76FA9">
        <w:rPr>
          <w:rStyle w:val="StyleUnderline"/>
          <w:sz w:val="16"/>
          <w:u w:val="none"/>
        </w:rPr>
        <w:t xml:space="preserve">Under this conceptualization, the </w:t>
      </w:r>
      <w:r w:rsidRPr="00F76FA9">
        <w:rPr>
          <w:rStyle w:val="Emphasis"/>
          <w:b w:val="0"/>
          <w:bCs/>
          <w:sz w:val="16"/>
          <w:u w:val="none"/>
        </w:rPr>
        <w:t>negative effect</w:t>
      </w:r>
      <w:r w:rsidRPr="00F76FA9">
        <w:rPr>
          <w:sz w:val="16"/>
        </w:rPr>
        <w:t xml:space="preserve"> </w:t>
      </w:r>
      <w:r w:rsidRPr="00F76FA9">
        <w:rPr>
          <w:rStyle w:val="StyleUnderline"/>
          <w:sz w:val="16"/>
          <w:u w:val="none"/>
        </w:rPr>
        <w:t xml:space="preserve">of not using space sustainably is primarily </w:t>
      </w:r>
      <w:r w:rsidRPr="00F76FA9">
        <w:rPr>
          <w:rStyle w:val="Emphasis"/>
          <w:b w:val="0"/>
          <w:bCs/>
          <w:sz w:val="16"/>
          <w:u w:val="none"/>
        </w:rPr>
        <w:t>economic</w:t>
      </w:r>
      <w:r w:rsidRPr="00F76FA9">
        <w:rPr>
          <w:sz w:val="16"/>
        </w:rPr>
        <w:t xml:space="preserve">.40 </w:t>
      </w:r>
      <w:r w:rsidRPr="00F76FA9">
        <w:rPr>
          <w:rStyle w:val="StyleUnderline"/>
          <w:sz w:val="16"/>
          <w:u w:val="none"/>
        </w:rPr>
        <w:t>Bearing in mind the</w:t>
      </w:r>
      <w:r w:rsidRPr="00F76FA9">
        <w:rPr>
          <w:rStyle w:val="StyleUnderline"/>
        </w:rPr>
        <w:t xml:space="preserve"> governmental origins of </w:t>
      </w:r>
      <w:r w:rsidRPr="00F76FA9">
        <w:rPr>
          <w:rStyle w:val="Emphasis"/>
        </w:rPr>
        <w:t>space exploitation</w:t>
      </w:r>
      <w:r w:rsidRPr="00F76FA9">
        <w:rPr>
          <w:rStyle w:val="StyleUnderline"/>
          <w:sz w:val="16"/>
          <w:u w:val="none"/>
        </w:rPr>
        <w:t>,</w:t>
      </w:r>
      <w:r w:rsidRPr="00F76FA9">
        <w:rPr>
          <w:sz w:val="16"/>
        </w:rPr>
        <w:t xml:space="preserve"> where market economics did not play a primary role in decision making, the growing focus on the economic perspective in space affairs acknowledges Carolyn Deere’s opinion that </w:t>
      </w:r>
      <w:r w:rsidRPr="00F76FA9">
        <w:rPr>
          <w:rStyle w:val="StyleUnderline"/>
          <w:sz w:val="16"/>
          <w:u w:val="none"/>
        </w:rPr>
        <w:t>problems emerge in the international domain from an absence of powerful economic interests</w:t>
      </w:r>
      <w:r w:rsidRPr="00F76FA9">
        <w:rPr>
          <w:sz w:val="16"/>
        </w:rPr>
        <w:t xml:space="preserve">.41 Of course, </w:t>
      </w:r>
      <w:r w:rsidRPr="00F76FA9">
        <w:rPr>
          <w:rStyle w:val="StyleUnderline"/>
        </w:rPr>
        <w:t>as more space applications are developed</w:t>
      </w:r>
      <w:r w:rsidRPr="00F76FA9">
        <w:rPr>
          <w:rStyle w:val="StyleUnderline"/>
          <w:sz w:val="16"/>
          <w:u w:val="none"/>
        </w:rPr>
        <w:t xml:space="preserve">, </w:t>
      </w:r>
      <w:r w:rsidRPr="00F76FA9">
        <w:rPr>
          <w:rStyle w:val="StyleUnderline"/>
        </w:rPr>
        <w:t xml:space="preserve">economic interests become more prevalent in that market protectionism then underlies the rationales for many positions taken. Space </w:t>
      </w:r>
      <w:r w:rsidRPr="00F76FA9">
        <w:rPr>
          <w:rStyle w:val="StyleUnderline"/>
          <w:highlight w:val="green"/>
        </w:rPr>
        <w:t>sustainability</w:t>
      </w:r>
      <w:r w:rsidRPr="00F76FA9">
        <w:rPr>
          <w:rStyle w:val="StyleUnderline"/>
        </w:rPr>
        <w:t xml:space="preserve"> is also conceptualized as </w:t>
      </w:r>
      <w:r w:rsidRPr="00F76FA9">
        <w:rPr>
          <w:rStyle w:val="Emphasis"/>
          <w:highlight w:val="green"/>
        </w:rPr>
        <w:t>defining good</w:t>
      </w:r>
      <w:r w:rsidRPr="00F76FA9">
        <w:rPr>
          <w:rStyle w:val="Emphasis"/>
        </w:rPr>
        <w:t xml:space="preserve"> behavior</w:t>
      </w:r>
      <w:r w:rsidRPr="00F76FA9">
        <w:rPr>
          <w:sz w:val="16"/>
        </w:rPr>
        <w:t xml:space="preserve">, </w:t>
      </w:r>
      <w:r w:rsidRPr="00F76FA9">
        <w:rPr>
          <w:rStyle w:val="StyleUnderline"/>
          <w:sz w:val="16"/>
          <w:u w:val="none"/>
        </w:rPr>
        <w:t xml:space="preserve">its </w:t>
      </w:r>
      <w:r w:rsidRPr="00F76FA9">
        <w:rPr>
          <w:rStyle w:val="Emphasis"/>
          <w:b w:val="0"/>
          <w:bCs/>
          <w:sz w:val="16"/>
          <w:u w:val="none"/>
        </w:rPr>
        <w:t>boundaries</w:t>
      </w:r>
      <w:r w:rsidRPr="00F76FA9">
        <w:rPr>
          <w:rStyle w:val="StyleUnderline"/>
          <w:sz w:val="16"/>
          <w:u w:val="none"/>
        </w:rPr>
        <w:t xml:space="preserve">, </w:t>
      </w:r>
      <w:r w:rsidRPr="00F76FA9">
        <w:rPr>
          <w:rStyle w:val="StyleUnderline"/>
          <w:highlight w:val="green"/>
        </w:rPr>
        <w:t>and</w:t>
      </w:r>
      <w:r w:rsidRPr="00F76FA9">
        <w:rPr>
          <w:rStyle w:val="StyleUnderline"/>
        </w:rPr>
        <w:t xml:space="preserve"> </w:t>
      </w:r>
      <w:r w:rsidRPr="00F76FA9">
        <w:rPr>
          <w:rStyle w:val="Emphasis"/>
          <w:highlight w:val="green"/>
        </w:rPr>
        <w:t>disincentives</w:t>
      </w:r>
      <w:r w:rsidRPr="00F76FA9">
        <w:rPr>
          <w:rStyle w:val="Emphasis"/>
        </w:rPr>
        <w:t xml:space="preserve"> for </w:t>
      </w:r>
      <w:r w:rsidRPr="00F76FA9">
        <w:rPr>
          <w:rStyle w:val="Emphasis"/>
          <w:highlight w:val="green"/>
        </w:rPr>
        <w:t>negative behavior</w:t>
      </w:r>
      <w:r w:rsidRPr="00F76FA9">
        <w:rPr>
          <w:sz w:val="16"/>
        </w:rPr>
        <w:t xml:space="preserve"> </w:t>
      </w:r>
      <w:r w:rsidRPr="00F76FA9">
        <w:rPr>
          <w:rStyle w:val="StyleUnderline"/>
        </w:rPr>
        <w:t>in space</w:t>
      </w:r>
      <w:r w:rsidRPr="00F76FA9">
        <w:rPr>
          <w:sz w:val="16"/>
        </w:rPr>
        <w:t xml:space="preserve">.42 </w:t>
      </w:r>
      <w:r w:rsidRPr="00F76FA9">
        <w:rPr>
          <w:rStyle w:val="StyleUnderline"/>
          <w:sz w:val="16"/>
          <w:u w:val="none"/>
        </w:rPr>
        <w:t xml:space="preserve">Space sustainability then becomes a much more </w:t>
      </w:r>
      <w:r w:rsidRPr="00F76FA9">
        <w:rPr>
          <w:rStyle w:val="Emphasis"/>
          <w:b w:val="0"/>
          <w:bCs/>
          <w:sz w:val="16"/>
          <w:u w:val="none"/>
        </w:rPr>
        <w:t>limited political concept</w:t>
      </w:r>
      <w:r w:rsidRPr="00F76FA9">
        <w:rPr>
          <w:sz w:val="16"/>
        </w:rPr>
        <w:t xml:space="preserve"> </w:t>
      </w:r>
      <w:r w:rsidRPr="00F76FA9">
        <w:rPr>
          <w:rStyle w:val="StyleUnderline"/>
          <w:sz w:val="16"/>
          <w:u w:val="none"/>
        </w:rPr>
        <w:t xml:space="preserve">calling for specific measures to </w:t>
      </w:r>
      <w:r w:rsidRPr="00F76FA9">
        <w:rPr>
          <w:rStyle w:val="Emphasis"/>
          <w:b w:val="0"/>
          <w:bCs/>
          <w:sz w:val="16"/>
          <w:u w:val="none"/>
        </w:rPr>
        <w:t>strengthen norms</w:t>
      </w:r>
      <w:r w:rsidRPr="00F76FA9">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F76FA9">
        <w:rPr>
          <w:rStyle w:val="StyleUnderline"/>
          <w:sz w:val="16"/>
          <w:u w:val="none"/>
        </w:rPr>
        <w:t>Depending on the forum for discussion and in line with the previously mentioned initiatives, the</w:t>
      </w:r>
      <w:r w:rsidRPr="00F76FA9">
        <w:rPr>
          <w:rStyle w:val="StyleUnderline"/>
        </w:rPr>
        <w:t xml:space="preserve"> concept of space </w:t>
      </w:r>
      <w:r w:rsidRPr="00F76FA9">
        <w:rPr>
          <w:rStyle w:val="StyleUnderline"/>
          <w:highlight w:val="green"/>
        </w:rPr>
        <w:t>sustainability</w:t>
      </w:r>
      <w:r w:rsidRPr="00F76FA9">
        <w:rPr>
          <w:rStyle w:val="StyleUnderline"/>
        </w:rPr>
        <w:t xml:space="preserve"> is also used </w:t>
      </w:r>
      <w:r w:rsidRPr="00F76FA9">
        <w:rPr>
          <w:rStyle w:val="Emphasis"/>
          <w:highlight w:val="green"/>
        </w:rPr>
        <w:t>interchangeab</w:t>
      </w:r>
      <w:r w:rsidRPr="00F76FA9">
        <w:rPr>
          <w:rStyle w:val="Emphasis"/>
          <w:b w:val="0"/>
          <w:bCs/>
        </w:rPr>
        <w:t>ly</w:t>
      </w:r>
      <w:r w:rsidRPr="00F76FA9">
        <w:rPr>
          <w:sz w:val="16"/>
        </w:rPr>
        <w:t xml:space="preserve"> </w:t>
      </w:r>
      <w:r w:rsidRPr="00F76FA9">
        <w:rPr>
          <w:rStyle w:val="StyleUnderline"/>
          <w:highlight w:val="green"/>
        </w:rPr>
        <w:t>with</w:t>
      </w:r>
      <w:r w:rsidRPr="00F76FA9">
        <w:rPr>
          <w:rStyle w:val="StyleUnderline"/>
        </w:rPr>
        <w:t xml:space="preserve"> </w:t>
      </w:r>
      <w:r w:rsidRPr="00F76FA9">
        <w:rPr>
          <w:rStyle w:val="StyleUnderline"/>
          <w:sz w:val="16"/>
          <w:u w:val="none"/>
        </w:rPr>
        <w:t>the following:</w:t>
      </w:r>
      <w:r w:rsidRPr="00F76FA9">
        <w:rPr>
          <w:rStyle w:val="StyleUnderline"/>
        </w:rPr>
        <w:t xml:space="preserve"> (1) </w:t>
      </w:r>
      <w:r w:rsidRPr="00F76FA9">
        <w:rPr>
          <w:rStyle w:val="Emphasis"/>
        </w:rPr>
        <w:t xml:space="preserve">space </w:t>
      </w:r>
      <w:r w:rsidRPr="00F76FA9">
        <w:rPr>
          <w:rStyle w:val="Emphasis"/>
          <w:highlight w:val="green"/>
        </w:rPr>
        <w:t>security</w:t>
      </w:r>
      <w:r w:rsidRPr="00F76FA9">
        <w:rPr>
          <w:rStyle w:val="StyleUnderline"/>
          <w:sz w:val="16"/>
          <w:u w:val="none"/>
        </w:rPr>
        <w:t>, which entails</w:t>
      </w:r>
      <w:r w:rsidRPr="00F76FA9">
        <w:rPr>
          <w:rStyle w:val="StyleUnderline"/>
        </w:rPr>
        <w:t xml:space="preserve"> </w:t>
      </w:r>
      <w:r w:rsidRPr="00F76FA9">
        <w:rPr>
          <w:rStyle w:val="Emphasis"/>
          <w:highlight w:val="green"/>
        </w:rPr>
        <w:t>access</w:t>
      </w:r>
      <w:r w:rsidRPr="00F76FA9">
        <w:rPr>
          <w:rStyle w:val="Emphasis"/>
        </w:rPr>
        <w:t xml:space="preserve"> to space</w:t>
      </w:r>
      <w:r w:rsidRPr="00F76FA9">
        <w:rPr>
          <w:sz w:val="16"/>
        </w:rPr>
        <w:t xml:space="preserve"> </w:t>
      </w:r>
      <w:r w:rsidRPr="00F76FA9">
        <w:rPr>
          <w:rStyle w:val="StyleUnderline"/>
        </w:rPr>
        <w:t xml:space="preserve">and </w:t>
      </w:r>
      <w:r w:rsidRPr="00F76FA9">
        <w:rPr>
          <w:rStyle w:val="Emphasis"/>
        </w:rPr>
        <w:t xml:space="preserve">freedom </w:t>
      </w:r>
      <w:r w:rsidRPr="00F76FA9">
        <w:rPr>
          <w:rStyle w:val="Emphasis"/>
          <w:b w:val="0"/>
          <w:bCs/>
        </w:rPr>
        <w:t>from threats</w:t>
      </w:r>
      <w:r w:rsidRPr="00F76FA9">
        <w:rPr>
          <w:sz w:val="16"/>
        </w:rPr>
        <w:t xml:space="preserve">;46 </w:t>
      </w:r>
      <w:r w:rsidRPr="00F76FA9">
        <w:rPr>
          <w:rStyle w:val="StyleUnderline"/>
        </w:rPr>
        <w:t xml:space="preserve">(2) space stability addressing </w:t>
      </w:r>
      <w:r w:rsidRPr="00F76FA9">
        <w:rPr>
          <w:rStyle w:val="Emphasis"/>
          <w:highlight w:val="green"/>
        </w:rPr>
        <w:t>s</w:t>
      </w:r>
      <w:r w:rsidRPr="00F76FA9">
        <w:rPr>
          <w:rStyle w:val="StyleUnderline"/>
        </w:rPr>
        <w:t xml:space="preserve">pace </w:t>
      </w:r>
      <w:r w:rsidRPr="00F76FA9">
        <w:rPr>
          <w:rStyle w:val="Emphasis"/>
          <w:highlight w:val="green"/>
        </w:rPr>
        <w:t>s</w:t>
      </w:r>
      <w:r w:rsidRPr="00F76FA9">
        <w:rPr>
          <w:rStyle w:val="StyleUnderline"/>
        </w:rPr>
        <w:t xml:space="preserve">ituational </w:t>
      </w:r>
      <w:r w:rsidRPr="00F76FA9">
        <w:rPr>
          <w:rStyle w:val="Emphasis"/>
          <w:highlight w:val="green"/>
        </w:rPr>
        <w:t>a</w:t>
      </w:r>
      <w:r w:rsidRPr="00F76FA9">
        <w:rPr>
          <w:rStyle w:val="StyleUnderline"/>
        </w:rPr>
        <w:t>wareness</w:t>
      </w:r>
      <w:r w:rsidRPr="00F76FA9">
        <w:rPr>
          <w:sz w:val="16"/>
        </w:rPr>
        <w:t xml:space="preserve">;47 </w:t>
      </w:r>
      <w:r w:rsidRPr="00F76FA9">
        <w:rPr>
          <w:rStyle w:val="StyleUnderline"/>
        </w:rPr>
        <w:t xml:space="preserve">(3) space </w:t>
      </w:r>
      <w:r w:rsidRPr="00F76FA9">
        <w:rPr>
          <w:rStyle w:val="StyleUnderline"/>
          <w:bCs/>
        </w:rPr>
        <w:t>safety</w:t>
      </w:r>
      <w:r w:rsidRPr="00F76FA9">
        <w:rPr>
          <w:rStyle w:val="StyleUnderline"/>
        </w:rPr>
        <w:t xml:space="preserve">, which is </w:t>
      </w:r>
      <w:r w:rsidRPr="00F76FA9">
        <w:rPr>
          <w:rStyle w:val="StyleUnderline"/>
          <w:bCs/>
          <w:highlight w:val="green"/>
        </w:rPr>
        <w:t>protection</w:t>
      </w:r>
      <w:r w:rsidRPr="00F76FA9">
        <w:rPr>
          <w:rStyle w:val="StyleUnderline"/>
        </w:rPr>
        <w:t xml:space="preserve"> </w:t>
      </w:r>
      <w:r w:rsidRPr="00F76FA9">
        <w:rPr>
          <w:rStyle w:val="StyleUnderline"/>
          <w:bCs/>
        </w:rPr>
        <w:t>from</w:t>
      </w:r>
      <w:r w:rsidRPr="00F76FA9">
        <w:rPr>
          <w:rStyle w:val="StyleUnderline"/>
        </w:rPr>
        <w:t xml:space="preserve"> all unreasonable levels of </w:t>
      </w:r>
      <w:r w:rsidRPr="00F76FA9">
        <w:rPr>
          <w:rStyle w:val="StyleUnderline"/>
          <w:bCs/>
        </w:rPr>
        <w:t>risk</w:t>
      </w:r>
      <w:r w:rsidRPr="00F76FA9">
        <w:rPr>
          <w:sz w:val="16"/>
        </w:rPr>
        <w:t xml:space="preserve"> (primarily protection of humans or human activities);48 </w:t>
      </w:r>
      <w:r w:rsidRPr="00F76FA9">
        <w:rPr>
          <w:rStyle w:val="StyleUnderline"/>
          <w:sz w:val="16"/>
          <w:szCs w:val="16"/>
          <w:u w:val="none"/>
        </w:rPr>
        <w:t>and</w:t>
      </w:r>
      <w:r w:rsidRPr="00F76FA9">
        <w:rPr>
          <w:rStyle w:val="StyleUnderline"/>
          <w:sz w:val="16"/>
          <w:szCs w:val="16"/>
        </w:rPr>
        <w:t xml:space="preserve"> </w:t>
      </w:r>
      <w:r w:rsidRPr="00F76FA9">
        <w:rPr>
          <w:rStyle w:val="StyleUnderline"/>
        </w:rPr>
        <w:t xml:space="preserve">(4) </w:t>
      </w:r>
      <w:r w:rsidRPr="00F76FA9">
        <w:rPr>
          <w:rStyle w:val="Emphasis"/>
          <w:highlight w:val="green"/>
        </w:rPr>
        <w:t>responsible uses</w:t>
      </w:r>
      <w:r w:rsidRPr="00F76FA9">
        <w:rPr>
          <w:rStyle w:val="StyleUnderline"/>
        </w:rPr>
        <w:t xml:space="preserve"> of space.</w:t>
      </w:r>
      <w:r w:rsidRPr="00F76FA9">
        <w:rPr>
          <w:sz w:val="16"/>
        </w:rPr>
        <w:t xml:space="preserve">49 These all reflect the two components of space sustainability as described by </w:t>
      </w:r>
      <w:r w:rsidRPr="00F76FA9">
        <w:rPr>
          <w:sz w:val="16"/>
        </w:rPr>
        <w:lastRenderedPageBreak/>
        <w:t xml:space="preserve">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F76FA9">
        <w:rPr>
          <w:rStyle w:val="StyleUnderline"/>
          <w:sz w:val="16"/>
          <w:u w:val="none"/>
        </w:rPr>
        <w:t>the current conception of and rationale for space sustainability ties more clearly to</w:t>
      </w:r>
      <w:r w:rsidRPr="00F76FA9">
        <w:rPr>
          <w:sz w:val="16"/>
        </w:rPr>
        <w:t xml:space="preserve"> </w:t>
      </w:r>
      <w:r w:rsidRPr="00F76FA9">
        <w:rPr>
          <w:rStyle w:val="Emphasis"/>
          <w:b w:val="0"/>
          <w:bCs/>
          <w:sz w:val="16"/>
          <w:u w:val="none"/>
        </w:rPr>
        <w:t>global security</w:t>
      </w:r>
      <w:r w:rsidRPr="00F76FA9">
        <w:rPr>
          <w:sz w:val="16"/>
        </w:rPr>
        <w:t xml:space="preserve"> </w:t>
      </w:r>
      <w:r w:rsidRPr="00F76FA9">
        <w:rPr>
          <w:rStyle w:val="StyleUnderline"/>
          <w:sz w:val="16"/>
          <w:u w:val="none"/>
        </w:rPr>
        <w:t xml:space="preserve">than to </w:t>
      </w:r>
      <w:r w:rsidRPr="00F76FA9">
        <w:rPr>
          <w:rStyle w:val="Emphasis"/>
          <w:b w:val="0"/>
          <w:bCs/>
          <w:sz w:val="16"/>
          <w:u w:val="none"/>
        </w:rPr>
        <w:t>sustainable development</w:t>
      </w:r>
      <w:r w:rsidRPr="00F76FA9">
        <w:rPr>
          <w:rStyle w:val="StyleUnderline"/>
          <w:sz w:val="16"/>
          <w:u w:val="none"/>
        </w:rPr>
        <w:t>. This logic emphasizes that “</w:t>
      </w:r>
      <w:r w:rsidRPr="00F76FA9">
        <w:rPr>
          <w:rStyle w:val="StyleUnderline"/>
          <w:highlight w:val="green"/>
        </w:rPr>
        <w:t>the</w:t>
      </w:r>
      <w:r w:rsidRPr="00F76FA9">
        <w:rPr>
          <w:rStyle w:val="StyleUnderline"/>
        </w:rPr>
        <w:t xml:space="preserve"> </w:t>
      </w:r>
      <w:r w:rsidRPr="00F76FA9">
        <w:rPr>
          <w:rStyle w:val="StyleUnderline"/>
          <w:highlight w:val="green"/>
        </w:rPr>
        <w:t>more</w:t>
      </w:r>
      <w:r w:rsidRPr="00F76FA9">
        <w:rPr>
          <w:rStyle w:val="StyleUnderline"/>
        </w:rPr>
        <w:t xml:space="preserve"> different countries, </w:t>
      </w:r>
      <w:r w:rsidRPr="00F76FA9">
        <w:rPr>
          <w:rStyle w:val="StyleUnderline"/>
          <w:highlight w:val="green"/>
        </w:rPr>
        <w:t>companies</w:t>
      </w:r>
      <w:r w:rsidRPr="00F76FA9">
        <w:rPr>
          <w:rStyle w:val="StyleUnderline"/>
        </w:rPr>
        <w:t xml:space="preserve">, and individuals </w:t>
      </w:r>
      <w:r w:rsidRPr="00F76FA9">
        <w:rPr>
          <w:rStyle w:val="StyleUnderline"/>
          <w:highlight w:val="green"/>
        </w:rPr>
        <w:t>depend</w:t>
      </w:r>
      <w:r w:rsidRPr="00F76FA9">
        <w:rPr>
          <w:rStyle w:val="StyleUnderline"/>
        </w:rPr>
        <w:t xml:space="preserve"> </w:t>
      </w:r>
      <w:r w:rsidRPr="00F76FA9">
        <w:rPr>
          <w:rStyle w:val="StyleUnderline"/>
          <w:highlight w:val="green"/>
        </w:rPr>
        <w:t>on space</w:t>
      </w:r>
      <w:r w:rsidRPr="00F76FA9">
        <w:rPr>
          <w:rStyle w:val="StyleUnderline"/>
        </w:rPr>
        <w:t xml:space="preserve"> for a growing array of purposes</w:t>
      </w:r>
      <w:r w:rsidRPr="00F76FA9">
        <w:rPr>
          <w:rStyle w:val="StyleUnderline"/>
          <w:sz w:val="16"/>
          <w:u w:val="none"/>
        </w:rPr>
        <w:t>, the</w:t>
      </w:r>
      <w:r w:rsidRPr="00F76FA9">
        <w:rPr>
          <w:rStyle w:val="StyleUnderline"/>
        </w:rPr>
        <w:t xml:space="preserve"> </w:t>
      </w:r>
      <w:r w:rsidRPr="00F76FA9">
        <w:rPr>
          <w:rStyle w:val="StyleUnderline"/>
          <w:highlight w:val="green"/>
        </w:rPr>
        <w:t>more</w:t>
      </w:r>
      <w:r w:rsidRPr="00F76FA9">
        <w:rPr>
          <w:rStyle w:val="StyleUnderline"/>
        </w:rPr>
        <w:t xml:space="preserve"> </w:t>
      </w:r>
      <w:r w:rsidRPr="00F76FA9">
        <w:rPr>
          <w:rStyle w:val="StyleUnderline"/>
          <w:highlight w:val="green"/>
        </w:rPr>
        <w:t>they</w:t>
      </w:r>
      <w:r w:rsidRPr="00F76FA9">
        <w:rPr>
          <w:rStyle w:val="StyleUnderline"/>
        </w:rPr>
        <w:t xml:space="preserve"> </w:t>
      </w:r>
      <w:r w:rsidRPr="00F76FA9">
        <w:rPr>
          <w:rStyle w:val="StyleUnderline"/>
          <w:highlight w:val="green"/>
        </w:rPr>
        <w:t>need</w:t>
      </w:r>
      <w:r w:rsidRPr="00F76FA9">
        <w:rPr>
          <w:sz w:val="16"/>
        </w:rPr>
        <w:t xml:space="preserve"> </w:t>
      </w:r>
      <w:r w:rsidRPr="00F76FA9">
        <w:rPr>
          <w:rStyle w:val="Emphasis"/>
          <w:b w:val="0"/>
          <w:bCs/>
        </w:rPr>
        <w:t>equitable</w:t>
      </w:r>
      <w:r w:rsidRPr="00F76FA9">
        <w:rPr>
          <w:rStyle w:val="Emphasis"/>
        </w:rPr>
        <w:t xml:space="preserve"> </w:t>
      </w:r>
      <w:r w:rsidRPr="00F76FA9">
        <w:rPr>
          <w:rStyle w:val="Emphasis"/>
          <w:highlight w:val="green"/>
        </w:rPr>
        <w:t>rules</w:t>
      </w:r>
      <w:r w:rsidRPr="00F76FA9">
        <w:rPr>
          <w:rStyle w:val="StyleUnderline"/>
        </w:rPr>
        <w:t xml:space="preserve">, </w:t>
      </w:r>
      <w:r w:rsidRPr="00F76FA9">
        <w:rPr>
          <w:rStyle w:val="Emphasis"/>
          <w:b w:val="0"/>
          <w:bCs/>
        </w:rPr>
        <w:t>shared decision-making</w:t>
      </w:r>
      <w:r w:rsidRPr="00F76FA9">
        <w:rPr>
          <w:rStyle w:val="Emphasis"/>
        </w:rPr>
        <w:t xml:space="preserve"> </w:t>
      </w:r>
      <w:r w:rsidRPr="00F76FA9">
        <w:rPr>
          <w:rStyle w:val="Emphasis"/>
          <w:highlight w:val="green"/>
        </w:rPr>
        <w:t>procedures</w:t>
      </w:r>
      <w:r w:rsidRPr="00F76FA9">
        <w:rPr>
          <w:sz w:val="16"/>
        </w:rPr>
        <w:t xml:space="preserve">, </w:t>
      </w:r>
      <w:r w:rsidRPr="00F76FA9">
        <w:rPr>
          <w:rStyle w:val="StyleUnderline"/>
          <w:highlight w:val="green"/>
        </w:rPr>
        <w:t>and</w:t>
      </w:r>
      <w:r w:rsidRPr="00F76FA9">
        <w:rPr>
          <w:rStyle w:val="StyleUnderline"/>
        </w:rPr>
        <w:t xml:space="preserve"> </w:t>
      </w:r>
      <w:r w:rsidRPr="00F76FA9">
        <w:rPr>
          <w:rStyle w:val="Emphasis"/>
          <w:b w:val="0"/>
          <w:bCs/>
        </w:rPr>
        <w:t>effective</w:t>
      </w:r>
      <w:r w:rsidRPr="00F76FA9">
        <w:rPr>
          <w:rStyle w:val="Emphasis"/>
        </w:rPr>
        <w:t xml:space="preserve"> </w:t>
      </w:r>
      <w:r w:rsidRPr="00F76FA9">
        <w:rPr>
          <w:rStyle w:val="Emphasis"/>
          <w:highlight w:val="green"/>
        </w:rPr>
        <w:t>compliance</w:t>
      </w:r>
      <w:r w:rsidRPr="00F76FA9">
        <w:rPr>
          <w:rStyle w:val="Emphasis"/>
        </w:rPr>
        <w:t xml:space="preserve"> mechanisms</w:t>
      </w:r>
      <w:r w:rsidRPr="00F76FA9">
        <w:rPr>
          <w:sz w:val="16"/>
        </w:rPr>
        <w:t xml:space="preserve"> </w:t>
      </w:r>
      <w:r w:rsidRPr="00F76FA9">
        <w:rPr>
          <w:rStyle w:val="StyleUnderline"/>
          <w:highlight w:val="green"/>
        </w:rPr>
        <w:t>to</w:t>
      </w:r>
      <w:r w:rsidRPr="00F76FA9">
        <w:rPr>
          <w:rStyle w:val="StyleUnderline"/>
        </w:rPr>
        <w:t xml:space="preserve"> </w:t>
      </w:r>
      <w:r w:rsidRPr="00F76FA9">
        <w:rPr>
          <w:rStyle w:val="StyleUnderline"/>
          <w:bCs/>
        </w:rPr>
        <w:t>maximize</w:t>
      </w:r>
      <w:r w:rsidRPr="00F76FA9">
        <w:rPr>
          <w:rStyle w:val="StyleUnderline"/>
        </w:rPr>
        <w:t xml:space="preserve"> the </w:t>
      </w:r>
      <w:r w:rsidRPr="00F76FA9">
        <w:rPr>
          <w:rStyle w:val="StyleUnderline"/>
          <w:bCs/>
        </w:rPr>
        <w:t>benefits</w:t>
      </w:r>
      <w:r w:rsidRPr="00F76FA9">
        <w:rPr>
          <w:rStyle w:val="StyleUnderline"/>
        </w:rPr>
        <w:t xml:space="preserve"> that they all can gain from space, while </w:t>
      </w:r>
      <w:r w:rsidRPr="00F76FA9">
        <w:rPr>
          <w:rStyle w:val="StyleUnderline"/>
          <w:bCs/>
          <w:highlight w:val="green"/>
        </w:rPr>
        <w:t>minimizing</w:t>
      </w:r>
      <w:r w:rsidRPr="00F76FA9">
        <w:rPr>
          <w:rStyle w:val="StyleUnderline"/>
          <w:highlight w:val="green"/>
        </w:rPr>
        <w:t xml:space="preserve"> </w:t>
      </w:r>
      <w:r w:rsidRPr="00F76FA9">
        <w:rPr>
          <w:rStyle w:val="StyleUnderline"/>
          <w:bCs/>
          <w:highlight w:val="green"/>
        </w:rPr>
        <w:t>risks</w:t>
      </w:r>
      <w:r w:rsidRPr="00F76FA9">
        <w:rPr>
          <w:rStyle w:val="StyleUnderline"/>
        </w:rPr>
        <w:t xml:space="preserve"> </w:t>
      </w:r>
      <w:r w:rsidRPr="00F76FA9">
        <w:rPr>
          <w:rStyle w:val="Emphasis"/>
          <w:highlight w:val="green"/>
          <w:bdr w:val="single" w:sz="18" w:space="0" w:color="auto"/>
        </w:rPr>
        <w:t>from irresponsible space behaviors or deliberate interference</w:t>
      </w:r>
      <w:r w:rsidRPr="00F76FA9">
        <w:rPr>
          <w:sz w:val="16"/>
        </w:rPr>
        <w:t xml:space="preserve"> with legitimate space activities.”52 While it is acknowledged that such a need exists, </w:t>
      </w:r>
      <w:r w:rsidRPr="00F76FA9">
        <w:rPr>
          <w:rStyle w:val="StyleUnderline"/>
          <w:sz w:val="16"/>
          <w:u w:val="none"/>
        </w:rPr>
        <w:t>the difficulty in reaching agreement on how to bring it about is one reason why some states are more focused on producing a dialogue on long-term sustainability</w:t>
      </w:r>
      <w:r w:rsidRPr="00F76FA9">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F76FA9">
        <w:rPr>
          <w:rStyle w:val="StyleUnderline"/>
        </w:rPr>
        <w:t xml:space="preserve">To minimize </w:t>
      </w:r>
      <w:r w:rsidRPr="00F76FA9">
        <w:rPr>
          <w:rStyle w:val="StyleUnderline"/>
          <w:sz w:val="16"/>
          <w:u w:val="none"/>
        </w:rPr>
        <w:t>some of the</w:t>
      </w:r>
      <w:r w:rsidRPr="00F76FA9">
        <w:rPr>
          <w:rStyle w:val="StyleUnderline"/>
        </w:rPr>
        <w:t xml:space="preserve"> risks of non-sustainable space use</w:t>
      </w:r>
      <w:r w:rsidRPr="00F76FA9">
        <w:rPr>
          <w:rStyle w:val="StyleUnderline"/>
          <w:sz w:val="16"/>
          <w:u w:val="none"/>
        </w:rPr>
        <w:t>, Weeden</w:t>
      </w:r>
      <w:r w:rsidRPr="00F76FA9">
        <w:rPr>
          <w:sz w:val="16"/>
        </w:rPr>
        <w:t xml:space="preserve">53 </w:t>
      </w:r>
      <w:r w:rsidRPr="00F76FA9">
        <w:rPr>
          <w:rStyle w:val="StyleUnderline"/>
          <w:sz w:val="16"/>
          <w:u w:val="none"/>
        </w:rPr>
        <w:t>proposes</w:t>
      </w:r>
      <w:r w:rsidRPr="00F76FA9">
        <w:rPr>
          <w:sz w:val="16"/>
        </w:rPr>
        <w:t xml:space="preserve"> a three-pillar technical approach to space sustainability: </w:t>
      </w:r>
      <w:r w:rsidRPr="00F76FA9">
        <w:rPr>
          <w:u w:val="single"/>
        </w:rPr>
        <w:t xml:space="preserve">(1) </w:t>
      </w:r>
      <w:r w:rsidRPr="00F76FA9">
        <w:rPr>
          <w:rStyle w:val="Emphasis"/>
          <w:highlight w:val="green"/>
        </w:rPr>
        <w:t>debris</w:t>
      </w:r>
      <w:r w:rsidRPr="00F76FA9">
        <w:rPr>
          <w:rStyle w:val="Emphasis"/>
        </w:rPr>
        <w:t xml:space="preserve"> </w:t>
      </w:r>
      <w:r w:rsidRPr="00F76FA9">
        <w:rPr>
          <w:rStyle w:val="Emphasis"/>
          <w:highlight w:val="green"/>
        </w:rPr>
        <w:t>mitigation</w:t>
      </w:r>
      <w:r w:rsidRPr="00F76FA9">
        <w:rPr>
          <w:sz w:val="16"/>
        </w:rPr>
        <w:t xml:space="preserve">; </w:t>
      </w:r>
      <w:r w:rsidRPr="00F76FA9">
        <w:rPr>
          <w:u w:val="single"/>
        </w:rPr>
        <w:t xml:space="preserve">(2) </w:t>
      </w:r>
      <w:r w:rsidRPr="00F76FA9">
        <w:rPr>
          <w:rStyle w:val="Emphasis"/>
          <w:b w:val="0"/>
          <w:bCs/>
        </w:rPr>
        <w:t>debris</w:t>
      </w:r>
      <w:r w:rsidRPr="00F76FA9">
        <w:rPr>
          <w:rStyle w:val="Emphasis"/>
        </w:rPr>
        <w:t xml:space="preserve"> </w:t>
      </w:r>
      <w:r w:rsidRPr="00F76FA9">
        <w:rPr>
          <w:rStyle w:val="Emphasis"/>
          <w:highlight w:val="green"/>
        </w:rPr>
        <w:t>removal</w:t>
      </w:r>
      <w:r w:rsidRPr="00F76FA9">
        <w:rPr>
          <w:rStyle w:val="StyleUnderline"/>
          <w:sz w:val="16"/>
          <w:u w:val="none"/>
        </w:rPr>
        <w:t>; and</w:t>
      </w:r>
      <w:r w:rsidRPr="00F76FA9">
        <w:rPr>
          <w:sz w:val="16"/>
        </w:rPr>
        <w:t xml:space="preserve"> </w:t>
      </w:r>
      <w:r w:rsidRPr="00F76FA9">
        <w:rPr>
          <w:u w:val="single"/>
        </w:rPr>
        <w:t xml:space="preserve">(3) </w:t>
      </w:r>
      <w:r w:rsidRPr="00F76FA9">
        <w:rPr>
          <w:rStyle w:val="Emphasis"/>
          <w:b w:val="0"/>
          <w:bCs/>
        </w:rPr>
        <w:t>space</w:t>
      </w:r>
      <w:r w:rsidRPr="00F76FA9">
        <w:rPr>
          <w:rStyle w:val="Emphasis"/>
        </w:rPr>
        <w:t xml:space="preserve"> </w:t>
      </w:r>
      <w:r w:rsidRPr="00F76FA9">
        <w:rPr>
          <w:rStyle w:val="Emphasis"/>
          <w:highlight w:val="green"/>
        </w:rPr>
        <w:t>traffic</w:t>
      </w:r>
      <w:r w:rsidRPr="00F76FA9">
        <w:rPr>
          <w:rStyle w:val="Emphasis"/>
        </w:rPr>
        <w:t xml:space="preserve"> </w:t>
      </w:r>
      <w:r w:rsidRPr="00F76FA9">
        <w:rPr>
          <w:rStyle w:val="Emphasis"/>
          <w:highlight w:val="green"/>
        </w:rPr>
        <w:t>management</w:t>
      </w:r>
      <w:r w:rsidRPr="00F76FA9">
        <w:rPr>
          <w:rStyle w:val="StyleUnderline"/>
        </w:rPr>
        <w:t xml:space="preserve">. </w:t>
      </w:r>
      <w:r w:rsidRPr="00F76FA9">
        <w:rPr>
          <w:rStyle w:val="StyleUnderline"/>
          <w:sz w:val="16"/>
          <w:u w:val="none"/>
        </w:rPr>
        <w:t>This is</w:t>
      </w:r>
      <w:r w:rsidRPr="00F76FA9">
        <w:rPr>
          <w:rStyle w:val="StyleUnderline"/>
        </w:rPr>
        <w:t xml:space="preserve"> conjoined with </w:t>
      </w:r>
      <w:r w:rsidRPr="00F76FA9">
        <w:rPr>
          <w:rStyle w:val="StyleUnderline"/>
          <w:sz w:val="16"/>
          <w:u w:val="none"/>
        </w:rPr>
        <w:t>an</w:t>
      </w:r>
      <w:r w:rsidRPr="00F76FA9">
        <w:rPr>
          <w:rStyle w:val="StyleUnderline"/>
        </w:rPr>
        <w:t xml:space="preserve"> </w:t>
      </w:r>
      <w:r w:rsidRPr="00F76FA9">
        <w:rPr>
          <w:rStyle w:val="Emphasis"/>
        </w:rPr>
        <w:t>immediate need for data</w:t>
      </w:r>
      <w:r w:rsidRPr="00F76FA9">
        <w:rPr>
          <w:sz w:val="16"/>
        </w:rPr>
        <w:t xml:space="preserve"> </w:t>
      </w:r>
      <w:r w:rsidRPr="00F76FA9">
        <w:rPr>
          <w:rStyle w:val="StyleUnderline"/>
        </w:rPr>
        <w:t xml:space="preserve">in support of </w:t>
      </w:r>
      <w:r w:rsidRPr="00F76FA9">
        <w:rPr>
          <w:rStyle w:val="Emphasis"/>
        </w:rPr>
        <w:t>conjunction assessment</w:t>
      </w:r>
      <w:r w:rsidRPr="00F76FA9">
        <w:rPr>
          <w:sz w:val="16"/>
        </w:rPr>
        <w:t xml:space="preserve"> </w:t>
      </w:r>
      <w:r w:rsidRPr="00F76FA9">
        <w:rPr>
          <w:rStyle w:val="StyleUnderline"/>
        </w:rPr>
        <w:t xml:space="preserve">and </w:t>
      </w:r>
      <w:r w:rsidRPr="00F76FA9">
        <w:rPr>
          <w:rStyle w:val="Emphasis"/>
        </w:rPr>
        <w:t>collision avoidance</w:t>
      </w:r>
      <w:r w:rsidRPr="00F76FA9">
        <w:rPr>
          <w:rStyle w:val="StyleUnderline"/>
        </w:rPr>
        <w:t xml:space="preserve">. </w:t>
      </w:r>
      <w:r w:rsidRPr="00F76FA9">
        <w:rPr>
          <w:rStyle w:val="StyleUnderline"/>
          <w:sz w:val="16"/>
          <w:u w:val="none"/>
        </w:rPr>
        <w:t>This</w:t>
      </w:r>
      <w:r w:rsidRPr="00F76FA9">
        <w:rPr>
          <w:rStyle w:val="StyleUnderline"/>
        </w:rPr>
        <w:t xml:space="preserve"> emphasis on </w:t>
      </w:r>
      <w:r w:rsidRPr="00F76FA9">
        <w:rPr>
          <w:rStyle w:val="StyleUnderline"/>
          <w:sz w:val="16"/>
          <w:u w:val="none"/>
        </w:rPr>
        <w:t>data sharing/collection includes enabling research into potential solutions to the problem of space debris, and</w:t>
      </w:r>
      <w:r w:rsidRPr="00F76FA9">
        <w:rPr>
          <w:rStyle w:val="StyleUnderline"/>
        </w:rPr>
        <w:t xml:space="preserve"> </w:t>
      </w:r>
      <w:r w:rsidRPr="00F76FA9">
        <w:rPr>
          <w:rStyle w:val="Emphasis"/>
          <w:highlight w:val="green"/>
        </w:rPr>
        <w:t>enhancing</w:t>
      </w:r>
      <w:r w:rsidRPr="00F76FA9">
        <w:rPr>
          <w:rStyle w:val="Emphasis"/>
        </w:rPr>
        <w:t xml:space="preserve"> </w:t>
      </w:r>
      <w:r w:rsidRPr="00F76FA9">
        <w:rPr>
          <w:rStyle w:val="Emphasis"/>
          <w:highlight w:val="green"/>
        </w:rPr>
        <w:t>transparency and cooperation</w:t>
      </w:r>
      <w:r w:rsidRPr="00F76FA9">
        <w:rPr>
          <w:sz w:val="16"/>
        </w:rPr>
        <w:t xml:space="preserve"> </w:t>
      </w:r>
      <w:r w:rsidRPr="00F76FA9">
        <w:rPr>
          <w:rStyle w:val="StyleUnderline"/>
        </w:rPr>
        <w:t>among states.</w:t>
      </w:r>
      <w:r w:rsidRPr="00F76FA9">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F76FA9">
        <w:rPr>
          <w:rStyle w:val="Emphasis"/>
          <w:b w:val="0"/>
          <w:bCs/>
        </w:rPr>
        <w:t xml:space="preserve">These </w:t>
      </w:r>
      <w:r w:rsidRPr="00F76FA9">
        <w:rPr>
          <w:rStyle w:val="Emphasis"/>
          <w:b w:val="0"/>
          <w:bCs/>
          <w:highlight w:val="green"/>
        </w:rPr>
        <w:t>proposals</w:t>
      </w:r>
      <w:r w:rsidRPr="00F76FA9">
        <w:rPr>
          <w:rStyle w:val="Emphasis"/>
          <w:b w:val="0"/>
          <w:bCs/>
        </w:rPr>
        <w:t xml:space="preserve"> </w:t>
      </w:r>
      <w:r w:rsidRPr="00F76FA9">
        <w:rPr>
          <w:rStyle w:val="Emphasis"/>
          <w:b w:val="0"/>
          <w:bCs/>
          <w:highlight w:val="green"/>
        </w:rPr>
        <w:t>follow</w:t>
      </w:r>
      <w:r w:rsidRPr="00F76FA9">
        <w:rPr>
          <w:rStyle w:val="Emphasis"/>
          <w:b w:val="0"/>
          <w:bCs/>
        </w:rPr>
        <w:t xml:space="preserve"> the logic of </w:t>
      </w:r>
      <w:r w:rsidRPr="00F76FA9">
        <w:rPr>
          <w:rStyle w:val="Emphasis"/>
          <w:b w:val="0"/>
          <w:bCs/>
          <w:highlight w:val="green"/>
        </w:rPr>
        <w:t>sustainability</w:t>
      </w:r>
      <w:r w:rsidRPr="00F76FA9">
        <w:rPr>
          <w:rStyle w:val="Emphasis"/>
          <w:b w:val="0"/>
          <w:bCs/>
        </w:rPr>
        <w:t xml:space="preserve"> </w:t>
      </w:r>
      <w:r w:rsidRPr="00F76FA9">
        <w:rPr>
          <w:rStyle w:val="Emphasis"/>
          <w:b w:val="0"/>
          <w:bCs/>
          <w:highlight w:val="green"/>
        </w:rPr>
        <w:t>for</w:t>
      </w:r>
      <w:r w:rsidRPr="00F76FA9">
        <w:rPr>
          <w:rStyle w:val="Emphasis"/>
          <w:b w:val="0"/>
          <w:bCs/>
        </w:rPr>
        <w:t xml:space="preserve"> global </w:t>
      </w:r>
      <w:r w:rsidRPr="00F76FA9">
        <w:rPr>
          <w:rStyle w:val="Emphasis"/>
          <w:b w:val="0"/>
          <w:bCs/>
          <w:highlight w:val="green"/>
        </w:rPr>
        <w:t>security</w:t>
      </w:r>
      <w:r w:rsidRPr="00F76FA9">
        <w:rPr>
          <w:rStyle w:val="StyleUnderline"/>
          <w:bCs/>
        </w:rPr>
        <w:t xml:space="preserve">. </w:t>
      </w:r>
      <w:r w:rsidRPr="00F76FA9">
        <w:rPr>
          <w:rStyle w:val="StyleUnderline"/>
          <w:sz w:val="16"/>
          <w:u w:val="none"/>
        </w:rPr>
        <w:t>While this logic is in line with the dominant conceptualization of benefit sharing and freedom of outer space,</w:t>
      </w:r>
      <w:r w:rsidRPr="00F76FA9">
        <w:rPr>
          <w:sz w:val="16"/>
        </w:rPr>
        <w:t xml:space="preserve"> the position taken in this article is that </w:t>
      </w:r>
      <w:r w:rsidRPr="00F76FA9">
        <w:rPr>
          <w:rStyle w:val="Emphasis"/>
          <w:b w:val="0"/>
          <w:bCs/>
        </w:rPr>
        <w:t>it</w:t>
      </w:r>
      <w:r w:rsidRPr="00F76FA9">
        <w:rPr>
          <w:rStyle w:val="Emphasis"/>
        </w:rPr>
        <w:t xml:space="preserve"> </w:t>
      </w:r>
      <w:r w:rsidRPr="00F76FA9">
        <w:rPr>
          <w:rStyle w:val="Emphasis"/>
          <w:highlight w:val="green"/>
        </w:rPr>
        <w:t xml:space="preserve">does not </w:t>
      </w:r>
      <w:r w:rsidRPr="00F76FA9">
        <w:rPr>
          <w:rStyle w:val="Emphasis"/>
          <w:b w:val="0"/>
          <w:bCs/>
          <w:highlight w:val="green"/>
        </w:rPr>
        <w:t>adequately</w:t>
      </w:r>
      <w:r w:rsidRPr="00F76FA9">
        <w:rPr>
          <w:rStyle w:val="Emphasis"/>
          <w:highlight w:val="green"/>
        </w:rPr>
        <w:t xml:space="preserve"> speak to</w:t>
      </w:r>
      <w:r w:rsidRPr="00F76FA9">
        <w:rPr>
          <w:rStyle w:val="Emphasis"/>
        </w:rPr>
        <w:t xml:space="preserve"> </w:t>
      </w:r>
      <w:r w:rsidRPr="00F76FA9">
        <w:rPr>
          <w:rStyle w:val="Emphasis"/>
          <w:highlight w:val="green"/>
        </w:rPr>
        <w:t>sustainability</w:t>
      </w:r>
      <w:r w:rsidRPr="00F76FA9">
        <w:rPr>
          <w:sz w:val="16"/>
        </w:rPr>
        <w:t xml:space="preserve"> </w:t>
      </w:r>
      <w:r w:rsidRPr="00F76FA9">
        <w:rPr>
          <w:rStyle w:val="StyleUnderline"/>
          <w:sz w:val="16"/>
          <w:u w:val="none"/>
        </w:rPr>
        <w:t>from the perspective of</w:t>
      </w:r>
      <w:r w:rsidRPr="00F76FA9">
        <w:rPr>
          <w:rStyle w:val="StyleUnderline"/>
          <w:bCs/>
          <w:sz w:val="16"/>
          <w:u w:val="none"/>
        </w:rPr>
        <w:t xml:space="preserve"> </w:t>
      </w:r>
      <w:r w:rsidRPr="00F76FA9">
        <w:rPr>
          <w:rStyle w:val="Emphasis"/>
          <w:b w:val="0"/>
          <w:bCs/>
          <w:sz w:val="16"/>
          <w:u w:val="none"/>
        </w:rPr>
        <w:t>aspirant space states</w:t>
      </w:r>
      <w:r w:rsidRPr="00F76FA9">
        <w:rPr>
          <w:rStyle w:val="StyleUnderline"/>
          <w:sz w:val="16"/>
          <w:u w:val="none"/>
        </w:rPr>
        <w:t xml:space="preserve">. </w:t>
      </w:r>
      <w:r w:rsidRPr="00F76FA9">
        <w:rPr>
          <w:rStyle w:val="StyleUnderline"/>
          <w:highlight w:val="green"/>
        </w:rPr>
        <w:t>To do so</w:t>
      </w:r>
      <w:r w:rsidRPr="00F76FA9">
        <w:rPr>
          <w:rStyle w:val="StyleUnderline"/>
        </w:rPr>
        <w:t xml:space="preserve"> </w:t>
      </w:r>
      <w:r w:rsidRPr="00F76FA9">
        <w:rPr>
          <w:rStyle w:val="StyleUnderline"/>
          <w:highlight w:val="green"/>
        </w:rPr>
        <w:t>requires</w:t>
      </w:r>
      <w:r w:rsidRPr="00F76FA9">
        <w:rPr>
          <w:rStyle w:val="StyleUnderline"/>
        </w:rPr>
        <w:t xml:space="preserve"> a</w:t>
      </w:r>
      <w:r w:rsidRPr="00F76FA9">
        <w:rPr>
          <w:sz w:val="16"/>
        </w:rPr>
        <w:t xml:space="preserve"> </w:t>
      </w:r>
      <w:r w:rsidRPr="00F76FA9">
        <w:rPr>
          <w:rStyle w:val="Emphasis"/>
          <w:b w:val="0"/>
          <w:bCs/>
        </w:rPr>
        <w:t>significantly broader discussion</w:t>
      </w:r>
      <w:r w:rsidRPr="00F76FA9">
        <w:rPr>
          <w:sz w:val="16"/>
        </w:rPr>
        <w:t xml:space="preserve"> </w:t>
      </w:r>
      <w:r w:rsidRPr="00F76FA9">
        <w:rPr>
          <w:rStyle w:val="StyleUnderline"/>
          <w:sz w:val="16"/>
          <w:u w:val="none"/>
        </w:rPr>
        <w:t>and</w:t>
      </w:r>
      <w:r w:rsidRPr="00F76FA9">
        <w:rPr>
          <w:rStyle w:val="StyleUnderline"/>
        </w:rPr>
        <w:t xml:space="preserve"> solutions aimed towards </w:t>
      </w:r>
      <w:r w:rsidRPr="00F76FA9">
        <w:rPr>
          <w:rStyle w:val="Emphasis"/>
          <w:highlight w:val="green"/>
        </w:rPr>
        <w:t>aligning</w:t>
      </w:r>
      <w:r w:rsidRPr="00F76FA9">
        <w:rPr>
          <w:rStyle w:val="Emphasis"/>
        </w:rPr>
        <w:t xml:space="preserve"> </w:t>
      </w:r>
      <w:r w:rsidRPr="00F76FA9">
        <w:rPr>
          <w:rStyle w:val="Emphasis"/>
          <w:highlight w:val="green"/>
        </w:rPr>
        <w:t>space law</w:t>
      </w:r>
      <w:r w:rsidRPr="00F76FA9">
        <w:rPr>
          <w:rStyle w:val="Emphasis"/>
        </w:rPr>
        <w:t xml:space="preserve"> </w:t>
      </w:r>
      <w:r w:rsidRPr="00F76FA9">
        <w:rPr>
          <w:rStyle w:val="Emphasis"/>
          <w:b w:val="0"/>
          <w:bCs/>
          <w:sz w:val="16"/>
          <w:u w:val="none"/>
        </w:rPr>
        <w:t>and policy</w:t>
      </w:r>
      <w:r w:rsidRPr="00F76FA9">
        <w:rPr>
          <w:rStyle w:val="Emphasis"/>
        </w:rPr>
        <w:t xml:space="preserve"> </w:t>
      </w:r>
      <w:r w:rsidRPr="00F76FA9">
        <w:rPr>
          <w:rStyle w:val="Emphasis"/>
          <w:highlight w:val="green"/>
        </w:rPr>
        <w:t>with</w:t>
      </w:r>
      <w:r w:rsidRPr="00F76FA9">
        <w:rPr>
          <w:rStyle w:val="Emphasis"/>
        </w:rPr>
        <w:t xml:space="preserve"> </w:t>
      </w:r>
      <w:r w:rsidRPr="00F76FA9">
        <w:rPr>
          <w:rStyle w:val="Emphasis"/>
          <w:b w:val="0"/>
          <w:bCs/>
          <w:sz w:val="16"/>
          <w:u w:val="none"/>
        </w:rPr>
        <w:t>the</w:t>
      </w:r>
      <w:r w:rsidRPr="00F76FA9">
        <w:rPr>
          <w:rStyle w:val="Emphasis"/>
        </w:rPr>
        <w:t xml:space="preserve"> </w:t>
      </w:r>
      <w:r w:rsidRPr="00F76FA9">
        <w:rPr>
          <w:rStyle w:val="Emphasis"/>
          <w:highlight w:val="green"/>
        </w:rPr>
        <w:t>sustainable development paradigm</w:t>
      </w:r>
      <w:r w:rsidRPr="00F76FA9">
        <w:rPr>
          <w:rStyle w:val="StyleUnderline"/>
          <w:sz w:val="16"/>
          <w:u w:val="none"/>
        </w:rPr>
        <w:t>, if understood as being an</w:t>
      </w:r>
      <w:r w:rsidRPr="00F76FA9">
        <w:rPr>
          <w:rStyle w:val="StyleUnderline"/>
        </w:rPr>
        <w:t xml:space="preserve"> </w:t>
      </w:r>
      <w:r w:rsidRPr="00F76FA9">
        <w:rPr>
          <w:rStyle w:val="Emphasis"/>
          <w:b w:val="0"/>
          <w:bCs/>
        </w:rPr>
        <w:t>inclusive paradigm</w:t>
      </w:r>
      <w:r w:rsidRPr="00F76FA9">
        <w:rPr>
          <w:sz w:val="16"/>
        </w:rPr>
        <w:t xml:space="preserve"> </w:t>
      </w:r>
      <w:r w:rsidRPr="00F76FA9">
        <w:rPr>
          <w:rStyle w:val="StyleUnderline"/>
          <w:sz w:val="16"/>
          <w:u w:val="none"/>
        </w:rPr>
        <w:t>and</w:t>
      </w:r>
      <w:r w:rsidRPr="00F76FA9">
        <w:rPr>
          <w:rStyle w:val="StyleUnderline"/>
        </w:rPr>
        <w:t xml:space="preserve"> not focused on the </w:t>
      </w:r>
      <w:r w:rsidRPr="00F76FA9">
        <w:rPr>
          <w:rStyle w:val="Emphasis"/>
        </w:rPr>
        <w:t>individualistic</w:t>
      </w:r>
      <w:r w:rsidRPr="00F76FA9">
        <w:rPr>
          <w:rStyle w:val="Emphasis"/>
          <w:b w:val="0"/>
          <w:bCs/>
        </w:rPr>
        <w:t>/self-interested</w:t>
      </w:r>
      <w:r w:rsidRPr="00F76FA9">
        <w:rPr>
          <w:rStyle w:val="StyleUnderline"/>
        </w:rPr>
        <w:t xml:space="preserve"> nature of the </w:t>
      </w:r>
      <w:r w:rsidRPr="00F76FA9">
        <w:rPr>
          <w:rStyle w:val="Emphasis"/>
        </w:rPr>
        <w:t>current conception</w:t>
      </w:r>
      <w:r w:rsidRPr="00F76FA9">
        <w:rPr>
          <w:sz w:val="16"/>
        </w:rPr>
        <w:t xml:space="preserve"> </w:t>
      </w:r>
      <w:r w:rsidRPr="00F76FA9">
        <w:rPr>
          <w:rStyle w:val="StyleUnderline"/>
        </w:rPr>
        <w:t>of sustainable development.</w:t>
      </w:r>
      <w:r w:rsidRPr="00F76FA9">
        <w:rPr>
          <w:sz w:val="16"/>
        </w:rPr>
        <w:t xml:space="preserve"> </w:t>
      </w:r>
      <w:r w:rsidRPr="00F76FA9">
        <w:rPr>
          <w:rStyle w:val="StyleUnderline"/>
        </w:rPr>
        <w:t xml:space="preserve">A systemic, </w:t>
      </w:r>
      <w:r w:rsidRPr="00F76FA9">
        <w:rPr>
          <w:rStyle w:val="StyleUnderline"/>
          <w:highlight w:val="green"/>
        </w:rPr>
        <w:t>sustainable</w:t>
      </w:r>
      <w:r w:rsidRPr="00F76FA9">
        <w:rPr>
          <w:rStyle w:val="StyleUnderline"/>
        </w:rPr>
        <w:t xml:space="preserve"> development law </w:t>
      </w:r>
      <w:r w:rsidRPr="00F76FA9">
        <w:rPr>
          <w:rStyle w:val="StyleUnderline"/>
          <w:highlight w:val="green"/>
        </w:rPr>
        <w:t>approach calls for</w:t>
      </w:r>
      <w:r w:rsidRPr="00F76FA9">
        <w:rPr>
          <w:rStyle w:val="StyleUnderline"/>
        </w:rPr>
        <w:t xml:space="preserve"> a </w:t>
      </w:r>
      <w:r w:rsidRPr="00F76FA9">
        <w:rPr>
          <w:rStyle w:val="Emphasis"/>
          <w:highlight w:val="green"/>
        </w:rPr>
        <w:t>conscious engagement</w:t>
      </w:r>
      <w:r w:rsidRPr="00F76FA9">
        <w:rPr>
          <w:sz w:val="16"/>
        </w:rPr>
        <w:t xml:space="preserve"> </w:t>
      </w:r>
      <w:r w:rsidRPr="00F76FA9">
        <w:rPr>
          <w:rStyle w:val="StyleUnderline"/>
          <w:highlight w:val="green"/>
        </w:rPr>
        <w:t>with</w:t>
      </w:r>
      <w:r w:rsidRPr="00F76FA9">
        <w:rPr>
          <w:rStyle w:val="StyleUnderline"/>
        </w:rPr>
        <w:t xml:space="preserve"> the web of overlapping </w:t>
      </w:r>
      <w:r w:rsidRPr="00F76FA9">
        <w:rPr>
          <w:rStyle w:val="StyleUnderline"/>
          <w:highlight w:val="green"/>
        </w:rPr>
        <w:t>social</w:t>
      </w:r>
      <w:r w:rsidRPr="00F76FA9">
        <w:rPr>
          <w:rStyle w:val="StyleUnderline"/>
        </w:rPr>
        <w:t xml:space="preserve">, </w:t>
      </w:r>
      <w:r w:rsidRPr="00F76FA9">
        <w:rPr>
          <w:rStyle w:val="StyleUnderline"/>
          <w:highlight w:val="green"/>
        </w:rPr>
        <w:t>environmental</w:t>
      </w:r>
      <w:r w:rsidRPr="00F76FA9">
        <w:rPr>
          <w:rStyle w:val="StyleUnderline"/>
        </w:rPr>
        <w:t xml:space="preserve">, cultural, and </w:t>
      </w:r>
      <w:r w:rsidRPr="00F76FA9">
        <w:rPr>
          <w:rStyle w:val="StyleUnderline"/>
          <w:highlight w:val="green"/>
        </w:rPr>
        <w:t>legal frameworks</w:t>
      </w:r>
      <w:r w:rsidRPr="00F76FA9">
        <w:rPr>
          <w:rStyle w:val="StyleUnderline"/>
        </w:rPr>
        <w:t xml:space="preserve">, </w:t>
      </w:r>
      <w:r w:rsidRPr="00F76FA9">
        <w:rPr>
          <w:rStyle w:val="StyleUnderline"/>
          <w:sz w:val="16"/>
          <w:u w:val="none"/>
        </w:rPr>
        <w:t>as well as</w:t>
      </w:r>
      <w:r w:rsidRPr="00F76FA9">
        <w:rPr>
          <w:rStyle w:val="StyleUnderline"/>
        </w:rPr>
        <w:t xml:space="preserve"> cultural considerations, economic policies, expectations, players, and interests</w:t>
      </w:r>
      <w:r w:rsidRPr="00F76FA9">
        <w:rPr>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F76FA9">
        <w:rPr>
          <w:sz w:val="16"/>
          <w:szCs w:val="16"/>
        </w:rPr>
        <w:t xml:space="preserve">Schrogl56 proposed that </w:t>
      </w:r>
      <w:r w:rsidRPr="00F76FA9">
        <w:rPr>
          <w:rStyle w:val="StyleUnderline"/>
          <w:sz w:val="16"/>
          <w:szCs w:val="16"/>
          <w:u w:val="none"/>
        </w:rPr>
        <w:t>sustainability is rendered to threats and risks to satellite operations</w:t>
      </w:r>
      <w:r w:rsidRPr="00F76FA9">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F76FA9">
        <w:rPr>
          <w:rStyle w:val="StyleUnderline"/>
          <w:sz w:val="16"/>
          <w:szCs w:val="16"/>
          <w:u w:val="none"/>
        </w:rPr>
        <w:t xml:space="preserve">the </w:t>
      </w:r>
      <w:r w:rsidRPr="00F76FA9">
        <w:rPr>
          <w:rStyle w:val="Emphasis"/>
          <w:b w:val="0"/>
          <w:bCs/>
          <w:sz w:val="16"/>
          <w:szCs w:val="16"/>
          <w:u w:val="none"/>
        </w:rPr>
        <w:t>dominant conceptualization</w:t>
      </w:r>
      <w:r w:rsidRPr="00F76FA9">
        <w:rPr>
          <w:rStyle w:val="StyleUnderline"/>
          <w:sz w:val="16"/>
          <w:szCs w:val="16"/>
          <w:u w:val="none"/>
        </w:rPr>
        <w:t xml:space="preserve"> of space sustainability removes any </w:t>
      </w:r>
      <w:r w:rsidRPr="00F76FA9">
        <w:rPr>
          <w:rStyle w:val="Emphasis"/>
          <w:b w:val="0"/>
          <w:bCs/>
          <w:sz w:val="16"/>
          <w:szCs w:val="16"/>
          <w:u w:val="none"/>
        </w:rPr>
        <w:t>focus</w:t>
      </w:r>
      <w:r w:rsidRPr="00F76FA9">
        <w:rPr>
          <w:rStyle w:val="StyleUnderline"/>
          <w:sz w:val="16"/>
          <w:szCs w:val="16"/>
          <w:u w:val="none"/>
        </w:rPr>
        <w:t xml:space="preserve"> upon providing for the </w:t>
      </w:r>
      <w:r w:rsidRPr="00F76FA9">
        <w:rPr>
          <w:rStyle w:val="Emphasis"/>
          <w:b w:val="0"/>
          <w:bCs/>
          <w:sz w:val="16"/>
          <w:szCs w:val="16"/>
          <w:u w:val="none"/>
        </w:rPr>
        <w:t>needs of those not among the most advanced space nations</w:t>
      </w:r>
      <w:r w:rsidRPr="00F76FA9">
        <w:rPr>
          <w:sz w:val="16"/>
          <w:szCs w:val="16"/>
        </w:rPr>
        <w:t xml:space="preserve">. This problem is highlighted in Peter and Rathgeber’s definition of space sustainability: </w:t>
      </w:r>
      <w:r w:rsidRPr="00F76FA9">
        <w:rPr>
          <w:rStyle w:val="StyleUnderline"/>
          <w:sz w:val="16"/>
          <w:szCs w:val="16"/>
          <w:u w:val="none"/>
        </w:rPr>
        <w:t>Sustainable space activities can be seen as activities</w:t>
      </w:r>
      <w:r w:rsidRPr="00F76FA9">
        <w:rPr>
          <w:sz w:val="16"/>
          <w:szCs w:val="16"/>
        </w:rPr>
        <w:t xml:space="preserve"> (in space, from space, through space and towards space) </w:t>
      </w:r>
      <w:r w:rsidRPr="00F76FA9">
        <w:rPr>
          <w:rStyle w:val="StyleUnderline"/>
          <w:sz w:val="16"/>
          <w:szCs w:val="16"/>
          <w:u w:val="none"/>
        </w:rPr>
        <w:t>that meet the needs of the</w:t>
      </w:r>
      <w:r w:rsidRPr="00F76FA9">
        <w:rPr>
          <w:sz w:val="16"/>
          <w:szCs w:val="16"/>
        </w:rPr>
        <w:t xml:space="preserve"> </w:t>
      </w:r>
      <w:r w:rsidRPr="00F76FA9">
        <w:rPr>
          <w:rStyle w:val="Emphasis"/>
          <w:b w:val="0"/>
          <w:bCs/>
          <w:sz w:val="16"/>
          <w:szCs w:val="16"/>
          <w:u w:val="none"/>
        </w:rPr>
        <w:t>present space actors</w:t>
      </w:r>
      <w:r w:rsidRPr="00F76FA9">
        <w:rPr>
          <w:sz w:val="16"/>
          <w:szCs w:val="16"/>
        </w:rPr>
        <w:t xml:space="preserve"> without comprising the ability of future generations to meet their own needs of performing space related operations safely.57 Peter and Rathgeber claim that </w:t>
      </w:r>
      <w:r w:rsidRPr="00F76FA9">
        <w:rPr>
          <w:rStyle w:val="StyleUnderline"/>
          <w:sz w:val="16"/>
          <w:szCs w:val="16"/>
          <w:u w:val="none"/>
        </w:rPr>
        <w:t xml:space="preserve">the emergence of </w:t>
      </w:r>
      <w:r w:rsidRPr="00F76FA9">
        <w:rPr>
          <w:rStyle w:val="Emphasis"/>
          <w:b w:val="0"/>
          <w:bCs/>
          <w:sz w:val="16"/>
          <w:szCs w:val="16"/>
          <w:u w:val="none"/>
        </w:rPr>
        <w:t>new institutional space actors</w:t>
      </w:r>
      <w:r w:rsidRPr="00F76FA9">
        <w:rPr>
          <w:sz w:val="16"/>
          <w:szCs w:val="16"/>
        </w:rPr>
        <w:t xml:space="preserve">, particularly from the south, </w:t>
      </w:r>
      <w:r w:rsidRPr="00F76FA9">
        <w:rPr>
          <w:rStyle w:val="StyleUnderline"/>
          <w:sz w:val="16"/>
          <w:szCs w:val="16"/>
          <w:u w:val="none"/>
        </w:rPr>
        <w:t xml:space="preserve">is putting a greater pressure on the </w:t>
      </w:r>
      <w:r w:rsidRPr="00F76FA9">
        <w:rPr>
          <w:rStyle w:val="StyleUnderline"/>
          <w:sz w:val="16"/>
          <w:szCs w:val="16"/>
          <w:u w:val="none"/>
        </w:rPr>
        <w:lastRenderedPageBreak/>
        <w:t xml:space="preserve">space environment and that the participation of the south in space sustainability efforts is </w:t>
      </w:r>
      <w:r w:rsidRPr="00F76FA9">
        <w:rPr>
          <w:rStyle w:val="Emphasis"/>
          <w:b w:val="0"/>
          <w:bCs/>
          <w:sz w:val="16"/>
          <w:szCs w:val="16"/>
          <w:u w:val="none"/>
        </w:rPr>
        <w:t>unsatisfactory</w:t>
      </w:r>
      <w:r w:rsidRPr="00F76FA9">
        <w:rPr>
          <w:sz w:val="16"/>
          <w:szCs w:val="16"/>
        </w:rPr>
        <w:t xml:space="preserve">.58 </w:t>
      </w:r>
      <w:r w:rsidRPr="00F76FA9">
        <w:rPr>
          <w:rStyle w:val="StyleUnderline"/>
          <w:sz w:val="16"/>
          <w:szCs w:val="16"/>
          <w:u w:val="none"/>
        </w:rPr>
        <w:t xml:space="preserve">Yet, the role of </w:t>
      </w:r>
      <w:r w:rsidRPr="00F76FA9">
        <w:rPr>
          <w:rStyle w:val="Emphasis"/>
          <w:b w:val="0"/>
          <w:bCs/>
          <w:sz w:val="16"/>
          <w:szCs w:val="16"/>
          <w:u w:val="none"/>
        </w:rPr>
        <w:t>less-advanced nations</w:t>
      </w:r>
      <w:r w:rsidRPr="00F76FA9">
        <w:rPr>
          <w:sz w:val="16"/>
          <w:szCs w:val="16"/>
        </w:rPr>
        <w:t xml:space="preserve"> </w:t>
      </w:r>
      <w:r w:rsidRPr="00F76FA9">
        <w:rPr>
          <w:rStyle w:val="StyleUnderline"/>
          <w:sz w:val="16"/>
          <w:szCs w:val="16"/>
          <w:u w:val="none"/>
        </w:rPr>
        <w:t xml:space="preserve">in sustainability initiatives is more so on the </w:t>
      </w:r>
      <w:r w:rsidRPr="00F76FA9">
        <w:rPr>
          <w:rStyle w:val="Emphasis"/>
          <w:b w:val="0"/>
          <w:bCs/>
          <w:sz w:val="16"/>
          <w:szCs w:val="16"/>
          <w:u w:val="none"/>
        </w:rPr>
        <w:t>receiving</w:t>
      </w:r>
      <w:r w:rsidRPr="00F76FA9">
        <w:rPr>
          <w:rStyle w:val="Emphasis"/>
          <w:sz w:val="16"/>
          <w:szCs w:val="16"/>
          <w:u w:val="none"/>
        </w:rPr>
        <w:t xml:space="preserve"> </w:t>
      </w:r>
      <w:r w:rsidRPr="00F76FA9">
        <w:rPr>
          <w:rStyle w:val="Emphasis"/>
          <w:b w:val="0"/>
          <w:bCs/>
          <w:sz w:val="16"/>
          <w:szCs w:val="16"/>
          <w:u w:val="none"/>
        </w:rPr>
        <w:t>end</w:t>
      </w:r>
      <w:r w:rsidRPr="00F76FA9">
        <w:rPr>
          <w:sz w:val="16"/>
          <w:szCs w:val="16"/>
        </w:rPr>
        <w:t xml:space="preserve"> </w:t>
      </w:r>
      <w:r w:rsidRPr="00F76FA9">
        <w:rPr>
          <w:rStyle w:val="StyleUnderline"/>
          <w:sz w:val="16"/>
          <w:szCs w:val="16"/>
          <w:u w:val="none"/>
        </w:rPr>
        <w:t xml:space="preserve">in that advanced nations seek to engage newcomers to space during the early phase of the development of </w:t>
      </w:r>
      <w:r w:rsidRPr="00F76FA9">
        <w:rPr>
          <w:rStyle w:val="Emphasis"/>
          <w:b w:val="0"/>
          <w:bCs/>
          <w:sz w:val="16"/>
          <w:szCs w:val="16"/>
          <w:u w:val="none"/>
        </w:rPr>
        <w:t>future directives</w:t>
      </w:r>
      <w:r w:rsidRPr="00F76FA9">
        <w:rPr>
          <w:sz w:val="16"/>
          <w:szCs w:val="16"/>
        </w:rPr>
        <w:t xml:space="preserve"> </w:t>
      </w:r>
      <w:r w:rsidRPr="00F76FA9">
        <w:rPr>
          <w:rStyle w:val="StyleUnderline"/>
          <w:sz w:val="16"/>
          <w:szCs w:val="16"/>
          <w:u w:val="none"/>
        </w:rPr>
        <w:t xml:space="preserve">and </w:t>
      </w:r>
      <w:r w:rsidRPr="00F76FA9">
        <w:rPr>
          <w:rStyle w:val="Emphasis"/>
          <w:b w:val="0"/>
          <w:bCs/>
          <w:sz w:val="16"/>
          <w:szCs w:val="16"/>
          <w:u w:val="none"/>
        </w:rPr>
        <w:t>codes of conduct</w:t>
      </w:r>
      <w:r w:rsidRPr="00F76FA9">
        <w:rPr>
          <w:sz w:val="16"/>
          <w:szCs w:val="16"/>
        </w:rPr>
        <w:t xml:space="preserve"> </w:t>
      </w:r>
      <w:r w:rsidRPr="00F76FA9">
        <w:rPr>
          <w:rStyle w:val="StyleUnderline"/>
          <w:sz w:val="16"/>
          <w:szCs w:val="16"/>
          <w:u w:val="none"/>
        </w:rPr>
        <w:t>for sustainable space activities; that is</w:t>
      </w:r>
      <w:r w:rsidRPr="00F76FA9">
        <w:rPr>
          <w:rStyle w:val="StyleUnderline"/>
          <w:bCs/>
          <w:sz w:val="16"/>
          <w:szCs w:val="16"/>
          <w:u w:val="none"/>
        </w:rPr>
        <w:t>,</w:t>
      </w:r>
      <w:r w:rsidRPr="00F76FA9">
        <w:rPr>
          <w:b/>
          <w:bCs/>
          <w:sz w:val="16"/>
          <w:szCs w:val="16"/>
        </w:rPr>
        <w:t xml:space="preserve"> </w:t>
      </w:r>
      <w:r w:rsidRPr="00F76FA9">
        <w:rPr>
          <w:rStyle w:val="Emphasis"/>
          <w:b w:val="0"/>
          <w:bCs/>
          <w:sz w:val="16"/>
          <w:szCs w:val="16"/>
          <w:u w:val="none"/>
        </w:rPr>
        <w:t>not really to seek their input</w:t>
      </w:r>
      <w:r w:rsidRPr="00F76FA9">
        <w:rPr>
          <w:rStyle w:val="StyleUnderline"/>
          <w:sz w:val="16"/>
          <w:szCs w:val="16"/>
          <w:u w:val="none"/>
        </w:rPr>
        <w:t>,</w:t>
      </w:r>
      <w:r w:rsidRPr="00F76FA9">
        <w:rPr>
          <w:rStyle w:val="StyleUnderline"/>
          <w:bCs/>
          <w:sz w:val="16"/>
          <w:szCs w:val="16"/>
          <w:u w:val="none"/>
        </w:rPr>
        <w:t xml:space="preserve"> </w:t>
      </w:r>
      <w:r w:rsidRPr="00F76FA9">
        <w:rPr>
          <w:rStyle w:val="StyleUnderline"/>
          <w:sz w:val="16"/>
          <w:szCs w:val="16"/>
          <w:u w:val="none"/>
        </w:rPr>
        <w:t>but to</w:t>
      </w:r>
      <w:r w:rsidRPr="00F76FA9">
        <w:rPr>
          <w:rStyle w:val="StyleUnderline"/>
          <w:bCs/>
          <w:sz w:val="16"/>
          <w:szCs w:val="16"/>
          <w:u w:val="none"/>
        </w:rPr>
        <w:t xml:space="preserve"> </w:t>
      </w:r>
      <w:r w:rsidRPr="00F76FA9">
        <w:rPr>
          <w:rStyle w:val="Emphasis"/>
          <w:b w:val="0"/>
          <w:bCs/>
          <w:sz w:val="16"/>
          <w:szCs w:val="16"/>
          <w:u w:val="none"/>
        </w:rPr>
        <w:t>ensure compliance</w:t>
      </w:r>
      <w:r w:rsidRPr="00F76FA9">
        <w:rPr>
          <w:sz w:val="16"/>
          <w:szCs w:val="16"/>
        </w:rPr>
        <w:t xml:space="preserve"> </w:t>
      </w:r>
      <w:r w:rsidRPr="00F76FA9">
        <w:rPr>
          <w:rStyle w:val="StyleUnderline"/>
          <w:sz w:val="16"/>
          <w:szCs w:val="16"/>
          <w:u w:val="none"/>
        </w:rPr>
        <w:t>by the less-advanced nations</w:t>
      </w:r>
      <w:r w:rsidRPr="00F76FA9">
        <w:rPr>
          <w:sz w:val="16"/>
          <w:szCs w:val="16"/>
        </w:rPr>
        <w:t xml:space="preserve">.59 </w:t>
      </w:r>
      <w:r w:rsidRPr="00F76FA9">
        <w:rPr>
          <w:rStyle w:val="StyleUnderline"/>
          <w:sz w:val="16"/>
          <w:szCs w:val="16"/>
          <w:u w:val="none"/>
        </w:rPr>
        <w:t xml:space="preserve">Their space activities are judged as either </w:t>
      </w:r>
      <w:r w:rsidRPr="00F76FA9">
        <w:rPr>
          <w:rStyle w:val="Emphasis"/>
          <w:b w:val="0"/>
          <w:bCs/>
          <w:sz w:val="16"/>
          <w:szCs w:val="16"/>
          <w:u w:val="none"/>
        </w:rPr>
        <w:t>threats</w:t>
      </w:r>
      <w:r w:rsidRPr="00F76FA9">
        <w:rPr>
          <w:rStyle w:val="StyleUnderline"/>
          <w:sz w:val="16"/>
          <w:szCs w:val="16"/>
          <w:u w:val="none"/>
        </w:rPr>
        <w:t xml:space="preserve"> to or consistent with space sustainability, rather than as </w:t>
      </w:r>
      <w:r w:rsidRPr="00F76FA9">
        <w:rPr>
          <w:rStyle w:val="Emphasis"/>
          <w:b w:val="0"/>
          <w:bCs/>
          <w:sz w:val="16"/>
          <w:szCs w:val="16"/>
          <w:u w:val="none"/>
        </w:rPr>
        <w:t>part of articulating the content of space sustainability</w:t>
      </w:r>
      <w:r w:rsidRPr="00F76FA9">
        <w:rPr>
          <w:sz w:val="16"/>
          <w:szCs w:val="16"/>
        </w:rPr>
        <w:t xml:space="preserve">.60 </w:t>
      </w:r>
      <w:r w:rsidRPr="00F76FA9">
        <w:rPr>
          <w:rStyle w:val="StyleUnderline"/>
          <w:sz w:val="16"/>
          <w:szCs w:val="16"/>
          <w:u w:val="none"/>
        </w:rPr>
        <w:t xml:space="preserve">This indicates that, for national space programs of established space nations, </w:t>
      </w:r>
      <w:r w:rsidRPr="00F76FA9">
        <w:rPr>
          <w:rStyle w:val="Emphasis"/>
          <w:b w:val="0"/>
          <w:bCs/>
          <w:sz w:val="16"/>
          <w:szCs w:val="16"/>
          <w:u w:val="none"/>
        </w:rPr>
        <w:t>a truly international focus on space sustainability is not a priority</w:t>
      </w:r>
      <w:r w:rsidRPr="00F76FA9">
        <w:rPr>
          <w:b/>
          <w:bCs/>
          <w:sz w:val="16"/>
          <w:szCs w:val="16"/>
        </w:rPr>
        <w:t xml:space="preserve">. </w:t>
      </w:r>
      <w:r w:rsidRPr="00F76FA9">
        <w:rPr>
          <w:sz w:val="16"/>
        </w:rPr>
        <w:t>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96C8732" w14:textId="77777777" w:rsidR="00F76FA9" w:rsidRPr="00F76FA9" w:rsidRDefault="00F76FA9" w:rsidP="00F76FA9">
      <w:pPr>
        <w:pStyle w:val="Heading4"/>
        <w:rPr>
          <w:rFonts w:cs="Arial"/>
        </w:rPr>
      </w:pPr>
      <w:r w:rsidRPr="00F76FA9">
        <w:rPr>
          <w:rFonts w:cs="Arial"/>
        </w:rPr>
        <w:t xml:space="preserve">Congestion creates </w:t>
      </w:r>
      <w:r w:rsidRPr="00F76FA9">
        <w:rPr>
          <w:rFonts w:cs="Arial"/>
          <w:u w:val="single"/>
        </w:rPr>
        <w:t>rivalrous</w:t>
      </w:r>
      <w:r w:rsidRPr="00F76FA9">
        <w:rPr>
          <w:rFonts w:cs="Arial"/>
        </w:rPr>
        <w:t xml:space="preserve"> orbits. </w:t>
      </w:r>
    </w:p>
    <w:p w14:paraId="038B6B8D" w14:textId="77777777" w:rsidR="00F76FA9" w:rsidRPr="00F76FA9" w:rsidRDefault="00F76FA9" w:rsidP="00F76FA9">
      <w:r w:rsidRPr="00F76FA9">
        <w:rPr>
          <w:rStyle w:val="Style13ptBold"/>
        </w:rPr>
        <w:t xml:space="preserve">Fabian 19 </w:t>
      </w:r>
      <w:r w:rsidRPr="00F76FA9">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F76FA9">
          <w:rPr>
            <w:rStyle w:val="Hyperlink"/>
          </w:rPr>
          <w:t>https://commons.und.edu/theses/2455/</w:t>
        </w:r>
      </w:hyperlink>
      <w:r w:rsidRPr="00F76FA9">
        <w:t>)</w:t>
      </w:r>
    </w:p>
    <w:p w14:paraId="16A9A04B" w14:textId="77777777" w:rsidR="00F76FA9" w:rsidRPr="00F76FA9" w:rsidRDefault="00F76FA9" w:rsidP="00F76FA9">
      <w:pPr>
        <w:rPr>
          <w:sz w:val="16"/>
        </w:rPr>
      </w:pPr>
      <w:r w:rsidRPr="00F76FA9">
        <w:rPr>
          <w:sz w:val="16"/>
        </w:rPr>
        <w:t xml:space="preserve">b. Defect/Defect </w:t>
      </w:r>
      <w:r w:rsidRPr="00F76FA9">
        <w:rPr>
          <w:rStyle w:val="StyleUnderline"/>
        </w:rPr>
        <w:t xml:space="preserve">The </w:t>
      </w:r>
      <w:r w:rsidRPr="00F76FA9">
        <w:rPr>
          <w:rStyle w:val="Emphasis"/>
          <w:highlight w:val="green"/>
        </w:rPr>
        <w:t>ubiquity</w:t>
      </w:r>
      <w:r w:rsidRPr="00F76FA9">
        <w:rPr>
          <w:rStyle w:val="StyleUnderline"/>
          <w:highlight w:val="green"/>
        </w:rPr>
        <w:t xml:space="preserve"> of</w:t>
      </w:r>
      <w:r w:rsidRPr="00F76FA9">
        <w:rPr>
          <w:rStyle w:val="StyleUnderline"/>
        </w:rPr>
        <w:t xml:space="preserve"> space </w:t>
      </w:r>
      <w:r w:rsidRPr="00F76FA9">
        <w:rPr>
          <w:rStyle w:val="StyleUnderline"/>
          <w:highlight w:val="green"/>
        </w:rPr>
        <w:t>tech</w:t>
      </w:r>
      <w:r w:rsidRPr="00F76FA9">
        <w:rPr>
          <w:rStyle w:val="StyleUnderline"/>
        </w:rPr>
        <w:t>nology</w:t>
      </w:r>
      <w:r w:rsidRPr="00F76FA9">
        <w:rPr>
          <w:sz w:val="16"/>
        </w:rPr>
        <w:t xml:space="preserve"> has also </w:t>
      </w:r>
      <w:r w:rsidRPr="00F76FA9">
        <w:rPr>
          <w:rStyle w:val="StyleUnderline"/>
          <w:highlight w:val="green"/>
        </w:rPr>
        <w:t>yielded</w:t>
      </w:r>
      <w:r w:rsidRPr="00F76FA9">
        <w:rPr>
          <w:rStyle w:val="StyleUnderline"/>
        </w:rPr>
        <w:t xml:space="preserve"> the </w:t>
      </w:r>
      <w:r w:rsidRPr="00F76FA9">
        <w:rPr>
          <w:rStyle w:val="Emphasis"/>
        </w:rPr>
        <w:t>negative externality</w:t>
      </w:r>
      <w:r w:rsidRPr="00F76FA9">
        <w:rPr>
          <w:rStyle w:val="StyleUnderline"/>
        </w:rPr>
        <w:t xml:space="preserve"> of </w:t>
      </w:r>
      <w:r w:rsidRPr="00F76FA9">
        <w:rPr>
          <w:rStyle w:val="Emphasis"/>
          <w:highlight w:val="green"/>
        </w:rPr>
        <w:t>overcrowding</w:t>
      </w:r>
      <w:r w:rsidRPr="00F76FA9">
        <w:rPr>
          <w:rStyle w:val="StyleUnderline"/>
        </w:rPr>
        <w:t xml:space="preserve"> the space domain. Despite its</w:t>
      </w:r>
      <w:r w:rsidRPr="00F76FA9">
        <w:rPr>
          <w:sz w:val="16"/>
        </w:rPr>
        <w:t xml:space="preserve"> seemingly unlimited </w:t>
      </w:r>
      <w:r w:rsidRPr="00F76FA9">
        <w:rPr>
          <w:rStyle w:val="StyleUnderline"/>
        </w:rPr>
        <w:t xml:space="preserve">size, there are a </w:t>
      </w:r>
      <w:r w:rsidRPr="00F76FA9">
        <w:rPr>
          <w:rStyle w:val="Emphasis"/>
        </w:rPr>
        <w:t>limited number</w:t>
      </w:r>
      <w:r w:rsidRPr="00F76FA9">
        <w:rPr>
          <w:rStyle w:val="StyleUnderline"/>
        </w:rPr>
        <w:t xml:space="preserve"> of useful </w:t>
      </w:r>
      <w:r w:rsidRPr="00F76FA9">
        <w:rPr>
          <w:rStyle w:val="Emphasis"/>
        </w:rPr>
        <w:t>earth-centric orbits</w:t>
      </w:r>
      <w:r w:rsidRPr="00F76FA9">
        <w:rPr>
          <w:rStyle w:val="StyleUnderline"/>
        </w:rPr>
        <w:t xml:space="preserve"> to optimize terrestrial coverage</w:t>
      </w:r>
      <w:r w:rsidRPr="00F76FA9">
        <w:rPr>
          <w:sz w:val="16"/>
        </w:rPr>
        <w:t xml:space="preserve">. It is projected that </w:t>
      </w:r>
      <w:r w:rsidRPr="00F76FA9">
        <w:rPr>
          <w:rStyle w:val="StyleUnderline"/>
          <w:highlight w:val="green"/>
        </w:rPr>
        <w:t>there are</w:t>
      </w:r>
      <w:r w:rsidRPr="00F76FA9">
        <w:rPr>
          <w:rStyle w:val="StyleUnderline"/>
        </w:rPr>
        <w:t xml:space="preserve"> over </w:t>
      </w:r>
      <w:r w:rsidRPr="00F76FA9">
        <w:rPr>
          <w:rStyle w:val="Emphasis"/>
          <w:highlight w:val="green"/>
        </w:rPr>
        <w:t>300,000</w:t>
      </w:r>
      <w:r w:rsidRPr="00F76FA9">
        <w:rPr>
          <w:rStyle w:val="StyleUnderline"/>
        </w:rPr>
        <w:t xml:space="preserve"> medium</w:t>
      </w:r>
      <w:r w:rsidRPr="00F76FA9">
        <w:rPr>
          <w:sz w:val="16"/>
        </w:rPr>
        <w:t xml:space="preserve"> sized </w:t>
      </w:r>
      <w:r w:rsidRPr="00F76FA9">
        <w:rPr>
          <w:rStyle w:val="StyleUnderline"/>
          <w:highlight w:val="green"/>
        </w:rPr>
        <w:t>objects capable of</w:t>
      </w:r>
      <w:r w:rsidRPr="00F76FA9">
        <w:rPr>
          <w:rStyle w:val="StyleUnderline"/>
        </w:rPr>
        <w:t xml:space="preserve"> causing </w:t>
      </w:r>
      <w:r w:rsidRPr="00F76FA9">
        <w:rPr>
          <w:rStyle w:val="Emphasis"/>
        </w:rPr>
        <w:t xml:space="preserve">catastrophic </w:t>
      </w:r>
      <w:r w:rsidRPr="00F76FA9">
        <w:rPr>
          <w:rStyle w:val="Emphasis"/>
          <w:highlight w:val="green"/>
        </w:rPr>
        <w:t>failure</w:t>
      </w:r>
      <w:r w:rsidRPr="00F76FA9">
        <w:rPr>
          <w:rStyle w:val="StyleUnderline"/>
        </w:rPr>
        <w:t xml:space="preserve"> of a satellite upon collision</w:t>
      </w:r>
      <w:r w:rsidRPr="00F76FA9">
        <w:rPr>
          <w:sz w:val="16"/>
        </w:rPr>
        <w:t xml:space="preserve"> currently </w:t>
      </w:r>
      <w:r w:rsidRPr="00F76FA9">
        <w:rPr>
          <w:rStyle w:val="StyleUnderline"/>
        </w:rPr>
        <w:t>in</w:t>
      </w:r>
      <w:r w:rsidRPr="00F76FA9">
        <w:rPr>
          <w:sz w:val="16"/>
        </w:rPr>
        <w:t xml:space="preserve"> earth’s </w:t>
      </w:r>
      <w:r w:rsidRPr="00F76FA9">
        <w:rPr>
          <w:rStyle w:val="StyleUnderline"/>
        </w:rPr>
        <w:t>orbit</w:t>
      </w:r>
      <w:r w:rsidRPr="00F76FA9">
        <w:rPr>
          <w:sz w:val="16"/>
        </w:rPr>
        <w:t xml:space="preserve">.159 Of these objects, </w:t>
      </w:r>
      <w:r w:rsidRPr="00F76FA9">
        <w:rPr>
          <w:rStyle w:val="StyleUnderline"/>
        </w:rPr>
        <w:t xml:space="preserve">20,000 are actively tracked by the </w:t>
      </w:r>
      <w:r w:rsidRPr="00F76FA9">
        <w:rPr>
          <w:rStyle w:val="Emphasis"/>
        </w:rPr>
        <w:t>comparatively robust</w:t>
      </w:r>
      <w:r w:rsidRPr="00F76FA9">
        <w:rPr>
          <w:rStyle w:val="StyleUnderline"/>
        </w:rPr>
        <w:t xml:space="preserve"> space </w:t>
      </w:r>
      <w:r w:rsidRPr="00F76FA9">
        <w:rPr>
          <w:rStyle w:val="Emphasis"/>
        </w:rPr>
        <w:t>surveillance network</w:t>
      </w:r>
      <w:r w:rsidRPr="00F76FA9">
        <w:rPr>
          <w:sz w:val="16"/>
        </w:rPr>
        <w:t xml:space="preserve"> (SSN) </w:t>
      </w:r>
      <w:r w:rsidRPr="00F76FA9">
        <w:rPr>
          <w:rStyle w:val="StyleUnderline"/>
        </w:rPr>
        <w:t>of the</w:t>
      </w:r>
      <w:r w:rsidRPr="00F76FA9">
        <w:rPr>
          <w:sz w:val="16"/>
        </w:rPr>
        <w:t xml:space="preserve"> United States </w:t>
      </w:r>
      <w:r w:rsidRPr="00F76FA9">
        <w:rPr>
          <w:rStyle w:val="StyleUnderline"/>
        </w:rPr>
        <w:t>Air Force, only 1,000 are active</w:t>
      </w:r>
      <w:r w:rsidRPr="00F76FA9">
        <w:rPr>
          <w:sz w:val="16"/>
        </w:rPr>
        <w:t xml:space="preserve"> payloads, </w:t>
      </w:r>
      <w:r w:rsidRPr="00F76FA9">
        <w:rPr>
          <w:rStyle w:val="StyleUnderline"/>
        </w:rPr>
        <w:t>and even fewer have maneuver capability</w:t>
      </w:r>
      <w:r w:rsidRPr="00F76FA9">
        <w:rPr>
          <w:sz w:val="16"/>
        </w:rPr>
        <w:t xml:space="preserve">.160 </w:t>
      </w:r>
      <w:r w:rsidRPr="00F76FA9">
        <w:rPr>
          <w:rStyle w:val="Emphasis"/>
        </w:rPr>
        <w:t>Recent trends</w:t>
      </w:r>
      <w:r w:rsidRPr="00F76FA9">
        <w:rPr>
          <w:rStyle w:val="StyleUnderline"/>
        </w:rPr>
        <w:t xml:space="preserve"> indicate that</w:t>
      </w:r>
      <w:r w:rsidRPr="00F76FA9">
        <w:rPr>
          <w:sz w:val="16"/>
        </w:rPr>
        <w:t xml:space="preserve"> the problem of </w:t>
      </w:r>
      <w:r w:rsidRPr="00F76FA9">
        <w:rPr>
          <w:rStyle w:val="StyleUnderline"/>
        </w:rPr>
        <w:t xml:space="preserve">orbital </w:t>
      </w:r>
      <w:r w:rsidRPr="00F76FA9">
        <w:rPr>
          <w:rStyle w:val="Emphasis"/>
          <w:highlight w:val="green"/>
        </w:rPr>
        <w:t>congestion</w:t>
      </w:r>
      <w:r w:rsidRPr="00F76FA9">
        <w:rPr>
          <w:rStyle w:val="StyleUnderline"/>
          <w:highlight w:val="green"/>
        </w:rPr>
        <w:t xml:space="preserve"> will</w:t>
      </w:r>
      <w:r w:rsidRPr="00F76FA9">
        <w:rPr>
          <w:rStyle w:val="StyleUnderline"/>
        </w:rPr>
        <w:t xml:space="preserve"> only </w:t>
      </w:r>
      <w:r w:rsidRPr="00F76FA9">
        <w:rPr>
          <w:rStyle w:val="StyleUnderline"/>
          <w:highlight w:val="green"/>
        </w:rPr>
        <w:t>worsen</w:t>
      </w:r>
      <w:r w:rsidRPr="00F76FA9">
        <w:rPr>
          <w:rStyle w:val="StyleUnderline"/>
        </w:rPr>
        <w:t xml:space="preserve"> in</w:t>
      </w:r>
      <w:r w:rsidRPr="00F76FA9">
        <w:rPr>
          <w:sz w:val="16"/>
        </w:rPr>
        <w:t xml:space="preserve"> the coming </w:t>
      </w:r>
      <w:r w:rsidRPr="00F76FA9">
        <w:rPr>
          <w:rStyle w:val="StyleUnderline"/>
        </w:rPr>
        <w:t>decades as</w:t>
      </w:r>
      <w:r w:rsidRPr="00F76FA9">
        <w:rPr>
          <w:sz w:val="16"/>
        </w:rPr>
        <w:t xml:space="preserve"> the </w:t>
      </w:r>
      <w:r w:rsidRPr="00F76FA9">
        <w:rPr>
          <w:rStyle w:val="StyleUnderline"/>
        </w:rPr>
        <w:t>barriers to entry are reduced. Launch</w:t>
      </w:r>
      <w:r w:rsidRPr="00F76FA9">
        <w:rPr>
          <w:sz w:val="16"/>
        </w:rPr>
        <w:t xml:space="preserve"> service </w:t>
      </w:r>
      <w:r w:rsidRPr="00F76FA9">
        <w:rPr>
          <w:rStyle w:val="StyleUnderline"/>
        </w:rPr>
        <w:t>cost is rapidly decreasing due to</w:t>
      </w:r>
      <w:r w:rsidRPr="00F76FA9">
        <w:rPr>
          <w:sz w:val="16"/>
        </w:rPr>
        <w:t xml:space="preserve"> an increased number of </w:t>
      </w:r>
      <w:r w:rsidRPr="00F76FA9">
        <w:rPr>
          <w:rStyle w:val="StyleUnderline"/>
        </w:rPr>
        <w:t>service providers and technology revolutions</w:t>
      </w:r>
      <w:r w:rsidRPr="00F76FA9">
        <w:rPr>
          <w:sz w:val="16"/>
        </w:rPr>
        <w:t xml:space="preserve"> such as reusable rockets. Also, </w:t>
      </w:r>
      <w:r w:rsidRPr="00F76FA9">
        <w:rPr>
          <w:rStyle w:val="StyleUnderline"/>
        </w:rPr>
        <w:t>the miniaturization and simplification of</w:t>
      </w:r>
      <w:r w:rsidRPr="00F76FA9">
        <w:rPr>
          <w:sz w:val="16"/>
        </w:rPr>
        <w:t xml:space="preserve"> satellite </w:t>
      </w:r>
      <w:r w:rsidRPr="00F76FA9">
        <w:rPr>
          <w:rStyle w:val="StyleUnderline"/>
        </w:rPr>
        <w:t>payloads</w:t>
      </w:r>
      <w:r w:rsidRPr="00F76FA9">
        <w:rPr>
          <w:sz w:val="16"/>
        </w:rPr>
        <w:t xml:space="preserve"> further </w:t>
      </w:r>
      <w:r w:rsidRPr="00F76FA9">
        <w:rPr>
          <w:rStyle w:val="StyleUnderline"/>
        </w:rPr>
        <w:t>reduces the cost and infrastructure</w:t>
      </w:r>
      <w:r w:rsidRPr="00F76FA9">
        <w:rPr>
          <w:sz w:val="16"/>
        </w:rPr>
        <w:t xml:space="preserve"> needed to be a spacefairing nation.161 </w:t>
      </w:r>
      <w:r w:rsidRPr="00F76FA9">
        <w:rPr>
          <w:rStyle w:val="StyleUnderline"/>
        </w:rPr>
        <w:t xml:space="preserve">This is </w:t>
      </w:r>
      <w:r w:rsidRPr="00F76FA9">
        <w:rPr>
          <w:rStyle w:val="StyleUnderline"/>
          <w:highlight w:val="green"/>
        </w:rPr>
        <w:t>evidenced by</w:t>
      </w:r>
      <w:r w:rsidRPr="00F76FA9">
        <w:rPr>
          <w:sz w:val="16"/>
        </w:rPr>
        <w:t xml:space="preserve"> the </w:t>
      </w:r>
      <w:r w:rsidRPr="00F76FA9">
        <w:rPr>
          <w:rStyle w:val="Emphasis"/>
        </w:rPr>
        <w:t xml:space="preserve">near </w:t>
      </w:r>
      <w:r w:rsidRPr="00F76FA9">
        <w:rPr>
          <w:rStyle w:val="Emphasis"/>
          <w:highlight w:val="green"/>
        </w:rPr>
        <w:t>doubling</w:t>
      </w:r>
      <w:r w:rsidRPr="00F76FA9">
        <w:rPr>
          <w:rStyle w:val="StyleUnderline"/>
          <w:highlight w:val="green"/>
        </w:rPr>
        <w:t xml:space="preserve"> of</w:t>
      </w:r>
      <w:r w:rsidRPr="00F76FA9">
        <w:rPr>
          <w:rStyle w:val="StyleUnderline"/>
        </w:rPr>
        <w:t xml:space="preserve"> state</w:t>
      </w:r>
      <w:r w:rsidRPr="00F76FA9">
        <w:rPr>
          <w:sz w:val="16"/>
        </w:rPr>
        <w:t xml:space="preserve"> operated </w:t>
      </w:r>
      <w:r w:rsidRPr="00F76FA9">
        <w:rPr>
          <w:rStyle w:val="StyleUnderline"/>
          <w:highlight w:val="green"/>
        </w:rPr>
        <w:t>sat</w:t>
      </w:r>
      <w:r w:rsidRPr="00F76FA9">
        <w:rPr>
          <w:rStyle w:val="StyleUnderline"/>
        </w:rPr>
        <w:t>ellite</w:t>
      </w:r>
      <w:r w:rsidRPr="00F76FA9">
        <w:rPr>
          <w:rStyle w:val="StyleUnderline"/>
          <w:highlight w:val="green"/>
        </w:rPr>
        <w:t>s</w:t>
      </w:r>
      <w:r w:rsidRPr="00F76FA9">
        <w:rPr>
          <w:sz w:val="16"/>
        </w:rPr>
        <w:t xml:space="preserve"> from 27 in 2000 to over 50 in 2012, </w:t>
      </w:r>
      <w:r w:rsidRPr="00F76FA9">
        <w:rPr>
          <w:rStyle w:val="StyleUnderline"/>
        </w:rPr>
        <w:t>coupled with</w:t>
      </w:r>
      <w:r w:rsidRPr="00F76FA9">
        <w:rPr>
          <w:sz w:val="16"/>
        </w:rPr>
        <w:t xml:space="preserve"> a near doubling in </w:t>
      </w:r>
      <w:r w:rsidRPr="00F76FA9">
        <w:rPr>
          <w:rStyle w:val="Emphasis"/>
        </w:rPr>
        <w:t>total space objects</w:t>
      </w:r>
      <w:r w:rsidRPr="00F76FA9">
        <w:rPr>
          <w:sz w:val="16"/>
        </w:rPr>
        <w:t xml:space="preserve"> from 1997 to 2007.162 The </w:t>
      </w:r>
      <w:r w:rsidRPr="00F76FA9">
        <w:rPr>
          <w:rStyle w:val="StyleUnderline"/>
        </w:rPr>
        <w:t xml:space="preserve">accumulation of space </w:t>
      </w:r>
      <w:r w:rsidRPr="00F76FA9">
        <w:rPr>
          <w:rStyle w:val="Emphasis"/>
        </w:rPr>
        <w:t>debris</w:t>
      </w:r>
      <w:r w:rsidRPr="00F76FA9">
        <w:rPr>
          <w:rStyle w:val="StyleUnderline"/>
        </w:rPr>
        <w:t xml:space="preserve"> is a </w:t>
      </w:r>
      <w:r w:rsidRPr="00F76FA9">
        <w:rPr>
          <w:rStyle w:val="Emphasis"/>
        </w:rPr>
        <w:t>vital concern</w:t>
      </w:r>
      <w:r w:rsidRPr="00F76FA9">
        <w:rPr>
          <w:rStyle w:val="StyleUnderline"/>
        </w:rPr>
        <w:t xml:space="preserve"> to</w:t>
      </w:r>
      <w:r w:rsidRPr="00F76FA9">
        <w:rPr>
          <w:sz w:val="16"/>
        </w:rPr>
        <w:t xml:space="preserve"> the </w:t>
      </w:r>
      <w:r w:rsidRPr="00F76FA9">
        <w:rPr>
          <w:rStyle w:val="StyleUnderline"/>
        </w:rPr>
        <w:t>sustainable development of</w:t>
      </w:r>
      <w:r w:rsidRPr="00F76FA9">
        <w:rPr>
          <w:sz w:val="16"/>
        </w:rPr>
        <w:t xml:space="preserve"> the </w:t>
      </w:r>
      <w:r w:rsidRPr="00F76FA9">
        <w:rPr>
          <w:rStyle w:val="StyleUnderline"/>
        </w:rPr>
        <w:t>space</w:t>
      </w:r>
      <w:r w:rsidRPr="00F76FA9">
        <w:rPr>
          <w:sz w:val="16"/>
        </w:rPr>
        <w:t xml:space="preserve"> environment </w:t>
      </w:r>
      <w:r w:rsidRPr="00F76FA9">
        <w:rPr>
          <w:rStyle w:val="StyleUnderline"/>
        </w:rPr>
        <w:t xml:space="preserve">due to the </w:t>
      </w:r>
      <w:r w:rsidRPr="00F76FA9">
        <w:rPr>
          <w:rStyle w:val="Emphasis"/>
        </w:rPr>
        <w:t>increased probability</w:t>
      </w:r>
      <w:r w:rsidRPr="00F76FA9">
        <w:rPr>
          <w:rStyle w:val="StyleUnderline"/>
        </w:rPr>
        <w:t xml:space="preserve"> of conjunction between active payloads and</w:t>
      </w:r>
      <w:r w:rsidRPr="00F76FA9">
        <w:rPr>
          <w:sz w:val="16"/>
        </w:rPr>
        <w:t xml:space="preserve"> all </w:t>
      </w:r>
      <w:r w:rsidRPr="00F76FA9">
        <w:rPr>
          <w:rStyle w:val="StyleUnderline"/>
        </w:rPr>
        <w:t>other objects</w:t>
      </w:r>
      <w:r w:rsidRPr="00F76FA9">
        <w:rPr>
          <w:sz w:val="16"/>
        </w:rPr>
        <w:t xml:space="preserve"> that results </w:t>
      </w:r>
      <w:r w:rsidRPr="00F76FA9">
        <w:rPr>
          <w:rStyle w:val="StyleUnderline"/>
        </w:rPr>
        <w:t>from crowded orbits</w:t>
      </w:r>
      <w:r w:rsidRPr="00F76FA9">
        <w:rPr>
          <w:sz w:val="16"/>
        </w:rPr>
        <w:t xml:space="preserve">. This </w:t>
      </w:r>
      <w:r w:rsidRPr="00F76FA9">
        <w:rPr>
          <w:rStyle w:val="StyleUnderline"/>
          <w:highlight w:val="green"/>
        </w:rPr>
        <w:t xml:space="preserve">increase in </w:t>
      </w:r>
      <w:r w:rsidRPr="00F76FA9">
        <w:rPr>
          <w:rStyle w:val="Emphasis"/>
          <w:highlight w:val="green"/>
        </w:rPr>
        <w:t>collision</w:t>
      </w:r>
      <w:r w:rsidRPr="00F76FA9">
        <w:rPr>
          <w:sz w:val="16"/>
        </w:rPr>
        <w:t xml:space="preserve"> probability </w:t>
      </w:r>
      <w:r w:rsidRPr="00F76FA9">
        <w:rPr>
          <w:rStyle w:val="StyleUnderline"/>
          <w:highlight w:val="green"/>
        </w:rPr>
        <w:t xml:space="preserve">occurs </w:t>
      </w:r>
      <w:r w:rsidRPr="00F76FA9">
        <w:rPr>
          <w:rStyle w:val="Emphasis"/>
          <w:highlight w:val="green"/>
        </w:rPr>
        <w:t>proportionally</w:t>
      </w:r>
      <w:r w:rsidRPr="00F76FA9">
        <w:rPr>
          <w:rStyle w:val="StyleUnderline"/>
        </w:rPr>
        <w:t xml:space="preserve"> to the number of objects in</w:t>
      </w:r>
      <w:r w:rsidRPr="00F76FA9">
        <w:rPr>
          <w:sz w:val="16"/>
        </w:rPr>
        <w:t xml:space="preserve"> a given </w:t>
      </w:r>
      <w:r w:rsidRPr="00F76FA9">
        <w:rPr>
          <w:rStyle w:val="StyleUnderline"/>
        </w:rPr>
        <w:t xml:space="preserve">orbital domain. The </w:t>
      </w:r>
      <w:r w:rsidRPr="00F76FA9">
        <w:rPr>
          <w:rStyle w:val="Emphasis"/>
          <w:highlight w:val="green"/>
        </w:rPr>
        <w:t>tripling</w:t>
      </w:r>
      <w:r w:rsidRPr="00F76FA9">
        <w:rPr>
          <w:rStyle w:val="StyleUnderline"/>
          <w:highlight w:val="green"/>
        </w:rPr>
        <w:t xml:space="preserve"> of</w:t>
      </w:r>
      <w:r w:rsidRPr="00F76FA9">
        <w:rPr>
          <w:sz w:val="16"/>
        </w:rPr>
        <w:t xml:space="preserve"> orbital </w:t>
      </w:r>
      <w:r w:rsidRPr="00F76FA9">
        <w:rPr>
          <w:rStyle w:val="Emphasis"/>
          <w:highlight w:val="green"/>
        </w:rPr>
        <w:t>debris</w:t>
      </w:r>
      <w:r w:rsidRPr="00F76FA9">
        <w:rPr>
          <w:rStyle w:val="StyleUnderline"/>
        </w:rPr>
        <w:t xml:space="preserve"> projected to occur in the</w:t>
      </w:r>
      <w:r w:rsidRPr="00F76FA9">
        <w:rPr>
          <w:sz w:val="16"/>
        </w:rPr>
        <w:t xml:space="preserve"> next </w:t>
      </w:r>
      <w:r w:rsidRPr="00F76FA9">
        <w:rPr>
          <w:rStyle w:val="StyleUnderline"/>
        </w:rPr>
        <w:t xml:space="preserve">century, due to routine use and </w:t>
      </w:r>
      <w:r w:rsidRPr="00F76FA9">
        <w:rPr>
          <w:rStyle w:val="Emphasis"/>
        </w:rPr>
        <w:t>accumulation alone</w:t>
      </w:r>
      <w:r w:rsidRPr="00F76FA9">
        <w:rPr>
          <w:rStyle w:val="StyleUnderline"/>
        </w:rPr>
        <w:t xml:space="preserve">, </w:t>
      </w:r>
      <w:r w:rsidRPr="00F76FA9">
        <w:rPr>
          <w:rStyle w:val="StyleUnderline"/>
          <w:highlight w:val="green"/>
        </w:rPr>
        <w:t>would</w:t>
      </w:r>
      <w:r w:rsidRPr="00F76FA9">
        <w:rPr>
          <w:rStyle w:val="StyleUnderline"/>
        </w:rPr>
        <w:t xml:space="preserve"> cause a </w:t>
      </w:r>
      <w:r w:rsidRPr="00F76FA9">
        <w:rPr>
          <w:rStyle w:val="Emphasis"/>
          <w:highlight w:val="green"/>
        </w:rPr>
        <w:t>tenfold increase</w:t>
      </w:r>
      <w:r w:rsidRPr="00F76FA9">
        <w:rPr>
          <w:rStyle w:val="StyleUnderline"/>
        </w:rPr>
        <w:t xml:space="preserve"> in</w:t>
      </w:r>
      <w:r w:rsidRPr="00F76FA9">
        <w:rPr>
          <w:sz w:val="16"/>
        </w:rPr>
        <w:t xml:space="preserve"> the probability of </w:t>
      </w:r>
      <w:r w:rsidRPr="00F76FA9">
        <w:rPr>
          <w:rStyle w:val="StyleUnderline"/>
        </w:rPr>
        <w:t>collision. In the event of</w:t>
      </w:r>
      <w:r w:rsidRPr="00F76FA9">
        <w:rPr>
          <w:sz w:val="16"/>
        </w:rPr>
        <w:t xml:space="preserve"> a catastrophic </w:t>
      </w:r>
      <w:r w:rsidRPr="00F76FA9">
        <w:rPr>
          <w:rStyle w:val="StyleUnderline"/>
        </w:rPr>
        <w:t>collision between</w:t>
      </w:r>
      <w:r w:rsidRPr="00F76FA9">
        <w:rPr>
          <w:sz w:val="16"/>
        </w:rPr>
        <w:t xml:space="preserve"> two </w:t>
      </w:r>
      <w:r w:rsidRPr="00F76FA9">
        <w:rPr>
          <w:rStyle w:val="StyleUnderline"/>
        </w:rPr>
        <w:t xml:space="preserve">objects, </w:t>
      </w:r>
      <w:r w:rsidRPr="00F76FA9">
        <w:rPr>
          <w:rStyle w:val="StyleUnderline"/>
          <w:highlight w:val="green"/>
        </w:rPr>
        <w:t>the</w:t>
      </w:r>
      <w:r w:rsidRPr="00F76FA9">
        <w:rPr>
          <w:rStyle w:val="StyleUnderline"/>
        </w:rPr>
        <w:t xml:space="preserve"> resulting </w:t>
      </w:r>
      <w:r w:rsidRPr="00F76FA9">
        <w:rPr>
          <w:rStyle w:val="Emphasis"/>
        </w:rPr>
        <w:t xml:space="preserve">debris </w:t>
      </w:r>
      <w:r w:rsidRPr="00F76FA9">
        <w:rPr>
          <w:rStyle w:val="Emphasis"/>
          <w:highlight w:val="green"/>
        </w:rPr>
        <w:t>cloud</w:t>
      </w:r>
      <w:r w:rsidRPr="00F76FA9">
        <w:rPr>
          <w:rStyle w:val="StyleUnderline"/>
          <w:highlight w:val="green"/>
        </w:rPr>
        <w:t xml:space="preserve"> could</w:t>
      </w:r>
      <w:r w:rsidRPr="00F76FA9">
        <w:rPr>
          <w:rStyle w:val="StyleUnderline"/>
        </w:rPr>
        <w:t xml:space="preserve"> cause a </w:t>
      </w:r>
      <w:r w:rsidRPr="00F76FA9">
        <w:rPr>
          <w:rStyle w:val="Emphasis"/>
          <w:highlight w:val="green"/>
        </w:rPr>
        <w:t>cascad</w:t>
      </w:r>
      <w:r w:rsidRPr="00F76FA9">
        <w:rPr>
          <w:rStyle w:val="Emphasis"/>
        </w:rPr>
        <w:t>ing effect</w:t>
      </w:r>
      <w:r w:rsidRPr="00F76FA9">
        <w:rPr>
          <w:rStyle w:val="StyleUnderline"/>
        </w:rPr>
        <w:t xml:space="preserve">. Each </w:t>
      </w:r>
      <w:r w:rsidRPr="00F76FA9">
        <w:rPr>
          <w:rStyle w:val="Emphasis"/>
        </w:rPr>
        <w:t>successive collision</w:t>
      </w:r>
      <w:r w:rsidRPr="00F76FA9">
        <w:rPr>
          <w:rStyle w:val="StyleUnderline"/>
        </w:rPr>
        <w:t xml:space="preserve"> increases</w:t>
      </w:r>
      <w:r w:rsidRPr="00F76FA9">
        <w:rPr>
          <w:sz w:val="16"/>
        </w:rPr>
        <w:t xml:space="preserve"> the </w:t>
      </w:r>
      <w:r w:rsidRPr="00F76FA9">
        <w:rPr>
          <w:rStyle w:val="StyleUnderline"/>
        </w:rPr>
        <w:t>probability of another</w:t>
      </w:r>
      <w:r w:rsidRPr="00F76FA9">
        <w:rPr>
          <w:sz w:val="16"/>
        </w:rPr>
        <w:t xml:space="preserve"> occurrence in </w:t>
      </w:r>
      <w:r w:rsidRPr="00F76FA9">
        <w:rPr>
          <w:rStyle w:val="StyleUnderline"/>
        </w:rPr>
        <w:t xml:space="preserve">a given orbit </w:t>
      </w:r>
      <w:r w:rsidRPr="00F76FA9">
        <w:rPr>
          <w:rStyle w:val="StyleUnderline"/>
          <w:highlight w:val="green"/>
        </w:rPr>
        <w:t>until a</w:t>
      </w:r>
      <w:r w:rsidRPr="00F76FA9">
        <w:rPr>
          <w:rStyle w:val="StyleUnderline"/>
        </w:rPr>
        <w:t xml:space="preserve">n </w:t>
      </w:r>
      <w:r w:rsidRPr="00F76FA9">
        <w:rPr>
          <w:rStyle w:val="Emphasis"/>
        </w:rPr>
        <w:t xml:space="preserve">instability </w:t>
      </w:r>
      <w:r w:rsidRPr="00F76FA9">
        <w:rPr>
          <w:rStyle w:val="Emphasis"/>
          <w:highlight w:val="green"/>
        </w:rPr>
        <w:t>threshold</w:t>
      </w:r>
      <w:r w:rsidRPr="00F76FA9">
        <w:rPr>
          <w:rStyle w:val="StyleUnderline"/>
          <w:highlight w:val="green"/>
        </w:rPr>
        <w:t xml:space="preserve"> is reached</w:t>
      </w:r>
      <w:r w:rsidRPr="00F76FA9">
        <w:rPr>
          <w:sz w:val="16"/>
        </w:rPr>
        <w:t xml:space="preserve">. At this threshold, </w:t>
      </w:r>
      <w:r w:rsidRPr="00F76FA9">
        <w:rPr>
          <w:rStyle w:val="StyleUnderline"/>
        </w:rPr>
        <w:t xml:space="preserve">debris removal due to decay would be </w:t>
      </w:r>
      <w:r w:rsidRPr="00F76FA9">
        <w:rPr>
          <w:rStyle w:val="Emphasis"/>
        </w:rPr>
        <w:t>negligible</w:t>
      </w:r>
      <w:r w:rsidRPr="00F76FA9">
        <w:rPr>
          <w:rStyle w:val="StyleUnderline"/>
        </w:rPr>
        <w:t xml:space="preserve"> compared to debris created by</w:t>
      </w:r>
      <w:r w:rsidRPr="00F76FA9">
        <w:rPr>
          <w:sz w:val="16"/>
        </w:rPr>
        <w:t xml:space="preserve"> subsequent </w:t>
      </w:r>
      <w:r w:rsidRPr="00F76FA9">
        <w:rPr>
          <w:rStyle w:val="StyleUnderline"/>
        </w:rPr>
        <w:t>collisions. As</w:t>
      </w:r>
      <w:r w:rsidRPr="00F76FA9">
        <w:rPr>
          <w:sz w:val="16"/>
        </w:rPr>
        <w:t xml:space="preserve"> the </w:t>
      </w:r>
      <w:r w:rsidRPr="00F76FA9">
        <w:rPr>
          <w:rStyle w:val="StyleUnderline"/>
        </w:rPr>
        <w:t>propagation</w:t>
      </w:r>
      <w:r w:rsidRPr="00F76FA9">
        <w:rPr>
          <w:sz w:val="16"/>
        </w:rPr>
        <w:t xml:space="preserve"> of debris </w:t>
      </w:r>
      <w:r w:rsidRPr="00F76FA9">
        <w:rPr>
          <w:rStyle w:val="StyleUnderline"/>
        </w:rPr>
        <w:t xml:space="preserve">continues, the </w:t>
      </w:r>
      <w:r w:rsidRPr="00F76FA9">
        <w:rPr>
          <w:rStyle w:val="StyleUnderline"/>
          <w:highlight w:val="green"/>
        </w:rPr>
        <w:t>cost of</w:t>
      </w:r>
      <w:r w:rsidRPr="00F76FA9">
        <w:rPr>
          <w:sz w:val="16"/>
        </w:rPr>
        <w:t xml:space="preserve"> launching </w:t>
      </w:r>
      <w:r w:rsidRPr="00F76FA9">
        <w:rPr>
          <w:rStyle w:val="StyleUnderline"/>
          <w:highlight w:val="green"/>
        </w:rPr>
        <w:t>a sat</w:t>
      </w:r>
      <w:r w:rsidRPr="00F76FA9">
        <w:rPr>
          <w:rStyle w:val="StyleUnderline"/>
        </w:rPr>
        <w:t xml:space="preserve">ellite </w:t>
      </w:r>
      <w:r w:rsidRPr="00F76FA9">
        <w:rPr>
          <w:rStyle w:val="StyleUnderline"/>
          <w:highlight w:val="green"/>
        </w:rPr>
        <w:lastRenderedPageBreak/>
        <w:t>would</w:t>
      </w:r>
      <w:r w:rsidRPr="00F76FA9">
        <w:rPr>
          <w:sz w:val="16"/>
        </w:rPr>
        <w:t xml:space="preserve"> eventually </w:t>
      </w:r>
      <w:r w:rsidRPr="00F76FA9">
        <w:rPr>
          <w:rStyle w:val="Emphasis"/>
          <w:highlight w:val="green"/>
        </w:rPr>
        <w:t>outweigh</w:t>
      </w:r>
      <w:r w:rsidRPr="00F76FA9">
        <w:rPr>
          <w:rStyle w:val="Emphasis"/>
        </w:rPr>
        <w:t xml:space="preserve"> the </w:t>
      </w:r>
      <w:r w:rsidRPr="00F76FA9">
        <w:rPr>
          <w:rStyle w:val="Emphasis"/>
          <w:highlight w:val="green"/>
        </w:rPr>
        <w:t>benefits</w:t>
      </w:r>
      <w:r w:rsidRPr="00F76FA9">
        <w:rPr>
          <w:sz w:val="16"/>
        </w:rPr>
        <w:t xml:space="preserve"> received </w:t>
      </w:r>
      <w:r w:rsidRPr="00F76FA9">
        <w:rPr>
          <w:rStyle w:val="StyleUnderline"/>
          <w:highlight w:val="green"/>
        </w:rPr>
        <w:t>due to</w:t>
      </w:r>
      <w:r w:rsidRPr="00F76FA9">
        <w:rPr>
          <w:rStyle w:val="StyleUnderline"/>
        </w:rPr>
        <w:t xml:space="preserve"> the probability of that asset </w:t>
      </w:r>
      <w:r w:rsidRPr="00F76FA9">
        <w:rPr>
          <w:rStyle w:val="StyleUnderline"/>
          <w:highlight w:val="green"/>
        </w:rPr>
        <w:t xml:space="preserve">being </w:t>
      </w:r>
      <w:r w:rsidRPr="00F76FA9">
        <w:rPr>
          <w:rStyle w:val="Emphasis"/>
          <w:highlight w:val="green"/>
        </w:rPr>
        <w:t>destroyed</w:t>
      </w:r>
      <w:r w:rsidRPr="00F76FA9">
        <w:rPr>
          <w:rStyle w:val="StyleUnderline"/>
        </w:rPr>
        <w:t xml:space="preserve"> by </w:t>
      </w:r>
      <w:r w:rsidRPr="00F76FA9">
        <w:rPr>
          <w:rStyle w:val="Emphasis"/>
        </w:rPr>
        <w:t>errant debris</w:t>
      </w:r>
      <w:r w:rsidRPr="00F76FA9">
        <w:rPr>
          <w:sz w:val="16"/>
        </w:rPr>
        <w:t xml:space="preserve">, effectively </w:t>
      </w:r>
      <w:r w:rsidRPr="00F76FA9">
        <w:rPr>
          <w:rStyle w:val="StyleUnderline"/>
        </w:rPr>
        <w:t>rendering the</w:t>
      </w:r>
      <w:r w:rsidRPr="00F76FA9">
        <w:rPr>
          <w:sz w:val="16"/>
        </w:rPr>
        <w:t xml:space="preserve"> given </w:t>
      </w:r>
      <w:r w:rsidRPr="00F76FA9">
        <w:rPr>
          <w:rStyle w:val="StyleUnderline"/>
        </w:rPr>
        <w:t xml:space="preserve">orbit </w:t>
      </w:r>
      <w:r w:rsidRPr="00F76FA9">
        <w:rPr>
          <w:rStyle w:val="Emphasis"/>
        </w:rPr>
        <w:t>unusable</w:t>
      </w:r>
      <w:r w:rsidRPr="00F76FA9">
        <w:rPr>
          <w:sz w:val="16"/>
        </w:rPr>
        <w:t xml:space="preserve">. This debris propagation model and the dangers associated with it are colloquially referred to as the Kessler Syndrome. </w:t>
      </w:r>
      <w:r w:rsidRPr="00F76FA9">
        <w:rPr>
          <w:rStyle w:val="StyleUnderline"/>
        </w:rPr>
        <w:t xml:space="preserve">Kessler asserts </w:t>
      </w:r>
      <w:r w:rsidRPr="00F76FA9">
        <w:rPr>
          <w:rStyle w:val="Emphasis"/>
        </w:rPr>
        <w:t>unstable regions</w:t>
      </w:r>
      <w:r w:rsidRPr="00F76FA9">
        <w:rPr>
          <w:rStyle w:val="StyleUnderline"/>
        </w:rPr>
        <w:t xml:space="preserve"> of low</w:t>
      </w:r>
      <w:r w:rsidRPr="00F76FA9">
        <w:rPr>
          <w:sz w:val="16"/>
        </w:rPr>
        <w:t xml:space="preserve"> earth </w:t>
      </w:r>
      <w:r w:rsidRPr="00F76FA9">
        <w:rPr>
          <w:rStyle w:val="StyleUnderline"/>
        </w:rPr>
        <w:t>orbit</w:t>
      </w:r>
      <w:r w:rsidRPr="00F76FA9">
        <w:rPr>
          <w:sz w:val="16"/>
        </w:rPr>
        <w:t xml:space="preserve"> (LEO) currently </w:t>
      </w:r>
      <w:r w:rsidRPr="00F76FA9">
        <w:rPr>
          <w:rStyle w:val="StyleUnderline"/>
        </w:rPr>
        <w:t>exist and</w:t>
      </w:r>
      <w:r w:rsidRPr="00F76FA9">
        <w:rPr>
          <w:sz w:val="16"/>
        </w:rPr>
        <w:t xml:space="preserve"> that, </w:t>
      </w:r>
      <w:r w:rsidRPr="00F76FA9">
        <w:rPr>
          <w:rStyle w:val="StyleUnderline"/>
        </w:rPr>
        <w:t>barring</w:t>
      </w:r>
      <w:r w:rsidRPr="00F76FA9">
        <w:rPr>
          <w:sz w:val="16"/>
        </w:rPr>
        <w:t xml:space="preserve"> the </w:t>
      </w:r>
      <w:r w:rsidRPr="00F76FA9">
        <w:rPr>
          <w:rStyle w:val="StyleUnderline"/>
        </w:rPr>
        <w:t>addition of</w:t>
      </w:r>
      <w:r w:rsidRPr="00F76FA9">
        <w:rPr>
          <w:sz w:val="16"/>
        </w:rPr>
        <w:t xml:space="preserve"> more </w:t>
      </w:r>
      <w:r w:rsidRPr="00F76FA9">
        <w:rPr>
          <w:rStyle w:val="StyleUnderline"/>
        </w:rPr>
        <w:t>debris</w:t>
      </w:r>
      <w:r w:rsidRPr="00F76FA9">
        <w:rPr>
          <w:sz w:val="16"/>
        </w:rPr>
        <w:t xml:space="preserve">, a major </w:t>
      </w:r>
      <w:r w:rsidRPr="00F76FA9">
        <w:rPr>
          <w:rStyle w:val="StyleUnderline"/>
        </w:rPr>
        <w:t>collision would occur</w:t>
      </w:r>
      <w:r w:rsidRPr="00F76FA9">
        <w:rPr>
          <w:sz w:val="16"/>
        </w:rPr>
        <w:t xml:space="preserve"> once </w:t>
      </w:r>
      <w:r w:rsidRPr="00F76FA9">
        <w:rPr>
          <w:rStyle w:val="StyleUnderline"/>
        </w:rPr>
        <w:t>every 10-20 years</w:t>
      </w:r>
      <w:r w:rsidRPr="00F76FA9">
        <w:rPr>
          <w:sz w:val="16"/>
        </w:rPr>
        <w:t xml:space="preserve">. If debris doubles, as it has in the last decade, the collision rate would increase to 2.5 years. Although most models’ time scales </w:t>
      </w:r>
      <w:r w:rsidRPr="00F76FA9">
        <w:rPr>
          <w:rStyle w:val="StyleUnderline"/>
        </w:rPr>
        <w:t xml:space="preserve">are on the order of centuries, it is </w:t>
      </w:r>
      <w:r w:rsidRPr="00F76FA9">
        <w:rPr>
          <w:rStyle w:val="Emphasis"/>
        </w:rPr>
        <w:t>widely accepted</w:t>
      </w:r>
      <w:r w:rsidRPr="00F76FA9">
        <w:rPr>
          <w:sz w:val="16"/>
        </w:rPr>
        <w:t xml:space="preserve"> that </w:t>
      </w:r>
      <w:r w:rsidRPr="00F76FA9">
        <w:rPr>
          <w:rStyle w:val="StyleUnderline"/>
        </w:rPr>
        <w:t>the current rate of</w:t>
      </w:r>
      <w:r w:rsidRPr="00F76FA9">
        <w:rPr>
          <w:sz w:val="16"/>
        </w:rPr>
        <w:t xml:space="preserve"> debris </w:t>
      </w:r>
      <w:r w:rsidRPr="00F76FA9">
        <w:rPr>
          <w:rStyle w:val="StyleUnderline"/>
          <w:highlight w:val="green"/>
        </w:rPr>
        <w:t>accumulation will render</w:t>
      </w:r>
      <w:r w:rsidRPr="00F76FA9">
        <w:rPr>
          <w:rStyle w:val="StyleUnderline"/>
        </w:rPr>
        <w:t xml:space="preserve"> critical </w:t>
      </w:r>
      <w:r w:rsidRPr="00F76FA9">
        <w:rPr>
          <w:rStyle w:val="StyleUnderline"/>
          <w:highlight w:val="green"/>
        </w:rPr>
        <w:t xml:space="preserve">orbits </w:t>
      </w:r>
      <w:r w:rsidRPr="00F76FA9">
        <w:rPr>
          <w:rStyle w:val="Emphasis"/>
          <w:highlight w:val="green"/>
        </w:rPr>
        <w:t>unusable</w:t>
      </w:r>
      <w:r w:rsidRPr="00F76FA9">
        <w:rPr>
          <w:rStyle w:val="StyleUnderline"/>
        </w:rPr>
        <w:t xml:space="preserve"> unless </w:t>
      </w:r>
      <w:r w:rsidRPr="00F76FA9">
        <w:rPr>
          <w:rStyle w:val="Emphasis"/>
        </w:rPr>
        <w:t>immediate measures</w:t>
      </w:r>
      <w:r w:rsidRPr="00F76FA9">
        <w:rPr>
          <w:rStyle w:val="StyleUnderline"/>
        </w:rPr>
        <w:t xml:space="preserve"> are taken to return stability</w:t>
      </w:r>
      <w:r w:rsidRPr="00F76FA9">
        <w:rPr>
          <w:sz w:val="16"/>
        </w:rPr>
        <w:t xml:space="preserve">.163 </w:t>
      </w:r>
      <w:r w:rsidRPr="00F76FA9">
        <w:rPr>
          <w:rStyle w:val="StyleUnderline"/>
        </w:rPr>
        <w:t>There is</w:t>
      </w:r>
      <w:r w:rsidRPr="00F76FA9">
        <w:rPr>
          <w:sz w:val="16"/>
        </w:rPr>
        <w:t xml:space="preserve"> near </w:t>
      </w:r>
      <w:r w:rsidRPr="00F76FA9">
        <w:rPr>
          <w:rStyle w:val="Emphasis"/>
        </w:rPr>
        <w:t>universal acceptance</w:t>
      </w:r>
      <w:r w:rsidRPr="00F76FA9">
        <w:rPr>
          <w:rStyle w:val="StyleUnderline"/>
        </w:rPr>
        <w:t xml:space="preserve"> of the danger</w:t>
      </w:r>
      <w:r w:rsidRPr="00F76FA9">
        <w:rPr>
          <w:sz w:val="16"/>
        </w:rPr>
        <w:t xml:space="preserve"> space </w:t>
      </w:r>
      <w:r w:rsidRPr="00F76FA9">
        <w:rPr>
          <w:rStyle w:val="StyleUnderline"/>
        </w:rPr>
        <w:t>debris presents, yet little</w:t>
      </w:r>
      <w:r w:rsidRPr="00F76FA9">
        <w:rPr>
          <w:sz w:val="16"/>
        </w:rPr>
        <w:t xml:space="preserve"> substantive </w:t>
      </w:r>
      <w:r w:rsidRPr="00F76FA9">
        <w:rPr>
          <w:rStyle w:val="StyleUnderline"/>
        </w:rPr>
        <w:t>action has been taken</w:t>
      </w:r>
      <w:r w:rsidRPr="00F76FA9">
        <w:rPr>
          <w:sz w:val="16"/>
        </w:rPr>
        <w:t xml:space="preserve"> to solve the problem. </w:t>
      </w:r>
      <w:r w:rsidRPr="00F76FA9">
        <w:rPr>
          <w:rStyle w:val="StyleUnderline"/>
        </w:rPr>
        <w:t>Current debris</w:t>
      </w:r>
      <w:r w:rsidRPr="00F76FA9">
        <w:rPr>
          <w:sz w:val="16"/>
        </w:rPr>
        <w:t xml:space="preserve"> accumulation and propagation </w:t>
      </w:r>
      <w:r w:rsidRPr="00F76FA9">
        <w:rPr>
          <w:rStyle w:val="StyleUnderline"/>
        </w:rPr>
        <w:t xml:space="preserve">models show that earth orbiting domains are </w:t>
      </w:r>
      <w:r w:rsidRPr="00F76FA9">
        <w:rPr>
          <w:rStyle w:val="Emphasis"/>
        </w:rPr>
        <w:t>finite</w:t>
      </w:r>
      <w:r w:rsidRPr="00F76FA9">
        <w:rPr>
          <w:sz w:val="16"/>
        </w:rPr>
        <w:t xml:space="preserve"> resources. </w:t>
      </w:r>
      <w:r w:rsidRPr="00F76FA9">
        <w:rPr>
          <w:rStyle w:val="StyleUnderline"/>
        </w:rPr>
        <w:t>Continued</w:t>
      </w:r>
      <w:r w:rsidRPr="00F76FA9">
        <w:rPr>
          <w:sz w:val="16"/>
        </w:rPr>
        <w:t xml:space="preserve"> unsustainable </w:t>
      </w:r>
      <w:r w:rsidRPr="00F76FA9">
        <w:rPr>
          <w:rStyle w:val="StyleUnderline"/>
        </w:rPr>
        <w:t>development</w:t>
      </w:r>
      <w:r w:rsidRPr="00F76FA9">
        <w:rPr>
          <w:sz w:val="16"/>
        </w:rPr>
        <w:t xml:space="preserve"> moving forward </w:t>
      </w:r>
      <w:r w:rsidRPr="00F76FA9">
        <w:rPr>
          <w:rStyle w:val="StyleUnderline"/>
        </w:rPr>
        <w:t>may preclude future usage, making</w:t>
      </w:r>
      <w:r w:rsidRPr="00F76FA9">
        <w:rPr>
          <w:sz w:val="16"/>
        </w:rPr>
        <w:t xml:space="preserve"> earth </w:t>
      </w:r>
      <w:r w:rsidRPr="00F76FA9">
        <w:rPr>
          <w:rStyle w:val="StyleUnderline"/>
          <w:highlight w:val="green"/>
        </w:rPr>
        <w:t xml:space="preserve">orbits </w:t>
      </w:r>
      <w:r w:rsidRPr="00F76FA9">
        <w:rPr>
          <w:rStyle w:val="Emphasis"/>
          <w:highlight w:val="green"/>
        </w:rPr>
        <w:t>rivalrous</w:t>
      </w:r>
      <w:r w:rsidRPr="00F76FA9">
        <w:rPr>
          <w:rStyle w:val="Emphasis"/>
        </w:rPr>
        <w:t xml:space="preserve"> goods</w:t>
      </w:r>
      <w:r w:rsidRPr="00F76FA9">
        <w:rPr>
          <w:sz w:val="16"/>
        </w:rPr>
        <w:t xml:space="preserve">.164 Furthermore, orbital </w:t>
      </w:r>
      <w:r w:rsidRPr="00F76FA9">
        <w:rPr>
          <w:rStyle w:val="StyleUnderline"/>
        </w:rPr>
        <w:t>domains are made</w:t>
      </w:r>
      <w:r w:rsidRPr="00F76FA9">
        <w:rPr>
          <w:sz w:val="16"/>
        </w:rPr>
        <w:t xml:space="preserve"> a </w:t>
      </w:r>
      <w:r w:rsidRPr="00F76FA9">
        <w:rPr>
          <w:rStyle w:val="StyleUnderline"/>
        </w:rPr>
        <w:t>non-excludable</w:t>
      </w:r>
      <w:r w:rsidRPr="00F76FA9">
        <w:rPr>
          <w:sz w:val="16"/>
        </w:rPr>
        <w:t xml:space="preserve"> good </w:t>
      </w:r>
      <w:r w:rsidRPr="00F76FA9">
        <w:rPr>
          <w:rStyle w:val="StyleUnderline"/>
        </w:rPr>
        <w:t>by the OST</w:t>
      </w:r>
      <w:r w:rsidRPr="00F76FA9">
        <w:rPr>
          <w:sz w:val="16"/>
        </w:rPr>
        <w:t xml:space="preserve"> which states, “Outer space… shall be free for exploration and use by all States without discrimination of any kind.”165 As a non-excludable public good, </w:t>
      </w:r>
      <w:r w:rsidRPr="00F76FA9">
        <w:rPr>
          <w:rStyle w:val="StyleUnderline"/>
        </w:rPr>
        <w:t xml:space="preserve">space succumbs to the </w:t>
      </w:r>
      <w:r w:rsidRPr="00F76FA9">
        <w:rPr>
          <w:rStyle w:val="Emphasis"/>
        </w:rPr>
        <w:t>tragedy of the commons</w:t>
      </w:r>
      <w:r w:rsidRPr="00F76FA9">
        <w:rPr>
          <w:rStyle w:val="StyleUnderline"/>
        </w:rPr>
        <w:t xml:space="preserve"> where the</w:t>
      </w:r>
      <w:r w:rsidRPr="00F76FA9">
        <w:rPr>
          <w:sz w:val="16"/>
        </w:rPr>
        <w:t xml:space="preserve"> privately </w:t>
      </w:r>
      <w:r w:rsidRPr="00F76FA9">
        <w:rPr>
          <w:rStyle w:val="StyleUnderline"/>
        </w:rPr>
        <w:t>beneficial strategy of space utilization differs significantly from the</w:t>
      </w:r>
      <w:r w:rsidRPr="00F76FA9">
        <w:rPr>
          <w:sz w:val="16"/>
        </w:rPr>
        <w:t xml:space="preserve"> socially </w:t>
      </w:r>
      <w:r w:rsidRPr="00F76FA9">
        <w:rPr>
          <w:rStyle w:val="StyleUnderline"/>
        </w:rPr>
        <w:t>optimal strategy promoting</w:t>
      </w:r>
      <w:r w:rsidRPr="00F76FA9">
        <w:rPr>
          <w:sz w:val="16"/>
        </w:rPr>
        <w:t xml:space="preserve"> orbital </w:t>
      </w:r>
      <w:r w:rsidRPr="00F76FA9">
        <w:rPr>
          <w:rStyle w:val="StyleUnderline"/>
        </w:rPr>
        <w:t>stability</w:t>
      </w:r>
      <w:r w:rsidRPr="00F76FA9">
        <w:rPr>
          <w:sz w:val="16"/>
        </w:rPr>
        <w:t xml:space="preserve">.166 Understandably, </w:t>
      </w:r>
      <w:r w:rsidRPr="00F76FA9">
        <w:rPr>
          <w:rStyle w:val="StyleUnderline"/>
        </w:rPr>
        <w:t>most analysis</w:t>
      </w:r>
      <w:r w:rsidRPr="00F76FA9">
        <w:rPr>
          <w:sz w:val="16"/>
        </w:rPr>
        <w:t xml:space="preserve"> has </w:t>
      </w:r>
      <w:r w:rsidRPr="00F76FA9">
        <w:rPr>
          <w:rStyle w:val="StyleUnderline"/>
        </w:rPr>
        <w:t>focused on solving</w:t>
      </w:r>
      <w:r w:rsidRPr="00F76FA9">
        <w:rPr>
          <w:sz w:val="16"/>
        </w:rPr>
        <w:t xml:space="preserve"> the problem of </w:t>
      </w:r>
      <w:r w:rsidRPr="00F76FA9">
        <w:rPr>
          <w:rStyle w:val="StyleUnderline"/>
        </w:rPr>
        <w:t xml:space="preserve">orbital instability by addressing the </w:t>
      </w:r>
      <w:r w:rsidRPr="00F76FA9">
        <w:rPr>
          <w:rStyle w:val="Emphasis"/>
        </w:rPr>
        <w:t>market failure</w:t>
      </w:r>
      <w:r w:rsidRPr="00F76FA9">
        <w:rPr>
          <w:sz w:val="16"/>
        </w:rPr>
        <w:t xml:space="preserve"> responsible for debris creation. The current reasoning suggests that </w:t>
      </w:r>
      <w:r w:rsidRPr="00F76FA9">
        <w:rPr>
          <w:rStyle w:val="StyleUnderline"/>
        </w:rPr>
        <w:t>if actors creating</w:t>
      </w:r>
      <w:r w:rsidRPr="00F76FA9">
        <w:rPr>
          <w:sz w:val="16"/>
        </w:rPr>
        <w:t xml:space="preserve"> space </w:t>
      </w:r>
      <w:r w:rsidRPr="00F76FA9">
        <w:rPr>
          <w:rStyle w:val="StyleUnderline"/>
        </w:rPr>
        <w:t xml:space="preserve">debris </w:t>
      </w:r>
      <w:r w:rsidRPr="00F76FA9">
        <w:rPr>
          <w:rStyle w:val="Emphasis"/>
        </w:rPr>
        <w:t>internalize the cost</w:t>
      </w:r>
      <w:r w:rsidRPr="00F76FA9">
        <w:rPr>
          <w:rStyle w:val="StyleUnderline"/>
        </w:rPr>
        <w:t xml:space="preserve"> of their actions, a solution can arise</w:t>
      </w:r>
      <w:r w:rsidRPr="00F76FA9">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F76FA9">
        <w:rPr>
          <w:rStyle w:val="StyleUnderline"/>
        </w:rPr>
        <w:t>This analysis is</w:t>
      </w:r>
      <w:r w:rsidRPr="00F76FA9">
        <w:rPr>
          <w:sz w:val="16"/>
        </w:rPr>
        <w:t xml:space="preserve"> ultimately </w:t>
      </w:r>
      <w:r w:rsidRPr="00F76FA9">
        <w:rPr>
          <w:rStyle w:val="StyleUnderline"/>
        </w:rPr>
        <w:t>useful</w:t>
      </w:r>
      <w:r w:rsidRPr="00F76FA9">
        <w:rPr>
          <w:sz w:val="16"/>
        </w:rPr>
        <w:t xml:space="preserve"> if the problem is to be solved </w:t>
      </w:r>
      <w:r w:rsidRPr="00F76FA9">
        <w:rPr>
          <w:rStyle w:val="StyleUnderline"/>
        </w:rPr>
        <w:t xml:space="preserve">under nominal conditions, but there is an </w:t>
      </w:r>
      <w:r w:rsidRPr="00F76FA9">
        <w:rPr>
          <w:rStyle w:val="Emphasis"/>
        </w:rPr>
        <w:t>underlying problem</w:t>
      </w:r>
      <w:r w:rsidRPr="00F76FA9">
        <w:rPr>
          <w:rStyle w:val="StyleUnderline"/>
        </w:rPr>
        <w:t xml:space="preserve"> that needs to be addressed </w:t>
      </w:r>
      <w:r w:rsidRPr="00F76FA9">
        <w:rPr>
          <w:rStyle w:val="Emphasis"/>
        </w:rPr>
        <w:t>before</w:t>
      </w:r>
      <w:r w:rsidRPr="00F76FA9">
        <w:rPr>
          <w:rStyle w:val="StyleUnderline"/>
        </w:rPr>
        <w:t xml:space="preserve"> any</w:t>
      </w:r>
      <w:r w:rsidRPr="00F76FA9">
        <w:rPr>
          <w:sz w:val="16"/>
        </w:rPr>
        <w:t xml:space="preserve"> of these proposed </w:t>
      </w:r>
      <w:r w:rsidRPr="00F76FA9">
        <w:rPr>
          <w:rStyle w:val="StyleUnderline"/>
        </w:rPr>
        <w:t>solutions can</w:t>
      </w:r>
      <w:r w:rsidRPr="00F76FA9">
        <w:rPr>
          <w:sz w:val="16"/>
        </w:rPr>
        <w:t xml:space="preserve"> realistically </w:t>
      </w:r>
      <w:r w:rsidRPr="00F76FA9">
        <w:rPr>
          <w:rStyle w:val="StyleUnderline"/>
        </w:rPr>
        <w:t>be enacted</w:t>
      </w:r>
      <w:r w:rsidRPr="00F76FA9">
        <w:rPr>
          <w:sz w:val="16"/>
        </w:rPr>
        <w:t>.</w:t>
      </w:r>
    </w:p>
    <w:p w14:paraId="04772D33" w14:textId="77777777" w:rsidR="00F76FA9" w:rsidRPr="00F76FA9" w:rsidRDefault="00F76FA9" w:rsidP="00F76FA9">
      <w:pPr>
        <w:pStyle w:val="Heading4"/>
        <w:rPr>
          <w:rFonts w:cs="Arial"/>
        </w:rPr>
      </w:pPr>
      <w:r w:rsidRPr="00F76FA9">
        <w:rPr>
          <w:rFonts w:cs="Arial"/>
        </w:rPr>
        <w:t xml:space="preserve">That triggers </w:t>
      </w:r>
      <w:r w:rsidRPr="00F76FA9">
        <w:rPr>
          <w:rFonts w:cs="Arial"/>
          <w:u w:val="single"/>
        </w:rPr>
        <w:t>missile radars</w:t>
      </w:r>
      <w:r w:rsidRPr="00F76FA9">
        <w:rPr>
          <w:rFonts w:cs="Arial"/>
        </w:rPr>
        <w:t xml:space="preserve">. </w:t>
      </w:r>
    </w:p>
    <w:p w14:paraId="6B0DA9BC" w14:textId="77777777" w:rsidR="00F76FA9" w:rsidRPr="00F76FA9" w:rsidRDefault="00F76FA9" w:rsidP="00F76FA9">
      <w:pPr>
        <w:rPr>
          <w:rStyle w:val="Style13ptBold"/>
        </w:rPr>
      </w:pPr>
      <w:r w:rsidRPr="00F76FA9">
        <w:rPr>
          <w:rStyle w:val="Style13ptBold"/>
        </w:rPr>
        <w:t xml:space="preserve">Hoots 15 </w:t>
      </w:r>
      <w:r w:rsidRPr="00F76FA9">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F76FA9">
          <w:rPr>
            <w:rStyle w:val="Hyperlink"/>
          </w:rPr>
          <w:t>https://aerospace.org/sites/default/files/2019-04/Crosslink%20Fall%202015%20V16N1%20.pdf</w:t>
        </w:r>
      </w:hyperlink>
      <w:r w:rsidRPr="00F76FA9">
        <w:t>)</w:t>
      </w:r>
    </w:p>
    <w:p w14:paraId="06357195" w14:textId="77777777" w:rsidR="00F76FA9" w:rsidRPr="00F76FA9" w:rsidRDefault="00F76FA9" w:rsidP="00F76FA9">
      <w:pPr>
        <w:rPr>
          <w:sz w:val="16"/>
        </w:rPr>
      </w:pPr>
      <w:r w:rsidRPr="00F76FA9">
        <w:rPr>
          <w:sz w:val="16"/>
        </w:rPr>
        <w:t xml:space="preserve">The launch of Sputnik on October 4, 1957, marked the beginning of </w:t>
      </w:r>
      <w:r w:rsidRPr="00F76FA9">
        <w:rPr>
          <w:rStyle w:val="StyleUnderline"/>
        </w:rPr>
        <w:t>the Space Age</w:t>
      </w:r>
      <w:r w:rsidRPr="00F76FA9">
        <w:rPr>
          <w:sz w:val="16"/>
        </w:rPr>
        <w:t xml:space="preserve">. It also </w:t>
      </w:r>
      <w:r w:rsidRPr="00F76FA9">
        <w:rPr>
          <w:rStyle w:val="StyleUnderline"/>
        </w:rPr>
        <w:t>marked the beginning of an intense</w:t>
      </w:r>
      <w:r w:rsidRPr="00F76FA9">
        <w:rPr>
          <w:sz w:val="16"/>
        </w:rPr>
        <w:t xml:space="preserve"> space </w:t>
      </w:r>
      <w:r w:rsidRPr="00F76FA9">
        <w:rPr>
          <w:rStyle w:val="StyleUnderline"/>
        </w:rPr>
        <w:t xml:space="preserve">race that brought a remarkable rate of </w:t>
      </w:r>
      <w:r w:rsidRPr="00F76FA9">
        <w:rPr>
          <w:rStyle w:val="Emphasis"/>
        </w:rPr>
        <w:t>rocket launches</w:t>
      </w:r>
      <w:r w:rsidRPr="00F76FA9">
        <w:rPr>
          <w:rStyle w:val="StyleUnderline"/>
        </w:rPr>
        <w:t xml:space="preserve">. In a very short time, the </w:t>
      </w:r>
      <w:r w:rsidRPr="00F76FA9">
        <w:rPr>
          <w:rStyle w:val="Emphasis"/>
        </w:rPr>
        <w:t xml:space="preserve">number of </w:t>
      </w:r>
      <w:r w:rsidRPr="00F76FA9">
        <w:rPr>
          <w:rStyle w:val="Emphasis"/>
          <w:highlight w:val="green"/>
        </w:rPr>
        <w:t>objects</w:t>
      </w:r>
      <w:r w:rsidRPr="00F76FA9">
        <w:rPr>
          <w:rStyle w:val="StyleUnderline"/>
        </w:rPr>
        <w:t xml:space="preserve"> in orbit </w:t>
      </w:r>
      <w:r w:rsidRPr="00F76FA9">
        <w:rPr>
          <w:rStyle w:val="Emphasis"/>
        </w:rPr>
        <w:t>grew dramatically</w:t>
      </w:r>
      <w:r w:rsidRPr="00F76FA9">
        <w:rPr>
          <w:rStyle w:val="StyleUnderline"/>
        </w:rPr>
        <w:t xml:space="preserve">. This created a host of </w:t>
      </w:r>
      <w:r w:rsidRPr="00F76FA9">
        <w:rPr>
          <w:rStyle w:val="Emphasis"/>
        </w:rPr>
        <w:t xml:space="preserve">strategic </w:t>
      </w:r>
      <w:r w:rsidRPr="00F76FA9">
        <w:rPr>
          <w:rStyle w:val="Emphasis"/>
          <w:highlight w:val="green"/>
        </w:rPr>
        <w:t>challenges</w:t>
      </w:r>
      <w:r w:rsidRPr="00F76FA9">
        <w:rPr>
          <w:rStyle w:val="StyleUnderline"/>
        </w:rPr>
        <w:t>, including</w:t>
      </w:r>
      <w:r w:rsidRPr="00F76FA9">
        <w:rPr>
          <w:sz w:val="16"/>
        </w:rPr>
        <w:t xml:space="preserve"> the </w:t>
      </w:r>
      <w:r w:rsidRPr="00F76FA9">
        <w:rPr>
          <w:rStyle w:val="StyleUnderline"/>
        </w:rPr>
        <w:t xml:space="preserve">need for space </w:t>
      </w:r>
      <w:r w:rsidRPr="00F76FA9">
        <w:rPr>
          <w:rStyle w:val="Emphasis"/>
          <w:highlight w:val="green"/>
        </w:rPr>
        <w:t>surveillance</w:t>
      </w:r>
      <w:r w:rsidRPr="00F76FA9">
        <w:rPr>
          <w:sz w:val="16"/>
        </w:rPr>
        <w:t xml:space="preserve">. In particular, </w:t>
      </w:r>
      <w:r w:rsidRPr="00F76FA9">
        <w:rPr>
          <w:rStyle w:val="StyleUnderline"/>
        </w:rPr>
        <w:t xml:space="preserve">the Air Force needed a way </w:t>
      </w:r>
      <w:r w:rsidRPr="00F76FA9">
        <w:rPr>
          <w:rStyle w:val="StyleUnderline"/>
          <w:highlight w:val="green"/>
        </w:rPr>
        <w:t xml:space="preserve">to </w:t>
      </w:r>
      <w:r w:rsidRPr="00F76FA9">
        <w:rPr>
          <w:rStyle w:val="Emphasis"/>
          <w:highlight w:val="green"/>
        </w:rPr>
        <w:t>prevent false alarms</w:t>
      </w:r>
      <w:r w:rsidRPr="00F76FA9">
        <w:rPr>
          <w:rStyle w:val="StyleUnderline"/>
          <w:highlight w:val="green"/>
        </w:rPr>
        <w:t xml:space="preserve"> as sat</w:t>
      </w:r>
      <w:r w:rsidRPr="00F76FA9">
        <w:rPr>
          <w:rStyle w:val="StyleUnderline"/>
        </w:rPr>
        <w:t>ellite</w:t>
      </w:r>
      <w:r w:rsidRPr="00F76FA9">
        <w:rPr>
          <w:rStyle w:val="StyleUnderline"/>
          <w:highlight w:val="green"/>
        </w:rPr>
        <w:t>s came</w:t>
      </w:r>
      <w:r w:rsidRPr="00F76FA9">
        <w:rPr>
          <w:rStyle w:val="StyleUnderline"/>
        </w:rPr>
        <w:t xml:space="preserve"> with</w:t>
      </w:r>
      <w:r w:rsidRPr="00F76FA9">
        <w:rPr>
          <w:rStyle w:val="StyleUnderline"/>
          <w:highlight w:val="green"/>
        </w:rPr>
        <w:t>in</w:t>
      </w:r>
      <w:r w:rsidRPr="00F76FA9">
        <w:rPr>
          <w:rStyle w:val="StyleUnderline"/>
        </w:rPr>
        <w:t xml:space="preserve"> view of </w:t>
      </w:r>
      <w:r w:rsidRPr="00F76FA9">
        <w:rPr>
          <w:rStyle w:val="Emphasis"/>
          <w:highlight w:val="green"/>
        </w:rPr>
        <w:t>missile</w:t>
      </w:r>
      <w:r w:rsidRPr="00F76FA9">
        <w:rPr>
          <w:rStyle w:val="Emphasis"/>
        </w:rPr>
        <w:t xml:space="preserve">-warning </w:t>
      </w:r>
      <w:r w:rsidRPr="00F76FA9">
        <w:rPr>
          <w:rStyle w:val="Emphasis"/>
          <w:highlight w:val="green"/>
        </w:rPr>
        <w:t>radars</w:t>
      </w:r>
      <w:r w:rsidRPr="00F76FA9">
        <w:rPr>
          <w:rStyle w:val="StyleUnderline"/>
        </w:rPr>
        <w:t>, while the Navy needed</w:t>
      </w:r>
      <w:r w:rsidRPr="00F76FA9">
        <w:rPr>
          <w:sz w:val="16"/>
        </w:rPr>
        <w:t xml:space="preserve"> a way </w:t>
      </w:r>
      <w:r w:rsidRPr="00F76FA9">
        <w:rPr>
          <w:rStyle w:val="StyleUnderline"/>
        </w:rPr>
        <w:t xml:space="preserve">to </w:t>
      </w:r>
      <w:r w:rsidRPr="00F76FA9">
        <w:rPr>
          <w:rStyle w:val="Emphasis"/>
        </w:rPr>
        <w:t>alert</w:t>
      </w:r>
      <w:r w:rsidRPr="00F76FA9">
        <w:rPr>
          <w:rStyle w:val="StyleUnderline"/>
        </w:rPr>
        <w:t xml:space="preserve"> deployed units of</w:t>
      </w:r>
      <w:r w:rsidRPr="00F76FA9">
        <w:rPr>
          <w:sz w:val="16"/>
        </w:rPr>
        <w:t xml:space="preserve"> possible </w:t>
      </w:r>
      <w:r w:rsidRPr="00F76FA9">
        <w:rPr>
          <w:rStyle w:val="StyleUnderline"/>
        </w:rPr>
        <w:t>reconnaissance</w:t>
      </w:r>
      <w:r w:rsidRPr="00F76FA9">
        <w:rPr>
          <w:sz w:val="16"/>
        </w:rPr>
        <w:t xml:space="preserve"> by satellites </w:t>
      </w:r>
      <w:r w:rsidRPr="00F76FA9">
        <w:rPr>
          <w:rStyle w:val="StyleUnderline"/>
        </w:rPr>
        <w:t xml:space="preserve">overhead. These needs led to the establishment of a </w:t>
      </w:r>
      <w:r w:rsidRPr="00F76FA9">
        <w:rPr>
          <w:rStyle w:val="Emphasis"/>
        </w:rPr>
        <w:t>military mission</w:t>
      </w:r>
      <w:r w:rsidRPr="00F76FA9">
        <w:rPr>
          <w:rStyle w:val="StyleUnderline"/>
        </w:rPr>
        <w:t xml:space="preserve"> to maintain a </w:t>
      </w:r>
      <w:r w:rsidRPr="00F76FA9">
        <w:rPr>
          <w:rStyle w:val="Emphasis"/>
        </w:rPr>
        <w:t>catalog</w:t>
      </w:r>
      <w:r w:rsidRPr="00F76FA9">
        <w:rPr>
          <w:rStyle w:val="StyleUnderline"/>
        </w:rPr>
        <w:t xml:space="preserve"> of all</w:t>
      </w:r>
      <w:r w:rsidRPr="00F76FA9">
        <w:rPr>
          <w:sz w:val="16"/>
        </w:rPr>
        <w:t xml:space="preserve"> Earth-</w:t>
      </w:r>
      <w:r w:rsidRPr="00F76FA9">
        <w:rPr>
          <w:rStyle w:val="StyleUnderline"/>
        </w:rPr>
        <w:t>orbiting objects</w:t>
      </w:r>
      <w:r w:rsidRPr="00F76FA9">
        <w:rPr>
          <w:sz w:val="16"/>
        </w:rPr>
        <w:t>—active payloads, rocket bodies, and debris—</w:t>
      </w:r>
      <w:r w:rsidRPr="00F76FA9">
        <w:rPr>
          <w:rStyle w:val="StyleUnderline"/>
        </w:rPr>
        <w:t>along with</w:t>
      </w:r>
      <w:r w:rsidRPr="00F76FA9">
        <w:rPr>
          <w:sz w:val="16"/>
        </w:rPr>
        <w:t xml:space="preserve"> detailed </w:t>
      </w:r>
      <w:r w:rsidRPr="00F76FA9">
        <w:rPr>
          <w:rStyle w:val="StyleUnderline"/>
        </w:rPr>
        <w:t>information about trajectory and</w:t>
      </w:r>
      <w:r w:rsidRPr="00F76FA9">
        <w:rPr>
          <w:sz w:val="16"/>
        </w:rPr>
        <w:t xml:space="preserve"> point of </w:t>
      </w:r>
      <w:r w:rsidRPr="00F76FA9">
        <w:rPr>
          <w:rStyle w:val="StyleUnderline"/>
        </w:rPr>
        <w:t xml:space="preserve">origin. Such </w:t>
      </w:r>
      <w:r w:rsidRPr="00F76FA9">
        <w:rPr>
          <w:rStyle w:val="StyleUnderline"/>
          <w:highlight w:val="green"/>
        </w:rPr>
        <w:t>a catalog could</w:t>
      </w:r>
      <w:r w:rsidRPr="00F76FA9">
        <w:rPr>
          <w:sz w:val="16"/>
        </w:rPr>
        <w:t xml:space="preserve"> be used </w:t>
      </w:r>
      <w:r w:rsidRPr="00F76FA9">
        <w:rPr>
          <w:rStyle w:val="StyleUnderline"/>
        </w:rPr>
        <w:t xml:space="preserve">to </w:t>
      </w:r>
      <w:r w:rsidRPr="00F76FA9">
        <w:rPr>
          <w:rStyle w:val="StyleUnderline"/>
          <w:highlight w:val="green"/>
        </w:rPr>
        <w:t xml:space="preserve">filter </w:t>
      </w:r>
      <w:r w:rsidRPr="00F76FA9">
        <w:rPr>
          <w:rStyle w:val="Emphasis"/>
          <w:highlight w:val="green"/>
        </w:rPr>
        <w:t>normal</w:t>
      </w:r>
      <w:r w:rsidRPr="00F76FA9">
        <w:rPr>
          <w:rStyle w:val="Emphasis"/>
        </w:rPr>
        <w:t xml:space="preserve"> orbital </w:t>
      </w:r>
      <w:r w:rsidRPr="00F76FA9">
        <w:rPr>
          <w:rStyle w:val="Emphasis"/>
          <w:highlight w:val="green"/>
        </w:rPr>
        <w:t>passages</w:t>
      </w:r>
      <w:r w:rsidRPr="00F76FA9">
        <w:rPr>
          <w:rStyle w:val="StyleUnderline"/>
          <w:highlight w:val="green"/>
        </w:rPr>
        <w:t xml:space="preserve"> from</w:t>
      </w:r>
      <w:r w:rsidRPr="00F76FA9">
        <w:rPr>
          <w:rStyle w:val="StyleUnderline"/>
        </w:rPr>
        <w:t xml:space="preserve"> potential </w:t>
      </w:r>
      <w:r w:rsidRPr="00F76FA9">
        <w:rPr>
          <w:rStyle w:val="Emphasis"/>
        </w:rPr>
        <w:t xml:space="preserve">incoming </w:t>
      </w:r>
      <w:r w:rsidRPr="00F76FA9">
        <w:rPr>
          <w:rStyle w:val="Emphasis"/>
          <w:highlight w:val="green"/>
        </w:rPr>
        <w:t>missiles</w:t>
      </w:r>
      <w:r w:rsidRPr="00F76FA9">
        <w:rPr>
          <w:rStyle w:val="StyleUnderline"/>
        </w:rPr>
        <w:t xml:space="preserve"> and predict the passage of suspected </w:t>
      </w:r>
      <w:r w:rsidRPr="00F76FA9">
        <w:rPr>
          <w:rStyle w:val="Emphasis"/>
        </w:rPr>
        <w:t>spy satellites</w:t>
      </w:r>
      <w:r w:rsidRPr="00F76FA9">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F76FA9">
        <w:rPr>
          <w:rStyle w:val="StyleUnderline"/>
        </w:rPr>
        <w:t>the missions</w:t>
      </w:r>
      <w:r w:rsidRPr="00F76FA9">
        <w:rPr>
          <w:sz w:val="16"/>
        </w:rPr>
        <w:t xml:space="preserve"> </w:t>
      </w:r>
      <w:r w:rsidRPr="00F76FA9">
        <w:rPr>
          <w:sz w:val="16"/>
        </w:rPr>
        <w:lastRenderedPageBreak/>
        <w:t xml:space="preserve">of JSpOC </w:t>
      </w:r>
      <w:r w:rsidRPr="00F76FA9">
        <w:rPr>
          <w:rStyle w:val="StyleUnderline"/>
        </w:rPr>
        <w:t xml:space="preserve">is to </w:t>
      </w:r>
      <w:r w:rsidRPr="00F76FA9">
        <w:rPr>
          <w:rStyle w:val="Emphasis"/>
        </w:rPr>
        <w:t>detect</w:t>
      </w:r>
      <w:r w:rsidRPr="00F76FA9">
        <w:rPr>
          <w:rStyle w:val="StyleUnderline"/>
        </w:rPr>
        <w:t xml:space="preserve">, </w:t>
      </w:r>
      <w:r w:rsidRPr="00F76FA9">
        <w:rPr>
          <w:rStyle w:val="Emphasis"/>
        </w:rPr>
        <w:t>track</w:t>
      </w:r>
      <w:r w:rsidRPr="00F76FA9">
        <w:rPr>
          <w:rStyle w:val="StyleUnderline"/>
        </w:rPr>
        <w:t xml:space="preserve">, and </w:t>
      </w:r>
      <w:r w:rsidRPr="00F76FA9">
        <w:rPr>
          <w:rStyle w:val="Emphasis"/>
        </w:rPr>
        <w:t>identify</w:t>
      </w:r>
      <w:r w:rsidRPr="00F76FA9">
        <w:rPr>
          <w:rStyle w:val="StyleUnderline"/>
        </w:rPr>
        <w:t xml:space="preserve"> all artificial objects in Earth orbit</w:t>
      </w:r>
      <w:r w:rsidRPr="00F76FA9">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F76FA9">
        <w:rPr>
          <w:rStyle w:val="StyleUnderline"/>
        </w:rPr>
        <w:t>The</w:t>
      </w:r>
      <w:r w:rsidRPr="00F76FA9">
        <w:rPr>
          <w:sz w:val="16"/>
        </w:rPr>
        <w:t xml:space="preserve"> dynamic </w:t>
      </w:r>
      <w:r w:rsidRPr="00F76FA9">
        <w:rPr>
          <w:rStyle w:val="StyleUnderline"/>
          <w:highlight w:val="green"/>
        </w:rPr>
        <w:t>models</w:t>
      </w:r>
      <w:r w:rsidRPr="00F76FA9">
        <w:rPr>
          <w:sz w:val="16"/>
        </w:rPr>
        <w:t xml:space="preserve"> used </w:t>
      </w:r>
      <w:r w:rsidRPr="00F76FA9">
        <w:rPr>
          <w:rStyle w:val="StyleUnderline"/>
        </w:rPr>
        <w:t xml:space="preserve">for predicting satellite motion </w:t>
      </w:r>
      <w:r w:rsidRPr="00F76FA9">
        <w:rPr>
          <w:rStyle w:val="StyleUnderline"/>
          <w:highlight w:val="green"/>
        </w:rPr>
        <w:t xml:space="preserve">are </w:t>
      </w:r>
      <w:r w:rsidRPr="00F76FA9">
        <w:rPr>
          <w:rStyle w:val="Emphasis"/>
          <w:highlight w:val="green"/>
        </w:rPr>
        <w:t>not perfect</w:t>
      </w:r>
      <w:r w:rsidRPr="00F76FA9">
        <w:rPr>
          <w:sz w:val="16"/>
        </w:rPr>
        <w:t xml:space="preserve">; factors such as </w:t>
      </w:r>
      <w:r w:rsidRPr="00F76FA9">
        <w:rPr>
          <w:rStyle w:val="StyleUnderline"/>
        </w:rPr>
        <w:t>atmospheric</w:t>
      </w:r>
      <w:r w:rsidRPr="00F76FA9">
        <w:rPr>
          <w:sz w:val="16"/>
        </w:rPr>
        <w:t xml:space="preserve"> density </w:t>
      </w:r>
      <w:r w:rsidRPr="00F76FA9">
        <w:rPr>
          <w:rStyle w:val="StyleUnderline"/>
        </w:rPr>
        <w:t>variation caused by</w:t>
      </w:r>
      <w:r w:rsidRPr="00F76FA9">
        <w:rPr>
          <w:sz w:val="16"/>
        </w:rPr>
        <w:t xml:space="preserve"> unmodeled </w:t>
      </w:r>
      <w:r w:rsidRPr="00F76FA9">
        <w:rPr>
          <w:rStyle w:val="StyleUnderline"/>
        </w:rPr>
        <w:t>solar activity can cause the predicted position to</w:t>
      </w:r>
      <w:r w:rsidRPr="00F76FA9">
        <w:rPr>
          <w:sz w:val="16"/>
        </w:rPr>
        <w:t xml:space="preserve"> gradually </w:t>
      </w:r>
      <w:r w:rsidRPr="00F76FA9">
        <w:rPr>
          <w:rStyle w:val="StyleUnderline"/>
        </w:rPr>
        <w:t>stray from the true position</w:t>
      </w:r>
      <w:r w:rsidRPr="00F76FA9">
        <w:rPr>
          <w:sz w:val="16"/>
        </w:rPr>
        <w:t xml:space="preserve">. The observations are used to correct the predicted trajectory so the network can continue to track the satellite. </w:t>
      </w:r>
      <w:r w:rsidRPr="00F76FA9">
        <w:rPr>
          <w:rStyle w:val="StyleUnderline"/>
        </w:rPr>
        <w:t>This process of using observations to</w:t>
      </w:r>
      <w:r w:rsidRPr="00F76FA9">
        <w:rPr>
          <w:sz w:val="16"/>
        </w:rPr>
        <w:t xml:space="preserve"> correct and </w:t>
      </w:r>
      <w:r w:rsidRPr="00F76FA9">
        <w:rPr>
          <w:rStyle w:val="StyleUnderline"/>
        </w:rPr>
        <w:t xml:space="preserve">refine an orbit in an ongoing </w:t>
      </w:r>
      <w:r w:rsidRPr="00F76FA9">
        <w:rPr>
          <w:rStyle w:val="Emphasis"/>
        </w:rPr>
        <w:t>feedback loop</w:t>
      </w:r>
      <w:r w:rsidRPr="00F76FA9">
        <w:rPr>
          <w:rStyle w:val="StyleUnderline"/>
        </w:rPr>
        <w:t xml:space="preserve"> is</w:t>
      </w:r>
      <w:r w:rsidRPr="00F76FA9">
        <w:rPr>
          <w:sz w:val="16"/>
        </w:rPr>
        <w:t xml:space="preserve"> called </w:t>
      </w:r>
      <w:r w:rsidRPr="00F76FA9">
        <w:rPr>
          <w:rStyle w:val="StyleUnderline"/>
        </w:rPr>
        <w:t>catalog maintenance</w:t>
      </w:r>
      <w:r w:rsidRPr="00F76FA9">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F76FA9">
        <w:rPr>
          <w:rStyle w:val="StyleUnderline"/>
        </w:rPr>
        <w:t xml:space="preserve">if the satellite </w:t>
      </w:r>
      <w:r w:rsidRPr="00F76FA9">
        <w:rPr>
          <w:rStyle w:val="Emphasis"/>
        </w:rPr>
        <w:t>cannot be matched</w:t>
      </w:r>
      <w:r w:rsidRPr="00F76FA9">
        <w:rPr>
          <w:sz w:val="16"/>
        </w:rPr>
        <w:t xml:space="preserve"> to a partially correlated or uncorrelated track, </w:t>
      </w:r>
      <w:r w:rsidRPr="00F76FA9">
        <w:rPr>
          <w:rStyle w:val="StyleUnderline"/>
        </w:rPr>
        <w:t>the</w:t>
      </w:r>
      <w:r w:rsidRPr="00F76FA9">
        <w:rPr>
          <w:sz w:val="16"/>
        </w:rPr>
        <w:t xml:space="preserve"> satellite </w:t>
      </w:r>
      <w:r w:rsidRPr="00F76FA9">
        <w:rPr>
          <w:rStyle w:val="StyleUnderline"/>
        </w:rPr>
        <w:t>information continues to age. If it reaches 30 days</w:t>
      </w:r>
      <w:r w:rsidRPr="00F76FA9">
        <w:rPr>
          <w:sz w:val="16"/>
        </w:rPr>
        <w:t xml:space="preserve"> without a match, </w:t>
      </w:r>
      <w:r w:rsidRPr="00F76FA9">
        <w:rPr>
          <w:rStyle w:val="StyleUnderline"/>
        </w:rPr>
        <w:t>the satellite is placed on the lost list</w:t>
      </w:r>
      <w:r w:rsidRPr="00F76FA9">
        <w:rPr>
          <w:sz w:val="16"/>
        </w:rPr>
        <w:t xml:space="preserve">. Risk Prediction One of </w:t>
      </w:r>
      <w:r w:rsidRPr="00F76FA9">
        <w:rPr>
          <w:rStyle w:val="Emphasis"/>
        </w:rPr>
        <w:t xml:space="preserve">the most visible </w:t>
      </w:r>
      <w:r w:rsidRPr="00F76FA9">
        <w:rPr>
          <w:rStyle w:val="Emphasis"/>
          <w:highlight w:val="green"/>
        </w:rPr>
        <w:t>use</w:t>
      </w:r>
      <w:r w:rsidRPr="00F76FA9">
        <w:rPr>
          <w:rStyle w:val="Emphasis"/>
        </w:rPr>
        <w:t>s</w:t>
      </w:r>
      <w:r w:rsidRPr="00F76FA9">
        <w:rPr>
          <w:rStyle w:val="StyleUnderline"/>
        </w:rPr>
        <w:t xml:space="preserve"> of the catalog </w:t>
      </w:r>
      <w:r w:rsidRPr="00F76FA9">
        <w:rPr>
          <w:rStyle w:val="StyleUnderline"/>
          <w:highlight w:val="green"/>
        </w:rPr>
        <w:t>is</w:t>
      </w:r>
      <w:r w:rsidRPr="00F76FA9">
        <w:rPr>
          <w:rStyle w:val="StyleUnderline"/>
        </w:rPr>
        <w:t xml:space="preserve"> to warn about </w:t>
      </w:r>
      <w:r w:rsidRPr="00F76FA9">
        <w:rPr>
          <w:rStyle w:val="Emphasis"/>
          <w:highlight w:val="green"/>
        </w:rPr>
        <w:t>collision risks</w:t>
      </w:r>
      <w:r w:rsidRPr="00F76FA9">
        <w:rPr>
          <w:rStyle w:val="StyleUnderline"/>
        </w:rPr>
        <w:t xml:space="preserve"> for </w:t>
      </w:r>
      <w:r w:rsidRPr="00F76FA9">
        <w:rPr>
          <w:rStyle w:val="Emphasis"/>
        </w:rPr>
        <w:t>active payloads</w:t>
      </w:r>
      <w:r w:rsidRPr="00F76FA9">
        <w:rPr>
          <w:rStyle w:val="StyleUnderline"/>
        </w:rPr>
        <w:t>. This function predicts</w:t>
      </w:r>
      <w:r w:rsidRPr="00F76FA9">
        <w:rPr>
          <w:sz w:val="16"/>
        </w:rPr>
        <w:t xml:space="preserve"> potential </w:t>
      </w:r>
      <w:r w:rsidRPr="00F76FA9">
        <w:rPr>
          <w:rStyle w:val="Emphasis"/>
        </w:rPr>
        <w:t>close approaches</w:t>
      </w:r>
      <w:r w:rsidRPr="00F76FA9">
        <w:rPr>
          <w:sz w:val="16"/>
        </w:rPr>
        <w:t xml:space="preserve"> three to five days </w:t>
      </w:r>
      <w:r w:rsidRPr="00F76FA9">
        <w:rPr>
          <w:rStyle w:val="StyleUnderline"/>
        </w:rPr>
        <w:t>in advance to allow</w:t>
      </w:r>
      <w:r w:rsidRPr="00F76FA9">
        <w:rPr>
          <w:sz w:val="16"/>
        </w:rPr>
        <w:t xml:space="preserve"> time to plan </w:t>
      </w:r>
      <w:r w:rsidRPr="00F76FA9">
        <w:rPr>
          <w:rStyle w:val="StyleUnderline"/>
        </w:rPr>
        <w:t>avoidance maneuvers</w:t>
      </w:r>
      <w:r w:rsidRPr="00F76FA9">
        <w:rPr>
          <w:sz w:val="16"/>
        </w:rPr>
        <w:t xml:space="preserve">, if necessary. </w:t>
      </w:r>
      <w:r w:rsidRPr="00F76FA9">
        <w:rPr>
          <w:rStyle w:val="StyleUnderline"/>
          <w:highlight w:val="green"/>
        </w:rPr>
        <w:t>Unplanned maneuvers</w:t>
      </w:r>
      <w:r w:rsidRPr="00F76FA9">
        <w:rPr>
          <w:sz w:val="16"/>
        </w:rPr>
        <w:t xml:space="preserve"> may </w:t>
      </w:r>
      <w:r w:rsidRPr="00F76FA9">
        <w:rPr>
          <w:rStyle w:val="Emphasis"/>
          <w:highlight w:val="green"/>
        </w:rPr>
        <w:t>disturb</w:t>
      </w:r>
      <w:r w:rsidRPr="00F76FA9">
        <w:rPr>
          <w:rStyle w:val="Emphasis"/>
        </w:rPr>
        <w:t xml:space="preserve"> normal </w:t>
      </w:r>
      <w:r w:rsidRPr="00F76FA9">
        <w:rPr>
          <w:rStyle w:val="Emphasis"/>
          <w:highlight w:val="green"/>
        </w:rPr>
        <w:t>op</w:t>
      </w:r>
      <w:r w:rsidRPr="00F76FA9">
        <w:rPr>
          <w:rStyle w:val="Emphasis"/>
        </w:rPr>
        <w:t>eration</w:t>
      </w:r>
      <w:r w:rsidRPr="00F76FA9">
        <w:rPr>
          <w:rStyle w:val="Emphasis"/>
          <w:highlight w:val="green"/>
        </w:rPr>
        <w:t>s</w:t>
      </w:r>
      <w:r w:rsidRPr="00F76FA9">
        <w:rPr>
          <w:rStyle w:val="StyleUnderline"/>
        </w:rPr>
        <w:t xml:space="preserve"> and </w:t>
      </w:r>
      <w:r w:rsidRPr="00F76FA9">
        <w:rPr>
          <w:rStyle w:val="Emphasis"/>
        </w:rPr>
        <w:t>deplete resources</w:t>
      </w:r>
      <w:r w:rsidRPr="00F76FA9">
        <w:rPr>
          <w:rStyle w:val="StyleUnderline"/>
        </w:rPr>
        <w:t xml:space="preserve"> for future maneuvers, so one would like</w:t>
      </w:r>
      <w:r w:rsidRPr="00F76FA9">
        <w:rPr>
          <w:sz w:val="16"/>
        </w:rPr>
        <w:t xml:space="preserve"> to have </w:t>
      </w:r>
      <w:r w:rsidRPr="00F76FA9">
        <w:rPr>
          <w:rStyle w:val="Emphasis"/>
        </w:rPr>
        <w:t>high confidence</w:t>
      </w:r>
      <w:r w:rsidRPr="00F76FA9">
        <w:rPr>
          <w:rStyle w:val="StyleUnderline"/>
        </w:rPr>
        <w:t xml:space="preserve"> in the collision</w:t>
      </w:r>
      <w:r w:rsidRPr="00F76FA9">
        <w:rPr>
          <w:sz w:val="16"/>
        </w:rPr>
        <w:t xml:space="preserve">-risk </w:t>
      </w:r>
      <w:r w:rsidRPr="00F76FA9">
        <w:rPr>
          <w:rStyle w:val="StyleUnderline"/>
        </w:rPr>
        <w:t xml:space="preserve">predictions. The </w:t>
      </w:r>
      <w:r w:rsidRPr="00F76FA9">
        <w:rPr>
          <w:rStyle w:val="Emphasis"/>
          <w:highlight w:val="green"/>
        </w:rPr>
        <w:t>reliability</w:t>
      </w:r>
      <w:r w:rsidRPr="00F76FA9">
        <w:rPr>
          <w:sz w:val="16"/>
        </w:rPr>
        <w:t xml:space="preserve"> of the predictions </w:t>
      </w:r>
      <w:r w:rsidRPr="00F76FA9">
        <w:rPr>
          <w:rStyle w:val="StyleUnderline"/>
        </w:rPr>
        <w:t xml:space="preserve">depends directly on the </w:t>
      </w:r>
      <w:r w:rsidRPr="00F76FA9">
        <w:rPr>
          <w:rStyle w:val="Emphasis"/>
        </w:rPr>
        <w:t>accuracy</w:t>
      </w:r>
      <w:r w:rsidRPr="00F76FA9">
        <w:rPr>
          <w:sz w:val="16"/>
        </w:rPr>
        <w:t xml:space="preserve"> of the orbit calculation, </w:t>
      </w:r>
      <w:r w:rsidRPr="00F76FA9">
        <w:rPr>
          <w:rStyle w:val="StyleUnderline"/>
        </w:rPr>
        <w:t>which</w:t>
      </w:r>
      <w:r w:rsidRPr="00F76FA9">
        <w:rPr>
          <w:sz w:val="16"/>
        </w:rPr>
        <w:t xml:space="preserve"> in turn </w:t>
      </w:r>
      <w:r w:rsidRPr="00F76FA9">
        <w:rPr>
          <w:rStyle w:val="StyleUnderline"/>
          <w:highlight w:val="green"/>
        </w:rPr>
        <w:t>depends on</w:t>
      </w:r>
      <w:r w:rsidRPr="00F76FA9">
        <w:rPr>
          <w:rStyle w:val="StyleUnderline"/>
        </w:rPr>
        <w:t xml:space="preserve"> the </w:t>
      </w:r>
      <w:r w:rsidRPr="00F76FA9">
        <w:rPr>
          <w:rStyle w:val="Emphasis"/>
          <w:highlight w:val="green"/>
        </w:rPr>
        <w:t>quality</w:t>
      </w:r>
      <w:r w:rsidRPr="00F76FA9">
        <w:rPr>
          <w:rStyle w:val="StyleUnderline"/>
          <w:highlight w:val="green"/>
        </w:rPr>
        <w:t xml:space="preserve"> and </w:t>
      </w:r>
      <w:r w:rsidRPr="00F76FA9">
        <w:rPr>
          <w:rStyle w:val="Emphasis"/>
          <w:highlight w:val="green"/>
        </w:rPr>
        <w:t>quantity</w:t>
      </w:r>
      <w:r w:rsidRPr="00F76FA9">
        <w:rPr>
          <w:rStyle w:val="StyleUnderline"/>
          <w:highlight w:val="green"/>
        </w:rPr>
        <w:t xml:space="preserve"> of</w:t>
      </w:r>
      <w:r w:rsidRPr="00F76FA9">
        <w:rPr>
          <w:rStyle w:val="StyleUnderline"/>
        </w:rPr>
        <w:t xml:space="preserve"> the tracking </w:t>
      </w:r>
      <w:r w:rsidRPr="00F76FA9">
        <w:rPr>
          <w:rStyle w:val="StyleUnderline"/>
          <w:highlight w:val="green"/>
        </w:rPr>
        <w:t>data</w:t>
      </w:r>
      <w:r w:rsidRPr="00F76FA9">
        <w:rPr>
          <w:sz w:val="16"/>
        </w:rPr>
        <w:t xml:space="preserve">, which is limited by the capability of the Space Surveillance Network. Simply put, </w:t>
      </w:r>
      <w:r w:rsidRPr="00F76FA9">
        <w:rPr>
          <w:rStyle w:val="StyleUnderline"/>
          <w:highlight w:val="green"/>
        </w:rPr>
        <w:t>there are not enough</w:t>
      </w:r>
      <w:r w:rsidRPr="00F76FA9">
        <w:rPr>
          <w:rStyle w:val="StyleUnderline"/>
        </w:rPr>
        <w:t xml:space="preserve"> </w:t>
      </w:r>
      <w:r w:rsidRPr="00F76FA9">
        <w:rPr>
          <w:rStyle w:val="Emphasis"/>
        </w:rPr>
        <w:t xml:space="preserve">tracking </w:t>
      </w:r>
      <w:r w:rsidRPr="00F76FA9">
        <w:rPr>
          <w:rStyle w:val="Emphasis"/>
          <w:highlight w:val="green"/>
        </w:rPr>
        <w:t>resources</w:t>
      </w:r>
      <w:r w:rsidRPr="00F76FA9">
        <w:rPr>
          <w:sz w:val="16"/>
        </w:rPr>
        <w:t xml:space="preserve"> in the network </w:t>
      </w:r>
      <w:r w:rsidRPr="00F76FA9">
        <w:rPr>
          <w:rStyle w:val="StyleUnderline"/>
        </w:rPr>
        <w:t xml:space="preserve">to achieve </w:t>
      </w:r>
      <w:r w:rsidRPr="00F76FA9">
        <w:rPr>
          <w:rStyle w:val="Emphasis"/>
        </w:rPr>
        <w:t>high-quality orbits</w:t>
      </w:r>
      <w:r w:rsidRPr="00F76FA9">
        <w:rPr>
          <w:rStyle w:val="StyleUnderline"/>
        </w:rPr>
        <w:t xml:space="preserve"> for every object in the catalog</w:t>
      </w:r>
      <w:r w:rsidRPr="00F76FA9">
        <w:rPr>
          <w:sz w:val="16"/>
        </w:rPr>
        <w:t xml:space="preserve">. Furthermore, many </w:t>
      </w:r>
      <w:r w:rsidRPr="00F76FA9">
        <w:rPr>
          <w:rStyle w:val="StyleUnderline"/>
        </w:rPr>
        <w:t xml:space="preserve">smaller objects can only be tracked by the most </w:t>
      </w:r>
      <w:r w:rsidRPr="00F76FA9">
        <w:rPr>
          <w:rStyle w:val="Emphasis"/>
        </w:rPr>
        <w:t>sensitive radars</w:t>
      </w:r>
      <w:r w:rsidRPr="00F76FA9">
        <w:rPr>
          <w:rStyle w:val="StyleUnderline"/>
        </w:rPr>
        <w:t>, and this</w:t>
      </w:r>
      <w:r w:rsidRPr="00F76FA9">
        <w:rPr>
          <w:sz w:val="16"/>
        </w:rPr>
        <w:t xml:space="preserve"> tracking </w:t>
      </w:r>
      <w:r w:rsidRPr="00F76FA9">
        <w:rPr>
          <w:rStyle w:val="StyleUnderline"/>
        </w:rPr>
        <w:t>is infrequent. Most objects</w:t>
      </w:r>
      <w:r w:rsidRPr="00F76FA9">
        <w:rPr>
          <w:sz w:val="16"/>
        </w:rPr>
        <w:t xml:space="preserve"> in the catalog </w:t>
      </w:r>
      <w:r w:rsidRPr="00F76FA9">
        <w:rPr>
          <w:rStyle w:val="StyleUnderline"/>
        </w:rPr>
        <w:t xml:space="preserve">are considered </w:t>
      </w:r>
      <w:r w:rsidRPr="00F76FA9">
        <w:rPr>
          <w:rStyle w:val="Emphasis"/>
        </w:rPr>
        <w:t>debris</w:t>
      </w:r>
      <w:r w:rsidRPr="00F76FA9">
        <w:rPr>
          <w:rStyle w:val="StyleUnderline"/>
        </w:rPr>
        <w:t>, which can neither maneuver</w:t>
      </w:r>
      <w:r w:rsidRPr="00F76FA9">
        <w:rPr>
          <w:sz w:val="16"/>
        </w:rPr>
        <w:t xml:space="preserve"> nor broadcast telemetry. On the other hand, some </w:t>
      </w:r>
      <w:r w:rsidRPr="00F76FA9">
        <w:rPr>
          <w:rStyle w:val="StyleUnderline"/>
        </w:rPr>
        <w:t xml:space="preserve">satellite </w:t>
      </w:r>
      <w:r w:rsidRPr="00F76FA9">
        <w:rPr>
          <w:rStyle w:val="StyleUnderline"/>
          <w:highlight w:val="green"/>
        </w:rPr>
        <w:t xml:space="preserve">operators </w:t>
      </w:r>
      <w:r w:rsidRPr="00F76FA9">
        <w:rPr>
          <w:rStyle w:val="Emphasis"/>
          <w:highlight w:val="green"/>
        </w:rPr>
        <w:t>depend</w:t>
      </w:r>
      <w:r w:rsidRPr="00F76FA9">
        <w:rPr>
          <w:rStyle w:val="Emphasis"/>
        </w:rPr>
        <w:t xml:space="preserve"> exclusively</w:t>
      </w:r>
      <w:r w:rsidRPr="00F76FA9">
        <w:rPr>
          <w:rStyle w:val="StyleUnderline"/>
        </w:rPr>
        <w:t xml:space="preserve"> on the</w:t>
      </w:r>
      <w:r w:rsidRPr="00F76FA9">
        <w:rPr>
          <w:sz w:val="16"/>
        </w:rPr>
        <w:t xml:space="preserve"> satellite </w:t>
      </w:r>
      <w:r w:rsidRPr="00F76FA9">
        <w:rPr>
          <w:rStyle w:val="StyleUnderline"/>
        </w:rPr>
        <w:t xml:space="preserve">catalog </w:t>
      </w:r>
      <w:r w:rsidRPr="00F76FA9">
        <w:rPr>
          <w:rStyle w:val="StyleUnderline"/>
          <w:highlight w:val="green"/>
        </w:rPr>
        <w:t xml:space="preserve">to know </w:t>
      </w:r>
      <w:r w:rsidRPr="00F76FA9">
        <w:rPr>
          <w:rStyle w:val="Emphasis"/>
          <w:highlight w:val="green"/>
        </w:rPr>
        <w:t>where</w:t>
      </w:r>
      <w:r w:rsidRPr="00F76FA9">
        <w:rPr>
          <w:rStyle w:val="Emphasis"/>
        </w:rPr>
        <w:t xml:space="preserve"> their </w:t>
      </w:r>
      <w:r w:rsidRPr="00F76FA9">
        <w:rPr>
          <w:rStyle w:val="Emphasis"/>
          <w:highlight w:val="green"/>
        </w:rPr>
        <w:t>sat</w:t>
      </w:r>
      <w:r w:rsidRPr="00F76FA9">
        <w:rPr>
          <w:rStyle w:val="Emphasis"/>
        </w:rPr>
        <w:t>ellite</w:t>
      </w:r>
      <w:r w:rsidRPr="00F76FA9">
        <w:rPr>
          <w:rStyle w:val="Emphasis"/>
          <w:highlight w:val="green"/>
        </w:rPr>
        <w:t>s are</w:t>
      </w:r>
      <w:r w:rsidRPr="00F76FA9">
        <w:rPr>
          <w:rStyle w:val="StyleUnderline"/>
        </w:rPr>
        <w:t>, and users</w:t>
      </w:r>
      <w:r w:rsidRPr="00F76FA9">
        <w:rPr>
          <w:sz w:val="16"/>
        </w:rPr>
        <w:t xml:space="preserve"> of the satellite orbital data </w:t>
      </w:r>
      <w:r w:rsidRPr="00F76FA9">
        <w:rPr>
          <w:rStyle w:val="StyleUnderline"/>
        </w:rPr>
        <w:t>depend on the catalog to know when</w:t>
      </w:r>
      <w:r w:rsidRPr="00F76FA9">
        <w:rPr>
          <w:sz w:val="16"/>
        </w:rPr>
        <w:t xml:space="preserve"> the </w:t>
      </w:r>
      <w:r w:rsidRPr="00F76FA9">
        <w:rPr>
          <w:rStyle w:val="StyleUnderline"/>
        </w:rPr>
        <w:t xml:space="preserve">satellites will be within view. </w:t>
      </w:r>
      <w:r w:rsidRPr="00F76FA9">
        <w:rPr>
          <w:rStyle w:val="StyleUnderline"/>
          <w:highlight w:val="green"/>
        </w:rPr>
        <w:t>This</w:t>
      </w:r>
      <w:r w:rsidRPr="00F76FA9">
        <w:rPr>
          <w:sz w:val="16"/>
        </w:rPr>
        <w:t xml:space="preserve"> situation </w:t>
      </w:r>
      <w:r w:rsidRPr="00F76FA9">
        <w:rPr>
          <w:rStyle w:val="StyleUnderline"/>
          <w:highlight w:val="green"/>
        </w:rPr>
        <w:t xml:space="preserve">creates a </w:t>
      </w:r>
      <w:r w:rsidRPr="00F76FA9">
        <w:rPr>
          <w:rStyle w:val="Emphasis"/>
          <w:highlight w:val="green"/>
        </w:rPr>
        <w:t>challenging</w:t>
      </w:r>
      <w:r w:rsidRPr="00F76FA9">
        <w:rPr>
          <w:rStyle w:val="Emphasis"/>
        </w:rPr>
        <w:t xml:space="preserve"> problem</w:t>
      </w:r>
      <w:r w:rsidRPr="00F76FA9">
        <w:rPr>
          <w:rStyle w:val="StyleUnderline"/>
        </w:rPr>
        <w:t xml:space="preserve"> in balancing S</w:t>
      </w:r>
      <w:r w:rsidRPr="00F76FA9">
        <w:rPr>
          <w:sz w:val="16"/>
        </w:rPr>
        <w:t xml:space="preserve">pace </w:t>
      </w:r>
      <w:r w:rsidRPr="00F76FA9">
        <w:rPr>
          <w:rStyle w:val="StyleUnderline"/>
        </w:rPr>
        <w:t>S</w:t>
      </w:r>
      <w:r w:rsidRPr="00F76FA9">
        <w:rPr>
          <w:sz w:val="16"/>
        </w:rPr>
        <w:t xml:space="preserve">urveillance </w:t>
      </w:r>
      <w:r w:rsidRPr="00F76FA9">
        <w:rPr>
          <w:rStyle w:val="StyleUnderline"/>
        </w:rPr>
        <w:t>N</w:t>
      </w:r>
      <w:r w:rsidRPr="00F76FA9">
        <w:rPr>
          <w:sz w:val="16"/>
        </w:rPr>
        <w:t xml:space="preserve">etwork resources </w:t>
      </w:r>
      <w:r w:rsidRPr="00F76FA9">
        <w:rPr>
          <w:rStyle w:val="StyleUnderline"/>
        </w:rPr>
        <w:t xml:space="preserve">to support the </w:t>
      </w:r>
      <w:r w:rsidRPr="00F76FA9">
        <w:rPr>
          <w:rStyle w:val="Emphasis"/>
        </w:rPr>
        <w:t>collision-</w:t>
      </w:r>
      <w:r w:rsidRPr="00F76FA9">
        <w:rPr>
          <w:rStyle w:val="Emphasis"/>
          <w:highlight w:val="green"/>
        </w:rPr>
        <w:t>warning</w:t>
      </w:r>
      <w:r w:rsidRPr="00F76FA9">
        <w:rPr>
          <w:rStyle w:val="StyleUnderline"/>
        </w:rPr>
        <w:t xml:space="preserve"> task</w:t>
      </w:r>
      <w:r w:rsidRPr="00F76FA9">
        <w:rPr>
          <w:sz w:val="16"/>
        </w:rPr>
        <w:t xml:space="preserve"> (tracking as many potential hazards as possible) </w:t>
      </w:r>
      <w:r w:rsidRPr="00F76FA9">
        <w:rPr>
          <w:rStyle w:val="StyleUnderline"/>
        </w:rPr>
        <w:t>while</w:t>
      </w:r>
      <w:r w:rsidRPr="00F76FA9">
        <w:rPr>
          <w:sz w:val="16"/>
        </w:rPr>
        <w:t xml:space="preserve"> also </w:t>
      </w:r>
      <w:r w:rsidRPr="00F76FA9">
        <w:rPr>
          <w:rStyle w:val="StyleUnderline"/>
        </w:rPr>
        <w:t xml:space="preserve">providing </w:t>
      </w:r>
      <w:r w:rsidRPr="00F76FA9">
        <w:rPr>
          <w:rStyle w:val="Emphasis"/>
        </w:rPr>
        <w:t>highly accurate</w:t>
      </w:r>
      <w:r w:rsidRPr="00F76FA9">
        <w:rPr>
          <w:rStyle w:val="StyleUnderline"/>
        </w:rPr>
        <w:t xml:space="preserve"> support to</w:t>
      </w:r>
      <w:r w:rsidRPr="00F76FA9">
        <w:rPr>
          <w:sz w:val="16"/>
        </w:rPr>
        <w:t xml:space="preserve"> operational </w:t>
      </w:r>
      <w:r w:rsidRPr="00F76FA9">
        <w:rPr>
          <w:rStyle w:val="StyleUnderline"/>
        </w:rPr>
        <w:t>satellites</w:t>
      </w:r>
      <w:r w:rsidRPr="00F76FA9">
        <w:rPr>
          <w:sz w:val="16"/>
        </w:rPr>
        <w:t xml:space="preserve"> (tracking the spacecraft as precisely as possible). </w:t>
      </w:r>
      <w:r w:rsidRPr="00F76FA9">
        <w:rPr>
          <w:rStyle w:val="StyleUnderline"/>
        </w:rPr>
        <w:t>The practical solution is</w:t>
      </w:r>
      <w:r w:rsidRPr="00F76FA9">
        <w:rPr>
          <w:sz w:val="16"/>
        </w:rPr>
        <w:t xml:space="preserve"> to perform </w:t>
      </w:r>
      <w:r w:rsidRPr="00F76FA9">
        <w:rPr>
          <w:rStyle w:val="StyleUnderline"/>
        </w:rPr>
        <w:t xml:space="preserve">collision </w:t>
      </w:r>
      <w:r w:rsidRPr="00F76FA9">
        <w:rPr>
          <w:rStyle w:val="Emphasis"/>
        </w:rPr>
        <w:t>risk assessment</w:t>
      </w:r>
      <w:r w:rsidRPr="00F76FA9">
        <w:rPr>
          <w:rStyle w:val="StyleUnderline"/>
        </w:rPr>
        <w:t xml:space="preserve"> using a</w:t>
      </w:r>
      <w:r w:rsidRPr="00F76FA9">
        <w:rPr>
          <w:sz w:val="16"/>
        </w:rPr>
        <w:t xml:space="preserve"> large </w:t>
      </w:r>
      <w:r w:rsidRPr="00F76FA9">
        <w:rPr>
          <w:rStyle w:val="StyleUnderline"/>
        </w:rPr>
        <w:t>screening radius to ensure no</w:t>
      </w:r>
      <w:r w:rsidRPr="00F76FA9">
        <w:rPr>
          <w:sz w:val="16"/>
        </w:rPr>
        <w:t xml:space="preserve"> close </w:t>
      </w:r>
      <w:r w:rsidRPr="00F76FA9">
        <w:rPr>
          <w:rStyle w:val="StyleUnderline"/>
        </w:rPr>
        <w:t>approaches are missed</w:t>
      </w:r>
      <w:r w:rsidRPr="00F76FA9">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F76FA9">
        <w:rPr>
          <w:rStyle w:val="StyleUnderline"/>
        </w:rPr>
        <w:t xml:space="preserve">When the danger has passed, the object reverts to a normal tracking level. </w:t>
      </w:r>
      <w:r w:rsidRPr="00F76FA9">
        <w:rPr>
          <w:rStyle w:val="Emphasis"/>
          <w:highlight w:val="green"/>
        </w:rPr>
        <w:t>Collisions</w:t>
      </w:r>
      <w:r w:rsidRPr="00F76FA9">
        <w:rPr>
          <w:rStyle w:val="StyleUnderline"/>
        </w:rPr>
        <w:t xml:space="preserve"> and </w:t>
      </w:r>
      <w:r w:rsidRPr="00F76FA9">
        <w:rPr>
          <w:rStyle w:val="Emphasis"/>
        </w:rPr>
        <w:t>spontaneous breakups</w:t>
      </w:r>
      <w:r w:rsidRPr="00F76FA9">
        <w:rPr>
          <w:rStyle w:val="StyleUnderline"/>
        </w:rPr>
        <w:t xml:space="preserve"> do happen</w:t>
      </w:r>
      <w:r w:rsidRPr="00F76FA9">
        <w:rPr>
          <w:sz w:val="16"/>
        </w:rPr>
        <w:t xml:space="preserve">. The first satellite breakup occurred on June 29, 1961, when </w:t>
      </w:r>
      <w:r w:rsidRPr="00F76FA9">
        <w:rPr>
          <w:rStyle w:val="StyleUnderline"/>
        </w:rPr>
        <w:t xml:space="preserve">residual </w:t>
      </w:r>
      <w:r w:rsidRPr="00F76FA9">
        <w:rPr>
          <w:rStyle w:val="StyleUnderline"/>
          <w:highlight w:val="green"/>
        </w:rPr>
        <w:t>fuel</w:t>
      </w:r>
      <w:r w:rsidRPr="00F76FA9">
        <w:rPr>
          <w:rStyle w:val="StyleUnderline"/>
        </w:rPr>
        <w:t xml:space="preserve"> in an Ablestar</w:t>
      </w:r>
      <w:r w:rsidRPr="00F76FA9">
        <w:rPr>
          <w:sz w:val="16"/>
        </w:rPr>
        <w:t xml:space="preserve"> rocket </w:t>
      </w:r>
      <w:r w:rsidRPr="00F76FA9">
        <w:rPr>
          <w:rStyle w:val="StyleUnderline"/>
        </w:rPr>
        <w:t xml:space="preserve">body </w:t>
      </w:r>
      <w:r w:rsidRPr="00F76FA9">
        <w:rPr>
          <w:rStyle w:val="Emphasis"/>
          <w:highlight w:val="green"/>
        </w:rPr>
        <w:t>exploded</w:t>
      </w:r>
      <w:r w:rsidRPr="00F76FA9">
        <w:rPr>
          <w:rStyle w:val="StyleUnderline"/>
        </w:rPr>
        <w:t>, creating</w:t>
      </w:r>
      <w:r w:rsidRPr="00F76FA9">
        <w:rPr>
          <w:sz w:val="16"/>
        </w:rPr>
        <w:t xml:space="preserve"> 296 </w:t>
      </w:r>
      <w:r w:rsidRPr="00F76FA9">
        <w:rPr>
          <w:rStyle w:val="StyleUnderline"/>
        </w:rPr>
        <w:t>trackable</w:t>
      </w:r>
      <w:r w:rsidRPr="00F76FA9">
        <w:rPr>
          <w:sz w:val="16"/>
        </w:rPr>
        <w:t xml:space="preserve"> pieces of </w:t>
      </w:r>
      <w:r w:rsidRPr="00F76FA9">
        <w:rPr>
          <w:rStyle w:val="StyleUnderline"/>
        </w:rPr>
        <w:t>debris</w:t>
      </w:r>
      <w:r w:rsidRPr="00F76FA9">
        <w:rPr>
          <w:sz w:val="16"/>
        </w:rPr>
        <w:t xml:space="preserve">. Since that time, </w:t>
      </w:r>
      <w:r w:rsidRPr="00F76FA9">
        <w:rPr>
          <w:rStyle w:val="StyleUnderline"/>
        </w:rPr>
        <w:t xml:space="preserve">there have been </w:t>
      </w:r>
      <w:r w:rsidRPr="00F76FA9">
        <w:rPr>
          <w:rStyle w:val="Emphasis"/>
          <w:highlight w:val="green"/>
        </w:rPr>
        <w:t>more than 200</w:t>
      </w:r>
      <w:r w:rsidRPr="00F76FA9">
        <w:rPr>
          <w:rStyle w:val="StyleUnderline"/>
        </w:rPr>
        <w:t xml:space="preserve"> satellite </w:t>
      </w:r>
      <w:r w:rsidRPr="00F76FA9">
        <w:rPr>
          <w:rStyle w:val="StyleUnderline"/>
          <w:highlight w:val="green"/>
        </w:rPr>
        <w:t>breakups</w:t>
      </w:r>
      <w:r w:rsidRPr="00F76FA9">
        <w:rPr>
          <w:rStyle w:val="StyleUnderline"/>
        </w:rPr>
        <w:t xml:space="preserve">, the most notable being the </w:t>
      </w:r>
      <w:r w:rsidRPr="00F76FA9">
        <w:rPr>
          <w:rStyle w:val="Emphasis"/>
        </w:rPr>
        <w:t>missile intercept</w:t>
      </w:r>
      <w:r w:rsidRPr="00F76FA9">
        <w:rPr>
          <w:sz w:val="16"/>
        </w:rPr>
        <w:t xml:space="preserve"> of the Fengyun-1C satellite, </w:t>
      </w:r>
      <w:r w:rsidRPr="00F76FA9">
        <w:rPr>
          <w:rStyle w:val="StyleUnderline"/>
        </w:rPr>
        <w:t>which created</w:t>
      </w:r>
      <w:r w:rsidRPr="00F76FA9">
        <w:rPr>
          <w:sz w:val="16"/>
        </w:rPr>
        <w:t xml:space="preserve"> more than </w:t>
      </w:r>
      <w:r w:rsidRPr="00F76FA9">
        <w:rPr>
          <w:rStyle w:val="StyleUnderline"/>
        </w:rPr>
        <w:t>3300 trackable fragments</w:t>
      </w:r>
      <w:r w:rsidRPr="00F76FA9">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w:t>
      </w:r>
      <w:r w:rsidRPr="00F76FA9">
        <w:rPr>
          <w:sz w:val="16"/>
        </w:rPr>
        <w:lastRenderedPageBreak/>
        <w:t xml:space="preserve">established. Tracks are taken and tagged as uncorrelated. Analysts at JSpOC then attempt to link uncorrelated tracks from different sensors to form a candidate orbit. </w:t>
      </w:r>
      <w:r w:rsidRPr="00F76FA9">
        <w:rPr>
          <w:rStyle w:val="Emphasis"/>
        </w:rPr>
        <w:t>Subsequent tracking</w:t>
      </w:r>
      <w:r w:rsidRPr="00F76FA9">
        <w:rPr>
          <w:rStyle w:val="StyleUnderline"/>
        </w:rPr>
        <w:t xml:space="preserve"> improves</w:t>
      </w:r>
      <w:r w:rsidRPr="00F76FA9">
        <w:rPr>
          <w:sz w:val="16"/>
        </w:rPr>
        <w:t xml:space="preserve"> the </w:t>
      </w:r>
      <w:r w:rsidRPr="00F76FA9">
        <w:rPr>
          <w:rStyle w:val="StyleUnderline"/>
        </w:rPr>
        <w:t>orbit to the point that the object can be named</w:t>
      </w:r>
      <w:r w:rsidRPr="00F76FA9">
        <w:rPr>
          <w:sz w:val="16"/>
        </w:rPr>
        <w:t xml:space="preserve"> and </w:t>
      </w:r>
      <w:r w:rsidRPr="00F76FA9">
        <w:rPr>
          <w:rStyle w:val="StyleUnderline"/>
        </w:rPr>
        <w:t>numbered and moved into the catalog</w:t>
      </w:r>
      <w:r w:rsidRPr="00F76FA9">
        <w:rPr>
          <w:sz w:val="16"/>
        </w:rPr>
        <w:t xml:space="preserve"> for automatic maintenance.</w:t>
      </w:r>
    </w:p>
    <w:p w14:paraId="4B532457" w14:textId="77777777" w:rsidR="00F76FA9" w:rsidRPr="00F76FA9" w:rsidRDefault="00F76FA9" w:rsidP="00F76FA9">
      <w:pPr>
        <w:rPr>
          <w:sz w:val="16"/>
        </w:rPr>
      </w:pPr>
    </w:p>
    <w:p w14:paraId="4FA5F4D2" w14:textId="77777777" w:rsidR="00F76FA9" w:rsidRPr="00F76FA9" w:rsidRDefault="00F76FA9" w:rsidP="00F76FA9">
      <w:pPr>
        <w:pStyle w:val="Heading4"/>
        <w:rPr>
          <w:rFonts w:cs="Arial"/>
        </w:rPr>
      </w:pPr>
      <w:r w:rsidRPr="00F76FA9">
        <w:rPr>
          <w:rFonts w:cs="Arial"/>
          <w:u w:val="single"/>
        </w:rPr>
        <w:t>Nuclear war</w:t>
      </w:r>
      <w:r w:rsidRPr="00F76FA9">
        <w:rPr>
          <w:rFonts w:cs="Arial"/>
        </w:rPr>
        <w:t xml:space="preserve">. </w:t>
      </w:r>
    </w:p>
    <w:p w14:paraId="2CAE069D" w14:textId="77777777" w:rsidR="00F76FA9" w:rsidRPr="00F76FA9" w:rsidRDefault="00F76FA9" w:rsidP="00F76FA9">
      <w:r w:rsidRPr="00F76FA9">
        <w:rPr>
          <w:rStyle w:val="Style13ptBold"/>
        </w:rPr>
        <w:t xml:space="preserve">Rogoway 15 </w:t>
      </w:r>
      <w:r w:rsidRPr="00F76FA9">
        <w:t xml:space="preserve">(Tyler; November 12; Defense Journalist and Editor of Time Inc’s The War Zone; Jalopnik, “These Are The Doomsday Satellites That Detected The Explosion Of Metrojet 9268,” </w:t>
      </w:r>
      <w:hyperlink r:id="rId11" w:history="1">
        <w:r w:rsidRPr="00F76FA9">
          <w:rPr>
            <w:rStyle w:val="Hyperlink"/>
          </w:rPr>
          <w:t>https://foxtrotalpha.jalopnik.com/these-are-the-doomsday-satellites-that-detected-the-exp-1737434876</w:t>
        </w:r>
      </w:hyperlink>
      <w:r w:rsidRPr="00F76FA9">
        <w:t>)</w:t>
      </w:r>
    </w:p>
    <w:p w14:paraId="2B408536" w14:textId="77777777" w:rsidR="00F76FA9" w:rsidRPr="00F76FA9" w:rsidRDefault="00F76FA9" w:rsidP="00F76FA9">
      <w:pPr>
        <w:rPr>
          <w:sz w:val="16"/>
        </w:rPr>
      </w:pPr>
      <w:r w:rsidRPr="00F76FA9">
        <w:rPr>
          <w:sz w:val="16"/>
        </w:rPr>
        <w:t xml:space="preserve">For over 50 years </w:t>
      </w:r>
      <w:r w:rsidRPr="00F76FA9">
        <w:rPr>
          <w:rStyle w:val="StyleUnderline"/>
        </w:rPr>
        <w:t>the Pentagon has</w:t>
      </w:r>
      <w:r w:rsidRPr="00F76FA9">
        <w:rPr>
          <w:sz w:val="16"/>
        </w:rPr>
        <w:t xml:space="preserve"> had </w:t>
      </w:r>
      <w:r w:rsidRPr="00F76FA9">
        <w:rPr>
          <w:rStyle w:val="StyleUnderline"/>
          <w:highlight w:val="green"/>
        </w:rPr>
        <w:t xml:space="preserve">early </w:t>
      </w:r>
      <w:r w:rsidRPr="00F76FA9">
        <w:rPr>
          <w:rStyle w:val="Emphasis"/>
          <w:highlight w:val="green"/>
        </w:rPr>
        <w:t>warning</w:t>
      </w:r>
      <w:r w:rsidRPr="00F76FA9">
        <w:rPr>
          <w:rStyle w:val="Emphasis"/>
        </w:rPr>
        <w:t xml:space="preserve"> satellites</w:t>
      </w:r>
      <w:r w:rsidRPr="00F76FA9">
        <w:rPr>
          <w:rStyle w:val="StyleUnderline"/>
        </w:rPr>
        <w:t xml:space="preserve"> in orbit aimed at </w:t>
      </w:r>
      <w:r w:rsidRPr="00F76FA9">
        <w:rPr>
          <w:rStyle w:val="Emphasis"/>
          <w:highlight w:val="green"/>
        </w:rPr>
        <w:t>spott</w:t>
      </w:r>
      <w:r w:rsidRPr="00F76FA9">
        <w:rPr>
          <w:rStyle w:val="Emphasis"/>
        </w:rPr>
        <w:t xml:space="preserve">ing </w:t>
      </w:r>
      <w:r w:rsidRPr="00F76FA9">
        <w:rPr>
          <w:rStyle w:val="Emphasis"/>
          <w:highlight w:val="green"/>
        </w:rPr>
        <w:t>launches</w:t>
      </w:r>
      <w:r w:rsidRPr="00F76FA9">
        <w:rPr>
          <w:rStyle w:val="StyleUnderline"/>
          <w:highlight w:val="green"/>
        </w:rPr>
        <w:t xml:space="preserve"> of</w:t>
      </w:r>
      <w:r w:rsidRPr="00F76FA9">
        <w:rPr>
          <w:rStyle w:val="StyleUnderline"/>
        </w:rPr>
        <w:t xml:space="preserve"> ballistic </w:t>
      </w:r>
      <w:r w:rsidRPr="00F76FA9">
        <w:rPr>
          <w:rStyle w:val="StyleUnderline"/>
          <w:highlight w:val="green"/>
        </w:rPr>
        <w:t>missiles</w:t>
      </w:r>
      <w:r w:rsidRPr="00F76FA9">
        <w:rPr>
          <w:rStyle w:val="StyleUnderline"/>
        </w:rPr>
        <w:t>, especially the</w:t>
      </w:r>
      <w:r w:rsidRPr="00F76FA9">
        <w:rPr>
          <w:sz w:val="16"/>
        </w:rPr>
        <w:t xml:space="preserve"> big </w:t>
      </w:r>
      <w:r w:rsidRPr="00F76FA9">
        <w:rPr>
          <w:rStyle w:val="Emphasis"/>
        </w:rPr>
        <w:t>intercontinental kind</w:t>
      </w:r>
      <w:r w:rsidRPr="00F76FA9">
        <w:rPr>
          <w:rStyle w:val="StyleUnderline"/>
        </w:rPr>
        <w:t xml:space="preserve"> </w:t>
      </w:r>
      <w:r w:rsidRPr="00F76FA9">
        <w:rPr>
          <w:rStyle w:val="StyleUnderline"/>
          <w:highlight w:val="green"/>
        </w:rPr>
        <w:t>that</w:t>
      </w:r>
      <w:r w:rsidRPr="00F76FA9">
        <w:rPr>
          <w:rStyle w:val="StyleUnderline"/>
        </w:rPr>
        <w:t xml:space="preserve"> can fly around the globe in less than 30 minutes and </w:t>
      </w:r>
      <w:r w:rsidRPr="00F76FA9">
        <w:rPr>
          <w:rStyle w:val="StyleUnderline"/>
          <w:highlight w:val="green"/>
        </w:rPr>
        <w:t>bring</w:t>
      </w:r>
      <w:r w:rsidRPr="00F76FA9">
        <w:rPr>
          <w:sz w:val="16"/>
        </w:rPr>
        <w:t xml:space="preserve"> about </w:t>
      </w:r>
      <w:r w:rsidRPr="00F76FA9">
        <w:rPr>
          <w:rStyle w:val="Emphasis"/>
        </w:rPr>
        <w:t xml:space="preserve">nuclear </w:t>
      </w:r>
      <w:r w:rsidRPr="00F76FA9">
        <w:rPr>
          <w:rStyle w:val="Emphasis"/>
          <w:highlight w:val="green"/>
        </w:rPr>
        <w:t>Armageddon</w:t>
      </w:r>
      <w:r w:rsidRPr="00F76FA9">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F76FA9">
        <w:rPr>
          <w:rStyle w:val="StyleUnderline"/>
        </w:rPr>
        <w:t>at the height of the Cold War</w:t>
      </w:r>
      <w:r w:rsidRPr="00F76FA9">
        <w:rPr>
          <w:sz w:val="16"/>
        </w:rPr>
        <w:t xml:space="preserve"> and at the dawn of the space age, </w:t>
      </w:r>
      <w:r w:rsidRPr="00F76FA9">
        <w:rPr>
          <w:rStyle w:val="StyleUnderline"/>
        </w:rPr>
        <w:t>the first Missile Defense Alarm System</w:t>
      </w:r>
      <w:r w:rsidRPr="00F76FA9">
        <w:rPr>
          <w:sz w:val="16"/>
        </w:rPr>
        <w:t xml:space="preserve"> (MiDAS) satellite </w:t>
      </w:r>
      <w:r w:rsidRPr="00F76FA9">
        <w:rPr>
          <w:rStyle w:val="StyleUnderline"/>
        </w:rPr>
        <w:t>was launched</w:t>
      </w:r>
      <w:r w:rsidRPr="00F76FA9">
        <w:rPr>
          <w:sz w:val="16"/>
        </w:rPr>
        <w:t xml:space="preserve"> into low earth orbit. </w:t>
      </w:r>
      <w:r w:rsidRPr="00F76FA9">
        <w:rPr>
          <w:rStyle w:val="StyleUnderline"/>
        </w:rPr>
        <w:t xml:space="preserve">Six years later </w:t>
      </w:r>
      <w:r w:rsidRPr="00F76FA9">
        <w:rPr>
          <w:rStyle w:val="StyleUnderline"/>
          <w:highlight w:val="green"/>
        </w:rPr>
        <w:t>there was a constellation</w:t>
      </w:r>
      <w:r w:rsidRPr="00F76FA9">
        <w:rPr>
          <w:sz w:val="16"/>
        </w:rPr>
        <w:t xml:space="preserve"> of nine of these satellites roaming the heavens, each </w:t>
      </w:r>
      <w:r w:rsidRPr="00F76FA9">
        <w:rPr>
          <w:rStyle w:val="StyleUnderline"/>
          <w:highlight w:val="green"/>
        </w:rPr>
        <w:t>scanning</w:t>
      </w:r>
      <w:r w:rsidRPr="00F76FA9">
        <w:rPr>
          <w:rStyle w:val="StyleUnderline"/>
        </w:rPr>
        <w:t xml:space="preserve"> the Soviet Union </w:t>
      </w:r>
      <w:r w:rsidRPr="00F76FA9">
        <w:rPr>
          <w:rStyle w:val="StyleUnderline"/>
          <w:highlight w:val="green"/>
        </w:rPr>
        <w:t>for</w:t>
      </w:r>
      <w:r w:rsidRPr="00F76FA9">
        <w:rPr>
          <w:sz w:val="16"/>
        </w:rPr>
        <w:t xml:space="preserve"> large infrared plumes, </w:t>
      </w:r>
      <w:r w:rsidRPr="00F76FA9">
        <w:rPr>
          <w:rStyle w:val="StyleUnderline"/>
        </w:rPr>
        <w:t xml:space="preserve">the tell-tale sign of a </w:t>
      </w:r>
      <w:r w:rsidRPr="00F76FA9">
        <w:rPr>
          <w:rStyle w:val="Emphasis"/>
        </w:rPr>
        <w:t>ballistic missile</w:t>
      </w:r>
      <w:r w:rsidRPr="00F76FA9">
        <w:rPr>
          <w:rStyle w:val="StyleUnderline"/>
        </w:rPr>
        <w:t xml:space="preserve"> or </w:t>
      </w:r>
      <w:r w:rsidRPr="00F76FA9">
        <w:rPr>
          <w:rStyle w:val="Emphasis"/>
        </w:rPr>
        <w:t xml:space="preserve">rocket </w:t>
      </w:r>
      <w:r w:rsidRPr="00F76FA9">
        <w:rPr>
          <w:rStyle w:val="Emphasis"/>
          <w:highlight w:val="green"/>
        </w:rPr>
        <w:t>launch</w:t>
      </w:r>
      <w:r w:rsidRPr="00F76FA9">
        <w:rPr>
          <w:rStyle w:val="StyleUnderline"/>
        </w:rPr>
        <w:t>. These</w:t>
      </w:r>
      <w:r w:rsidRPr="00F76FA9">
        <w:rPr>
          <w:sz w:val="16"/>
        </w:rPr>
        <w:t xml:space="preserve"> fairly crude, low-earth orbit </w:t>
      </w:r>
      <w:r w:rsidRPr="00F76FA9">
        <w:rPr>
          <w:rStyle w:val="StyleUnderline"/>
        </w:rPr>
        <w:t>satellites</w:t>
      </w:r>
      <w:r w:rsidRPr="00F76FA9">
        <w:rPr>
          <w:sz w:val="16"/>
        </w:rPr>
        <w:t xml:space="preserve">, along with the radar-based Ballistic Missile Early Warning System, </w:t>
      </w:r>
      <w:r w:rsidRPr="00F76FA9">
        <w:rPr>
          <w:rStyle w:val="StyleUnderline"/>
        </w:rPr>
        <w:t>would be the basis for a</w:t>
      </w:r>
      <w:r w:rsidRPr="00F76FA9">
        <w:rPr>
          <w:sz w:val="16"/>
        </w:rPr>
        <w:t xml:space="preserve"> Cold War ballistic </w:t>
      </w:r>
      <w:r w:rsidRPr="00F76FA9">
        <w:rPr>
          <w:rStyle w:val="StyleUnderline"/>
        </w:rPr>
        <w:t>missile surveillance system that would become</w:t>
      </w:r>
      <w:r w:rsidRPr="00F76FA9">
        <w:rPr>
          <w:sz w:val="16"/>
        </w:rPr>
        <w:t xml:space="preserve"> ever </w:t>
      </w:r>
      <w:r w:rsidRPr="00F76FA9">
        <w:rPr>
          <w:rStyle w:val="StyleUnderline"/>
        </w:rPr>
        <w:t xml:space="preserve">more complex and capable as the years went by. </w:t>
      </w:r>
      <w:r w:rsidRPr="00F76FA9">
        <w:rPr>
          <w:rStyle w:val="StyleUnderline"/>
          <w:highlight w:val="green"/>
        </w:rPr>
        <w:t>If</w:t>
      </w:r>
      <w:r w:rsidRPr="00F76FA9">
        <w:rPr>
          <w:sz w:val="16"/>
        </w:rPr>
        <w:t xml:space="preserve"> ballistic </w:t>
      </w:r>
      <w:r w:rsidRPr="00F76FA9">
        <w:rPr>
          <w:rStyle w:val="StyleUnderline"/>
        </w:rPr>
        <w:t xml:space="preserve">missile </w:t>
      </w:r>
      <w:r w:rsidRPr="00F76FA9">
        <w:rPr>
          <w:rStyle w:val="Emphasis"/>
          <w:highlight w:val="green"/>
        </w:rPr>
        <w:t>launches were detected</w:t>
      </w:r>
      <w:r w:rsidRPr="00F76FA9">
        <w:rPr>
          <w:rStyle w:val="StyleUnderline"/>
        </w:rPr>
        <w:t xml:space="preserve"> and</w:t>
      </w:r>
      <w:r w:rsidRPr="00F76FA9">
        <w:rPr>
          <w:sz w:val="16"/>
        </w:rPr>
        <w:t xml:space="preserve"> deemed </w:t>
      </w:r>
      <w:r w:rsidRPr="00F76FA9">
        <w:rPr>
          <w:rStyle w:val="StyleUnderline"/>
        </w:rPr>
        <w:t xml:space="preserve">a threat, </w:t>
      </w:r>
      <w:r w:rsidRPr="00F76FA9">
        <w:rPr>
          <w:rStyle w:val="StyleUnderline"/>
          <w:highlight w:val="green"/>
        </w:rPr>
        <w:t xml:space="preserve">the </w:t>
      </w:r>
      <w:r w:rsidRPr="00F76FA9">
        <w:rPr>
          <w:rStyle w:val="Emphasis"/>
          <w:highlight w:val="green"/>
        </w:rPr>
        <w:t>decision to retaliate</w:t>
      </w:r>
      <w:r w:rsidRPr="00F76FA9">
        <w:rPr>
          <w:rStyle w:val="StyleUnderline"/>
          <w:highlight w:val="green"/>
        </w:rPr>
        <w:t xml:space="preserve"> would</w:t>
      </w:r>
      <w:r w:rsidRPr="00F76FA9">
        <w:rPr>
          <w:rStyle w:val="StyleUnderline"/>
        </w:rPr>
        <w:t xml:space="preserve"> mean the National Command Authority making the </w:t>
      </w:r>
      <w:r w:rsidRPr="00F76FA9">
        <w:rPr>
          <w:rStyle w:val="StyleUnderline"/>
          <w:highlight w:val="green"/>
        </w:rPr>
        <w:t>call</w:t>
      </w:r>
      <w:r w:rsidRPr="00F76FA9">
        <w:rPr>
          <w:rStyle w:val="StyleUnderline"/>
        </w:rPr>
        <w:t xml:space="preserve"> to do so </w:t>
      </w:r>
      <w:r w:rsidRPr="00F76FA9">
        <w:rPr>
          <w:rStyle w:val="Emphasis"/>
        </w:rPr>
        <w:t>with</w:t>
      </w:r>
      <w:r w:rsidRPr="00F76FA9">
        <w:rPr>
          <w:rStyle w:val="Emphasis"/>
          <w:highlight w:val="green"/>
        </w:rPr>
        <w:t>in half an hour</w:t>
      </w:r>
      <w:r w:rsidRPr="00F76FA9">
        <w:rPr>
          <w:rStyle w:val="StyleUnderline"/>
        </w:rPr>
        <w:t xml:space="preserve">, an act </w:t>
      </w:r>
      <w:r w:rsidRPr="00F76FA9">
        <w:rPr>
          <w:rStyle w:val="StyleUnderline"/>
          <w:highlight w:val="green"/>
        </w:rPr>
        <w:t>that could</w:t>
      </w:r>
      <w:r w:rsidRPr="00F76FA9">
        <w:rPr>
          <w:rStyle w:val="StyleUnderline"/>
        </w:rPr>
        <w:t xml:space="preserve"> bring</w:t>
      </w:r>
      <w:r w:rsidRPr="00F76FA9">
        <w:rPr>
          <w:sz w:val="16"/>
        </w:rPr>
        <w:t xml:space="preserve"> an </w:t>
      </w:r>
      <w:r w:rsidRPr="00F76FA9">
        <w:rPr>
          <w:rStyle w:val="StyleUnderline"/>
        </w:rPr>
        <w:t xml:space="preserve">the </w:t>
      </w:r>
      <w:r w:rsidRPr="00F76FA9">
        <w:rPr>
          <w:rStyle w:val="Emphasis"/>
          <w:highlight w:val="green"/>
        </w:rPr>
        <w:t>end</w:t>
      </w:r>
      <w:r w:rsidRPr="00F76FA9">
        <w:rPr>
          <w:rStyle w:val="Emphasis"/>
        </w:rPr>
        <w:t xml:space="preserve"> of </w:t>
      </w:r>
      <w:r w:rsidRPr="00F76FA9">
        <w:rPr>
          <w:rStyle w:val="Emphasis"/>
          <w:highlight w:val="green"/>
        </w:rPr>
        <w:t>humanity</w:t>
      </w:r>
      <w:r w:rsidRPr="00F76FA9">
        <w:rPr>
          <w:rStyle w:val="Emphasis"/>
        </w:rPr>
        <w:t xml:space="preserve">’s </w:t>
      </w:r>
      <w:r w:rsidRPr="00F76FA9">
        <w:rPr>
          <w:rStyle w:val="StyleUnderline"/>
        </w:rPr>
        <w:t>reign on Earth</w:t>
      </w:r>
      <w:r w:rsidRPr="00F76FA9">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F76FA9">
        <w:rPr>
          <w:rStyle w:val="StyleUnderline"/>
        </w:rPr>
        <w:t>If something were detected</w:t>
      </w:r>
      <w:r w:rsidRPr="00F76FA9">
        <w:rPr>
          <w:sz w:val="16"/>
        </w:rPr>
        <w:t xml:space="preserve">, the </w:t>
      </w:r>
      <w:r w:rsidRPr="00F76FA9">
        <w:rPr>
          <w:rStyle w:val="StyleUnderline"/>
          <w:highlight w:val="green"/>
        </w:rPr>
        <w:t>info</w:t>
      </w:r>
      <w:r w:rsidRPr="00F76FA9">
        <w:rPr>
          <w:rStyle w:val="StyleUnderline"/>
        </w:rPr>
        <w:t xml:space="preserve">rmation </w:t>
      </w:r>
      <w:r w:rsidRPr="00F76FA9">
        <w:rPr>
          <w:rStyle w:val="StyleUnderline"/>
          <w:highlight w:val="green"/>
        </w:rPr>
        <w:t xml:space="preserve">would </w:t>
      </w:r>
      <w:r w:rsidRPr="00F76FA9">
        <w:rPr>
          <w:rStyle w:val="Emphasis"/>
          <w:highlight w:val="green"/>
        </w:rPr>
        <w:t>immediately</w:t>
      </w:r>
      <w:r w:rsidRPr="00F76FA9">
        <w:rPr>
          <w:rStyle w:val="StyleUnderline"/>
          <w:highlight w:val="green"/>
        </w:rPr>
        <w:t xml:space="preserve"> be </w:t>
      </w:r>
      <w:r w:rsidRPr="00F76FA9">
        <w:rPr>
          <w:rStyle w:val="Emphasis"/>
          <w:highlight w:val="green"/>
        </w:rPr>
        <w:t>data-linked</w:t>
      </w:r>
      <w:r w:rsidRPr="00F76FA9">
        <w:rPr>
          <w:rStyle w:val="StyleUnderline"/>
          <w:highlight w:val="green"/>
        </w:rPr>
        <w:t xml:space="preserve"> to</w:t>
      </w:r>
      <w:r w:rsidRPr="00F76FA9">
        <w:rPr>
          <w:rStyle w:val="StyleUnderline"/>
        </w:rPr>
        <w:t xml:space="preserve"> controllers on </w:t>
      </w:r>
      <w:r w:rsidRPr="00F76FA9">
        <w:rPr>
          <w:rStyle w:val="StyleUnderline"/>
          <w:highlight w:val="green"/>
        </w:rPr>
        <w:t>the ground</w:t>
      </w:r>
      <w:r w:rsidRPr="00F76FA9">
        <w:rPr>
          <w:sz w:val="16"/>
        </w:rPr>
        <w:t xml:space="preserve"> at the 460th Space Wing located at Buckley AFB in in Colorado. A total of </w:t>
      </w:r>
      <w:r w:rsidRPr="00F76FA9">
        <w:rPr>
          <w:rStyle w:val="StyleUnderline"/>
        </w:rPr>
        <w:t>23</w:t>
      </w:r>
      <w:r w:rsidRPr="00F76FA9">
        <w:rPr>
          <w:sz w:val="16"/>
        </w:rPr>
        <w:t xml:space="preserve"> of these </w:t>
      </w:r>
      <w:r w:rsidRPr="00F76FA9">
        <w:rPr>
          <w:rStyle w:val="StyleUnderline"/>
        </w:rPr>
        <w:t>satellites have been launched</w:t>
      </w:r>
      <w:r w:rsidRPr="00F76FA9">
        <w:rPr>
          <w:sz w:val="16"/>
        </w:rPr>
        <w:t xml:space="preserve"> over the program’s life, </w:t>
      </w:r>
      <w:r w:rsidRPr="00F76FA9">
        <w:rPr>
          <w:rStyle w:val="StyleUnderline"/>
        </w:rPr>
        <w:t>with constant upgrades</w:t>
      </w:r>
      <w:r w:rsidRPr="00F76FA9">
        <w:rPr>
          <w:sz w:val="16"/>
        </w:rPr>
        <w:t xml:space="preserve"> made </w:t>
      </w:r>
      <w:r w:rsidRPr="00F76FA9">
        <w:rPr>
          <w:rStyle w:val="StyleUnderline"/>
        </w:rPr>
        <w:t>along the way</w:t>
      </w:r>
      <w:r w:rsidRPr="00F76FA9">
        <w:rPr>
          <w:sz w:val="16"/>
        </w:rPr>
        <w:t xml:space="preserve">. A DSP satellite was launched by the Space Shuttle on STS-44 in 1991, and the last one was launched by a Delta IV Heavy in 2007. Most </w:t>
      </w:r>
      <w:r w:rsidRPr="00F76FA9">
        <w:rPr>
          <w:rStyle w:val="StyleUnderline"/>
        </w:rPr>
        <w:t>famously, the</w:t>
      </w:r>
      <w:r w:rsidRPr="00F76FA9">
        <w:rPr>
          <w:sz w:val="16"/>
        </w:rPr>
        <w:t xml:space="preserve"> Defense Support Program </w:t>
      </w:r>
      <w:r w:rsidRPr="00F76FA9">
        <w:rPr>
          <w:rStyle w:val="StyleUnderline"/>
        </w:rPr>
        <w:t>constellation</w:t>
      </w:r>
      <w:r w:rsidRPr="00F76FA9">
        <w:rPr>
          <w:sz w:val="16"/>
        </w:rPr>
        <w:t xml:space="preserve"> of satellites </w:t>
      </w:r>
      <w:r w:rsidRPr="00F76FA9">
        <w:rPr>
          <w:rStyle w:val="StyleUnderline"/>
        </w:rPr>
        <w:t xml:space="preserve">were used to </w:t>
      </w:r>
      <w:r w:rsidRPr="00F76FA9">
        <w:rPr>
          <w:rStyle w:val="Emphasis"/>
        </w:rPr>
        <w:t>detect launches</w:t>
      </w:r>
      <w:r w:rsidRPr="00F76FA9">
        <w:rPr>
          <w:rStyle w:val="StyleUnderline"/>
        </w:rPr>
        <w:t xml:space="preserve"> of </w:t>
      </w:r>
      <w:r w:rsidRPr="00F76FA9">
        <w:rPr>
          <w:rStyle w:val="Emphasis"/>
        </w:rPr>
        <w:t>SCUD missiles</w:t>
      </w:r>
      <w:r w:rsidRPr="00F76FA9">
        <w:rPr>
          <w:rStyle w:val="StyleUnderline"/>
        </w:rPr>
        <w:t xml:space="preserve"> during</w:t>
      </w:r>
      <w:r w:rsidRPr="00F76FA9">
        <w:rPr>
          <w:sz w:val="16"/>
        </w:rPr>
        <w:t xml:space="preserve"> Operation </w:t>
      </w:r>
      <w:r w:rsidRPr="00F76FA9">
        <w:rPr>
          <w:rStyle w:val="StyleUnderline"/>
        </w:rPr>
        <w:t>Desert Storm</w:t>
      </w:r>
      <w:r w:rsidRPr="00F76FA9">
        <w:rPr>
          <w:sz w:val="16"/>
        </w:rPr>
        <w:t>.</w:t>
      </w:r>
    </w:p>
    <w:p w14:paraId="654329BA" w14:textId="77777777" w:rsidR="00F76FA9" w:rsidRPr="00F76FA9" w:rsidRDefault="00F76FA9" w:rsidP="00F76FA9">
      <w:pPr>
        <w:pStyle w:val="Heading4"/>
        <w:rPr>
          <w:rFonts w:cs="Arial"/>
        </w:rPr>
      </w:pPr>
      <w:r w:rsidRPr="00F76FA9">
        <w:rPr>
          <w:rFonts w:cs="Arial"/>
        </w:rPr>
        <w:t xml:space="preserve">Independently, debris hits on satellites causes Russia War. </w:t>
      </w:r>
    </w:p>
    <w:p w14:paraId="5CA4BEDA" w14:textId="77777777" w:rsidR="00F76FA9" w:rsidRPr="00F76FA9" w:rsidRDefault="00F76FA9" w:rsidP="00F76FA9">
      <w:pPr>
        <w:rPr>
          <w:sz w:val="16"/>
        </w:rPr>
      </w:pPr>
      <w:r w:rsidRPr="00F76FA9">
        <w:rPr>
          <w:rStyle w:val="Style13ptBold"/>
        </w:rPr>
        <w:t xml:space="preserve">Lewis 4 </w:t>
      </w:r>
      <w:r w:rsidRPr="00F76FA9">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373A9BD2" w14:textId="77777777" w:rsidR="00F76FA9" w:rsidRPr="00F76FA9" w:rsidRDefault="00F76FA9" w:rsidP="00F76FA9">
      <w:pPr>
        <w:rPr>
          <w:sz w:val="16"/>
        </w:rPr>
      </w:pPr>
      <w:r w:rsidRPr="00F76FA9">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F76FA9">
        <w:rPr>
          <w:rStyle w:val="StyleUnderline"/>
        </w:rPr>
        <w:t>e United States canceled its own ASAT program in the 1980s over concerns that the deployment of these weapons might be deeply destabilizi</w:t>
      </w:r>
      <w:r w:rsidRPr="00F76FA9">
        <w:rPr>
          <w:sz w:val="16"/>
        </w:rPr>
        <w:t xml:space="preserve">ng. For all the talk about a “new relationship” between the United States and Russia, both sides retain thousands of nuclear forces </w:t>
      </w:r>
      <w:r w:rsidRPr="00F76FA9">
        <w:rPr>
          <w:sz w:val="16"/>
        </w:rPr>
        <w:lastRenderedPageBreak/>
        <w:t xml:space="preserve">on alert and conﬁgured to ﬁght a nuclear war. When briefed about the size and status of U.S. nuclear forces, President George W. Bush reportedly asked “What do we need all these weapons for?” 43 The answer, as it was during the Cold War, is that </w:t>
      </w:r>
      <w:r w:rsidRPr="00F76FA9">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F76FA9">
        <w:rPr>
          <w:sz w:val="16"/>
        </w:rPr>
        <w:t xml:space="preserve">. In the mid-1990s, </w:t>
      </w:r>
      <w:r w:rsidRPr="00F76FA9">
        <w:rPr>
          <w:rStyle w:val="StyleUnderline"/>
          <w:highlight w:val="green"/>
        </w:rPr>
        <w:t>Russia dropped its pledge to refrain from</w:t>
      </w:r>
      <w:r w:rsidRPr="00F76FA9">
        <w:rPr>
          <w:sz w:val="16"/>
        </w:rPr>
        <w:t xml:space="preserve"> the “</w:t>
      </w:r>
      <w:r w:rsidRPr="00F76FA9">
        <w:rPr>
          <w:rStyle w:val="StyleUnderline"/>
          <w:highlight w:val="green"/>
        </w:rPr>
        <w:t>ﬁrst use</w:t>
      </w:r>
      <w:r w:rsidRPr="00F76FA9">
        <w:rPr>
          <w:sz w:val="16"/>
        </w:rPr>
        <w:t xml:space="preserve">” of nuclear weapons and conducted a series of exercises in which Russian nuclear forces prepared to use nuclear weapons to repel a NATO invasion. In October 2003, </w:t>
      </w:r>
      <w:r w:rsidRPr="00F76FA9">
        <w:rPr>
          <w:rStyle w:val="Emphasis"/>
        </w:rPr>
        <w:t>Russian Defense Minister</w:t>
      </w:r>
      <w:r w:rsidRPr="00F76FA9">
        <w:rPr>
          <w:sz w:val="16"/>
        </w:rPr>
        <w:t xml:space="preserve"> </w:t>
      </w:r>
      <w:r w:rsidRPr="00F76FA9">
        <w:rPr>
          <w:rStyle w:val="StyleUnderline"/>
        </w:rPr>
        <w:t xml:space="preserve">Sergei </w:t>
      </w:r>
      <w:r w:rsidRPr="00F76FA9">
        <w:rPr>
          <w:rStyle w:val="StyleUnderline"/>
          <w:highlight w:val="green"/>
        </w:rPr>
        <w:t>Ivanov reiterated that Moscow might use nuc</w:t>
      </w:r>
      <w:r w:rsidRPr="00F76FA9">
        <w:rPr>
          <w:rStyle w:val="StyleUnderline"/>
        </w:rPr>
        <w:t>lear weapon</w:t>
      </w:r>
      <w:r w:rsidRPr="00F76FA9">
        <w:rPr>
          <w:rStyle w:val="StyleUnderline"/>
          <w:highlight w:val="green"/>
        </w:rPr>
        <w:t>s</w:t>
      </w:r>
      <w:r w:rsidRPr="00F76FA9">
        <w:rPr>
          <w:rStyle w:val="StyleUnderline"/>
        </w:rPr>
        <w:t xml:space="preserve"> “</w:t>
      </w:r>
      <w:r w:rsidRPr="00F76FA9">
        <w:rPr>
          <w:rStyle w:val="StyleUnderline"/>
          <w:highlight w:val="green"/>
        </w:rPr>
        <w:t>preemptively</w:t>
      </w:r>
      <w:r w:rsidRPr="00F76FA9">
        <w:rPr>
          <w:rStyle w:val="StyleUnderline"/>
        </w:rPr>
        <w:t xml:space="preserve">” in any number of contingencies, </w:t>
      </w:r>
      <w:r w:rsidRPr="00F76FA9">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F76FA9">
        <w:rPr>
          <w:rStyle w:val="StyleUnderline"/>
        </w:rPr>
        <w:t>Russian observers were conﬁdent that what appeared to be a “small” attack was not a fragmentary picture of a much larger one.</w:t>
      </w:r>
      <w:r w:rsidRPr="00F76FA9">
        <w:rPr>
          <w:sz w:val="16"/>
        </w:rPr>
        <w:t xml:space="preserve"> In the case of the Norwegian sounding rocket, </w:t>
      </w:r>
      <w:r w:rsidRPr="00F76FA9">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F76FA9">
        <w:rPr>
          <w:sz w:val="16"/>
        </w:rPr>
        <w:t xml:space="preserve">. 47 Further, </w:t>
      </w:r>
      <w:r w:rsidRPr="00F76FA9">
        <w:rPr>
          <w:rStyle w:val="StyleUnderline"/>
        </w:rPr>
        <w:t>Russia’s constellation of early-warning satellites has been allowed to decline</w:t>
      </w:r>
      <w:r w:rsidRPr="00F76FA9">
        <w:rPr>
          <w:sz w:val="16"/>
        </w:rPr>
        <w:t xml:space="preserve"> – </w:t>
      </w:r>
      <w:r w:rsidRPr="00F76FA9">
        <w:rPr>
          <w:rStyle w:val="StyleUnderline"/>
        </w:rPr>
        <w:t>only one or two of the six satellites remain operational</w:t>
      </w:r>
      <w:r w:rsidRPr="00F76FA9">
        <w:rPr>
          <w:sz w:val="16"/>
        </w:rPr>
        <w:t xml:space="preserve">, </w:t>
      </w:r>
      <w:r w:rsidRPr="00F76FA9">
        <w:rPr>
          <w:rStyle w:val="StyleUnderline"/>
        </w:rPr>
        <w:t xml:space="preserve">leaving Russia with early warning for only </w:t>
      </w:r>
      <w:r w:rsidRPr="00F76FA9">
        <w:rPr>
          <w:rStyle w:val="Emphasis"/>
        </w:rPr>
        <w:t>six hours a day</w:t>
      </w:r>
      <w:r w:rsidRPr="00F76FA9">
        <w:rPr>
          <w:sz w:val="16"/>
        </w:rPr>
        <w:t xml:space="preserve">. Russia is attempting to reconstitute its constellation of early-warning satellites, with several launches planned in the next few years. But </w:t>
      </w:r>
      <w:r w:rsidRPr="00F76FA9">
        <w:rPr>
          <w:rStyle w:val="StyleUnderline"/>
        </w:rPr>
        <w:t>Russia will still have limited warning and will depend heavily on its space-based systems to provide warning of an American attack.</w:t>
      </w:r>
      <w:r w:rsidRPr="00F76FA9">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F76FA9">
        <w:rPr>
          <w:rStyle w:val="StyleUnderline"/>
        </w:rPr>
        <w:t>Moscow would certainly have to worry that these ASATs could be used in conjunction with other space-enabled systems</w:t>
      </w:r>
      <w:r w:rsidRPr="00F76FA9">
        <w:rPr>
          <w:sz w:val="16"/>
        </w:rPr>
        <w:t xml:space="preserve"> – for example, long-range strike systems that could attack targets in less than 90 minutes – </w:t>
      </w:r>
      <w:r w:rsidRPr="00F76FA9">
        <w:rPr>
          <w:rStyle w:val="StyleUnderline"/>
        </w:rPr>
        <w:t xml:space="preserve">to disable Russia’s nuclear deterrent before the Russian leadership understood what was going on. </w:t>
      </w:r>
      <w:r w:rsidRPr="00F76FA9">
        <w:rPr>
          <w:rStyle w:val="Emphasis"/>
          <w:highlight w:val="green"/>
        </w:rPr>
        <w:t>What would happen if</w:t>
      </w:r>
      <w:r w:rsidRPr="00F76FA9">
        <w:rPr>
          <w:rStyle w:val="Emphasis"/>
        </w:rPr>
        <w:t xml:space="preserve"> a piece of space </w:t>
      </w:r>
      <w:r w:rsidRPr="00F76FA9">
        <w:rPr>
          <w:rStyle w:val="Emphasis"/>
          <w:highlight w:val="green"/>
        </w:rPr>
        <w:t>debris were to</w:t>
      </w:r>
      <w:r w:rsidRPr="00F76FA9">
        <w:rPr>
          <w:rStyle w:val="Emphasis"/>
        </w:rPr>
        <w:t xml:space="preserve"> </w:t>
      </w:r>
      <w:r w:rsidRPr="00F76FA9">
        <w:rPr>
          <w:sz w:val="16"/>
        </w:rPr>
        <w:t xml:space="preserve">disable </w:t>
      </w:r>
      <w:r w:rsidRPr="00F76FA9">
        <w:rPr>
          <w:rStyle w:val="Emphasis"/>
          <w:highlight w:val="green"/>
        </w:rPr>
        <w:t>[hit] a Russian early-warning satellite</w:t>
      </w:r>
      <w:r w:rsidRPr="00F76FA9">
        <w:rPr>
          <w:rStyle w:val="Emphasis"/>
        </w:rPr>
        <w:t xml:space="preserve"> under these conditions</w:t>
      </w:r>
      <w:r w:rsidRPr="00F76FA9">
        <w:rPr>
          <w:sz w:val="16"/>
        </w:rPr>
        <w:t xml:space="preserve">? </w:t>
      </w:r>
      <w:r w:rsidRPr="00F76FA9">
        <w:rPr>
          <w:rStyle w:val="StyleUnderline"/>
        </w:rPr>
        <w:t>Could the Russian military distinguish between an accident in space and the ﬁrst phase of a U.S. attack?</w:t>
      </w:r>
      <w:r w:rsidRPr="00F76FA9">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F76FA9">
        <w:rPr>
          <w:rStyle w:val="StyleUnderline"/>
        </w:rPr>
        <w:t>given the sorry state of Russia’s warning, optical imaging and signals intelligence satellites there is reason to ask the question</w:t>
      </w:r>
      <w:r w:rsidRPr="00F76FA9">
        <w:rPr>
          <w:sz w:val="16"/>
        </w:rPr>
        <w:t xml:space="preserve">. Further, the </w:t>
      </w:r>
      <w:r w:rsidRPr="00F76FA9">
        <w:rPr>
          <w:rStyle w:val="StyleUnderline"/>
        </w:rPr>
        <w:t>advent of U.S. on-orbit ASATs</w:t>
      </w:r>
      <w:r w:rsidRPr="00F76FA9">
        <w:rPr>
          <w:sz w:val="16"/>
        </w:rPr>
        <w:t xml:space="preserve">, as now envisioned 50 </w:t>
      </w:r>
      <w:r w:rsidRPr="00F76FA9">
        <w:rPr>
          <w:sz w:val="16"/>
        </w:rPr>
        <w:lastRenderedPageBreak/>
        <w:t xml:space="preserve">could </w:t>
      </w:r>
      <w:r w:rsidRPr="00F76FA9">
        <w:rPr>
          <w:rStyle w:val="StyleUnderline"/>
        </w:rPr>
        <w:t>make both the more difﬁcult orbital plane and any warning systems moot</w:t>
      </w:r>
      <w:r w:rsidRPr="00F76FA9">
        <w:rPr>
          <w:sz w:val="16"/>
        </w:rPr>
        <w:t xml:space="preserve">. The unpleasant truth is that the </w:t>
      </w:r>
      <w:r w:rsidRPr="00F76FA9">
        <w:rPr>
          <w:rStyle w:val="StyleUnderline"/>
          <w:highlight w:val="green"/>
        </w:rPr>
        <w:t>Russians</w:t>
      </w:r>
      <w:r w:rsidRPr="00F76FA9">
        <w:rPr>
          <w:rStyle w:val="StyleUnderline"/>
        </w:rPr>
        <w:t xml:space="preserve"> likely </w:t>
      </w:r>
      <w:r w:rsidRPr="00F76FA9">
        <w:rPr>
          <w:rStyle w:val="StyleUnderline"/>
          <w:highlight w:val="green"/>
        </w:rPr>
        <w:t>would</w:t>
      </w:r>
      <w:r w:rsidRPr="00F76FA9">
        <w:rPr>
          <w:rStyle w:val="StyleUnderline"/>
        </w:rPr>
        <w:t xml:space="preserve"> have to </w:t>
      </w:r>
      <w:r w:rsidRPr="00F76FA9">
        <w:rPr>
          <w:rStyle w:val="Emphasis"/>
          <w:highlight w:val="green"/>
        </w:rPr>
        <w:t>make a judgment call</w:t>
      </w:r>
      <w:r w:rsidRPr="00F76FA9">
        <w:rPr>
          <w:sz w:val="16"/>
        </w:rPr>
        <w:t xml:space="preserve">. No </w:t>
      </w:r>
      <w:r w:rsidRPr="00F76FA9">
        <w:rPr>
          <w:rStyle w:val="StyleUnderline"/>
        </w:rPr>
        <w:t xml:space="preserve">state has the ability to deﬁnitively determine the cause of the satellite’s failure. </w:t>
      </w:r>
      <w:r w:rsidRPr="00F76FA9">
        <w:rPr>
          <w:sz w:val="16"/>
        </w:rPr>
        <w:t xml:space="preserve">Even the Accidental Nuclear War Scenarios 27 </w:t>
      </w:r>
      <w:r w:rsidRPr="00F76FA9">
        <w:rPr>
          <w:rStyle w:val="StyleUnderline"/>
          <w:highlight w:val="green"/>
        </w:rPr>
        <w:t>U</w:t>
      </w:r>
      <w:r w:rsidRPr="00F76FA9">
        <w:rPr>
          <w:rStyle w:val="StyleUnderline"/>
        </w:rPr>
        <w:t xml:space="preserve">nited </w:t>
      </w:r>
      <w:r w:rsidRPr="00F76FA9">
        <w:rPr>
          <w:rStyle w:val="StyleUnderline"/>
          <w:highlight w:val="green"/>
        </w:rPr>
        <w:t>S</w:t>
      </w:r>
      <w:r w:rsidRPr="00F76FA9">
        <w:rPr>
          <w:rStyle w:val="StyleUnderline"/>
        </w:rPr>
        <w:t xml:space="preserve">tates </w:t>
      </w:r>
      <w:r w:rsidRPr="00F76FA9">
        <w:rPr>
          <w:rStyle w:val="StyleUnderline"/>
          <w:highlight w:val="green"/>
        </w:rPr>
        <w:t>does not maintain</w:t>
      </w:r>
      <w:r w:rsidRPr="00F76FA9">
        <w:rPr>
          <w:sz w:val="16"/>
        </w:rPr>
        <w:t xml:space="preserve"> (nor is it likely to have in place by 2010) </w:t>
      </w:r>
      <w:r w:rsidRPr="00F76FA9">
        <w:rPr>
          <w:rStyle w:val="StyleUnderline"/>
          <w:highlight w:val="green"/>
        </w:rPr>
        <w:t>a</w:t>
      </w:r>
      <w:r w:rsidRPr="00F76FA9">
        <w:rPr>
          <w:rStyle w:val="StyleUnderline"/>
        </w:rPr>
        <w:t xml:space="preserve"> sophisticated space surveillance </w:t>
      </w:r>
      <w:r w:rsidRPr="00F76FA9">
        <w:rPr>
          <w:rStyle w:val="StyleUnderline"/>
          <w:highlight w:val="green"/>
        </w:rPr>
        <w:t>system that would allow it to distinguish between</w:t>
      </w:r>
      <w:r w:rsidRPr="00F76FA9">
        <w:rPr>
          <w:rStyle w:val="StyleUnderline"/>
        </w:rPr>
        <w:t xml:space="preserve"> a satellite malfunction, </w:t>
      </w:r>
      <w:r w:rsidRPr="00F76FA9">
        <w:rPr>
          <w:rStyle w:val="StyleUnderline"/>
          <w:highlight w:val="green"/>
        </w:rPr>
        <w:t>a debris strike or</w:t>
      </w:r>
      <w:r w:rsidRPr="00F76FA9">
        <w:rPr>
          <w:rStyle w:val="StyleUnderline"/>
        </w:rPr>
        <w:t xml:space="preserve"> a deliberate </w:t>
      </w:r>
      <w:r w:rsidRPr="00F76FA9">
        <w:rPr>
          <w:rStyle w:val="StyleUnderline"/>
          <w:highlight w:val="green"/>
        </w:rPr>
        <w:t>attack</w:t>
      </w:r>
      <w:r w:rsidRPr="00F76FA9">
        <w:rPr>
          <w:sz w:val="16"/>
        </w:rPr>
        <w:t xml:space="preserve"> – </w:t>
      </w:r>
      <w:r w:rsidRPr="00F76FA9">
        <w:rPr>
          <w:rStyle w:val="StyleUnderline"/>
        </w:rPr>
        <w:t xml:space="preserve">and Russian space surveillance capabilities are much more limited by comparison. </w:t>
      </w:r>
      <w:r w:rsidRPr="00F76FA9">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F76FA9">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F76FA9">
        <w:rPr>
          <w:sz w:val="16"/>
        </w:rPr>
        <w:t xml:space="preserve"> – according to information obtained under the Freedom of Information Act, the U.S.-Canadian North American Aerospace Defense Command (</w:t>
      </w:r>
      <w:r w:rsidRPr="00F76FA9">
        <w:rPr>
          <w:rStyle w:val="StyleUnderline"/>
        </w:rPr>
        <w:t>NORAD</w:t>
      </w:r>
      <w:r w:rsidRPr="00F76FA9">
        <w:rPr>
          <w:sz w:val="16"/>
        </w:rPr>
        <w:t xml:space="preserve">) </w:t>
      </w:r>
      <w:r w:rsidRPr="00F76FA9">
        <w:rPr>
          <w:rStyle w:val="StyleUnderline"/>
        </w:rPr>
        <w:t>experienced 1,172 “moderately serious” false alarms between 1977 and 1983</w:t>
      </w:r>
      <w:r w:rsidRPr="00F76FA9">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F76FA9">
        <w:rPr>
          <w:rStyle w:val="StyleUnderline"/>
        </w:rPr>
        <w:t>The loss of an early-warning satellite could look rather ominous if it occurred during a period of major tension in the relationship.</w:t>
      </w:r>
      <w:r w:rsidRPr="00F76FA9">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F76FA9">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F76FA9">
        <w:rPr>
          <w:rStyle w:val="Emphasis"/>
          <w:highlight w:val="green"/>
        </w:rPr>
        <w:t>It is any military’s nature during a crisis to interpret events in their worst-case</w:t>
      </w:r>
      <w:r w:rsidRPr="00F76FA9">
        <w:rPr>
          <w:rStyle w:val="Emphasis"/>
        </w:rPr>
        <w:t xml:space="preserve"> light</w:t>
      </w:r>
      <w:r w:rsidRPr="00F76FA9">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F76FA9">
        <w:rPr>
          <w:rStyle w:val="StyleUnderline"/>
        </w:rPr>
        <w:t>conﬁdence is often the difference between war and peace. In times of crisis, false alarms can have a momentum of their own</w:t>
      </w:r>
      <w:r w:rsidRPr="00F76FA9">
        <w:rPr>
          <w:sz w:val="16"/>
        </w:rPr>
        <w:t xml:space="preserve">. As in the second scenario in this monograph, the lesson is that commanders rely on the steady ﬂow of reliable information. </w:t>
      </w:r>
      <w:r w:rsidRPr="00F76FA9">
        <w:rPr>
          <w:rStyle w:val="StyleUnderline"/>
          <w:highlight w:val="green"/>
        </w:rPr>
        <w:t>When</w:t>
      </w:r>
      <w:r w:rsidRPr="00F76FA9">
        <w:rPr>
          <w:sz w:val="16"/>
        </w:rPr>
        <w:t xml:space="preserve"> that </w:t>
      </w:r>
      <w:r w:rsidRPr="00F76FA9">
        <w:rPr>
          <w:rStyle w:val="StyleUnderline"/>
          <w:highlight w:val="green"/>
        </w:rPr>
        <w:t xml:space="preserve">information </w:t>
      </w:r>
      <w:r w:rsidRPr="00F76FA9">
        <w:rPr>
          <w:rStyle w:val="StyleUnderline"/>
          <w:highlight w:val="green"/>
        </w:rPr>
        <w:lastRenderedPageBreak/>
        <w:t>ﬂow is disrupted</w:t>
      </w:r>
      <w:r w:rsidRPr="00F76FA9">
        <w:rPr>
          <w:sz w:val="16"/>
        </w:rPr>
        <w:t xml:space="preserve"> – </w:t>
      </w:r>
      <w:r w:rsidRPr="00F76FA9">
        <w:rPr>
          <w:rStyle w:val="StyleUnderline"/>
        </w:rPr>
        <w:t xml:space="preserve">whether </w:t>
      </w:r>
      <w:r w:rsidRPr="00F76FA9">
        <w:rPr>
          <w:rStyle w:val="StyleUnderline"/>
          <w:highlight w:val="green"/>
        </w:rPr>
        <w:t>by</w:t>
      </w:r>
      <w:r w:rsidRPr="00F76FA9">
        <w:rPr>
          <w:rStyle w:val="StyleUnderline"/>
        </w:rPr>
        <w:t xml:space="preserve"> a deliberate </w:t>
      </w:r>
      <w:r w:rsidRPr="00F76FA9">
        <w:rPr>
          <w:rStyle w:val="StyleUnderline"/>
          <w:highlight w:val="green"/>
        </w:rPr>
        <w:t>attack or</w:t>
      </w:r>
      <w:r w:rsidRPr="00F76FA9">
        <w:rPr>
          <w:rStyle w:val="StyleUnderline"/>
        </w:rPr>
        <w:t xml:space="preserve"> an </w:t>
      </w:r>
      <w:r w:rsidRPr="00F76FA9">
        <w:rPr>
          <w:rStyle w:val="StyleUnderline"/>
          <w:highlight w:val="green"/>
        </w:rPr>
        <w:t>accident</w:t>
      </w:r>
      <w:r w:rsidRPr="00F76FA9">
        <w:rPr>
          <w:sz w:val="16"/>
        </w:rPr>
        <w:t xml:space="preserve"> – </w:t>
      </w:r>
      <w:r w:rsidRPr="00F76FA9">
        <w:rPr>
          <w:rStyle w:val="StyleUnderline"/>
        </w:rPr>
        <w:t xml:space="preserve">conﬁdence collapses and </w:t>
      </w:r>
      <w:r w:rsidRPr="00F76FA9">
        <w:rPr>
          <w:rStyle w:val="StyleUnderline"/>
          <w:highlight w:val="green"/>
        </w:rPr>
        <w:t>the result is</w:t>
      </w:r>
      <w:r w:rsidRPr="00F76FA9">
        <w:rPr>
          <w:rStyle w:val="StyleUnderline"/>
        </w:rPr>
        <w:t xml:space="preserve"> panic and </w:t>
      </w:r>
      <w:r w:rsidRPr="00F76FA9">
        <w:rPr>
          <w:rStyle w:val="StyleUnderline"/>
          <w:highlight w:val="green"/>
        </w:rPr>
        <w:t>escalation</w:t>
      </w:r>
      <w:r w:rsidRPr="00F76FA9">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5E788CF9" w14:textId="77777777" w:rsidR="00F76FA9" w:rsidRPr="00F76FA9" w:rsidRDefault="00F76FA9" w:rsidP="00F76FA9">
      <w:pPr>
        <w:pStyle w:val="Heading4"/>
        <w:rPr>
          <w:rFonts w:cs="Arial"/>
        </w:rPr>
      </w:pPr>
      <w:r w:rsidRPr="00F76FA9">
        <w:rPr>
          <w:rFonts w:cs="Arial"/>
        </w:rPr>
        <w:t xml:space="preserve">Unchecked Commercial Appropriation </w:t>
      </w:r>
      <w:r w:rsidRPr="00F76FA9">
        <w:rPr>
          <w:rFonts w:cs="Arial"/>
          <w:u w:val="single"/>
        </w:rPr>
        <w:t>causes</w:t>
      </w:r>
      <w:r w:rsidRPr="00F76FA9">
        <w:rPr>
          <w:rFonts w:cs="Arial"/>
        </w:rPr>
        <w:t xml:space="preserve"> Space Conflicts.</w:t>
      </w:r>
    </w:p>
    <w:p w14:paraId="51C50373" w14:textId="77777777" w:rsidR="00F76FA9" w:rsidRPr="00F76FA9" w:rsidRDefault="00F76FA9" w:rsidP="00F76FA9">
      <w:r w:rsidRPr="00F76FA9">
        <w:rPr>
          <w:rStyle w:val="Style13ptBold"/>
        </w:rPr>
        <w:t xml:space="preserve">Perez 21 </w:t>
      </w:r>
      <w:r w:rsidRPr="00F76FA9">
        <w:t xml:space="preserve">Veronica Delgado-Perez. 12/14/21. Argument | The Commercialization of Space Risks Launching a Militarized Space Race. </w:t>
      </w:r>
      <w:hyperlink r:id="rId12" w:history="1">
        <w:r w:rsidRPr="00F76FA9">
          <w:rPr>
            <w:rStyle w:val="Hyperlink"/>
          </w:rPr>
          <w:t>https://www.theintlscholar.com/periodical/12/14/2020/analysis-commercialization-space-risk-international-law-military-space-race</w:t>
        </w:r>
      </w:hyperlink>
      <w:r w:rsidRPr="00F76FA9">
        <w:t xml:space="preserve"> [Veronica Delgado-Perez is a Staff Writer at The International Scholar.] // CVHS SR</w:t>
      </w:r>
    </w:p>
    <w:p w14:paraId="0E222833" w14:textId="77777777" w:rsidR="00F76FA9" w:rsidRPr="00F76FA9" w:rsidRDefault="00F76FA9" w:rsidP="00F76FA9">
      <w:pPr>
        <w:rPr>
          <w:sz w:val="12"/>
        </w:rPr>
      </w:pPr>
      <w:r w:rsidRPr="00F76FA9">
        <w:rPr>
          <w:rStyle w:val="StyleUnderline"/>
        </w:rPr>
        <w:t xml:space="preserve">Fundamentals of the Final Frontier It is a </w:t>
      </w:r>
      <w:r w:rsidRPr="00F76FA9">
        <w:rPr>
          <w:rStyle w:val="Emphasis"/>
          <w:highlight w:val="green"/>
          <w:bdr w:val="single" w:sz="18" w:space="0" w:color="auto"/>
        </w:rPr>
        <w:t>geopolitical imperative</w:t>
      </w:r>
      <w:r w:rsidRPr="00F76FA9">
        <w:rPr>
          <w:rStyle w:val="Emphasis"/>
          <w:bdr w:val="single" w:sz="18" w:space="0" w:color="auto"/>
        </w:rPr>
        <w:t xml:space="preserve"> </w:t>
      </w:r>
      <w:r w:rsidRPr="00F76FA9">
        <w:rPr>
          <w:rStyle w:val="Emphasis"/>
          <w:highlight w:val="green"/>
          <w:bdr w:val="single" w:sz="18" w:space="0" w:color="auto"/>
        </w:rPr>
        <w:t>to</w:t>
      </w:r>
      <w:r w:rsidRPr="00F76FA9">
        <w:rPr>
          <w:rStyle w:val="Emphasis"/>
          <w:bdr w:val="single" w:sz="18" w:space="0" w:color="auto"/>
        </w:rPr>
        <w:t xml:space="preserve"> </w:t>
      </w:r>
      <w:r w:rsidRPr="00F76FA9">
        <w:rPr>
          <w:rStyle w:val="Emphasis"/>
          <w:highlight w:val="green"/>
          <w:bdr w:val="single" w:sz="18" w:space="0" w:color="auto"/>
        </w:rPr>
        <w:t>determine</w:t>
      </w:r>
      <w:r w:rsidRPr="00F76FA9">
        <w:rPr>
          <w:rStyle w:val="Emphasis"/>
          <w:bdr w:val="single" w:sz="18" w:space="0" w:color="auto"/>
        </w:rPr>
        <w:t xml:space="preserve"> what, </w:t>
      </w:r>
      <w:r w:rsidRPr="00F76FA9">
        <w:rPr>
          <w:rStyle w:val="Emphasis"/>
          <w:highlight w:val="green"/>
          <w:bdr w:val="single" w:sz="18" w:space="0" w:color="auto"/>
        </w:rPr>
        <w:t>if</w:t>
      </w:r>
      <w:r w:rsidRPr="00F76FA9">
        <w:rPr>
          <w:rStyle w:val="Emphasis"/>
          <w:bdr w:val="single" w:sz="18" w:space="0" w:color="auto"/>
        </w:rPr>
        <w:t xml:space="preserve"> any, </w:t>
      </w:r>
      <w:r w:rsidRPr="00F76FA9">
        <w:rPr>
          <w:rStyle w:val="Emphasis"/>
          <w:highlight w:val="green"/>
          <w:bdr w:val="single" w:sz="18" w:space="0" w:color="auto"/>
        </w:rPr>
        <w:t>commercial</w:t>
      </w:r>
      <w:r w:rsidRPr="00F76FA9">
        <w:rPr>
          <w:rStyle w:val="Emphasis"/>
          <w:bdr w:val="single" w:sz="18" w:space="0" w:color="auto"/>
        </w:rPr>
        <w:t xml:space="preserve"> activities and use of </w:t>
      </w:r>
      <w:r w:rsidRPr="00F76FA9">
        <w:rPr>
          <w:rStyle w:val="Emphasis"/>
          <w:highlight w:val="green"/>
          <w:bdr w:val="single" w:sz="18" w:space="0" w:color="auto"/>
        </w:rPr>
        <w:t>extraterrestrial resources are permitted</w:t>
      </w:r>
      <w:r w:rsidRPr="00F76FA9">
        <w:rPr>
          <w:sz w:val="12"/>
        </w:rPr>
        <w:t xml:space="preserve"> within the confines of international law. Without clear-cut agreements on what activity is recognized by international law, </w:t>
      </w:r>
      <w:r w:rsidRPr="00F76FA9">
        <w:rPr>
          <w:rStyle w:val="Emphasis"/>
        </w:rPr>
        <w:t>the world will undoubtedly see states push the boundaries ever further in an attempt to gain the edge over geopolitical competitors — even more-so in an era of renewed great power competition.</w:t>
      </w:r>
      <w:r w:rsidRPr="00F76FA9">
        <w:rPr>
          <w:sz w:val="12"/>
        </w:rPr>
        <w:t xml:space="preserve"> </w:t>
      </w:r>
      <w:r w:rsidRPr="00F76FA9">
        <w:rPr>
          <w:rStyle w:val="Emphasis"/>
        </w:rPr>
        <w:t>Yet to date, there exists no comprehensive treaty or legal reference to commercial activity in space</w:t>
      </w:r>
      <w:r w:rsidRPr="00F76FA9">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F76FA9">
        <w:rPr>
          <w:rStyle w:val="StyleUnderline"/>
        </w:rPr>
        <w:t xml:space="preserve">In the last decade, the United Nations Committee on the Peaceful Uses of Outer Space (COPUOS) dealt with commercial aspects in outer space. In one of their last reports, the Committee expressed that the era of the </w:t>
      </w:r>
      <w:r w:rsidRPr="00F76FA9">
        <w:rPr>
          <w:rStyle w:val="StyleUnderline"/>
          <w:highlight w:val="green"/>
        </w:rPr>
        <w:t>commercial utilization</w:t>
      </w:r>
      <w:r w:rsidRPr="00F76FA9">
        <w:rPr>
          <w:rStyle w:val="StyleUnderline"/>
        </w:rPr>
        <w:t xml:space="preserve"> of outer space’s resources is intrinsically </w:t>
      </w:r>
      <w:r w:rsidRPr="00F76FA9">
        <w:rPr>
          <w:rStyle w:val="Emphasis"/>
          <w:highlight w:val="green"/>
        </w:rPr>
        <w:t xml:space="preserve">linked to the </w:t>
      </w:r>
      <w:r w:rsidRPr="00F76FA9">
        <w:rPr>
          <w:rStyle w:val="Emphasis"/>
          <w:highlight w:val="green"/>
          <w:bdr w:val="single" w:sz="18" w:space="0" w:color="auto"/>
        </w:rPr>
        <w:t>escalation of international competition over resources</w:t>
      </w:r>
      <w:r w:rsidRPr="00F76FA9">
        <w:rPr>
          <w:rStyle w:val="StyleUnderline"/>
        </w:rPr>
        <w:t xml:space="preserve">, which could </w:t>
      </w:r>
      <w:r w:rsidRPr="00F76FA9">
        <w:rPr>
          <w:rStyle w:val="Emphasis"/>
          <w:highlight w:val="green"/>
          <w:bdr w:val="single" w:sz="18" w:space="0" w:color="auto"/>
        </w:rPr>
        <w:t>threaten international peace and</w:t>
      </w:r>
      <w:r w:rsidRPr="00F76FA9">
        <w:rPr>
          <w:rStyle w:val="StyleUnderline"/>
          <w:bdr w:val="single" w:sz="18" w:space="0" w:color="auto"/>
        </w:rPr>
        <w:t xml:space="preserve"> </w:t>
      </w:r>
      <w:r w:rsidRPr="00F76FA9">
        <w:rPr>
          <w:rStyle w:val="Emphasis"/>
          <w:highlight w:val="green"/>
          <w:bdr w:val="single" w:sz="18" w:space="0" w:color="auto"/>
        </w:rPr>
        <w:t>security</w:t>
      </w:r>
      <w:r w:rsidRPr="00F76FA9">
        <w:rPr>
          <w:rStyle w:val="StyleUnderline"/>
        </w:rPr>
        <w:t>.</w:t>
      </w:r>
      <w:r w:rsidRPr="00F76FA9">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F76FA9">
        <w:rPr>
          <w:rStyle w:val="StyleUnderline"/>
        </w:rPr>
        <w:t xml:space="preserve">Inevitably, </w:t>
      </w:r>
      <w:r w:rsidRPr="00F76FA9">
        <w:rPr>
          <w:rStyle w:val="Emphasis"/>
          <w:highlight w:val="green"/>
        </w:rPr>
        <w:t>there are significant drawbacks</w:t>
      </w:r>
      <w:r w:rsidRPr="00F76FA9">
        <w:rPr>
          <w:rStyle w:val="StyleUnderline"/>
        </w:rPr>
        <w:t xml:space="preserve"> </w:t>
      </w:r>
      <w:r w:rsidRPr="00F76FA9">
        <w:rPr>
          <w:rStyle w:val="Emphasis"/>
          <w:highlight w:val="green"/>
        </w:rPr>
        <w:t>to</w:t>
      </w:r>
      <w:r w:rsidRPr="00F76FA9">
        <w:rPr>
          <w:rStyle w:val="StyleUnderline"/>
        </w:rPr>
        <w:t xml:space="preserve"> the </w:t>
      </w:r>
      <w:r w:rsidRPr="00F76FA9">
        <w:rPr>
          <w:rStyle w:val="Emphasis"/>
          <w:highlight w:val="green"/>
          <w:bdr w:val="single" w:sz="18" w:space="0" w:color="auto"/>
        </w:rPr>
        <w:t>commercialization of space exploration</w:t>
      </w:r>
      <w:r w:rsidRPr="00F76FA9">
        <w:rPr>
          <w:rStyle w:val="StyleUnderline"/>
        </w:rPr>
        <w:t>. These can vary, for instance, from the commercial dominance of space’s natural resources only by those</w:t>
      </w:r>
      <w:r w:rsidRPr="00F76FA9">
        <w:rPr>
          <w:sz w:val="12"/>
        </w:rPr>
        <w:t xml:space="preserve"> </w:t>
      </w:r>
      <w:r w:rsidRPr="00F76FA9">
        <w:rPr>
          <w:rStyle w:val="StyleUnderline"/>
          <w:highlight w:val="green"/>
        </w:rPr>
        <w:t>states</w:t>
      </w:r>
      <w:r w:rsidRPr="00F76FA9">
        <w:rPr>
          <w:rStyle w:val="StyleUnderline"/>
        </w:rPr>
        <w:t xml:space="preserve"> </w:t>
      </w:r>
      <w:r w:rsidRPr="00F76FA9">
        <w:rPr>
          <w:rStyle w:val="StyleUnderline"/>
          <w:highlight w:val="green"/>
        </w:rPr>
        <w:t>with</w:t>
      </w:r>
      <w:r w:rsidRPr="00F76FA9">
        <w:rPr>
          <w:rStyle w:val="StyleUnderline"/>
        </w:rPr>
        <w:t xml:space="preserve"> the </w:t>
      </w:r>
      <w:r w:rsidRPr="00F76FA9">
        <w:rPr>
          <w:rStyle w:val="Emphasis"/>
          <w:highlight w:val="green"/>
        </w:rPr>
        <w:t>technical and financial capital</w:t>
      </w:r>
      <w:r w:rsidRPr="00F76FA9">
        <w:rPr>
          <w:rStyle w:val="StyleUnderline"/>
        </w:rPr>
        <w:t xml:space="preserve"> to support space missions, to </w:t>
      </w:r>
      <w:r w:rsidRPr="00F76FA9">
        <w:rPr>
          <w:rStyle w:val="StyleUnderline"/>
          <w:highlight w:val="green"/>
        </w:rPr>
        <w:t>geopolitical competition over extraterrestrial resources</w:t>
      </w:r>
      <w:r w:rsidRPr="00F76FA9">
        <w:rPr>
          <w:rStyle w:val="StyleUnderline"/>
        </w:rPr>
        <w:t xml:space="preserve"> that </w:t>
      </w:r>
      <w:r w:rsidRPr="00F76FA9">
        <w:rPr>
          <w:rStyle w:val="Emphasis"/>
          <w:highlight w:val="green"/>
          <w:bdr w:val="single" w:sz="18" w:space="0" w:color="auto"/>
        </w:rPr>
        <w:t>threatens world peace and security</w:t>
      </w:r>
      <w:r w:rsidRPr="00F76FA9">
        <w:rPr>
          <w:rStyle w:val="StyleUnderline"/>
        </w:rPr>
        <w:t xml:space="preserve">, to the potential for the monopolization of extraterrestrial resources by states and private companies. </w:t>
      </w:r>
      <w:r w:rsidRPr="00F76FA9">
        <w:rPr>
          <w:sz w:val="12"/>
        </w:rPr>
        <w:t>As was the case during the Cold War, the Soviet Union and the United States began a Space Race in which they struggled to achieve supremacy in space exploration and domination of science</w:t>
      </w:r>
      <w:r w:rsidRPr="00F76FA9">
        <w:rPr>
          <w:rStyle w:val="StyleUnderline"/>
        </w:rPr>
        <w:t>. Today, the number of space powers has increased thanks to continual advancements in flight, combustion, and fueling technologies</w:t>
      </w:r>
      <w:r w:rsidRPr="00F76FA9">
        <w:rPr>
          <w:sz w:val="12"/>
        </w:rPr>
        <w:t xml:space="preserve">. In the three decades since the end of the Cold War, technologically advanced countries like </w:t>
      </w:r>
      <w:r w:rsidRPr="00F76FA9">
        <w:rPr>
          <w:rStyle w:val="StyleUnderline"/>
        </w:rPr>
        <w:t xml:space="preserve">China, </w:t>
      </w:r>
      <w:r w:rsidRPr="00F76FA9">
        <w:rPr>
          <w:rStyle w:val="StyleUnderline"/>
        </w:rPr>
        <w:lastRenderedPageBreak/>
        <w:t>Japan, and France</w:t>
      </w:r>
      <w:r w:rsidRPr="00F76FA9">
        <w:rPr>
          <w:sz w:val="12"/>
        </w:rPr>
        <w:t xml:space="preserve"> which previously had no space program have successfully navigated to the top tier of space-faring agencies and programs. </w:t>
      </w:r>
      <w:r w:rsidRPr="00F76FA9">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F76FA9">
        <w:rPr>
          <w:rStyle w:val="Emphasis"/>
        </w:rPr>
        <w:t>powers are monopolizing</w:t>
      </w:r>
      <w:r w:rsidRPr="00F76FA9">
        <w:rPr>
          <w:rStyle w:val="StyleUnderline"/>
        </w:rPr>
        <w:t xml:space="preserve"> space and reinforcing the inequality gap between states that do not have sufficient economic and technological capacity to invest</w:t>
      </w:r>
      <w:r w:rsidRPr="00F76FA9">
        <w:rPr>
          <w:sz w:val="12"/>
        </w:rPr>
        <w:t xml:space="preserve">. </w:t>
      </w:r>
      <w:r w:rsidRPr="00F76FA9">
        <w:rPr>
          <w:rStyle w:val="StyleUnderline"/>
        </w:rPr>
        <w:t xml:space="preserve">With </w:t>
      </w:r>
      <w:r w:rsidRPr="00F76FA9">
        <w:rPr>
          <w:rStyle w:val="StyleUnderline"/>
          <w:highlight w:val="green"/>
        </w:rPr>
        <w:t>new actors</w:t>
      </w:r>
      <w:r w:rsidRPr="00F76FA9">
        <w:rPr>
          <w:rStyle w:val="StyleUnderline"/>
        </w:rPr>
        <w:t xml:space="preserve"> on the game stage, </w:t>
      </w:r>
      <w:r w:rsidRPr="00F76FA9">
        <w:rPr>
          <w:rStyle w:val="Emphasis"/>
          <w:highlight w:val="green"/>
        </w:rPr>
        <w:t>conflicts of interest may arise</w:t>
      </w:r>
      <w:r w:rsidRPr="00F76FA9">
        <w:rPr>
          <w:rStyle w:val="StyleUnderline"/>
        </w:rPr>
        <w:t xml:space="preserve">. </w:t>
      </w:r>
      <w:r w:rsidRPr="00F76FA9">
        <w:rPr>
          <w:rStyle w:val="Emphasis"/>
        </w:rPr>
        <w:t>There is a risk that each actor adopts a kind of short-term Realist approach to space policy — one which is driven by self-interest in reaping the greatest benefits of extraterrestrial exploration and commercialization while controlling access to others</w:t>
      </w:r>
      <w:r w:rsidRPr="00F76FA9">
        <w:rPr>
          <w:sz w:val="12"/>
        </w:rPr>
        <w:t xml:space="preserve">. If unmitigated, states may choose to militarize outer space to gain a strategic edge over competitors and adversaries. This process has already begun. </w:t>
      </w:r>
      <w:r w:rsidRPr="00F76FA9">
        <w:rPr>
          <w:rStyle w:val="StyleUnderline"/>
        </w:rPr>
        <w:t>Under the Trump administration, the Pentagon established the U.S. Space Force as a new branch of the Armed Forces to protect the country and allied interests in space.</w:t>
      </w:r>
      <w:r w:rsidRPr="00F76FA9">
        <w:rPr>
          <w:sz w:val="12"/>
        </w:rPr>
        <w:t xml:space="preserve"> </w:t>
      </w:r>
      <w:r w:rsidRPr="00F76FA9">
        <w:rPr>
          <w:rStyle w:val="StyleUnderline"/>
        </w:rPr>
        <w:t>Already, Delta 4 — one of the U.S. Space Force’s missions — conducts strategic and theater missile warnings, manages weapon systems, and provides information to missile defense forces</w:t>
      </w:r>
      <w:r w:rsidRPr="00F76FA9">
        <w:rPr>
          <w:sz w:val="12"/>
        </w:rPr>
        <w:t xml:space="preserve">. The measure shows that for the U.S., outer space is not only a domain of scientific exploration but has the potential to become increasingly securitized. With </w:t>
      </w:r>
      <w:r w:rsidRPr="00F76FA9">
        <w:rPr>
          <w:rStyle w:val="StyleUnderline"/>
        </w:rPr>
        <w:t>the impending expiration of the Strategic Arms Reduction Treaty (START) between the U.S. and Russia on February 5, 2021, a number of security dilemmas could arise</w:t>
      </w:r>
      <w:r w:rsidRPr="00F76FA9">
        <w:rPr>
          <w:sz w:val="12"/>
        </w:rPr>
        <w:t xml:space="preserve">. </w:t>
      </w:r>
      <w:r w:rsidRPr="00F76FA9">
        <w:rPr>
          <w:rStyle w:val="StyleUnderline"/>
        </w:rPr>
        <w:t xml:space="preserve">If the world’s two largest nuclear powers do not edge toward extending the treaty, </w:t>
      </w:r>
      <w:r w:rsidRPr="00F76FA9">
        <w:rPr>
          <w:rStyle w:val="StyleUnderline"/>
          <w:highlight w:val="green"/>
        </w:rPr>
        <w:t>Washington and Moscow</w:t>
      </w:r>
      <w:r w:rsidRPr="00F76FA9">
        <w:rPr>
          <w:rStyle w:val="StyleUnderline"/>
        </w:rPr>
        <w:t xml:space="preserve"> risk </w:t>
      </w:r>
      <w:r w:rsidRPr="00F76FA9">
        <w:rPr>
          <w:rStyle w:val="StyleUnderline"/>
          <w:highlight w:val="green"/>
        </w:rPr>
        <w:t>return</w:t>
      </w:r>
      <w:r w:rsidRPr="00F76FA9">
        <w:rPr>
          <w:rStyle w:val="StyleUnderline"/>
        </w:rPr>
        <w:t xml:space="preserve">ing </w:t>
      </w:r>
      <w:r w:rsidRPr="00F76FA9">
        <w:rPr>
          <w:rStyle w:val="StyleUnderline"/>
          <w:highlight w:val="green"/>
        </w:rPr>
        <w:t>to</w:t>
      </w:r>
      <w:r w:rsidRPr="00F76FA9">
        <w:rPr>
          <w:rStyle w:val="StyleUnderline"/>
        </w:rPr>
        <w:t xml:space="preserve"> the era of unrestricted </w:t>
      </w:r>
      <w:r w:rsidRPr="00F76FA9">
        <w:rPr>
          <w:rStyle w:val="StyleUnderline"/>
          <w:highlight w:val="green"/>
        </w:rPr>
        <w:t>expansion</w:t>
      </w:r>
      <w:r w:rsidRPr="00F76FA9">
        <w:rPr>
          <w:rStyle w:val="StyleUnderline"/>
        </w:rPr>
        <w:t xml:space="preserve"> </w:t>
      </w:r>
      <w:r w:rsidRPr="00F76FA9">
        <w:rPr>
          <w:rStyle w:val="StyleUnderline"/>
          <w:highlight w:val="green"/>
        </w:rPr>
        <w:t>of</w:t>
      </w:r>
      <w:r w:rsidRPr="00F76FA9">
        <w:rPr>
          <w:rStyle w:val="StyleUnderline"/>
        </w:rPr>
        <w:t xml:space="preserve"> launch platforms and </w:t>
      </w:r>
      <w:r w:rsidRPr="00F76FA9">
        <w:rPr>
          <w:rStyle w:val="StyleUnderline"/>
          <w:highlight w:val="green"/>
        </w:rPr>
        <w:t>strategically-deployed nuclear warheads</w:t>
      </w:r>
      <w:r w:rsidRPr="00F76FA9">
        <w:rPr>
          <w:rStyle w:val="StyleUnderline"/>
        </w:rPr>
        <w:t xml:space="preserve"> — potentially </w:t>
      </w:r>
      <w:r w:rsidRPr="00F76FA9">
        <w:rPr>
          <w:rStyle w:val="StyleUnderline"/>
          <w:highlight w:val="green"/>
        </w:rPr>
        <w:t>with</w:t>
      </w:r>
      <w:r w:rsidRPr="00F76FA9">
        <w:rPr>
          <w:rStyle w:val="StyleUnderline"/>
        </w:rPr>
        <w:t xml:space="preserve"> the aid of </w:t>
      </w:r>
      <w:r w:rsidRPr="00F76FA9">
        <w:rPr>
          <w:rStyle w:val="StyleUnderline"/>
          <w:highlight w:val="green"/>
        </w:rPr>
        <w:t>military infrastructure</w:t>
      </w:r>
      <w:r w:rsidRPr="00F76FA9">
        <w:rPr>
          <w:rStyle w:val="StyleUnderline"/>
        </w:rPr>
        <w:t xml:space="preserve"> </w:t>
      </w:r>
      <w:r w:rsidRPr="00F76FA9">
        <w:rPr>
          <w:rStyle w:val="StyleUnderline"/>
          <w:highlight w:val="green"/>
        </w:rPr>
        <w:t>in</w:t>
      </w:r>
      <w:r w:rsidRPr="00F76FA9">
        <w:rPr>
          <w:rStyle w:val="StyleUnderline"/>
        </w:rPr>
        <w:t xml:space="preserve"> </w:t>
      </w:r>
      <w:r w:rsidRPr="00F76FA9">
        <w:rPr>
          <w:rStyle w:val="Emphasis"/>
          <w:highlight w:val="green"/>
        </w:rPr>
        <w:t>space</w:t>
      </w:r>
      <w:r w:rsidRPr="00F76FA9">
        <w:rPr>
          <w:rStyle w:val="StyleUnderline"/>
        </w:rPr>
        <w:t>.</w:t>
      </w:r>
      <w:r w:rsidRPr="00F76FA9">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F76FA9">
        <w:rPr>
          <w:rStyle w:val="StyleUnderline"/>
        </w:rPr>
        <w:t xml:space="preserve">More than the risk of the securitization of space, state, and private actors could begin to claim exclusive legal rights over the resources they discover. </w:t>
      </w:r>
      <w:r w:rsidRPr="00F76FA9">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F76FA9">
        <w:rPr>
          <w:rStyle w:val="StyleUnderline"/>
        </w:rPr>
        <w:t xml:space="preserve">private investment in space activities, or the emergence of non-state private enterprises operating in space. As a result, </w:t>
      </w:r>
      <w:r w:rsidRPr="00F76FA9">
        <w:rPr>
          <w:rStyle w:val="StyleUnderline"/>
          <w:highlight w:val="green"/>
        </w:rPr>
        <w:t>private enterprises</w:t>
      </w:r>
      <w:r w:rsidRPr="00F76FA9">
        <w:rPr>
          <w:rStyle w:val="StyleUnderline"/>
        </w:rPr>
        <w:t xml:space="preserve"> operating in the vacuum of space also </w:t>
      </w:r>
      <w:r w:rsidRPr="00F76FA9">
        <w:rPr>
          <w:rStyle w:val="Emphasis"/>
          <w:highlight w:val="green"/>
        </w:rPr>
        <w:t>float in an unstable legal vacuum</w:t>
      </w:r>
      <w:r w:rsidRPr="00F76FA9">
        <w:rPr>
          <w:rStyle w:val="StyleUnderline"/>
        </w:rPr>
        <w:t xml:space="preserve"> which </w:t>
      </w:r>
      <w:r w:rsidRPr="00F76FA9">
        <w:rPr>
          <w:rStyle w:val="Emphasis"/>
          <w:highlight w:val="green"/>
          <w:bdr w:val="single" w:sz="18" w:space="0" w:color="auto"/>
        </w:rPr>
        <w:t>threatens to implode in geopolitical competition</w:t>
      </w:r>
      <w:r w:rsidRPr="00F76FA9">
        <w:rPr>
          <w:rStyle w:val="StyleUnderline"/>
        </w:rPr>
        <w:t xml:space="preserve">. Beyond Stars and States In an </w:t>
      </w:r>
      <w:r w:rsidRPr="00F76FA9">
        <w:rPr>
          <w:rStyle w:val="Emphasis"/>
          <w:highlight w:val="green"/>
        </w:rPr>
        <w:t>increasingly commercial outer space</w:t>
      </w:r>
      <w:r w:rsidRPr="00F76FA9">
        <w:rPr>
          <w:rStyle w:val="StyleUnderline"/>
        </w:rPr>
        <w:t xml:space="preserve"> in which there are </w:t>
      </w:r>
      <w:r w:rsidRPr="00F76FA9">
        <w:rPr>
          <w:rStyle w:val="Emphasis"/>
          <w:highlight w:val="green"/>
        </w:rPr>
        <w:t>no set limits to the exploitation of resources or claim to property</w:t>
      </w:r>
      <w:r w:rsidRPr="00F76FA9">
        <w:rPr>
          <w:rStyle w:val="StyleUnderlin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sidRPr="00F76FA9">
        <w:rPr>
          <w:rStyle w:val="Emphasis"/>
          <w:highlight w:val="green"/>
        </w:rPr>
        <w:t>would functionally fail</w:t>
      </w:r>
      <w:r w:rsidRPr="00F76FA9">
        <w:rPr>
          <w:sz w:val="12"/>
        </w:rPr>
        <w:t xml:space="preserve">. To </w:t>
      </w:r>
      <w:r w:rsidRPr="00F76FA9">
        <w:rPr>
          <w:rStyle w:val="StyleUnderline"/>
        </w:rPr>
        <w:t xml:space="preserve">protect investments and profit from national space industries, </w:t>
      </w:r>
      <w:r w:rsidRPr="00F76FA9">
        <w:rPr>
          <w:rStyle w:val="StyleUnderline"/>
          <w:highlight w:val="green"/>
        </w:rPr>
        <w:t>states</w:t>
      </w:r>
      <w:r w:rsidRPr="00F76FA9">
        <w:rPr>
          <w:rStyle w:val="StyleUnderline"/>
        </w:rPr>
        <w:t xml:space="preserve"> would likely </w:t>
      </w:r>
      <w:r w:rsidRPr="00F76FA9">
        <w:rPr>
          <w:rStyle w:val="StyleUnderline"/>
          <w:bCs/>
          <w:highlight w:val="green"/>
          <w:bdr w:val="single" w:sz="18" w:space="0" w:color="auto"/>
        </w:rPr>
        <w:t>resort to military force</w:t>
      </w:r>
      <w:r w:rsidRPr="00F76FA9">
        <w:rPr>
          <w:rStyle w:val="StyleUnderline"/>
          <w:highlight w:val="green"/>
        </w:rPr>
        <w:t xml:space="preserve"> to protect</w:t>
      </w:r>
      <w:r w:rsidRPr="00F76FA9">
        <w:rPr>
          <w:rStyle w:val="StyleUnderline"/>
        </w:rPr>
        <w:t xml:space="preserve"> and secure private </w:t>
      </w:r>
      <w:r w:rsidRPr="00F76FA9">
        <w:rPr>
          <w:rStyle w:val="StyleUnderline"/>
          <w:highlight w:val="green"/>
        </w:rPr>
        <w:t>assets</w:t>
      </w:r>
      <w:r w:rsidRPr="00F76FA9">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76FA9">
        <w:rPr>
          <w:rStyle w:val="StyleUnderline"/>
        </w:rPr>
        <w:t xml:space="preserve">The </w:t>
      </w:r>
      <w:r w:rsidRPr="00F76FA9">
        <w:rPr>
          <w:rStyle w:val="StyleUnderline"/>
          <w:highlight w:val="green"/>
        </w:rPr>
        <w:t xml:space="preserve">potential rewards </w:t>
      </w:r>
      <w:r w:rsidRPr="00F76FA9">
        <w:rPr>
          <w:rStyle w:val="StyleUnderline"/>
        </w:rPr>
        <w:t xml:space="preserve">— both technological and environmental — that could come from investment in the harvesting of resources in space </w:t>
      </w:r>
      <w:r w:rsidRPr="00F76FA9">
        <w:rPr>
          <w:rStyle w:val="StyleUnderline"/>
          <w:highlight w:val="green"/>
        </w:rPr>
        <w:t>are immense</w:t>
      </w:r>
      <w:r w:rsidRPr="00F76FA9">
        <w:rPr>
          <w:sz w:val="12"/>
        </w:rPr>
        <w:t xml:space="preserve">. International law cannot afford to wait for the security dilemma posed by commercial activity in space to manifest </w:t>
      </w:r>
      <w:r w:rsidRPr="00F76FA9">
        <w:rPr>
          <w:sz w:val="12"/>
        </w:rPr>
        <w:lastRenderedPageBreak/>
        <w:t xml:space="preserve">before addressing it but must anticipate and proactively adopt measures to address future issues that govern extraterrestrial human activity. The </w:t>
      </w:r>
      <w:r w:rsidRPr="00F76FA9">
        <w:rPr>
          <w:rStyle w:val="Emphasis"/>
          <w:highlight w:val="green"/>
        </w:rPr>
        <w:t>only remedy</w:t>
      </w:r>
      <w:r w:rsidRPr="00F76FA9">
        <w:rPr>
          <w:rStyle w:val="Emphasis"/>
        </w:rPr>
        <w:t xml:space="preserve"> for the lack of legal governance over commercial activity in space is the creation of new international laws </w:t>
      </w:r>
      <w:r w:rsidRPr="00F76FA9">
        <w:rPr>
          <w:sz w:val="12"/>
        </w:rPr>
        <w:t>through a comprehensive international treaty on commercial operations in space. The new treaty must</w:t>
      </w:r>
      <w:r w:rsidRPr="00F76FA9">
        <w:rPr>
          <w:rStyle w:val="StyleUnderline"/>
        </w:rPr>
        <w:t xml:space="preserve"> </w:t>
      </w:r>
      <w:r w:rsidRPr="00F76FA9">
        <w:rPr>
          <w:rStyle w:val="StyleUnderline"/>
          <w:highlight w:val="green"/>
        </w:rPr>
        <w:t>expressly regulate commercial activities</w:t>
      </w:r>
      <w:r w:rsidRPr="00F76FA9">
        <w:rPr>
          <w:rStyle w:val="StyleUnderline"/>
        </w:rPr>
        <w:t xml:space="preserve"> by states and private companies, enshrine an international liability </w:t>
      </w:r>
      <w:r w:rsidRPr="00F76FA9">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F6CE2B3" w14:textId="77777777" w:rsidR="00F76FA9" w:rsidRPr="00F76FA9" w:rsidRDefault="00F76FA9" w:rsidP="00F76FA9">
      <w:pPr>
        <w:pStyle w:val="Heading4"/>
        <w:rPr>
          <w:rFonts w:cs="Arial"/>
        </w:rPr>
      </w:pPr>
      <w:r w:rsidRPr="00F76FA9">
        <w:rPr>
          <w:rFonts w:cs="Arial"/>
        </w:rPr>
        <w:t xml:space="preserve">Space War cause </w:t>
      </w:r>
      <w:r w:rsidRPr="00F76FA9">
        <w:rPr>
          <w:rFonts w:cs="Arial"/>
          <w:u w:val="single"/>
        </w:rPr>
        <w:t>Nuclear War</w:t>
      </w:r>
      <w:r w:rsidRPr="00F76FA9">
        <w:rPr>
          <w:rFonts w:cs="Arial"/>
        </w:rPr>
        <w:t>.</w:t>
      </w:r>
    </w:p>
    <w:p w14:paraId="1F41D362" w14:textId="77777777" w:rsidR="00F76FA9" w:rsidRPr="00F76FA9" w:rsidRDefault="00F76FA9" w:rsidP="00F76FA9">
      <w:r w:rsidRPr="00F76FA9">
        <w:rPr>
          <w:rStyle w:val="Style13ptBold"/>
        </w:rPr>
        <w:t>Gallagher 15</w:t>
      </w:r>
      <w:r w:rsidRPr="00F76FA9">
        <w:t xml:space="preserve"> “Antisatellite warfare without nuclear risk: A mirage” </w:t>
      </w:r>
      <w:hyperlink r:id="rId13" w:history="1">
        <w:r w:rsidRPr="00F76FA9">
          <w:rPr>
            <w:rStyle w:val="Hyperlink"/>
          </w:rPr>
          <w:t>http://thebulletin.org/space-weapons-and-risk-nuclear-exchanges8346</w:t>
        </w:r>
      </w:hyperlink>
      <w:r w:rsidRPr="00F76FA9">
        <w:rPr>
          <w:rStyle w:val="Hyperlink"/>
        </w:rPr>
        <w:t xml:space="preserve"> (</w:t>
      </w:r>
      <w:r w:rsidRPr="00F76FA9">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3B570EB9" w14:textId="77777777" w:rsidR="00F76FA9" w:rsidRPr="00F76FA9" w:rsidRDefault="00F76FA9" w:rsidP="00F76FA9">
      <w:pPr>
        <w:rPr>
          <w:sz w:val="16"/>
        </w:rPr>
      </w:pPr>
      <w:r w:rsidRPr="00F76FA9">
        <w:rPr>
          <w:rStyle w:val="StyleUnderline"/>
        </w:rPr>
        <w:t xml:space="preserve">In recent decades, however, </w:t>
      </w:r>
      <w:r w:rsidRPr="00F76FA9">
        <w:rPr>
          <w:rStyle w:val="Emphasis"/>
          <w:highlight w:val="green"/>
        </w:rPr>
        <w:t>as space-based</w:t>
      </w:r>
      <w:r w:rsidRPr="00F76FA9">
        <w:rPr>
          <w:rStyle w:val="StyleUnderline"/>
        </w:rPr>
        <w:t xml:space="preserve"> reconnaissance, communication, and targeting </w:t>
      </w:r>
      <w:r w:rsidRPr="00F76FA9">
        <w:rPr>
          <w:rStyle w:val="Emphasis"/>
          <w:highlight w:val="green"/>
        </w:rPr>
        <w:t>capabilities</w:t>
      </w:r>
      <w:r w:rsidRPr="00F76FA9">
        <w:rPr>
          <w:rStyle w:val="StyleUnderline"/>
        </w:rPr>
        <w:t xml:space="preserve"> </w:t>
      </w:r>
      <w:r w:rsidRPr="00F76FA9">
        <w:rPr>
          <w:rStyle w:val="Emphasis"/>
          <w:highlight w:val="green"/>
          <w:bdr w:val="single" w:sz="18" w:space="0" w:color="auto"/>
        </w:rPr>
        <w:t>have become integral</w:t>
      </w:r>
      <w:r w:rsidRPr="00F76FA9">
        <w:rPr>
          <w:rStyle w:val="StyleUnderline"/>
        </w:rPr>
        <w:t xml:space="preserve"> </w:t>
      </w:r>
      <w:r w:rsidRPr="00F76FA9">
        <w:rPr>
          <w:rStyle w:val="Emphasis"/>
          <w:highlight w:val="green"/>
        </w:rPr>
        <w:t>elements of modern military operations</w:t>
      </w:r>
      <w:r w:rsidRPr="00F76FA9">
        <w:rPr>
          <w:rStyle w:val="StyleUnderline"/>
        </w:rPr>
        <w:t xml:space="preserve">, strategists and policy makers have </w:t>
      </w:r>
      <w:r w:rsidRPr="00F76FA9">
        <w:rPr>
          <w:rStyle w:val="Emphasis"/>
          <w:highlight w:val="green"/>
        </w:rPr>
        <w:t>explored whether</w:t>
      </w:r>
      <w:r w:rsidRPr="00F76FA9">
        <w:rPr>
          <w:rStyle w:val="StyleUnderline"/>
        </w:rPr>
        <w:t xml:space="preserve"> carrying out </w:t>
      </w:r>
      <w:r w:rsidRPr="00F76FA9">
        <w:rPr>
          <w:rStyle w:val="Emphasis"/>
          <w:highlight w:val="green"/>
        </w:rPr>
        <w:t>antisatellite attacks</w:t>
      </w:r>
      <w:r w:rsidRPr="00F76FA9">
        <w:rPr>
          <w:rStyle w:val="StyleUnderline"/>
        </w:rPr>
        <w:t xml:space="preserve"> </w:t>
      </w:r>
      <w:r w:rsidRPr="00F76FA9">
        <w:rPr>
          <w:rStyle w:val="Emphasis"/>
          <w:highlight w:val="green"/>
        </w:rPr>
        <w:t>could confer</w:t>
      </w:r>
      <w:r w:rsidRPr="00F76FA9">
        <w:rPr>
          <w:rStyle w:val="StyleUnderline"/>
        </w:rPr>
        <w:t xml:space="preserve"> major </w:t>
      </w:r>
      <w:r w:rsidRPr="00F76FA9">
        <w:rPr>
          <w:rStyle w:val="Emphasis"/>
          <w:highlight w:val="green"/>
        </w:rPr>
        <w:t xml:space="preserve">military advantages without </w:t>
      </w:r>
      <w:r w:rsidRPr="00F76FA9">
        <w:rPr>
          <w:rStyle w:val="Emphasis"/>
          <w:highlight w:val="green"/>
          <w:bdr w:val="single" w:sz="18" w:space="0" w:color="auto"/>
        </w:rPr>
        <w:t>increasing the risk of nuclear war</w:t>
      </w:r>
      <w:r w:rsidRPr="00F76FA9">
        <w:rPr>
          <w:sz w:val="16"/>
          <w:bdr w:val="single" w:sz="18" w:space="0" w:color="auto"/>
        </w:rPr>
        <w:t>.</w:t>
      </w:r>
      <w:r w:rsidRPr="00F76FA9">
        <w:rPr>
          <w:sz w:val="16"/>
        </w:rPr>
        <w:t xml:space="preserve"> In theory, the answer might be yes. </w:t>
      </w:r>
      <w:r w:rsidRPr="00F76FA9">
        <w:rPr>
          <w:rStyle w:val="StyleUnderline"/>
        </w:rPr>
        <w:t xml:space="preserve">In practice, </w:t>
      </w:r>
      <w:r w:rsidRPr="00F76FA9">
        <w:rPr>
          <w:rStyle w:val="Emphasis"/>
          <w:highlight w:val="green"/>
          <w:bdr w:val="single" w:sz="18" w:space="0" w:color="auto"/>
        </w:rPr>
        <w:t>it is almost certainly no</w:t>
      </w:r>
      <w:r w:rsidRPr="00F76FA9">
        <w:rPr>
          <w:rStyle w:val="StyleUnderline"/>
        </w:rPr>
        <w:t>.</w:t>
      </w:r>
      <w:r w:rsidRPr="00F76FA9">
        <w:rPr>
          <w:sz w:val="16"/>
        </w:rPr>
        <w:t xml:space="preserve"> Hyping threats. No country has ever deliberately and destructively attacked a satellite belonging to another country (though nations have sometimes interfered with satellites' radio transmissions). </w:t>
      </w:r>
      <w:r w:rsidRPr="00F76FA9">
        <w:rPr>
          <w:rStyle w:val="StyleUnderline"/>
        </w:rPr>
        <w:t xml:space="preserve">But </w:t>
      </w:r>
      <w:r w:rsidRPr="00F76FA9">
        <w:rPr>
          <w:rStyle w:val="Emphasis"/>
          <w:highlight w:val="green"/>
        </w:rPr>
        <w:t>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Russia</w:t>
      </w:r>
      <w:r w:rsidRPr="00F76FA9">
        <w:rPr>
          <w:rStyle w:val="StyleUnderline"/>
        </w:rPr>
        <w:t xml:space="preserve">, and </w:t>
      </w:r>
      <w:r w:rsidRPr="00F76FA9">
        <w:rPr>
          <w:rStyle w:val="Emphasis"/>
          <w:highlight w:val="green"/>
        </w:rPr>
        <w:t>China</w:t>
      </w:r>
      <w:r w:rsidRPr="00F76FA9">
        <w:rPr>
          <w:rStyle w:val="StyleUnderline"/>
        </w:rPr>
        <w:t xml:space="preserve"> </w:t>
      </w:r>
      <w:r w:rsidRPr="00F76FA9">
        <w:rPr>
          <w:rStyle w:val="Emphasis"/>
          <w:highlight w:val="green"/>
        </w:rPr>
        <w:t>have</w:t>
      </w:r>
      <w:r w:rsidRPr="00F76FA9">
        <w:rPr>
          <w:rStyle w:val="StyleUnderline"/>
        </w:rPr>
        <w:t xml:space="preserve"> all tested advanced </w:t>
      </w:r>
      <w:r w:rsidRPr="00F76FA9">
        <w:rPr>
          <w:rStyle w:val="Emphasis"/>
          <w:highlight w:val="green"/>
        </w:rPr>
        <w:t>kinetic antisatellite weapons,</w:t>
      </w:r>
      <w:r w:rsidRPr="00F76FA9">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F76FA9">
        <w:rPr>
          <w:rStyle w:val="Emphasis"/>
          <w:highlight w:val="green"/>
        </w:rPr>
        <w:t>Because 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depends heavily on space</w:t>
      </w:r>
      <w:r w:rsidRPr="00F76FA9">
        <w:rPr>
          <w:rStyle w:val="StyleUnderline"/>
        </w:rPr>
        <w:t xml:space="preserve"> </w:t>
      </w:r>
      <w:r w:rsidRPr="00F76FA9">
        <w:rPr>
          <w:rStyle w:val="Emphasis"/>
          <w:highlight w:val="green"/>
        </w:rPr>
        <w:t>for</w:t>
      </w:r>
      <w:r w:rsidRPr="00F76FA9">
        <w:rPr>
          <w:rStyle w:val="StyleUnderline"/>
        </w:rPr>
        <w:t xml:space="preserve"> its terrestrial </w:t>
      </w:r>
      <w:r w:rsidRPr="00F76FA9">
        <w:rPr>
          <w:rStyle w:val="Emphasis"/>
          <w:highlight w:val="green"/>
        </w:rPr>
        <w:t>military superiority</w:t>
      </w:r>
      <w:r w:rsidRPr="00F76FA9">
        <w:rPr>
          <w:rStyle w:val="StyleUnderline"/>
        </w:rPr>
        <w:t xml:space="preserve">, some US strategists have predicted that potential </w:t>
      </w:r>
      <w:r w:rsidRPr="00F76FA9">
        <w:rPr>
          <w:rStyle w:val="Emphasis"/>
          <w:highlight w:val="green"/>
        </w:rPr>
        <w:t>adversaries</w:t>
      </w:r>
      <w:r w:rsidRPr="00F76FA9">
        <w:rPr>
          <w:rStyle w:val="StyleUnderline"/>
        </w:rPr>
        <w:t xml:space="preserve"> </w:t>
      </w:r>
      <w:r w:rsidRPr="00F76FA9">
        <w:rPr>
          <w:rStyle w:val="Emphasis"/>
          <w:highlight w:val="green"/>
        </w:rPr>
        <w:t xml:space="preserve">will try to neutralize US advantages </w:t>
      </w:r>
      <w:r w:rsidRPr="00F76FA9">
        <w:rPr>
          <w:rStyle w:val="Emphasis"/>
          <w:highlight w:val="green"/>
          <w:bdr w:val="single" w:sz="18" w:space="0" w:color="auto"/>
        </w:rPr>
        <w:t>by attacking satellites</w:t>
      </w:r>
      <w:r w:rsidRPr="00F76FA9">
        <w:rPr>
          <w:rStyle w:val="StyleUnderline"/>
        </w:rPr>
        <w:t>.</w:t>
      </w:r>
      <w:r w:rsidRPr="00F76FA9">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76FA9">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F76FA9">
        <w:rPr>
          <w:rStyle w:val="Emphasis"/>
          <w:highlight w:val="green"/>
        </w:rPr>
        <w:t>. If any nation</w:t>
      </w:r>
      <w:r w:rsidRPr="00F76FA9">
        <w:rPr>
          <w:rStyle w:val="StyleUnderline"/>
        </w:rPr>
        <w:t xml:space="preserve">, for whatever reason, </w:t>
      </w:r>
      <w:r w:rsidRPr="00F76FA9">
        <w:rPr>
          <w:rStyle w:val="Emphasis"/>
          <w:highlight w:val="green"/>
        </w:rPr>
        <w:t>launched an attack on</w:t>
      </w:r>
      <w:r w:rsidRPr="00F76FA9">
        <w:rPr>
          <w:rStyle w:val="StyleUnderline"/>
        </w:rPr>
        <w:t xml:space="preserve"> a second nation's </w:t>
      </w:r>
      <w:r w:rsidRPr="00F76FA9">
        <w:rPr>
          <w:rStyle w:val="Emphasis"/>
          <w:highlight w:val="green"/>
        </w:rPr>
        <w:t>satellites</w:t>
      </w:r>
      <w:r w:rsidRPr="00F76FA9">
        <w:rPr>
          <w:rStyle w:val="StyleUnderline"/>
        </w:rPr>
        <w:t xml:space="preserve">, </w:t>
      </w:r>
      <w:r w:rsidRPr="00F76FA9">
        <w:rPr>
          <w:rStyle w:val="Emphasis"/>
          <w:highlight w:val="green"/>
        </w:rPr>
        <w:t>nuclear retaliation</w:t>
      </w:r>
      <w:r w:rsidRPr="00F76FA9">
        <w:rPr>
          <w:rStyle w:val="StyleUnderline"/>
        </w:rPr>
        <w:t xml:space="preserve"> against terrestrial targets </w:t>
      </w:r>
      <w:r w:rsidRPr="00F76FA9">
        <w:rPr>
          <w:rStyle w:val="Emphasis"/>
          <w:highlight w:val="green"/>
        </w:rPr>
        <w:t>would be</w:t>
      </w:r>
      <w:r w:rsidRPr="00F76FA9">
        <w:rPr>
          <w:rStyle w:val="StyleUnderline"/>
        </w:rPr>
        <w:t xml:space="preserve"> an </w:t>
      </w:r>
      <w:r w:rsidRPr="00F76FA9">
        <w:rPr>
          <w:rStyle w:val="Emphasis"/>
          <w:highlight w:val="green"/>
        </w:rPr>
        <w:t>irrational</w:t>
      </w:r>
      <w:r w:rsidRPr="00F76FA9">
        <w:rPr>
          <w:rStyle w:val="StyleUnderline"/>
        </w:rPr>
        <w:t xml:space="preserve"> response.</w:t>
      </w:r>
      <w:r w:rsidRPr="00F76FA9">
        <w:rPr>
          <w:sz w:val="16"/>
        </w:rPr>
        <w:t xml:space="preserve"> </w:t>
      </w:r>
      <w:r w:rsidRPr="00F76FA9">
        <w:rPr>
          <w:rStyle w:val="Emphasis"/>
          <w:highlight w:val="green"/>
        </w:rPr>
        <w:t>But powerful countries</w:t>
      </w:r>
      <w:r w:rsidRPr="00F76FA9">
        <w:rPr>
          <w:rStyle w:val="StyleUnderline"/>
        </w:rPr>
        <w:t xml:space="preserve"> do sometimes </w:t>
      </w:r>
      <w:r w:rsidRPr="00F76FA9">
        <w:rPr>
          <w:rStyle w:val="Emphasis"/>
          <w:highlight w:val="green"/>
        </w:rPr>
        <w:t>respond irrationally when attacked</w:t>
      </w:r>
      <w:r w:rsidRPr="00F76FA9">
        <w:rPr>
          <w:rStyle w:val="StyleUnderline"/>
        </w:rPr>
        <w:t xml:space="preserve">. Moreover, disproportionate retaliation following a deliberate antisatellite attack is not the only way in which </w:t>
      </w:r>
      <w:r w:rsidRPr="00F76FA9">
        <w:rPr>
          <w:rStyle w:val="Emphasis"/>
          <w:highlight w:val="green"/>
        </w:rPr>
        <w:t xml:space="preserve">antisatellite weapons </w:t>
      </w:r>
      <w:r w:rsidRPr="00F76FA9">
        <w:rPr>
          <w:rStyle w:val="Emphasis"/>
          <w:highlight w:val="green"/>
          <w:bdr w:val="single" w:sz="18" w:space="0" w:color="auto"/>
        </w:rPr>
        <w:t>could contribute to nuclear war</w:t>
      </w:r>
      <w:r w:rsidRPr="00F76FA9">
        <w:rPr>
          <w:rStyle w:val="Emphasis"/>
          <w:highlight w:val="green"/>
        </w:rPr>
        <w:t>.</w:t>
      </w:r>
      <w:r w:rsidRPr="00F76FA9">
        <w:rPr>
          <w:rStyle w:val="StyleUnderline"/>
        </w:rPr>
        <w:t xml:space="preserve"> It is not even the likeliest way. As was clearly </w:t>
      </w:r>
      <w:r w:rsidRPr="00F76FA9">
        <w:rPr>
          <w:rStyle w:val="StyleUnderline"/>
        </w:rPr>
        <w:lastRenderedPageBreak/>
        <w:t xml:space="preserve">understood by the countries that negotiated the Outer Space Treaty, crisis management would become more difficult, and the risk of inadvertent </w:t>
      </w:r>
      <w:r w:rsidRPr="00F76FA9">
        <w:rPr>
          <w:rStyle w:val="Emphasis"/>
          <w:highlight w:val="green"/>
        </w:rPr>
        <w:t>deterrence failure would increase</w:t>
      </w:r>
      <w:r w:rsidRPr="00F76FA9">
        <w:rPr>
          <w:rStyle w:val="StyleUnderline"/>
        </w:rPr>
        <w:t>, if satellites used for reconnaissance and communication were disabled or destroyed</w:t>
      </w:r>
      <w:r w:rsidRPr="00F76FA9">
        <w:rPr>
          <w:sz w:val="16"/>
        </w:rPr>
        <w:t xml:space="preserve">. But even if the norm against attacking another country’s satellites is never broken, developing and testing antisatellite weapons still increase the risk of nuclear war. </w:t>
      </w:r>
      <w:r w:rsidRPr="00F76FA9">
        <w:rPr>
          <w:rStyle w:val="Emphasis"/>
          <w:highlight w:val="green"/>
        </w:rPr>
        <w:t>If</w:t>
      </w:r>
      <w:r w:rsidRPr="00F76FA9">
        <w:rPr>
          <w:rStyle w:val="StyleUnderline"/>
        </w:rPr>
        <w:t xml:space="preserve">, for instance, </w:t>
      </w:r>
      <w:r w:rsidRPr="00F76FA9">
        <w:rPr>
          <w:rStyle w:val="Emphasis"/>
          <w:highlight w:val="green"/>
        </w:rPr>
        <w:t>US</w:t>
      </w:r>
      <w:r w:rsidRPr="00F76FA9">
        <w:rPr>
          <w:rStyle w:val="StyleUnderline"/>
        </w:rPr>
        <w:t xml:space="preserve"> military </w:t>
      </w:r>
      <w:r w:rsidRPr="00F76FA9">
        <w:rPr>
          <w:rStyle w:val="Emphasis"/>
          <w:highlight w:val="green"/>
        </w:rPr>
        <w:t>leaders</w:t>
      </w:r>
      <w:r w:rsidRPr="00F76FA9">
        <w:rPr>
          <w:rStyle w:val="StyleUnderline"/>
        </w:rPr>
        <w:t xml:space="preserve"> </w:t>
      </w:r>
      <w:r w:rsidRPr="00F76FA9">
        <w:rPr>
          <w:rStyle w:val="Emphasis"/>
          <w:highlight w:val="green"/>
        </w:rPr>
        <w:t>became</w:t>
      </w:r>
      <w:r w:rsidRPr="00F76FA9">
        <w:rPr>
          <w:rStyle w:val="StyleUnderline"/>
        </w:rPr>
        <w:t xml:space="preserve"> seriously </w:t>
      </w:r>
      <w:r w:rsidRPr="00F76FA9">
        <w:rPr>
          <w:rStyle w:val="Emphasis"/>
          <w:highlight w:val="green"/>
        </w:rPr>
        <w:t>concerned that China or Russia were preparing an antisatellite attack, pressure could build for a pre-emptive attack</w:t>
      </w:r>
      <w:r w:rsidRPr="00F76FA9">
        <w:rPr>
          <w:rStyle w:val="StyleUnderline"/>
        </w:rPr>
        <w:t xml:space="preserve"> against Chinese or Russian strategic forces. Should a satellite be struck by a piece of space debris during a crisis or a low-level terrestrial conflict, leaders </w:t>
      </w:r>
      <w:r w:rsidRPr="00F76FA9">
        <w:rPr>
          <w:rStyle w:val="StyleUnderline"/>
          <w:bCs/>
        </w:rPr>
        <w:t>might mistakenly assume that a space war had begun and retaliate before they knew what had actually happened.</w:t>
      </w:r>
      <w:r w:rsidRPr="00F76FA9">
        <w:rPr>
          <w:rStyle w:val="StyleUnderline"/>
        </w:rPr>
        <w:t xml:space="preserve"> Such scenarios may seem improbable, but they are no more implausible than the scenarios that are used to justify the development and use of antisatellite weapons</w:t>
      </w:r>
      <w:r w:rsidRPr="00F76FA9">
        <w:rPr>
          <w:sz w:val="16"/>
        </w:rPr>
        <w:t>.</w:t>
      </w:r>
    </w:p>
    <w:p w14:paraId="15DCAAEC" w14:textId="77777777" w:rsidR="00F76FA9" w:rsidRPr="00F76FA9" w:rsidRDefault="00F76FA9" w:rsidP="00F76FA9">
      <w:pPr>
        <w:pStyle w:val="Heading4"/>
        <w:rPr>
          <w:rFonts w:cs="Arial"/>
        </w:rPr>
      </w:pPr>
      <w:r w:rsidRPr="00F76FA9">
        <w:rPr>
          <w:rFonts w:cs="Arial"/>
        </w:rPr>
        <w:t xml:space="preserve">Nuke war causes extinction AND outweighs </w:t>
      </w:r>
      <w:r w:rsidRPr="00F76FA9">
        <w:rPr>
          <w:rFonts w:cs="Arial"/>
          <w:u w:val="single"/>
        </w:rPr>
        <w:t>other</w:t>
      </w:r>
      <w:r w:rsidRPr="00F76FA9">
        <w:rPr>
          <w:rFonts w:cs="Arial"/>
        </w:rPr>
        <w:t xml:space="preserve"> existential risks</w:t>
      </w:r>
    </w:p>
    <w:p w14:paraId="4D95DFCC" w14:textId="77777777" w:rsidR="00F76FA9" w:rsidRPr="00F76FA9" w:rsidRDefault="00F76FA9" w:rsidP="00F76FA9">
      <w:pPr>
        <w:pStyle w:val="ListParagraph"/>
        <w:numPr>
          <w:ilvl w:val="0"/>
          <w:numId w:val="12"/>
        </w:numPr>
      </w:pPr>
      <w:r w:rsidRPr="00F76FA9">
        <w:t>Checked</w:t>
      </w:r>
    </w:p>
    <w:p w14:paraId="09B77A91" w14:textId="77777777" w:rsidR="00F76FA9" w:rsidRPr="00F76FA9" w:rsidRDefault="00F76FA9" w:rsidP="00F76FA9">
      <w:r w:rsidRPr="00F76FA9">
        <w:rPr>
          <w:rStyle w:val="Style13ptBold"/>
        </w:rPr>
        <w:t>PND 16</w:t>
      </w:r>
      <w:r w:rsidRPr="00F76FA9">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F76FA9">
          <w:rPr>
            <w:rStyle w:val="Hyperlink"/>
          </w:rPr>
          <w:t>http://www.reachingcriticalwill.org/images/documents/Disarmament-fora/OEWG/2016/Documents/NGO13.pdf</w:t>
        </w:r>
      </w:hyperlink>
      <w:r w:rsidRPr="00F76FA9">
        <w:t xml:space="preserve"> //Re-cut by Elmer</w:t>
      </w:r>
    </w:p>
    <w:p w14:paraId="5EE5BDE7" w14:textId="77777777" w:rsidR="00F76FA9" w:rsidRPr="00F76FA9" w:rsidRDefault="00F76FA9" w:rsidP="00F76FA9">
      <w:pPr>
        <w:rPr>
          <w:sz w:val="16"/>
        </w:rPr>
      </w:pPr>
      <w:r w:rsidRPr="00F76FA9">
        <w:rPr>
          <w:sz w:val="16"/>
        </w:rPr>
        <w:t xml:space="preserve">Consequences human survival 12. </w:t>
      </w:r>
      <w:r w:rsidRPr="00F76FA9">
        <w:rPr>
          <w:rStyle w:val="StyleUnderline"/>
          <w:sz w:val="24"/>
          <w:highlight w:val="green"/>
        </w:rPr>
        <w:t>Even if the 'other'</w:t>
      </w:r>
      <w:r w:rsidRPr="00F76FA9">
        <w:rPr>
          <w:rStyle w:val="StyleUnderline"/>
          <w:sz w:val="24"/>
        </w:rPr>
        <w:t xml:space="preserve"> side </w:t>
      </w:r>
      <w:r w:rsidRPr="00F76FA9">
        <w:rPr>
          <w:rStyle w:val="StyleUnderline"/>
          <w:sz w:val="24"/>
          <w:highlight w:val="green"/>
        </w:rPr>
        <w:t>does NOT launch</w:t>
      </w:r>
      <w:r w:rsidRPr="00F76FA9">
        <w:rPr>
          <w:rStyle w:val="StyleUnderline"/>
          <w:sz w:val="24"/>
        </w:rPr>
        <w:t xml:space="preserve"> in response the smoke</w:t>
      </w:r>
      <w:r w:rsidRPr="00F76FA9">
        <w:rPr>
          <w:sz w:val="16"/>
        </w:rPr>
        <w:t xml:space="preserve"> from 'their' burning cities (incinerated by 'us') </w:t>
      </w:r>
      <w:r w:rsidRPr="00F76FA9">
        <w:rPr>
          <w:rStyle w:val="StyleUnderline"/>
          <w:sz w:val="24"/>
          <w:highlight w:val="green"/>
        </w:rPr>
        <w:t>will still make</w:t>
      </w:r>
      <w:r w:rsidRPr="00F76FA9">
        <w:rPr>
          <w:sz w:val="16"/>
        </w:rPr>
        <w:t xml:space="preserve"> 'our' country (and </w:t>
      </w:r>
      <w:r w:rsidRPr="00F76FA9">
        <w:rPr>
          <w:rStyle w:val="StyleUnderline"/>
          <w:sz w:val="24"/>
        </w:rPr>
        <w:t xml:space="preserve">the rest of </w:t>
      </w:r>
      <w:r w:rsidRPr="00F76FA9">
        <w:rPr>
          <w:rStyle w:val="StyleUnderline"/>
          <w:sz w:val="24"/>
          <w:highlight w:val="green"/>
        </w:rPr>
        <w:t>the world</w:t>
      </w:r>
      <w:r w:rsidRPr="00F76FA9">
        <w:rPr>
          <w:sz w:val="16"/>
        </w:rPr>
        <w:t xml:space="preserve">) </w:t>
      </w:r>
      <w:r w:rsidRPr="00F76FA9">
        <w:rPr>
          <w:rStyle w:val="Emphasis"/>
          <w:sz w:val="24"/>
          <w:highlight w:val="green"/>
        </w:rPr>
        <w:t>uninhabitable</w:t>
      </w:r>
      <w:r w:rsidRPr="00F76FA9">
        <w:rPr>
          <w:sz w:val="16"/>
        </w:rPr>
        <w:t xml:space="preserve">, potentially </w:t>
      </w:r>
      <w:r w:rsidRPr="00F76FA9">
        <w:rPr>
          <w:rStyle w:val="StyleUnderline"/>
          <w:sz w:val="24"/>
          <w:highlight w:val="green"/>
        </w:rPr>
        <w:t>inducing global famine lasting</w:t>
      </w:r>
      <w:r w:rsidRPr="00F76FA9">
        <w:rPr>
          <w:sz w:val="16"/>
        </w:rPr>
        <w:t xml:space="preserve"> up to </w:t>
      </w:r>
      <w:r w:rsidRPr="00F76FA9">
        <w:rPr>
          <w:rStyle w:val="Emphasis"/>
          <w:sz w:val="24"/>
          <w:highlight w:val="green"/>
        </w:rPr>
        <w:t>decades</w:t>
      </w:r>
      <w:r w:rsidRPr="00F76FA9">
        <w:rPr>
          <w:sz w:val="16"/>
        </w:rPr>
        <w:t xml:space="preserve">. </w:t>
      </w:r>
      <w:r w:rsidRPr="00F76FA9">
        <w:rPr>
          <w:rStyle w:val="Emphasis"/>
          <w:sz w:val="24"/>
        </w:rPr>
        <w:t>Toon and Robock</w:t>
      </w:r>
      <w:r w:rsidRPr="00F76FA9">
        <w:rPr>
          <w:rStyle w:val="StyleUnderline"/>
          <w:sz w:val="24"/>
        </w:rPr>
        <w:t xml:space="preserve"> note</w:t>
      </w:r>
      <w:r w:rsidRPr="00F76FA9">
        <w:rPr>
          <w:sz w:val="16"/>
        </w:rPr>
        <w:t xml:space="preserve"> in ‘Self Assured Destruction’, in the Bulletin of Atomic Scientists 68/5, 2012, that: 13. “</w:t>
      </w:r>
      <w:r w:rsidRPr="00F76FA9">
        <w:rPr>
          <w:highlight w:val="green"/>
          <w:u w:val="single"/>
        </w:rPr>
        <w:t xml:space="preserve">A nuclear war </w:t>
      </w:r>
      <w:r w:rsidRPr="00F76FA9">
        <w:rPr>
          <w:u w:val="single"/>
        </w:rPr>
        <w:t xml:space="preserve">between Russia and the United States, even after the arsenal reductions planned under New START, </w:t>
      </w:r>
      <w:r w:rsidRPr="00F76FA9">
        <w:rPr>
          <w:highlight w:val="green"/>
          <w:u w:val="single"/>
        </w:rPr>
        <w:t>could produce a nuclear winter</w:t>
      </w:r>
      <w:r w:rsidRPr="00F76FA9">
        <w:rPr>
          <w:sz w:val="16"/>
        </w:rPr>
        <w:t xml:space="preserve">. Hence, an attack by either side could be suicidal, </w:t>
      </w:r>
      <w:r w:rsidRPr="00F76FA9">
        <w:rPr>
          <w:rStyle w:val="StyleUnderline"/>
          <w:sz w:val="24"/>
          <w:highlight w:val="green"/>
        </w:rPr>
        <w:t xml:space="preserve">resulting in </w:t>
      </w:r>
      <w:r w:rsidRPr="00F76FA9">
        <w:rPr>
          <w:rStyle w:val="Emphasis"/>
          <w:sz w:val="24"/>
          <w:highlight w:val="green"/>
        </w:rPr>
        <w:t>self assured destruction</w:t>
      </w:r>
      <w:r w:rsidRPr="00F76FA9">
        <w:rPr>
          <w:rStyle w:val="StyleUnderline"/>
          <w:sz w:val="24"/>
          <w:highlight w:val="green"/>
        </w:rPr>
        <w:t xml:space="preserve">. </w:t>
      </w:r>
      <w:r w:rsidRPr="00F76FA9">
        <w:rPr>
          <w:rStyle w:val="StyleUnderline"/>
          <w:sz w:val="24"/>
        </w:rPr>
        <w:t xml:space="preserve">Even </w:t>
      </w:r>
      <w:r w:rsidRPr="00F76FA9">
        <w:rPr>
          <w:rStyle w:val="StyleUnderline"/>
          <w:sz w:val="24"/>
          <w:highlight w:val="green"/>
        </w:rPr>
        <w:t xml:space="preserve">a 'small' nuclear war </w:t>
      </w:r>
      <w:r w:rsidRPr="00F76FA9">
        <w:rPr>
          <w:sz w:val="16"/>
        </w:rPr>
        <w:t xml:space="preserve">between India and Pakistan, with each country detonating 50 Hiroshima-size atom bombs--only about 0.03 percent of the global nuclear arsenal's explosive power--as air bursts in urban areas, </w:t>
      </w:r>
      <w:r w:rsidRPr="00F76FA9">
        <w:rPr>
          <w:rStyle w:val="StyleUnderline"/>
          <w:sz w:val="24"/>
        </w:rPr>
        <w:t xml:space="preserve">could </w:t>
      </w:r>
      <w:r w:rsidRPr="00F76FA9">
        <w:rPr>
          <w:rStyle w:val="StyleUnderline"/>
          <w:sz w:val="24"/>
          <w:highlight w:val="green"/>
        </w:rPr>
        <w:t>produce</w:t>
      </w:r>
      <w:r w:rsidRPr="00F76FA9">
        <w:rPr>
          <w:rStyle w:val="StyleUnderline"/>
          <w:sz w:val="24"/>
        </w:rPr>
        <w:t xml:space="preserve"> so much </w:t>
      </w:r>
      <w:r w:rsidRPr="00F76FA9">
        <w:rPr>
          <w:rStyle w:val="StyleUnderline"/>
          <w:sz w:val="24"/>
          <w:highlight w:val="green"/>
        </w:rPr>
        <w:t>smoke</w:t>
      </w:r>
      <w:r w:rsidRPr="00F76FA9">
        <w:rPr>
          <w:rStyle w:val="StyleUnderline"/>
          <w:sz w:val="24"/>
        </w:rPr>
        <w:t xml:space="preserve"> that temperatures would fall below those </w:t>
      </w:r>
      <w:r w:rsidRPr="00F76FA9">
        <w:rPr>
          <w:rStyle w:val="StyleUnderline"/>
          <w:sz w:val="24"/>
          <w:highlight w:val="green"/>
        </w:rPr>
        <w:t xml:space="preserve">of the </w:t>
      </w:r>
      <w:r w:rsidRPr="00F76FA9">
        <w:rPr>
          <w:rStyle w:val="StyleUnderline"/>
          <w:sz w:val="24"/>
        </w:rPr>
        <w:t xml:space="preserve">Little </w:t>
      </w:r>
      <w:r w:rsidRPr="00F76FA9">
        <w:rPr>
          <w:rStyle w:val="StyleUnderline"/>
          <w:sz w:val="24"/>
          <w:highlight w:val="green"/>
        </w:rPr>
        <w:t>Ice Age</w:t>
      </w:r>
      <w:r w:rsidRPr="00F76FA9">
        <w:rPr>
          <w:sz w:val="16"/>
        </w:rPr>
        <w:t xml:space="preserve"> of the fourteenth to nineteenth centuries, </w:t>
      </w:r>
      <w:r w:rsidRPr="00F76FA9">
        <w:rPr>
          <w:rStyle w:val="StyleUnderline"/>
          <w:sz w:val="24"/>
        </w:rPr>
        <w:t>shortening the growing season around the world and threatening the global food supply</w:t>
      </w:r>
      <w:r w:rsidRPr="00F76FA9">
        <w:rPr>
          <w:sz w:val="16"/>
        </w:rPr>
        <w:t xml:space="preserve">. Furthermore, there would be </w:t>
      </w:r>
      <w:r w:rsidRPr="00F76FA9">
        <w:rPr>
          <w:rStyle w:val="StyleUnderline"/>
          <w:sz w:val="24"/>
        </w:rPr>
        <w:t xml:space="preserve">massive ozone depletion, </w:t>
      </w:r>
      <w:r w:rsidRPr="00F76FA9">
        <w:rPr>
          <w:rStyle w:val="StyleUnderline"/>
          <w:sz w:val="24"/>
          <w:highlight w:val="green"/>
        </w:rPr>
        <w:t xml:space="preserve">allowing </w:t>
      </w:r>
      <w:r w:rsidRPr="00F76FA9">
        <w:rPr>
          <w:rStyle w:val="StyleUnderline"/>
          <w:sz w:val="24"/>
        </w:rPr>
        <w:t xml:space="preserve">more </w:t>
      </w:r>
      <w:r w:rsidRPr="00F76FA9">
        <w:rPr>
          <w:rStyle w:val="Emphasis"/>
          <w:sz w:val="24"/>
          <w:highlight w:val="green"/>
        </w:rPr>
        <w:t>ultraviolet</w:t>
      </w:r>
      <w:r w:rsidRPr="00F76FA9">
        <w:rPr>
          <w:rStyle w:val="StyleUnderline"/>
          <w:sz w:val="24"/>
        </w:rPr>
        <w:t xml:space="preserve"> </w:t>
      </w:r>
      <w:r w:rsidRPr="00F76FA9">
        <w:rPr>
          <w:rStyle w:val="StyleUnderline"/>
          <w:sz w:val="24"/>
          <w:highlight w:val="green"/>
        </w:rPr>
        <w:t>radiation</w:t>
      </w:r>
      <w:r w:rsidRPr="00F76FA9">
        <w:rPr>
          <w:sz w:val="16"/>
        </w:rPr>
        <w:t xml:space="preserve"> to reach Earth's surface. </w:t>
      </w:r>
      <w:r w:rsidRPr="00F76FA9">
        <w:rPr>
          <w:rStyle w:val="Emphasis"/>
          <w:sz w:val="24"/>
        </w:rPr>
        <w:t xml:space="preserve">Recent </w:t>
      </w:r>
      <w:r w:rsidRPr="00F76FA9">
        <w:rPr>
          <w:rStyle w:val="Emphasis"/>
          <w:sz w:val="24"/>
          <w:highlight w:val="green"/>
        </w:rPr>
        <w:t>studies</w:t>
      </w:r>
      <w:r w:rsidRPr="00F76FA9">
        <w:rPr>
          <w:rStyle w:val="StyleUnderline"/>
          <w:sz w:val="24"/>
          <w:highlight w:val="green"/>
        </w:rPr>
        <w:t xml:space="preserve"> predict </w:t>
      </w:r>
      <w:r w:rsidRPr="00F76FA9">
        <w:rPr>
          <w:rStyle w:val="StyleUnderline"/>
          <w:sz w:val="24"/>
        </w:rPr>
        <w:t xml:space="preserve">that </w:t>
      </w:r>
      <w:r w:rsidRPr="00F76FA9">
        <w:rPr>
          <w:rStyle w:val="StyleUnderline"/>
          <w:sz w:val="24"/>
          <w:highlight w:val="green"/>
        </w:rPr>
        <w:t>agricultural production</w:t>
      </w:r>
      <w:r w:rsidRPr="00F76FA9">
        <w:rPr>
          <w:rStyle w:val="StyleUnderline"/>
          <w:sz w:val="24"/>
        </w:rPr>
        <w:t xml:space="preserve"> in parts of the </w:t>
      </w:r>
      <w:r w:rsidRPr="00F76FA9">
        <w:rPr>
          <w:rStyle w:val="Emphasis"/>
          <w:sz w:val="24"/>
        </w:rPr>
        <w:t>U</w:t>
      </w:r>
      <w:r w:rsidRPr="00F76FA9">
        <w:rPr>
          <w:sz w:val="16"/>
        </w:rPr>
        <w:t xml:space="preserve">nited </w:t>
      </w:r>
      <w:r w:rsidRPr="00F76FA9">
        <w:rPr>
          <w:rStyle w:val="Emphasis"/>
          <w:sz w:val="24"/>
        </w:rPr>
        <w:t>S</w:t>
      </w:r>
      <w:r w:rsidRPr="00F76FA9">
        <w:rPr>
          <w:sz w:val="16"/>
        </w:rPr>
        <w:t xml:space="preserve">tates </w:t>
      </w:r>
      <w:r w:rsidRPr="00F76FA9">
        <w:rPr>
          <w:rStyle w:val="StyleUnderline"/>
          <w:sz w:val="24"/>
        </w:rPr>
        <w:t xml:space="preserve">and </w:t>
      </w:r>
      <w:r w:rsidRPr="00F76FA9">
        <w:rPr>
          <w:rStyle w:val="Emphasis"/>
          <w:sz w:val="24"/>
        </w:rPr>
        <w:t>China</w:t>
      </w:r>
      <w:r w:rsidRPr="00F76FA9">
        <w:rPr>
          <w:rStyle w:val="StyleUnderline"/>
          <w:sz w:val="24"/>
        </w:rPr>
        <w:t xml:space="preserve"> </w:t>
      </w:r>
      <w:r w:rsidRPr="00F76FA9">
        <w:rPr>
          <w:rStyle w:val="StyleUnderline"/>
          <w:sz w:val="24"/>
          <w:highlight w:val="green"/>
        </w:rPr>
        <w:t>would decline</w:t>
      </w:r>
      <w:r w:rsidRPr="00F76FA9">
        <w:rPr>
          <w:u w:val="single"/>
        </w:rPr>
        <w:t xml:space="preserve"> </w:t>
      </w:r>
      <w:r w:rsidRPr="00F76FA9">
        <w:rPr>
          <w:highlight w:val="green"/>
          <w:u w:val="single"/>
        </w:rPr>
        <w:t xml:space="preserve">by </w:t>
      </w:r>
      <w:r w:rsidRPr="00F76FA9">
        <w:rPr>
          <w:u w:val="single"/>
        </w:rPr>
        <w:t xml:space="preserve">about </w:t>
      </w:r>
      <w:r w:rsidRPr="00F76FA9">
        <w:rPr>
          <w:b/>
          <w:bCs/>
          <w:highlight w:val="green"/>
          <w:u w:val="single"/>
        </w:rPr>
        <w:t>20 percent</w:t>
      </w:r>
      <w:r w:rsidRPr="00F76FA9">
        <w:rPr>
          <w:sz w:val="16"/>
        </w:rPr>
        <w:t xml:space="preserve"> for four years, and by 10 percent for a decade.” 14. A conflagration involving USA/NATO forces and those of Russian federation would </w:t>
      </w:r>
      <w:r w:rsidRPr="00F76FA9">
        <w:rPr>
          <w:rStyle w:val="StyleUnderline"/>
          <w:sz w:val="24"/>
        </w:rPr>
        <w:t xml:space="preserve">most likely </w:t>
      </w:r>
      <w:r w:rsidRPr="00F76FA9">
        <w:rPr>
          <w:rStyle w:val="StyleUnderline"/>
          <w:sz w:val="24"/>
          <w:highlight w:val="green"/>
        </w:rPr>
        <w:t>cause the deaths of</w:t>
      </w:r>
      <w:r w:rsidRPr="00F76FA9">
        <w:rPr>
          <w:rStyle w:val="StyleUnderline"/>
          <w:sz w:val="24"/>
        </w:rPr>
        <w:t xml:space="preserve"> most/nearly all/</w:t>
      </w:r>
      <w:r w:rsidRPr="00F76FA9">
        <w:rPr>
          <w:rStyle w:val="Emphasis"/>
          <w:sz w:val="24"/>
          <w:highlight w:val="green"/>
        </w:rPr>
        <w:t>all humans</w:t>
      </w:r>
      <w:r w:rsidRPr="00F76FA9">
        <w:rPr>
          <w:rStyle w:val="StyleUnderline"/>
          <w:sz w:val="24"/>
        </w:rPr>
        <w:t xml:space="preserve"> (</w:t>
      </w:r>
      <w:r w:rsidRPr="00F76FA9">
        <w:rPr>
          <w:rStyle w:val="StyleUnderline"/>
          <w:sz w:val="24"/>
          <w:highlight w:val="green"/>
        </w:rPr>
        <w:t>and</w:t>
      </w:r>
      <w:r w:rsidRPr="00F76FA9">
        <w:rPr>
          <w:rStyle w:val="StyleUnderline"/>
          <w:sz w:val="24"/>
        </w:rPr>
        <w:t xml:space="preserve"> severely impact/extinguish </w:t>
      </w:r>
      <w:r w:rsidRPr="00F76FA9">
        <w:rPr>
          <w:rStyle w:val="Emphasis"/>
          <w:sz w:val="24"/>
          <w:highlight w:val="green"/>
        </w:rPr>
        <w:t>other species</w:t>
      </w:r>
      <w:r w:rsidRPr="00F76FA9">
        <w:rPr>
          <w:rStyle w:val="StyleUnderline"/>
          <w:sz w:val="24"/>
        </w:rPr>
        <w:t xml:space="preserve">) as well as destroying the delicate interwoven techno-structure on which latter-day 'civilization' has come to depend. Temperatures would drop to </w:t>
      </w:r>
      <w:r w:rsidRPr="00F76FA9">
        <w:rPr>
          <w:rStyle w:val="StyleUnderline"/>
          <w:sz w:val="24"/>
        </w:rPr>
        <w:lastRenderedPageBreak/>
        <w:t>below those of the last ice-age for up to 30 years as a result of the lofting of up to 180 million tonnes of very black soot into the stratosphere where it would remain for decades</w:t>
      </w:r>
      <w:r w:rsidRPr="00F76FA9">
        <w:rPr>
          <w:sz w:val="16"/>
        </w:rPr>
        <w:t xml:space="preserve">. 15. </w:t>
      </w:r>
      <w:r w:rsidRPr="00F76FA9">
        <w:rPr>
          <w:rStyle w:val="StyleUnderline"/>
          <w:sz w:val="24"/>
        </w:rPr>
        <w:t>Though human ingenuity and resilience shouldn't be underestimated, human survival itself is arguably problematic</w:t>
      </w:r>
      <w:r w:rsidRPr="00F76FA9">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76FA9">
        <w:rPr>
          <w:rStyle w:val="Emphasis"/>
          <w:sz w:val="24"/>
        </w:rPr>
        <w:t>Gareth Evans</w:t>
      </w:r>
      <w:r w:rsidRPr="00F76FA9">
        <w:rPr>
          <w:rStyle w:val="StyleUnderline"/>
          <w:sz w:val="24"/>
        </w:rPr>
        <w:t xml:space="preserve">’ ICNND (International Commission on Nuclear Non-proliferation and Disarmament) Report made it clear that it saw the threat posed by </w:t>
      </w:r>
      <w:r w:rsidRPr="00F76FA9">
        <w:rPr>
          <w:rStyle w:val="StyleUnderline"/>
          <w:sz w:val="24"/>
          <w:highlight w:val="green"/>
        </w:rPr>
        <w:t>nuclear weapons use</w:t>
      </w:r>
      <w:r w:rsidRPr="00F76FA9">
        <w:rPr>
          <w:rStyle w:val="StyleUnderline"/>
          <w:sz w:val="24"/>
        </w:rPr>
        <w:t xml:space="preserve"> as one that</w:t>
      </w:r>
      <w:r w:rsidRPr="00F76FA9">
        <w:rPr>
          <w:sz w:val="16"/>
        </w:rPr>
        <w:t xml:space="preserve"> at least threatens what we now call 'civilization' and that potentially </w:t>
      </w:r>
      <w:r w:rsidRPr="00F76FA9">
        <w:rPr>
          <w:rStyle w:val="Emphasis"/>
          <w:sz w:val="24"/>
          <w:highlight w:val="green"/>
        </w:rPr>
        <w:t>threatens human survival with an immediacy that even climate change does not</w:t>
      </w:r>
      <w:r w:rsidRPr="00F76FA9">
        <w:rPr>
          <w:sz w:val="16"/>
        </w:rPr>
        <w:t xml:space="preserve">, though we can see the results of climate change here and now and of course the immediate post-nuclear results for Hiroshima and Nagasaki as well. </w:t>
      </w:r>
    </w:p>
    <w:p w14:paraId="76B1A5FD" w14:textId="204B163F" w:rsidR="00F76FA9" w:rsidRDefault="00F76FA9" w:rsidP="00F76FA9"/>
    <w:p w14:paraId="72705BC5" w14:textId="77777777" w:rsidR="00997D49" w:rsidRPr="00E70197" w:rsidRDefault="00997D49" w:rsidP="00997D49">
      <w:pPr>
        <w:pStyle w:val="Heading4"/>
      </w:pPr>
      <w:r w:rsidRPr="00E70197">
        <w:t>Increased space debris makes future space exploration impossible</w:t>
      </w:r>
    </w:p>
    <w:p w14:paraId="5B7D882E" w14:textId="77777777" w:rsidR="00997D49" w:rsidRPr="00E70197" w:rsidRDefault="00997D49" w:rsidP="00997D49">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79DE3109" w14:textId="77777777" w:rsidR="00997D49" w:rsidRPr="00E70197" w:rsidRDefault="00997D49" w:rsidP="00997D49">
      <w:pPr>
        <w:rPr>
          <w:rStyle w:val="StyleUnderline"/>
        </w:rPr>
      </w:pPr>
      <w:r w:rsidRPr="00F83BAC">
        <w:rPr>
          <w:rStyle w:val="StyleUnderline"/>
        </w:rPr>
        <w:t>Space is our next dumping ground.</w:t>
      </w:r>
      <w:r w:rsidRPr="0055748F">
        <w:rPr>
          <w:sz w:val="12"/>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F83BAC">
        <w:rPr>
          <w:rStyle w:val="StyleUnderline"/>
        </w:rPr>
        <w:t>Size doesn’t always matter—a fleck of paint, orbiting at a high velocity, cracked the Space Shuttle's windshield.</w:t>
      </w:r>
    </w:p>
    <w:p w14:paraId="5C0C2ECA" w14:textId="77777777" w:rsidR="00997D49" w:rsidRPr="0055748F" w:rsidRDefault="00997D49" w:rsidP="00997D49">
      <w:pPr>
        <w:rPr>
          <w:sz w:val="12"/>
        </w:rPr>
      </w:pPr>
      <w:r w:rsidRPr="0055748F">
        <w:rPr>
          <w:sz w:val="12"/>
        </w:rPr>
        <w:t xml:space="preserve">This </w:t>
      </w:r>
      <w:r w:rsidRPr="00340FB6">
        <w:rPr>
          <w:rStyle w:val="Emphasis"/>
          <w:highlight w:val="green"/>
        </w:rPr>
        <w:t>debris will pose a navigation hazard for</w:t>
      </w:r>
      <w:r w:rsidRPr="00E70197">
        <w:rPr>
          <w:rStyle w:val="Emphasis"/>
        </w:rPr>
        <w:t xml:space="preserve"> many </w:t>
      </w:r>
      <w:r w:rsidRPr="00340FB6">
        <w:rPr>
          <w:rStyle w:val="Emphasis"/>
          <w:highlight w:val="green"/>
        </w:rPr>
        <w:t>centuries</w:t>
      </w:r>
      <w:r w:rsidRPr="00E70197">
        <w:rPr>
          <w:rStyle w:val="Emphasis"/>
        </w:rPr>
        <w:t xml:space="preserve"> to come</w:t>
      </w:r>
      <w:r w:rsidRPr="0055748F">
        <w:rPr>
          <w:sz w:val="12"/>
        </w:rPr>
        <w:t xml:space="preserve">. At least 200 objects roar back into the atmosphere each year, including pieces of solar panels and antennas and fragments of metal. All of them pose dangers for future astronauts: </w:t>
      </w:r>
      <w:r w:rsidRPr="00CC335C">
        <w:rPr>
          <w:rStyle w:val="StyleUnderline"/>
          <w:highlight w:val="green"/>
        </w:rPr>
        <w:t>One plum-sized piece</w:t>
      </w:r>
      <w:r w:rsidRPr="00E70197">
        <w:rPr>
          <w:rStyle w:val="StyleUnderline"/>
        </w:rPr>
        <w:t xml:space="preserve"> of gnarled space trash traveling faster than a speeding bullet </w:t>
      </w:r>
      <w:r w:rsidRPr="00CC335C">
        <w:rPr>
          <w:rStyle w:val="StyleUnderline"/>
          <w:highlight w:val="green"/>
        </w:rPr>
        <w:t>could rip a five-foot hole into a spacecraft</w:t>
      </w:r>
      <w:r w:rsidRPr="00E70197">
        <w:rPr>
          <w:rStyle w:val="StyleUnderline"/>
        </w:rPr>
        <w:t>.</w:t>
      </w:r>
      <w:r w:rsidRPr="0055748F">
        <w:rPr>
          <w:sz w:val="12"/>
        </w:rPr>
        <w:t xml:space="preserve"> And that collision, then, would hatch its own spectacle of shrapnel, which would join the rushing river of junk already circling the planet.</w:t>
      </w:r>
    </w:p>
    <w:p w14:paraId="5A6BD36C" w14:textId="77777777" w:rsidR="00997D49" w:rsidRPr="0055748F" w:rsidRDefault="00997D49" w:rsidP="00997D49">
      <w:pPr>
        <w:rPr>
          <w:sz w:val="12"/>
          <w:szCs w:val="12"/>
        </w:rPr>
      </w:pPr>
      <w:r w:rsidRPr="0055748F">
        <w:rPr>
          <w:sz w:val="12"/>
          <w:szCs w:val="12"/>
        </w:rPr>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759AC07B" w14:textId="77777777" w:rsidR="00997D49" w:rsidRPr="0055748F" w:rsidRDefault="00997D49" w:rsidP="00997D49">
      <w:pPr>
        <w:rPr>
          <w:sz w:val="12"/>
          <w:szCs w:val="12"/>
        </w:rPr>
      </w:pPr>
      <w:r w:rsidRPr="0055748F">
        <w:rPr>
          <w:sz w:val="12"/>
          <w:szCs w:val="12"/>
        </w:rPr>
        <w:t>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4CD71E40" w14:textId="77777777" w:rsidR="00997D49" w:rsidRPr="0055748F" w:rsidRDefault="00997D49" w:rsidP="00997D49">
      <w:pPr>
        <w:rPr>
          <w:sz w:val="12"/>
          <w:szCs w:val="12"/>
        </w:rPr>
      </w:pPr>
      <w:r w:rsidRPr="0055748F">
        <w:rPr>
          <w:sz w:val="12"/>
          <w:szCs w:val="12"/>
        </w:rPr>
        <w:t>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73B068EB" w14:textId="77777777" w:rsidR="00997D49" w:rsidRPr="00E70197" w:rsidRDefault="00997D49" w:rsidP="00997D49">
      <w:pPr>
        <w:rPr>
          <w:rStyle w:val="StyleUnderline"/>
        </w:rPr>
      </w:pPr>
      <w:r w:rsidRPr="00F83BAC">
        <w:rPr>
          <w:rStyle w:val="StyleUnderline"/>
          <w:highlight w:val="green"/>
        </w:rPr>
        <w:t>We</w:t>
      </w:r>
      <w:r w:rsidRPr="00F83BAC">
        <w:rPr>
          <w:rStyle w:val="StyleUnderline"/>
        </w:rPr>
        <w:t xml:space="preserve"> now </w:t>
      </w:r>
      <w:r w:rsidRPr="00F83BAC">
        <w:rPr>
          <w:rStyle w:val="StyleUnderline"/>
          <w:highlight w:val="green"/>
        </w:rPr>
        <w:t>have</w:t>
      </w:r>
      <w:r w:rsidRPr="00F83BAC">
        <w:rPr>
          <w:rStyle w:val="StyleUnderline"/>
        </w:rPr>
        <w:t xml:space="preserve"> our </w:t>
      </w:r>
      <w:r w:rsidRPr="00F83BAC">
        <w:rPr>
          <w:rStyle w:val="StyleUnderline"/>
          <w:highlight w:val="green"/>
        </w:rPr>
        <w:t>sights set on colonizing</w:t>
      </w:r>
      <w:r w:rsidRPr="0055748F">
        <w:rPr>
          <w:sz w:val="12"/>
        </w:rPr>
        <w:t xml:space="preserve"> Mars, mining asteroids for research and commerce, </w:t>
      </w:r>
      <w:r w:rsidRPr="00F83BAC">
        <w:rPr>
          <w:rStyle w:val="StyleUnderline"/>
        </w:rPr>
        <w:t xml:space="preserve">and venturing out to the furthest reaches of our galaxy. Space is no longer the final frontier; we’re already exploring it. </w:t>
      </w:r>
      <w:r w:rsidRPr="00F83BAC">
        <w:rPr>
          <w:rStyle w:val="StyleUnderline"/>
          <w:highlight w:val="green"/>
        </w:rPr>
        <w:t>Our</w:t>
      </w:r>
      <w:r w:rsidRPr="00E70197">
        <w:rPr>
          <w:rStyle w:val="StyleUnderline"/>
        </w:rPr>
        <w:t xml:space="preserve"> current </w:t>
      </w:r>
      <w:r w:rsidRPr="00F83BAC">
        <w:rPr>
          <w:rStyle w:val="StyleUnderline"/>
          <w:highlight w:val="green"/>
        </w:rPr>
        <w:t>approach is about getting there</w:t>
      </w:r>
      <w:r w:rsidRPr="0055748F">
        <w:rPr>
          <w:sz w:val="12"/>
        </w:rPr>
        <w:t>, rather than considering what “getting there” could mean for future generations of humans, not to mention other life in the universe.</w:t>
      </w:r>
    </w:p>
    <w:p w14:paraId="51B6003F" w14:textId="77777777" w:rsidR="00997D49" w:rsidRPr="0055748F" w:rsidRDefault="00997D49" w:rsidP="00997D49">
      <w:pPr>
        <w:rPr>
          <w:sz w:val="12"/>
          <w:szCs w:val="12"/>
        </w:rPr>
      </w:pPr>
      <w:r w:rsidRPr="0055748F">
        <w:rPr>
          <w:sz w:val="12"/>
          <w:szCs w:val="12"/>
        </w:rPr>
        <w:t>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4E345AE9" w14:textId="77777777" w:rsidR="00997D49" w:rsidRPr="0055748F" w:rsidRDefault="00997D49" w:rsidP="00997D49">
      <w:pPr>
        <w:rPr>
          <w:sz w:val="12"/>
          <w:szCs w:val="12"/>
        </w:rPr>
      </w:pPr>
      <w:r w:rsidRPr="0055748F">
        <w:rPr>
          <w:sz w:val="12"/>
          <w:szCs w:val="12"/>
        </w:rPr>
        <w:t>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w:t>
      </w:r>
    </w:p>
    <w:p w14:paraId="4990774F" w14:textId="77777777" w:rsidR="00997D49" w:rsidRDefault="00997D49" w:rsidP="00997D49">
      <w:pPr>
        <w:rPr>
          <w:sz w:val="12"/>
        </w:rPr>
      </w:pPr>
      <w:r w:rsidRPr="0055748F">
        <w:rPr>
          <w:sz w:val="12"/>
        </w:rPr>
        <w:lastRenderedPageBreak/>
        <w:t xml:space="preserve">The challenge is that all of our space agencies are inextricably tied to national governments and militaries. Seeking a global agreement on how to mitigate debris would involve each country divulging exactly what it was launching and when—an unlikely scenario. </w:t>
      </w:r>
      <w:r w:rsidRPr="00F83BAC">
        <w:rPr>
          <w:rStyle w:val="StyleUnderline"/>
        </w:rPr>
        <w:t>The private sector could collaborate to build grand-scale orbital cleaners, but their</w:t>
      </w:r>
      <w:r w:rsidRPr="00E70197">
        <w:rPr>
          <w:rStyle w:val="StyleUnderline"/>
        </w:rPr>
        <w:t xml:space="preserve"> </w:t>
      </w:r>
      <w:r w:rsidRPr="00CC335C">
        <w:rPr>
          <w:rStyle w:val="StyleUnderline"/>
          <w:highlight w:val="green"/>
        </w:rPr>
        <w:t xml:space="preserve">commercial interests </w:t>
      </w:r>
      <w:r w:rsidRPr="00340FB6">
        <w:rPr>
          <w:rStyle w:val="StyleUnderline"/>
          <w:highlight w:val="green"/>
        </w:rPr>
        <w:t>are driven by</w:t>
      </w:r>
      <w:r w:rsidRPr="00E70197">
        <w:rPr>
          <w:rStyle w:val="StyleUnderline"/>
        </w:rPr>
        <w:t xml:space="preserve"> immediate </w:t>
      </w:r>
      <w:r w:rsidRPr="00340FB6">
        <w:rPr>
          <w:rStyle w:val="StyleUnderline"/>
          <w:highlight w:val="green"/>
        </w:rPr>
        <w:t>launches</w:t>
      </w:r>
      <w:r w:rsidRPr="00E70197">
        <w:rPr>
          <w:rStyle w:val="StyleUnderline"/>
        </w:rPr>
        <w:t xml:space="preserve">. Given all the planned launches in our near future, </w:t>
      </w:r>
      <w:r w:rsidRPr="00340FB6">
        <w:rPr>
          <w:rStyle w:val="StyleUnderline"/>
          <w:highlight w:val="green"/>
        </w:rPr>
        <w:t>we don’t have</w:t>
      </w:r>
      <w:r w:rsidRPr="00E70197">
        <w:rPr>
          <w:rStyle w:val="StyleUnderline"/>
        </w:rPr>
        <w:t xml:space="preserve"> much </w:t>
      </w:r>
      <w:r w:rsidRPr="00340FB6">
        <w:rPr>
          <w:rStyle w:val="StyleUnderline"/>
          <w:highlight w:val="green"/>
        </w:rPr>
        <w:t>time to wait</w:t>
      </w:r>
      <w:r w:rsidRPr="00E70197">
        <w:rPr>
          <w:rStyle w:val="StyleUnderline"/>
        </w:rPr>
        <w:t>.</w:t>
      </w:r>
      <w:r w:rsidRPr="0055748F">
        <w:rPr>
          <w:sz w:val="12"/>
        </w:rPr>
        <w:t xml:space="preserve"> We must learn to be better stewards of our own planet—and commit to very long-term thinking—before we try to colonize any others.</w:t>
      </w:r>
    </w:p>
    <w:p w14:paraId="463DE34C" w14:textId="77777777" w:rsidR="00997D49" w:rsidRPr="00100A2B" w:rsidRDefault="00997D49" w:rsidP="00997D49">
      <w:pPr>
        <w:pStyle w:val="Heading4"/>
      </w:pPr>
      <w:r w:rsidRPr="00100A2B">
        <w:t xml:space="preserve">US space dominance </w:t>
      </w:r>
      <w:r>
        <w:t xml:space="preserve">is key to maintain primacy and </w:t>
      </w:r>
      <w:r w:rsidRPr="00100A2B">
        <w:t xml:space="preserve">prevents </w:t>
      </w:r>
      <w:r w:rsidRPr="00100A2B">
        <w:rPr>
          <w:u w:val="single"/>
        </w:rPr>
        <w:t>global war</w:t>
      </w:r>
    </w:p>
    <w:p w14:paraId="4F45AD08" w14:textId="77777777" w:rsidR="00997D49" w:rsidRPr="00100A2B" w:rsidRDefault="00997D49" w:rsidP="00997D49">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3F0BDE41" w14:textId="77777777" w:rsidR="00997D49" w:rsidRPr="00100A2B" w:rsidRDefault="00997D49" w:rsidP="00997D49">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lastRenderedPageBreak/>
        <w:t>Midway would have gone</w:t>
      </w:r>
      <w:r w:rsidRPr="00100A2B">
        <w:rPr>
          <w:rStyle w:val="StyleUnderline"/>
        </w:rPr>
        <w:t xml:space="preserve"> </w:t>
      </w:r>
      <w:r w:rsidRPr="00DC498C">
        <w:rPr>
          <w:rStyle w:val="StyleUnderline"/>
        </w:rPr>
        <w:t>very much</w:t>
      </w:r>
      <w:r w:rsidRPr="00100A2B">
        <w:rPr>
          <w:rStyle w:val="StyleUnderline"/>
        </w:rPr>
        <w:t xml:space="preserve"> </w:t>
      </w:r>
      <w:r w:rsidRPr="003D4C87">
        <w:rPr>
          <w:rStyle w:val="StyleUnderline"/>
          <w:highlight w:val="green"/>
        </w:rPr>
        <w:t>the other way</w:t>
      </w:r>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7BA134B7" w14:textId="0053C756" w:rsidR="00997D49" w:rsidRDefault="00997D49" w:rsidP="00F76FA9"/>
    <w:p w14:paraId="561F0DDC" w14:textId="77777777" w:rsidR="00997D49" w:rsidRDefault="00997D49" w:rsidP="00997D49">
      <w:pPr>
        <w:pStyle w:val="Heading4"/>
      </w:pPr>
      <w:bookmarkStart w:id="0" w:name="_Hlk25311797"/>
      <w:r>
        <w:lastRenderedPageBreak/>
        <w:t xml:space="preserve">Consensus of the best theoretical and empirical research concludes US deep engagement deters conventional conflict and nuclear proliferation cascades that cause extinction – nuclear optimism is phony baloney </w:t>
      </w:r>
    </w:p>
    <w:p w14:paraId="00638C1D" w14:textId="77777777" w:rsidR="00997D49" w:rsidRPr="00D03DE3" w:rsidRDefault="00997D49" w:rsidP="00997D49">
      <w:r>
        <w:rPr>
          <w:rStyle w:val="Style13ptBold"/>
        </w:rPr>
        <w:t xml:space="preserve">Brooks and Wohlforth ’16 </w:t>
      </w:r>
      <w:r w:rsidRPr="00D03DE3">
        <w:t>– Professor of Government at Dartmouth College, PhD from Yale University</w:t>
      </w:r>
    </w:p>
    <w:p w14:paraId="0602EA30" w14:textId="77777777" w:rsidR="00997D49" w:rsidRDefault="00997D49" w:rsidP="00997D49">
      <w:r w:rsidRPr="00D03DE3">
        <w:t>Stephen Brooks, William C. Wohlforth is Daniel Webster Professor of Government in the Dartmouth College Department of Government, America Abroad: Why the Sole Superpower Should Not Pull Back from the World (Oxford, New York: Oxford University Press, 2016):</w:t>
      </w:r>
      <w:r>
        <w:t xml:space="preserve"> 103-110.</w:t>
      </w:r>
    </w:p>
    <w:bookmarkEnd w:id="0"/>
    <w:p w14:paraId="38DEE903" w14:textId="77777777" w:rsidR="00997D49" w:rsidRPr="00C5741A" w:rsidRDefault="00997D49" w:rsidP="00997D49"/>
    <w:p w14:paraId="5A9DFB6E" w14:textId="77777777" w:rsidR="00997D49" w:rsidRPr="00F91D08" w:rsidRDefault="00997D49" w:rsidP="00997D49">
      <w:pPr>
        <w:rPr>
          <w:rStyle w:val="StyleUnderline"/>
        </w:rPr>
      </w:pPr>
      <w:r w:rsidRPr="00E22AD4">
        <w:rPr>
          <w:rStyle w:val="Emphasis"/>
          <w:highlight w:val="green"/>
        </w:rPr>
        <w:t>Consistency with influential</w:t>
      </w:r>
      <w:r w:rsidRPr="00F91D08">
        <w:rPr>
          <w:rStyle w:val="Emphasis"/>
        </w:rPr>
        <w:t xml:space="preserve"> </w:t>
      </w:r>
      <w:r w:rsidRPr="00E22AD4">
        <w:rPr>
          <w:rStyle w:val="Emphasis"/>
          <w:highlight w:val="green"/>
        </w:rPr>
        <w:t>relevant theories lends credence</w:t>
      </w:r>
      <w:r w:rsidRPr="00F91D08">
        <w:rPr>
          <w:rStyle w:val="Emphasis"/>
        </w:rPr>
        <w:t xml:space="preserve"> </w:t>
      </w:r>
      <w:r w:rsidRPr="00F91D08">
        <w:rPr>
          <w:rStyle w:val="StyleUnderline"/>
        </w:rPr>
        <w:t xml:space="preserve">to the expectation that </w:t>
      </w:r>
      <w:r w:rsidRPr="00E22AD4">
        <w:rPr>
          <w:rStyle w:val="StyleUnderline"/>
          <w:highlight w:val="green"/>
        </w:rPr>
        <w:t>US security commitments</w:t>
      </w:r>
      <w:r w:rsidRPr="00F91D08">
        <w:rPr>
          <w:rStyle w:val="StyleUnderline"/>
        </w:rPr>
        <w:t xml:space="preserve"> </w:t>
      </w:r>
      <w:r w:rsidRPr="00E576DB">
        <w:rPr>
          <w:sz w:val="16"/>
        </w:rPr>
        <w:t xml:space="preserve">actually can </w:t>
      </w:r>
      <w:r w:rsidRPr="00E22AD4">
        <w:rPr>
          <w:rStyle w:val="StyleUnderline"/>
          <w:highlight w:val="green"/>
        </w:rPr>
        <w:t>shape the strategic environment</w:t>
      </w:r>
      <w:r w:rsidRPr="00E576DB">
        <w:rPr>
          <w:sz w:val="16"/>
        </w:rPr>
        <w:t xml:space="preserve"> as deep engagement </w:t>
      </w:r>
      <w:r w:rsidRPr="0080593C">
        <w:rPr>
          <w:sz w:val="16"/>
        </w:rPr>
        <w:t xml:space="preserve">presupposes. </w:t>
      </w:r>
      <w:r w:rsidRPr="0080593C">
        <w:rPr>
          <w:rStyle w:val="Emphasis"/>
        </w:rPr>
        <w:t>But it is far from conclusive</w:t>
      </w:r>
      <w:r w:rsidRPr="0080593C">
        <w:rPr>
          <w:rStyle w:val="StyleUnderline"/>
        </w:rPr>
        <w:t>. Not all analysts endorse the theories we discussed</w:t>
      </w:r>
      <w:r w:rsidRPr="0080593C">
        <w:rPr>
          <w:sz w:val="16"/>
        </w:rPr>
        <w:t xml:space="preserve"> in chapter 5. </w:t>
      </w:r>
      <w:r w:rsidRPr="0080593C">
        <w:rPr>
          <w:rStyle w:val="Emphasis"/>
        </w:rPr>
        <w:t>These theories make strong assumptions</w:t>
      </w:r>
      <w:r w:rsidRPr="0080593C">
        <w:rPr>
          <w:sz w:val="16"/>
        </w:rPr>
        <w:t xml:space="preserve"> </w:t>
      </w:r>
      <w:r w:rsidRPr="0080593C">
        <w:rPr>
          <w:rStyle w:val="StyleUnderline"/>
        </w:rPr>
        <w:t>that states generally act rationally and focus primarily on security</w:t>
      </w:r>
      <w:r w:rsidRPr="0080593C">
        <w:rPr>
          <w:sz w:val="16"/>
        </w:rPr>
        <w:t xml:space="preserve">. </w:t>
      </w:r>
      <w:r w:rsidRPr="0080593C">
        <w:rPr>
          <w:rStyle w:val="StyleUnderline"/>
        </w:rPr>
        <w:t>Allowing misperceptions, emotions, domestic politics, desire for status, or concern for honor into the picture might alter the verdict on the strategy’s net expected effects.</w:t>
      </w:r>
      <w:r w:rsidRPr="0080593C">
        <w:rPr>
          <w:sz w:val="16"/>
        </w:rPr>
        <w:t xml:space="preserve"> </w:t>
      </w:r>
      <w:r w:rsidRPr="0080593C">
        <w:rPr>
          <w:rStyle w:val="StyleUnderline"/>
        </w:rPr>
        <w:t>And to model the strategy’s expected effects we had to simplify things by selecting two mechanisms</w:t>
      </w:r>
      <w:r w:rsidRPr="0080593C">
        <w:rPr>
          <w:sz w:val="16"/>
        </w:rPr>
        <w:t xml:space="preserve">— </w:t>
      </w:r>
      <w:r w:rsidRPr="0080593C">
        <w:rPr>
          <w:rStyle w:val="StyleUnderline"/>
        </w:rPr>
        <w:t>assurance and deterrence</w:t>
      </w:r>
      <w:r w:rsidRPr="003A0779">
        <w:rPr>
          <w:rStyle w:val="StyleUnderline"/>
        </w:rPr>
        <w:t>—and examining their effects independently, thus missing potentially powerful positive interactions</w:t>
      </w:r>
      <w:r w:rsidRPr="00F91D08">
        <w:rPr>
          <w:rStyle w:val="StyleUnderline"/>
        </w:rPr>
        <w:t xml:space="preserve"> between them.</w:t>
      </w:r>
    </w:p>
    <w:p w14:paraId="79C38EC3" w14:textId="77777777" w:rsidR="00997D49" w:rsidRPr="00E576DB" w:rsidRDefault="00997D49" w:rsidP="00997D49">
      <w:pPr>
        <w:rPr>
          <w:sz w:val="16"/>
        </w:rPr>
      </w:pPr>
      <w:r w:rsidRPr="00E22AD4">
        <w:rPr>
          <w:rStyle w:val="Emphasis"/>
          <w:highlight w:val="green"/>
        </w:rPr>
        <w:t xml:space="preserve">This chapter moves beyond theory to examine </w:t>
      </w:r>
      <w:r w:rsidRPr="003A0779">
        <w:rPr>
          <w:rStyle w:val="Emphasis"/>
        </w:rPr>
        <w:t>patterns of evidence</w:t>
      </w:r>
      <w:r w:rsidRPr="00E576DB">
        <w:rPr>
          <w:sz w:val="16"/>
        </w:rPr>
        <w:t xml:space="preserve">. </w:t>
      </w:r>
      <w:r w:rsidRPr="00F91D08">
        <w:rPr>
          <w:rStyle w:val="StyleUnderline"/>
        </w:rPr>
        <w:t>If the theoretical arguments</w:t>
      </w:r>
      <w:r w:rsidRPr="00E576DB">
        <w:rPr>
          <w:sz w:val="16"/>
        </w:rPr>
        <w:t xml:space="preserve"> about the security effects of deep engagement </w:t>
      </w:r>
      <w:r w:rsidRPr="00F91D08">
        <w:rPr>
          <w:rStyle w:val="StyleUnderline"/>
        </w:rPr>
        <w:t>are right, what sort of evidence should we see?</w:t>
      </w:r>
      <w:r w:rsidRPr="00E576DB">
        <w:rPr>
          <w:sz w:val="16"/>
        </w:rPr>
        <w:t xml:space="preserve"> </w:t>
      </w:r>
      <w:r w:rsidRPr="003A0779">
        <w:rPr>
          <w:rStyle w:val="Emphasis"/>
        </w:rPr>
        <w:t>Two</w:t>
      </w:r>
      <w:r w:rsidRPr="00E576DB">
        <w:rPr>
          <w:sz w:val="16"/>
        </w:rPr>
        <w:t xml:space="preserve"> major </w:t>
      </w:r>
      <w:r w:rsidRPr="00F91D08">
        <w:rPr>
          <w:rStyle w:val="StyleUnderline"/>
        </w:rPr>
        <w:t>bodies</w:t>
      </w:r>
      <w:r w:rsidRPr="00E576DB">
        <w:rPr>
          <w:sz w:val="16"/>
        </w:rPr>
        <w:t xml:space="preserve"> of evidence </w:t>
      </w:r>
      <w:r w:rsidRPr="00F91D08">
        <w:rPr>
          <w:rStyle w:val="Emphasis"/>
        </w:rPr>
        <w:t>are most important</w:t>
      </w:r>
      <w:r w:rsidRPr="00E576DB">
        <w:rPr>
          <w:sz w:val="16"/>
        </w:rPr>
        <w:t>: </w:t>
      </w:r>
      <w:r w:rsidRPr="00F91D08">
        <w:rPr>
          <w:rStyle w:val="StyleUnderline"/>
        </w:rPr>
        <w:t xml:space="preserve">general </w:t>
      </w:r>
      <w:r w:rsidRPr="00E22AD4">
        <w:rPr>
          <w:rStyle w:val="Emphasis"/>
          <w:highlight w:val="green"/>
        </w:rPr>
        <w:t>empirical findings</w:t>
      </w:r>
      <w:r w:rsidRPr="00E576DB">
        <w:rPr>
          <w:sz w:val="16"/>
        </w:rPr>
        <w:t xml:space="preserve"> concerning the strategy’s key mechanisms </w:t>
      </w:r>
      <w:r w:rsidRPr="00F91D08">
        <w:rPr>
          <w:rStyle w:val="Emphasis"/>
        </w:rPr>
        <w:t>and regionally focused research.</w:t>
      </w:r>
    </w:p>
    <w:p w14:paraId="5E48CCF1" w14:textId="77777777" w:rsidR="00997D49" w:rsidRPr="003A0779" w:rsidRDefault="00997D49" w:rsidP="00997D49">
      <w:pPr>
        <w:rPr>
          <w:rStyle w:val="Emphasis"/>
        </w:rPr>
      </w:pPr>
      <w:r w:rsidRPr="00E22AD4">
        <w:rPr>
          <w:rStyle w:val="Emphasis"/>
          <w:highlight w:val="green"/>
        </w:rPr>
        <w:t>General Patterns of Evidence</w:t>
      </w:r>
    </w:p>
    <w:p w14:paraId="29EB2E5E" w14:textId="77777777" w:rsidR="00997D49" w:rsidRPr="00F91D08" w:rsidRDefault="00997D49" w:rsidP="00997D49">
      <w:pPr>
        <w:rPr>
          <w:rStyle w:val="StyleUnderline"/>
        </w:rPr>
      </w:pPr>
      <w:r w:rsidRPr="003A0779">
        <w:rPr>
          <w:rStyle w:val="StyleUnderline"/>
        </w:rPr>
        <w:t>Three key questions</w:t>
      </w:r>
      <w:r w:rsidRPr="003A0779">
        <w:rPr>
          <w:sz w:val="16"/>
        </w:rPr>
        <w:t xml:space="preserve"> about US security</w:t>
      </w:r>
      <w:r w:rsidRPr="00E576DB">
        <w:rPr>
          <w:sz w:val="16"/>
        </w:rPr>
        <w:t xml:space="preserve"> provision </w:t>
      </w:r>
      <w:r w:rsidRPr="00F91D08">
        <w:rPr>
          <w:rStyle w:val="StyleUnderline"/>
        </w:rPr>
        <w:t>have received the most extensive analysis</w:t>
      </w:r>
      <w:r w:rsidRPr="00E576DB">
        <w:rPr>
          <w:sz w:val="16"/>
        </w:rPr>
        <w:t xml:space="preserve">. First, </w:t>
      </w:r>
      <w:r w:rsidRPr="00F91D08">
        <w:rPr>
          <w:rStyle w:val="StyleUnderline"/>
        </w:rPr>
        <w:t>do alliances</w:t>
      </w:r>
      <w:r w:rsidRPr="00E576DB">
        <w:rPr>
          <w:sz w:val="16"/>
        </w:rPr>
        <w:t xml:space="preserve"> such as those sustained by the United States </w:t>
      </w:r>
      <w:r w:rsidRPr="00F91D08">
        <w:rPr>
          <w:rStyle w:val="StyleUnderline"/>
        </w:rPr>
        <w:t>actually deter war and increase security?</w:t>
      </w:r>
      <w:r w:rsidRPr="00E576DB">
        <w:rPr>
          <w:sz w:val="16"/>
        </w:rPr>
        <w:t xml:space="preserve"> Second, </w:t>
      </w:r>
      <w:r w:rsidRPr="00F91D08">
        <w:rPr>
          <w:rStyle w:val="StyleUnderline"/>
        </w:rPr>
        <w:t>does</w:t>
      </w:r>
      <w:r w:rsidRPr="00E576DB">
        <w:rPr>
          <w:sz w:val="16"/>
        </w:rPr>
        <w:t xml:space="preserve"> such </w:t>
      </w:r>
      <w:r w:rsidRPr="00F91D08">
        <w:rPr>
          <w:rStyle w:val="StyleUnderline"/>
        </w:rPr>
        <w:t>security provision actually hinder nuclear proliferation?</w:t>
      </w:r>
      <w:r w:rsidRPr="00E576DB">
        <w:rPr>
          <w:sz w:val="16"/>
        </w:rPr>
        <w:t xml:space="preserve"> And third, </w:t>
      </w:r>
      <w:r w:rsidRPr="00F91D08">
        <w:rPr>
          <w:rStyle w:val="StyleUnderline"/>
        </w:rPr>
        <w:t>does limiting proliferation actually increase security?</w:t>
      </w:r>
    </w:p>
    <w:p w14:paraId="3E5E8671" w14:textId="77777777" w:rsidR="00997D49" w:rsidRPr="00F91D08" w:rsidRDefault="00997D49" w:rsidP="00997D49">
      <w:pPr>
        <w:rPr>
          <w:rStyle w:val="Emphasis"/>
        </w:rPr>
      </w:pPr>
      <w:r w:rsidRPr="00E22AD4">
        <w:rPr>
          <w:rStyle w:val="Emphasis"/>
          <w:highlight w:val="green"/>
        </w:rPr>
        <w:t>Deterrence Effectiveness</w:t>
      </w:r>
    </w:p>
    <w:p w14:paraId="4B588307" w14:textId="77777777" w:rsidR="00997D49" w:rsidRPr="00F91D08" w:rsidRDefault="00997D49" w:rsidP="00997D49">
      <w:pPr>
        <w:rPr>
          <w:rStyle w:val="Emphasis"/>
        </w:rPr>
      </w:pPr>
      <w:r w:rsidRPr="00E576DB">
        <w:rPr>
          <w:sz w:val="16"/>
        </w:rPr>
        <w:t xml:space="preserve">The determinants of deterrence success and failure have attracted scores of quantitative and case study tests. Much of the case study work yields a cautionary finding: that deterrence is much harder in practice than in theory, because standard models assume away the complexities of human psychology and domestic politics that tend to make some states hard to deter and might cause deterrence policies to backfire.1 Many quantitative findings, meanwhile, are mutually contradictory or are clearly not relevant to extended deterrence. But </w:t>
      </w:r>
      <w:r w:rsidRPr="00F91D08">
        <w:rPr>
          <w:rStyle w:val="Emphasis"/>
        </w:rPr>
        <w:t xml:space="preserve">some </w:t>
      </w:r>
      <w:r w:rsidRPr="00E22AD4">
        <w:rPr>
          <w:rStyle w:val="Emphasis"/>
          <w:highlight w:val="green"/>
        </w:rPr>
        <w:t>relevant results receive broad support:</w:t>
      </w:r>
    </w:p>
    <w:p w14:paraId="1DA7858D" w14:textId="77777777" w:rsidR="00997D49" w:rsidRPr="00E576DB" w:rsidRDefault="00997D49" w:rsidP="00997D49">
      <w:pPr>
        <w:rPr>
          <w:sz w:val="16"/>
        </w:rPr>
      </w:pPr>
      <w:r w:rsidRPr="00E576DB">
        <w:rPr>
          <w:sz w:val="16"/>
        </w:rPr>
        <w:t xml:space="preserve">• </w:t>
      </w:r>
      <w:r w:rsidRPr="00F91D08">
        <w:rPr>
          <w:rStyle w:val="StyleUnderline"/>
        </w:rPr>
        <w:t>Alliances generally do have a deterrent effect</w:t>
      </w:r>
      <w:r w:rsidRPr="00E576DB">
        <w:rPr>
          <w:sz w:val="16"/>
        </w:rPr>
        <w:t xml:space="preserve">. </w:t>
      </w:r>
      <w:r w:rsidRPr="00E22AD4">
        <w:rPr>
          <w:rStyle w:val="StyleUnderline"/>
          <w:highlight w:val="green"/>
        </w:rPr>
        <w:t xml:space="preserve">In a </w:t>
      </w:r>
      <w:r w:rsidRPr="00E22AD4">
        <w:rPr>
          <w:rStyle w:val="Emphasis"/>
          <w:highlight w:val="green"/>
        </w:rPr>
        <w:t>study spanning nearly two centuries</w:t>
      </w:r>
      <w:r w:rsidRPr="00E576DB">
        <w:rPr>
          <w:sz w:val="16"/>
        </w:rPr>
        <w:t xml:space="preserve">, Johnson and Leeds found “support for the hypothesis that defensive alliances deter the initiation of disputes.” </w:t>
      </w:r>
      <w:r w:rsidRPr="00E22AD4">
        <w:rPr>
          <w:rStyle w:val="StyleUnderline"/>
          <w:highlight w:val="green"/>
        </w:rPr>
        <w:t>They conclude</w:t>
      </w:r>
      <w:r w:rsidRPr="00E576DB">
        <w:rPr>
          <w:sz w:val="16"/>
        </w:rPr>
        <w:t xml:space="preserve"> that “defensive </w:t>
      </w:r>
      <w:r w:rsidRPr="00E22AD4">
        <w:rPr>
          <w:rStyle w:val="StyleUnderline"/>
          <w:highlight w:val="green"/>
        </w:rPr>
        <w:t>alliances</w:t>
      </w:r>
      <w:r w:rsidRPr="00F91D08">
        <w:rPr>
          <w:rStyle w:val="StyleUnderline"/>
        </w:rPr>
        <w:t xml:space="preserve"> </w:t>
      </w:r>
      <w:r w:rsidRPr="00E22AD4">
        <w:rPr>
          <w:rStyle w:val="StyleUnderline"/>
          <w:highlight w:val="green"/>
        </w:rPr>
        <w:t>lower the probability of</w:t>
      </w:r>
      <w:r w:rsidRPr="00F91D08">
        <w:rPr>
          <w:rStyle w:val="StyleUnderline"/>
        </w:rPr>
        <w:t xml:space="preserve"> international </w:t>
      </w:r>
      <w:r w:rsidRPr="00E22AD4">
        <w:rPr>
          <w:rStyle w:val="StyleUnderline"/>
          <w:highlight w:val="green"/>
        </w:rPr>
        <w:t>conflict</w:t>
      </w:r>
      <w:r w:rsidRPr="00E576DB">
        <w:rPr>
          <w:sz w:val="16"/>
        </w:rPr>
        <w:t xml:space="preserve"> and are thus a good policy option for states seeking to maintain peace in the world.”2 Sechser and Fuhrmann </w:t>
      </w:r>
      <w:r w:rsidRPr="00E576DB">
        <w:rPr>
          <w:sz w:val="16"/>
        </w:rPr>
        <w:lastRenderedPageBreak/>
        <w:t xml:space="preserve">similarly find that </w:t>
      </w:r>
      <w:r w:rsidRPr="00F91D08">
        <w:rPr>
          <w:rStyle w:val="StyleUnderline"/>
        </w:rPr>
        <w:t>formal defense pacts with nuclear states have significant deterrence benefits</w:t>
      </w:r>
      <w:r w:rsidRPr="00E576DB">
        <w:rPr>
          <w:sz w:val="16"/>
        </w:rPr>
        <w:t xml:space="preserve">.3 </w:t>
      </w:r>
    </w:p>
    <w:p w14:paraId="3EBB3C2D" w14:textId="77777777" w:rsidR="00997D49" w:rsidRPr="00E576DB" w:rsidRDefault="00997D49" w:rsidP="00997D49">
      <w:pPr>
        <w:rPr>
          <w:sz w:val="16"/>
        </w:rPr>
      </w:pPr>
      <w:r w:rsidRPr="00E576DB">
        <w:rPr>
          <w:sz w:val="16"/>
        </w:rPr>
        <w:t xml:space="preserve">• The overall balance of military forces (including nuclear) between states does not appear to influence deterrence; the local balance of military forces in the specific theater in which deterrence is actually practiced, however, is key.4 </w:t>
      </w:r>
    </w:p>
    <w:p w14:paraId="30006EE7" w14:textId="77777777" w:rsidR="00997D49" w:rsidRPr="00E576DB" w:rsidRDefault="00997D49" w:rsidP="00997D49">
      <w:pPr>
        <w:rPr>
          <w:sz w:val="16"/>
        </w:rPr>
      </w:pPr>
      <w:r w:rsidRPr="00E576DB">
        <w:rPr>
          <w:sz w:val="16"/>
        </w:rPr>
        <w:t xml:space="preserve">• </w:t>
      </w:r>
      <w:r w:rsidRPr="00F91D08">
        <w:rPr>
          <w:rStyle w:val="StyleUnderline"/>
        </w:rPr>
        <w:t>Forward-deployed troops enhance the deterrent effect of alliances</w:t>
      </w:r>
      <w:r w:rsidRPr="00E576DB">
        <w:rPr>
          <w:sz w:val="16"/>
        </w:rPr>
        <w:t xml:space="preserve"> with overseas allies.5 </w:t>
      </w:r>
    </w:p>
    <w:p w14:paraId="1BAB649E" w14:textId="77777777" w:rsidR="00997D49" w:rsidRPr="00E576DB" w:rsidRDefault="00997D49" w:rsidP="00997D49">
      <w:pPr>
        <w:rPr>
          <w:sz w:val="16"/>
        </w:rPr>
      </w:pPr>
      <w:r w:rsidRPr="00E576DB">
        <w:rPr>
          <w:sz w:val="16"/>
        </w:rPr>
        <w:t xml:space="preserve">• </w:t>
      </w:r>
      <w:r w:rsidRPr="00F91D08">
        <w:rPr>
          <w:rStyle w:val="StyleUnderline"/>
        </w:rPr>
        <w:t>Strong mutual interests and ties enhance deterrence</w:t>
      </w:r>
      <w:r w:rsidRPr="00E576DB">
        <w:rPr>
          <w:sz w:val="16"/>
        </w:rPr>
        <w:t xml:space="preserve">.6 </w:t>
      </w:r>
    </w:p>
    <w:p w14:paraId="193FCCEE" w14:textId="77777777" w:rsidR="00997D49" w:rsidRPr="00E576DB" w:rsidRDefault="00997D49" w:rsidP="00997D49">
      <w:pPr>
        <w:rPr>
          <w:sz w:val="16"/>
        </w:rPr>
      </w:pPr>
      <w:r w:rsidRPr="00E576DB">
        <w:rPr>
          <w:sz w:val="16"/>
        </w:rPr>
        <w:t>• Case studies strongly ratify the theoretical expectation that it is easier to defend a given status quo than to challenge it forcefully: compellence (sometimes termed “coercion” or “coercive diplomacy”) is extremely hard.7</w:t>
      </w:r>
    </w:p>
    <w:p w14:paraId="3FA57D89" w14:textId="77777777" w:rsidR="00997D49" w:rsidRPr="00E576DB" w:rsidRDefault="00997D49" w:rsidP="00997D49">
      <w:pPr>
        <w:rPr>
          <w:sz w:val="16"/>
        </w:rPr>
      </w:pPr>
      <w:r w:rsidRPr="00E22AD4">
        <w:rPr>
          <w:rStyle w:val="Emphasis"/>
          <w:highlight w:val="green"/>
        </w:rPr>
        <w:t>The most important finding</w:t>
      </w:r>
      <w:r w:rsidRPr="00E576DB">
        <w:rPr>
          <w:sz w:val="16"/>
        </w:rPr>
        <w:t xml:space="preserve"> to emerge </w:t>
      </w:r>
      <w:r w:rsidRPr="00E22AD4">
        <w:rPr>
          <w:rStyle w:val="Emphasis"/>
          <w:highlight w:val="green"/>
        </w:rPr>
        <w:t>from</w:t>
      </w:r>
      <w:r w:rsidRPr="00E576DB">
        <w:rPr>
          <w:sz w:val="16"/>
        </w:rPr>
        <w:t xml:space="preserve"> this </w:t>
      </w:r>
      <w:r w:rsidRPr="00E22AD4">
        <w:rPr>
          <w:rStyle w:val="Emphasis"/>
          <w:highlight w:val="green"/>
        </w:rPr>
        <w:t>voluminous research is</w:t>
      </w:r>
      <w:r w:rsidRPr="00E576DB">
        <w:rPr>
          <w:sz w:val="16"/>
        </w:rPr>
        <w:t xml:space="preserve"> that </w:t>
      </w:r>
      <w:r w:rsidRPr="00E22AD4">
        <w:rPr>
          <w:rStyle w:val="Emphasis"/>
          <w:highlight w:val="green"/>
        </w:rPr>
        <w:t>alliances</w:t>
      </w:r>
      <w:r w:rsidRPr="00E576DB">
        <w:rPr>
          <w:sz w:val="16"/>
        </w:rPr>
        <w:t>—</w:t>
      </w:r>
      <w:r w:rsidRPr="00F91D08">
        <w:rPr>
          <w:rStyle w:val="StyleUnderline"/>
        </w:rPr>
        <w:t>especially with</w:t>
      </w:r>
      <w:r w:rsidRPr="00E576DB">
        <w:rPr>
          <w:sz w:val="16"/>
        </w:rPr>
        <w:t xml:space="preserve"> </w:t>
      </w:r>
      <w:r w:rsidRPr="00F91D08">
        <w:rPr>
          <w:rStyle w:val="StyleUnderline"/>
        </w:rPr>
        <w:t>nuclear</w:t>
      </w:r>
      <w:r w:rsidRPr="00E576DB">
        <w:rPr>
          <w:sz w:val="16"/>
        </w:rPr>
        <w:t xml:space="preserve">-armed allies like the </w:t>
      </w:r>
      <w:r w:rsidRPr="00F91D08">
        <w:rPr>
          <w:rStyle w:val="StyleUnderline"/>
        </w:rPr>
        <w:t>U</w:t>
      </w:r>
      <w:r w:rsidRPr="00E576DB">
        <w:rPr>
          <w:sz w:val="16"/>
        </w:rPr>
        <w:t xml:space="preserve">nited </w:t>
      </w:r>
      <w:r w:rsidRPr="00F91D08">
        <w:rPr>
          <w:rStyle w:val="StyleUnderline"/>
        </w:rPr>
        <w:t>S</w:t>
      </w:r>
      <w:r w:rsidRPr="00E576DB">
        <w:rPr>
          <w:sz w:val="16"/>
        </w:rPr>
        <w:t xml:space="preserve">tates— </w:t>
      </w:r>
      <w:r w:rsidRPr="00E22AD4">
        <w:rPr>
          <w:rStyle w:val="Emphasis"/>
          <w:highlight w:val="green"/>
        </w:rPr>
        <w:t xml:space="preserve">actually work </w:t>
      </w:r>
      <w:r w:rsidRPr="0080593C">
        <w:rPr>
          <w:rStyle w:val="Emphasis"/>
        </w:rPr>
        <w:t>in deterring conflict.</w:t>
      </w:r>
      <w:r w:rsidRPr="0080593C">
        <w:rPr>
          <w:sz w:val="16"/>
        </w:rPr>
        <w:t xml:space="preserve"> </w:t>
      </w:r>
      <w:r w:rsidRPr="0080593C">
        <w:rPr>
          <w:rStyle w:val="StyleUnderline"/>
        </w:rPr>
        <w:t xml:space="preserve">This is </w:t>
      </w:r>
      <w:r w:rsidRPr="0080593C">
        <w:rPr>
          <w:rStyle w:val="Emphasis"/>
        </w:rPr>
        <w:t>all the more striking in</w:t>
      </w:r>
      <w:r w:rsidRPr="0080593C">
        <w:rPr>
          <w:rStyle w:val="StyleUnderline"/>
        </w:rPr>
        <w:t xml:space="preserve"> view of the fact </w:t>
      </w:r>
      <w:r w:rsidRPr="0080593C">
        <w:rPr>
          <w:rStyle w:val="Emphasis"/>
        </w:rPr>
        <w:t>that</w:t>
      </w:r>
      <w:r w:rsidRPr="0080593C">
        <w:rPr>
          <w:rStyle w:val="StyleUnderline"/>
        </w:rPr>
        <w:t xml:space="preserve"> what scholars call </w:t>
      </w:r>
      <w:r w:rsidRPr="0080593C">
        <w:rPr>
          <w:rStyle w:val="Emphasis"/>
        </w:rPr>
        <w:t>“selection bias”</w:t>
      </w:r>
      <w:r w:rsidRPr="0080593C">
        <w:rPr>
          <w:rStyle w:val="StyleUnderline"/>
        </w:rPr>
        <w:t xml:space="preserve"> probably </w:t>
      </w:r>
      <w:r w:rsidRPr="0080593C">
        <w:rPr>
          <w:rStyle w:val="Emphasis"/>
        </w:rPr>
        <w:t>works against it.</w:t>
      </w:r>
      <w:r w:rsidRPr="0080593C">
        <w:rPr>
          <w:sz w:val="16"/>
        </w:rPr>
        <w:t xml:space="preserve"> The United States is more inclined to offer—and protégés to seek—alliance relationships in settings where the probability of military conflicts is higher than average. The fact that </w:t>
      </w:r>
      <w:r w:rsidRPr="0080593C">
        <w:rPr>
          <w:rStyle w:val="StyleUnderline"/>
        </w:rPr>
        <w:t>alliances work</w:t>
      </w:r>
      <w:r w:rsidRPr="0080593C">
        <w:rPr>
          <w:sz w:val="16"/>
        </w:rPr>
        <w:t xml:space="preserve"> to deter conflict </w:t>
      </w:r>
      <w:r w:rsidRPr="0080593C">
        <w:rPr>
          <w:rStyle w:val="StyleUnderline"/>
        </w:rPr>
        <w:t>in precisely the</w:t>
      </w:r>
      <w:r w:rsidRPr="0080593C">
        <w:rPr>
          <w:sz w:val="16"/>
        </w:rPr>
        <w:t xml:space="preserve"> </w:t>
      </w:r>
      <w:r w:rsidRPr="0080593C">
        <w:rPr>
          <w:rStyle w:val="StyleUnderline"/>
        </w:rPr>
        <w:t>situations where deterrence is likely to be especially</w:t>
      </w:r>
      <w:r w:rsidRPr="00F91D08">
        <w:rPr>
          <w:rStyle w:val="StyleUnderline"/>
        </w:rPr>
        <w:t xml:space="preserve"> hard</w:t>
      </w:r>
      <w:r w:rsidRPr="00E576DB">
        <w:rPr>
          <w:sz w:val="16"/>
        </w:rPr>
        <w:t xml:space="preserve"> is noteworthy.</w:t>
      </w:r>
    </w:p>
    <w:p w14:paraId="4ACDB7A7" w14:textId="77777777" w:rsidR="00997D49" w:rsidRPr="00F91D08" w:rsidRDefault="00997D49" w:rsidP="00997D49">
      <w:pPr>
        <w:rPr>
          <w:rStyle w:val="StyleUnderline"/>
        </w:rPr>
      </w:pPr>
      <w:r w:rsidRPr="00E576DB">
        <w:rPr>
          <w:sz w:val="16"/>
        </w:rPr>
        <w:t xml:space="preserve">More specifically, these findings buttress the key theoretical implication that </w:t>
      </w:r>
      <w:r w:rsidRPr="00F91D08">
        <w:rPr>
          <w:rStyle w:val="StyleUnderline"/>
        </w:rPr>
        <w:t>if the</w:t>
      </w:r>
      <w:r w:rsidRPr="00E576DB">
        <w:rPr>
          <w:sz w:val="16"/>
        </w:rPr>
        <w:t xml:space="preserve"> </w:t>
      </w:r>
      <w:r w:rsidRPr="00F91D08">
        <w:rPr>
          <w:rStyle w:val="StyleUnderline"/>
        </w:rPr>
        <w:t>U</w:t>
      </w:r>
      <w:r w:rsidRPr="00E576DB">
        <w:rPr>
          <w:sz w:val="16"/>
        </w:rPr>
        <w:t xml:space="preserve">nited </w:t>
      </w:r>
      <w:r w:rsidRPr="00F91D08">
        <w:rPr>
          <w:rStyle w:val="StyleUnderline"/>
        </w:rPr>
        <w:t>S</w:t>
      </w:r>
      <w:r w:rsidRPr="00E576DB">
        <w:rPr>
          <w:sz w:val="16"/>
        </w:rPr>
        <w:t xml:space="preserve">tates </w:t>
      </w:r>
      <w:r w:rsidRPr="00F91D08">
        <w:rPr>
          <w:rStyle w:val="StyleUnderline"/>
        </w:rPr>
        <w:t>is interested in deterring military challenges</w:t>
      </w:r>
      <w:r w:rsidRPr="00E576DB">
        <w:rPr>
          <w:sz w:val="16"/>
        </w:rPr>
        <w:t xml:space="preserve"> to the status quo in key regions, </w:t>
      </w:r>
      <w:r w:rsidRPr="00E22AD4">
        <w:rPr>
          <w:rStyle w:val="StyleUnderline"/>
          <w:highlight w:val="green"/>
        </w:rPr>
        <w:t>relying only on latent</w:t>
      </w:r>
      <w:r w:rsidRPr="00F91D08">
        <w:rPr>
          <w:rStyle w:val="StyleUnderline"/>
        </w:rPr>
        <w:t xml:space="preserve"> military </w:t>
      </w:r>
      <w:r w:rsidRPr="00E22AD4">
        <w:rPr>
          <w:rStyle w:val="StyleUnderline"/>
          <w:highlight w:val="green"/>
        </w:rPr>
        <w:t>capabilities</w:t>
      </w:r>
      <w:r w:rsidRPr="00E576DB">
        <w:rPr>
          <w:sz w:val="16"/>
        </w:rPr>
        <w:t xml:space="preserve"> in the US homeland </w:t>
      </w:r>
      <w:r w:rsidRPr="00E22AD4">
        <w:rPr>
          <w:rStyle w:val="StyleUnderline"/>
          <w:highlight w:val="green"/>
        </w:rPr>
        <w:t>is</w:t>
      </w:r>
      <w:r w:rsidRPr="00F91D08">
        <w:rPr>
          <w:rStyle w:val="StyleUnderline"/>
        </w:rPr>
        <w:t xml:space="preserve"> likely to be </w:t>
      </w:r>
      <w:r w:rsidRPr="00E22AD4">
        <w:rPr>
          <w:rStyle w:val="StyleUnderline"/>
          <w:highlight w:val="green"/>
        </w:rPr>
        <w:t>far less effective than</w:t>
      </w:r>
      <w:r w:rsidRPr="00F91D08">
        <w:rPr>
          <w:rStyle w:val="StyleUnderline"/>
        </w:rPr>
        <w:t xml:space="preserve"> having </w:t>
      </w:r>
      <w:r w:rsidRPr="00E22AD4">
        <w:rPr>
          <w:rStyle w:val="StyleUnderline"/>
          <w:highlight w:val="green"/>
        </w:rPr>
        <w:t>an overseas military posture</w:t>
      </w:r>
      <w:r w:rsidRPr="00E576DB">
        <w:rPr>
          <w:sz w:val="16"/>
        </w:rPr>
        <w:t xml:space="preserve">. Similarly, they lend support to the general proposition that </w:t>
      </w:r>
      <w:r w:rsidRPr="00F91D08">
        <w:rPr>
          <w:rStyle w:val="StyleUnderline"/>
        </w:rPr>
        <w:t>a forward deterrence posture is strongly appealing to a status quo power, because defending a given status quo is far cheaper than overturning it</w:t>
      </w:r>
      <w:r w:rsidRPr="00E576DB">
        <w:rPr>
          <w:sz w:val="16"/>
        </w:rPr>
        <w:t xml:space="preserve">, and, once a favorable status quo is successfully overturned, restoring the status quo ante can be expected to be fearsomely costly. Recognizing the significance of </w:t>
      </w:r>
      <w:r w:rsidRPr="00F91D08">
        <w:rPr>
          <w:rStyle w:val="StyleUnderline"/>
        </w:rPr>
        <w:t xml:space="preserve">these </w:t>
      </w:r>
      <w:r w:rsidRPr="00E22AD4">
        <w:rPr>
          <w:rStyle w:val="StyleUnderline"/>
          <w:highlight w:val="green"/>
        </w:rPr>
        <w:t>findings</w:t>
      </w:r>
      <w:r w:rsidRPr="00F91D08">
        <w:rPr>
          <w:rStyle w:val="StyleUnderline"/>
        </w:rPr>
        <w:t xml:space="preserve"> </w:t>
      </w:r>
      <w:r w:rsidRPr="00E22AD4">
        <w:rPr>
          <w:rStyle w:val="StyleUnderline"/>
          <w:highlight w:val="green"/>
        </w:rPr>
        <w:t>clearly</w:t>
      </w:r>
      <w:r w:rsidRPr="00E576DB">
        <w:rPr>
          <w:sz w:val="16"/>
        </w:rPr>
        <w:t xml:space="preserve"> </w:t>
      </w:r>
      <w:r w:rsidRPr="00E22AD4">
        <w:rPr>
          <w:rStyle w:val="StyleUnderline"/>
          <w:highlight w:val="green"/>
        </w:rPr>
        <w:t>cast</w:t>
      </w:r>
      <w:r w:rsidRPr="0080593C">
        <w:rPr>
          <w:sz w:val="16"/>
        </w:rPr>
        <w:t>s</w:t>
      </w:r>
      <w:r w:rsidRPr="00E22AD4">
        <w:rPr>
          <w:sz w:val="16"/>
          <w:highlight w:val="green"/>
        </w:rPr>
        <w:t xml:space="preserve"> </w:t>
      </w:r>
      <w:r w:rsidRPr="00E22AD4">
        <w:rPr>
          <w:rStyle w:val="StyleUnderline"/>
          <w:highlight w:val="green"/>
        </w:rPr>
        <w:t>doubt on</w:t>
      </w:r>
      <w:r w:rsidRPr="00E576DB">
        <w:rPr>
          <w:sz w:val="16"/>
        </w:rPr>
        <w:t xml:space="preserve"> the “wait on the sidelines and decide whether to intervene later” approach that is so strongly favored by </w:t>
      </w:r>
      <w:r w:rsidRPr="00E22AD4">
        <w:rPr>
          <w:rStyle w:val="StyleUnderline"/>
          <w:highlight w:val="green"/>
        </w:rPr>
        <w:t>retrenchment</w:t>
      </w:r>
      <w:r w:rsidRPr="00F91D08">
        <w:rPr>
          <w:rStyle w:val="StyleUnderline"/>
        </w:rPr>
        <w:t xml:space="preserve"> proponents.</w:t>
      </w:r>
    </w:p>
    <w:p w14:paraId="510B5510" w14:textId="77777777" w:rsidR="00997D49" w:rsidRPr="00F91D08" w:rsidRDefault="00997D49" w:rsidP="00997D49">
      <w:pPr>
        <w:rPr>
          <w:rStyle w:val="Emphasis"/>
        </w:rPr>
      </w:pPr>
      <w:r w:rsidRPr="00E22AD4">
        <w:rPr>
          <w:rStyle w:val="Emphasis"/>
          <w:highlight w:val="green"/>
        </w:rPr>
        <w:t>The Causes of Nuclear Proliferation</w:t>
      </w:r>
    </w:p>
    <w:p w14:paraId="3ACB2705" w14:textId="77777777" w:rsidR="00997D49" w:rsidRPr="00E576DB" w:rsidRDefault="00997D49" w:rsidP="00997D49">
      <w:pPr>
        <w:rPr>
          <w:sz w:val="16"/>
        </w:rPr>
      </w:pPr>
      <w:r w:rsidRPr="00E576DB">
        <w:rPr>
          <w:sz w:val="16"/>
        </w:rPr>
        <w:t>Matthew Kroenig highlights a number of reasons why US policymakers seek to limit the spread of nuclear weapons: “Fear that nuclear proliferation might deter [US leaders] from using military intervention to pursue their interests, reduce the effectiveness of their coercive diplomacy, trigger regional instability, undermine their alliance structures, dissipate their strategic attention, and set off further nuclear proliferation within their sphere of influence.”8 These are not the only reasons for concern about nuclear proliferation; also notable are the enhanced prospects of nuclear accidents and the greater risk of leakage of nuclear material to terrorists.9</w:t>
      </w:r>
    </w:p>
    <w:p w14:paraId="1EA4CD59" w14:textId="77777777" w:rsidR="00997D49" w:rsidRPr="00F91D08" w:rsidRDefault="00997D49" w:rsidP="00997D49">
      <w:pPr>
        <w:rPr>
          <w:rStyle w:val="StyleUnderline"/>
        </w:rPr>
      </w:pPr>
      <w:r w:rsidRPr="00F91D08">
        <w:rPr>
          <w:rStyle w:val="StyleUnderline"/>
        </w:rPr>
        <w:t>Do deep engagement’s security ties serve to contain the spread of nuclear weapons?</w:t>
      </w:r>
      <w:r w:rsidRPr="00E576DB">
        <w:rPr>
          <w:sz w:val="16"/>
        </w:rPr>
        <w:t xml:space="preserve"> </w:t>
      </w:r>
      <w:r w:rsidRPr="00F91D08">
        <w:rPr>
          <w:rStyle w:val="StyleUnderline"/>
        </w:rPr>
        <w:t>The literature on the causes of proliferation is massive and faces challenges</w:t>
      </w:r>
      <w:r w:rsidRPr="00E576DB">
        <w:rPr>
          <w:sz w:val="16"/>
        </w:rPr>
        <w:t xml:space="preserve"> as great as any in international relations. With few cases to study, severe challenges in gathering evidence about inevitably secretive nuclear programs, and a large number of factors in play on both the demand and the supply sides, </w:t>
      </w:r>
      <w:r w:rsidRPr="00F91D08">
        <w:rPr>
          <w:rStyle w:val="StyleUnderline"/>
        </w:rPr>
        <w:t>findings are decidedly mixed</w:t>
      </w:r>
      <w:r w:rsidRPr="00E576DB">
        <w:rPr>
          <w:sz w:val="16"/>
        </w:rPr>
        <w:t xml:space="preserve">.10 Alliance relationships are just one piece of this complex puzzle, one that is hard to </w:t>
      </w:r>
      <w:r w:rsidRPr="0017225D">
        <w:rPr>
          <w:sz w:val="16"/>
        </w:rPr>
        <w:t xml:space="preserve">isolate from all the other factors in play. And empirical studies face the same selection bias problem just discussed: Nuclear powers are more likely to offer security guarantees to states confronting a serious threat and thus facing above-average incentives to acquire nuclear weapons. Indeed, </w:t>
      </w:r>
      <w:r w:rsidRPr="0017225D">
        <w:rPr>
          <w:rStyle w:val="StyleUnderline"/>
        </w:rPr>
        <w:t>alliance guarantees might be offered to states actively considering the nuclear option precisely in order to try to forestall that decision. Like a strong drug given only to very sick patients, alliances thus may have a powerful effect even if they sometimes fail to work as hoped.</w:t>
      </w:r>
    </w:p>
    <w:p w14:paraId="3366A3B4" w14:textId="77777777" w:rsidR="00997D49" w:rsidRPr="00F91D08" w:rsidRDefault="00997D49" w:rsidP="00997D49">
      <w:pPr>
        <w:rPr>
          <w:rStyle w:val="Emphasis"/>
        </w:rPr>
      </w:pPr>
      <w:r w:rsidRPr="00E22AD4">
        <w:rPr>
          <w:rStyle w:val="Emphasis"/>
          <w:highlight w:val="green"/>
        </w:rPr>
        <w:t>Bearing</w:t>
      </w:r>
      <w:r w:rsidRPr="00E576DB">
        <w:rPr>
          <w:sz w:val="16"/>
        </w:rPr>
        <w:t xml:space="preserve"> these </w:t>
      </w:r>
      <w:r w:rsidRPr="00E22AD4">
        <w:rPr>
          <w:rStyle w:val="Emphasis"/>
          <w:highlight w:val="green"/>
        </w:rPr>
        <w:t>challenges in mind, the most relevant findings</w:t>
      </w:r>
      <w:r w:rsidRPr="00E576DB">
        <w:rPr>
          <w:sz w:val="16"/>
        </w:rPr>
        <w:t xml:space="preserve"> that emerge from this literature </w:t>
      </w:r>
      <w:r w:rsidRPr="00E22AD4">
        <w:rPr>
          <w:rStyle w:val="Emphasis"/>
          <w:highlight w:val="green"/>
        </w:rPr>
        <w:t>are:</w:t>
      </w:r>
    </w:p>
    <w:p w14:paraId="03A2F81A" w14:textId="77777777" w:rsidR="00997D49" w:rsidRPr="0080593C" w:rsidRDefault="00997D49" w:rsidP="00997D49">
      <w:pPr>
        <w:rPr>
          <w:sz w:val="16"/>
        </w:rPr>
      </w:pPr>
      <w:r w:rsidRPr="00E576DB">
        <w:rPr>
          <w:sz w:val="16"/>
        </w:rPr>
        <w:lastRenderedPageBreak/>
        <w:t xml:space="preserve">• </w:t>
      </w:r>
      <w:r w:rsidRPr="00085077">
        <w:rPr>
          <w:rStyle w:val="StyleUnderline"/>
        </w:rPr>
        <w:t xml:space="preserve">The most recent </w:t>
      </w:r>
      <w:r w:rsidRPr="00E22AD4">
        <w:rPr>
          <w:rStyle w:val="Emphasis"/>
          <w:highlight w:val="green"/>
        </w:rPr>
        <w:t>statistical analysis</w:t>
      </w:r>
      <w:r w:rsidRPr="00E576DB">
        <w:rPr>
          <w:sz w:val="16"/>
        </w:rPr>
        <w:t xml:space="preserve"> of the precise question at issue </w:t>
      </w:r>
      <w:r w:rsidRPr="00E22AD4">
        <w:rPr>
          <w:rStyle w:val="Emphasis"/>
          <w:highlight w:val="green"/>
        </w:rPr>
        <w:t>concludes</w:t>
      </w:r>
      <w:r w:rsidRPr="00E576DB">
        <w:rPr>
          <w:sz w:val="16"/>
        </w:rPr>
        <w:t xml:space="preserve"> that “</w:t>
      </w:r>
      <w:r w:rsidRPr="00E22AD4">
        <w:rPr>
          <w:rStyle w:val="Emphasis"/>
          <w:highlight w:val="green"/>
        </w:rPr>
        <w:t>security guarantees significantly reduce proliferation proclivity</w:t>
      </w:r>
      <w:r w:rsidRPr="00085077">
        <w:rPr>
          <w:rStyle w:val="Emphasis"/>
        </w:rPr>
        <w:t xml:space="preserve"> among their recipients</w:t>
      </w:r>
      <w:r w:rsidRPr="00E576DB">
        <w:rPr>
          <w:sz w:val="16"/>
        </w:rPr>
        <w:t xml:space="preserve">.”11 In addition, </w:t>
      </w:r>
      <w:r w:rsidRPr="0080593C">
        <w:rPr>
          <w:rStyle w:val="StyleUnderline"/>
        </w:rPr>
        <w:t>states with such guarantees are less likely to export sensitive nuclear material</w:t>
      </w:r>
      <w:r w:rsidRPr="0080593C">
        <w:rPr>
          <w:sz w:val="16"/>
        </w:rPr>
        <w:t xml:space="preserve"> and technology to other nonnuclear states.12 </w:t>
      </w:r>
    </w:p>
    <w:p w14:paraId="1E14AA68" w14:textId="77777777" w:rsidR="00997D49" w:rsidRPr="00E576DB" w:rsidRDefault="00997D49" w:rsidP="00997D49">
      <w:pPr>
        <w:rPr>
          <w:sz w:val="16"/>
        </w:rPr>
      </w:pPr>
      <w:r w:rsidRPr="0080593C">
        <w:rPr>
          <w:sz w:val="16"/>
        </w:rPr>
        <w:t>• Case study research undersco</w:t>
      </w:r>
      <w:r w:rsidRPr="00E576DB">
        <w:rPr>
          <w:sz w:val="16"/>
        </w:rPr>
        <w:t xml:space="preserve">res that </w:t>
      </w:r>
      <w:r w:rsidRPr="00085077">
        <w:rPr>
          <w:rStyle w:val="StyleUnderline"/>
        </w:rPr>
        <w:t xml:space="preserve">the </w:t>
      </w:r>
      <w:r w:rsidRPr="00E22AD4">
        <w:rPr>
          <w:rStyle w:val="Emphasis"/>
          <w:highlight w:val="green"/>
        </w:rPr>
        <w:t>complexity</w:t>
      </w:r>
      <w:r w:rsidRPr="00085077">
        <w:rPr>
          <w:rStyle w:val="StyleUnderline"/>
        </w:rPr>
        <w:t xml:space="preserve"> </w:t>
      </w:r>
      <w:r w:rsidRPr="00E22AD4">
        <w:rPr>
          <w:rStyle w:val="StyleUnderline"/>
          <w:highlight w:val="green"/>
        </w:rPr>
        <w:t>of motivations</w:t>
      </w:r>
      <w:r w:rsidRPr="00085077">
        <w:rPr>
          <w:rStyle w:val="StyleUnderline"/>
        </w:rPr>
        <w:t xml:space="preserve"> for acquiring nuclear weapons </w:t>
      </w:r>
      <w:r w:rsidRPr="00E22AD4">
        <w:rPr>
          <w:rStyle w:val="Emphasis"/>
          <w:highlight w:val="green"/>
        </w:rPr>
        <w:t>cannot be reduced to security</w:t>
      </w:r>
      <w:r w:rsidRPr="00085077">
        <w:rPr>
          <w:rStyle w:val="StyleUnderline"/>
        </w:rPr>
        <w:t>: domestic politics, economic interests, and prestige all matter.</w:t>
      </w:r>
      <w:r w:rsidRPr="00E576DB">
        <w:rPr>
          <w:sz w:val="16"/>
        </w:rPr>
        <w:t xml:space="preserve">13 </w:t>
      </w:r>
    </w:p>
    <w:p w14:paraId="19DA0AA9" w14:textId="77777777" w:rsidR="00997D49" w:rsidRPr="00E576DB" w:rsidRDefault="00997D49" w:rsidP="00997D49">
      <w:pPr>
        <w:rPr>
          <w:sz w:val="16"/>
        </w:rPr>
      </w:pPr>
      <w:r w:rsidRPr="00E576DB">
        <w:rPr>
          <w:sz w:val="16"/>
        </w:rPr>
        <w:t xml:space="preserve">• </w:t>
      </w:r>
      <w:r w:rsidRPr="00E22AD4">
        <w:rPr>
          <w:rStyle w:val="StyleUnderline"/>
          <w:highlight w:val="green"/>
        </w:rPr>
        <w:t>Multiple</w:t>
      </w:r>
      <w:r w:rsidRPr="00E576DB">
        <w:rPr>
          <w:sz w:val="16"/>
        </w:rPr>
        <w:t xml:space="preserve"> independently conceived and executed recent case </w:t>
      </w:r>
      <w:r w:rsidRPr="00E22AD4">
        <w:rPr>
          <w:rStyle w:val="StyleUnderline"/>
          <w:highlight w:val="green"/>
        </w:rPr>
        <w:t xml:space="preserve">studies nonetheless reveal that </w:t>
      </w:r>
      <w:r w:rsidRPr="00E22AD4">
        <w:rPr>
          <w:rStyle w:val="Emphasis"/>
          <w:highlight w:val="green"/>
        </w:rPr>
        <w:t>security alliances</w:t>
      </w:r>
      <w:r w:rsidRPr="00085077">
        <w:rPr>
          <w:rStyle w:val="StyleUnderline"/>
        </w:rPr>
        <w:t xml:space="preserve"> help </w:t>
      </w:r>
      <w:r w:rsidRPr="00E22AD4">
        <w:rPr>
          <w:rStyle w:val="Emphasis"/>
          <w:highlight w:val="green"/>
        </w:rPr>
        <w:t>explain</w:t>
      </w:r>
      <w:r w:rsidRPr="00085077">
        <w:rPr>
          <w:rStyle w:val="StyleUnderline"/>
        </w:rPr>
        <w:t xml:space="preserve"> numerous allied </w:t>
      </w:r>
      <w:r w:rsidRPr="00E22AD4">
        <w:rPr>
          <w:rStyle w:val="Emphasis"/>
          <w:highlight w:val="green"/>
        </w:rPr>
        <w:t>decisions not to proliferate even when</w:t>
      </w:r>
      <w:r w:rsidRPr="00E22AD4">
        <w:rPr>
          <w:rStyle w:val="StyleUnderline"/>
          <w:highlight w:val="green"/>
        </w:rPr>
        <w:t xml:space="preserve"> </w:t>
      </w:r>
      <w:r w:rsidRPr="00E22AD4">
        <w:rPr>
          <w:rStyle w:val="Emphasis"/>
          <w:highlight w:val="green"/>
        </w:rPr>
        <w:t>security is not always the main driver</w:t>
      </w:r>
      <w:r w:rsidRPr="00085077">
        <w:rPr>
          <w:rStyle w:val="StyleUnderline"/>
        </w:rPr>
        <w:t xml:space="preserve"> of leaders’ interest in a nuclear program</w:t>
      </w:r>
      <w:r w:rsidRPr="00E576DB">
        <w:rPr>
          <w:sz w:val="16"/>
        </w:rPr>
        <w:t>.14 As Nuno Monteiro and Alexandre Debs stress, “</w:t>
      </w:r>
      <w:r w:rsidRPr="00085077">
        <w:rPr>
          <w:rStyle w:val="StyleUnderline"/>
        </w:rPr>
        <w:t>States whose security goals are subsumed</w:t>
      </w:r>
      <w:r w:rsidRPr="00E576DB">
        <w:rPr>
          <w:sz w:val="16"/>
        </w:rPr>
        <w:t xml:space="preserve"> </w:t>
      </w:r>
      <w:r w:rsidRPr="00085077">
        <w:rPr>
          <w:rStyle w:val="StyleUnderline"/>
        </w:rPr>
        <w:t>by their sponsors’ own</w:t>
      </w:r>
      <w:r w:rsidRPr="00E576DB">
        <w:rPr>
          <w:sz w:val="16"/>
        </w:rPr>
        <w:t xml:space="preserve"> aims </w:t>
      </w:r>
      <w:r w:rsidRPr="00085077">
        <w:rPr>
          <w:rStyle w:val="StyleUnderline"/>
        </w:rPr>
        <w:t>have never acquired the bomb</w:t>
      </w:r>
      <w:r w:rsidRPr="00E576DB">
        <w:rPr>
          <w:sz w:val="16"/>
        </w:rPr>
        <w:t>. … This finding highlights the role of U.S.  security commitments in stymieing nuclear proliferation: </w:t>
      </w:r>
      <w:r w:rsidRPr="00085077">
        <w:rPr>
          <w:rStyle w:val="StyleUnderline"/>
        </w:rPr>
        <w:t>U.S. protégés will only seek the bomb if they doubt U.S. protection of their core security goals</w:t>
      </w:r>
      <w:r w:rsidRPr="00E576DB">
        <w:rPr>
          <w:sz w:val="16"/>
        </w:rPr>
        <w:t xml:space="preserve">.”15 </w:t>
      </w:r>
    </w:p>
    <w:p w14:paraId="5CD7B5AE" w14:textId="77777777" w:rsidR="00997D49" w:rsidRPr="00E576DB" w:rsidRDefault="00997D49" w:rsidP="00997D49">
      <w:pPr>
        <w:rPr>
          <w:sz w:val="16"/>
        </w:rPr>
      </w:pPr>
      <w:r w:rsidRPr="00E576DB">
        <w:rPr>
          <w:sz w:val="16"/>
        </w:rPr>
        <w:t xml:space="preserve">• </w:t>
      </w:r>
      <w:r w:rsidRPr="00085077">
        <w:rPr>
          <w:rStyle w:val="StyleUnderline"/>
        </w:rPr>
        <w:t>Multiple independently conceived and executed recent case research projects further unpack the conditions that decrease the likelihood of allied proliferation, centering on the credibility of the alliance commitment.</w:t>
      </w:r>
      <w:r w:rsidRPr="00E576DB">
        <w:rPr>
          <w:sz w:val="16"/>
        </w:rPr>
        <w:t xml:space="preserve">16 In addition, in some cases of prevention failure, the alliances allow the patron to influence the ally’s nuclear program subsequently, decreasing further proliferation risks.17 </w:t>
      </w:r>
    </w:p>
    <w:p w14:paraId="5A61CE91" w14:textId="77777777" w:rsidR="00997D49" w:rsidRPr="00E576DB" w:rsidRDefault="00997D49" w:rsidP="00997D49">
      <w:pPr>
        <w:rPr>
          <w:sz w:val="16"/>
        </w:rPr>
      </w:pPr>
      <w:r w:rsidRPr="00E576DB">
        <w:rPr>
          <w:sz w:val="16"/>
        </w:rPr>
        <w:t xml:space="preserve">• </w:t>
      </w:r>
      <w:r w:rsidRPr="00E22AD4">
        <w:rPr>
          <w:rStyle w:val="Emphasis"/>
          <w:highlight w:val="green"/>
        </w:rPr>
        <w:t>Security alliances lower the likelihood of proliferation cascades</w:t>
      </w:r>
      <w:r w:rsidRPr="00E22AD4">
        <w:rPr>
          <w:sz w:val="16"/>
          <w:highlight w:val="green"/>
        </w:rPr>
        <w:t xml:space="preserve">. </w:t>
      </w:r>
      <w:r w:rsidRPr="0017225D">
        <w:rPr>
          <w:sz w:val="16"/>
        </w:rPr>
        <w:t>To</w:t>
      </w:r>
      <w:r w:rsidRPr="00E576DB">
        <w:rPr>
          <w:sz w:val="16"/>
        </w:rPr>
        <w:t xml:space="preserve"> be sure, many predicted cascades did not occur.18 But security provision, mainly by the United States, is a key reason why. </w:t>
      </w:r>
      <w:r w:rsidRPr="00E22AD4">
        <w:rPr>
          <w:rStyle w:val="Emphasis"/>
          <w:highlight w:val="green"/>
        </w:rPr>
        <w:t>The most comprehensive statistical analysis finds</w:t>
      </w:r>
      <w:r w:rsidRPr="00E576DB">
        <w:rPr>
          <w:sz w:val="16"/>
        </w:rPr>
        <w:t xml:space="preserve"> that </w:t>
      </w:r>
      <w:r w:rsidRPr="00085077">
        <w:rPr>
          <w:rStyle w:val="StyleUnderline"/>
        </w:rPr>
        <w:t>states</w:t>
      </w:r>
      <w:r w:rsidRPr="00E576DB">
        <w:rPr>
          <w:sz w:val="16"/>
        </w:rPr>
        <w:t xml:space="preserve"> are more likely to </w:t>
      </w:r>
      <w:r w:rsidRPr="00085077">
        <w:rPr>
          <w:rStyle w:val="StyleUnderline"/>
        </w:rPr>
        <w:t>proliferate</w:t>
      </w:r>
      <w:r w:rsidRPr="00E576DB">
        <w:rPr>
          <w:sz w:val="16"/>
        </w:rPr>
        <w:t xml:space="preserve"> in response to neighbors </w:t>
      </w:r>
      <w:r w:rsidRPr="00085077">
        <w:rPr>
          <w:rStyle w:val="StyleUnderline"/>
        </w:rPr>
        <w:t>when</w:t>
      </w:r>
      <w:r w:rsidRPr="00E576DB">
        <w:rPr>
          <w:sz w:val="16"/>
        </w:rPr>
        <w:t xml:space="preserve"> three conditions are met: (1) </w:t>
      </w:r>
      <w:r w:rsidRPr="00085077">
        <w:rPr>
          <w:rStyle w:val="StyleUnderline"/>
        </w:rPr>
        <w:t>there is an</w:t>
      </w:r>
      <w:r w:rsidRPr="00E576DB">
        <w:rPr>
          <w:sz w:val="16"/>
        </w:rPr>
        <w:t xml:space="preserve"> </w:t>
      </w:r>
      <w:r w:rsidRPr="00085077">
        <w:rPr>
          <w:rStyle w:val="StyleUnderline"/>
        </w:rPr>
        <w:t>intense security rivalry</w:t>
      </w:r>
      <w:r w:rsidRPr="00E576DB">
        <w:rPr>
          <w:sz w:val="16"/>
        </w:rPr>
        <w:t xml:space="preserve"> between the two countries; (2) </w:t>
      </w:r>
      <w:r w:rsidRPr="00085077">
        <w:rPr>
          <w:rStyle w:val="StyleUnderline"/>
        </w:rPr>
        <w:t>the prospective</w:t>
      </w:r>
      <w:r w:rsidRPr="00E576DB">
        <w:rPr>
          <w:sz w:val="16"/>
        </w:rPr>
        <w:t xml:space="preserve"> proliferating </w:t>
      </w:r>
      <w:r w:rsidRPr="00085077">
        <w:rPr>
          <w:rStyle w:val="StyleUnderline"/>
        </w:rPr>
        <w:t>state does not have a security guarantee</w:t>
      </w:r>
      <w:r w:rsidRPr="00E576DB">
        <w:rPr>
          <w:sz w:val="16"/>
        </w:rPr>
        <w:t xml:space="preserve"> from a nuclear-armed patron; and (3) </w:t>
      </w:r>
      <w:r w:rsidRPr="00085077">
        <w:rPr>
          <w:rStyle w:val="StyleUnderline"/>
        </w:rPr>
        <w:t>the potential</w:t>
      </w:r>
      <w:r w:rsidRPr="00E576DB">
        <w:rPr>
          <w:sz w:val="16"/>
        </w:rPr>
        <w:t xml:space="preserve"> </w:t>
      </w:r>
      <w:r w:rsidRPr="00085077">
        <w:rPr>
          <w:rStyle w:val="StyleUnderline"/>
        </w:rPr>
        <w:t>proliferator</w:t>
      </w:r>
      <w:r w:rsidRPr="00E576DB">
        <w:rPr>
          <w:sz w:val="16"/>
        </w:rPr>
        <w:t xml:space="preserve"> </w:t>
      </w:r>
      <w:r w:rsidRPr="00085077">
        <w:rPr>
          <w:rStyle w:val="StyleUnderline"/>
        </w:rPr>
        <w:t>has the industrial and technical capacity</w:t>
      </w:r>
      <w:r w:rsidRPr="00E576DB">
        <w:rPr>
          <w:sz w:val="16"/>
        </w:rPr>
        <w:t xml:space="preserve"> to launch an indigenous nuclear program.19</w:t>
      </w:r>
    </w:p>
    <w:p w14:paraId="753E8244" w14:textId="77777777" w:rsidR="00997D49" w:rsidRPr="00E576DB" w:rsidRDefault="00997D49" w:rsidP="00997D49">
      <w:pPr>
        <w:rPr>
          <w:sz w:val="16"/>
        </w:rPr>
      </w:pPr>
      <w:r w:rsidRPr="00E576DB">
        <w:rPr>
          <w:sz w:val="16"/>
        </w:rPr>
        <w:t xml:space="preserve">In sum, as Monteiro and Debs note, “Despite grave concerns that more states would seek a nuclear deterrent </w:t>
      </w:r>
      <w:r w:rsidRPr="0080593C">
        <w:rPr>
          <w:sz w:val="16"/>
        </w:rPr>
        <w:t>to counter U.S. power preponderance,” in fact “</w:t>
      </w:r>
      <w:r w:rsidRPr="0080593C">
        <w:rPr>
          <w:rStyle w:val="Emphasis"/>
        </w:rPr>
        <w:t>the spread of nuclear weapons decelerated with the end of the Cold War</w:t>
      </w:r>
      <w:r w:rsidRPr="0080593C">
        <w:rPr>
          <w:sz w:val="16"/>
        </w:rPr>
        <w:t xml:space="preserve"> in 1989.”20 Their research, as well as that of scores of scholars using m</w:t>
      </w:r>
      <w:r w:rsidRPr="00E576DB">
        <w:rPr>
          <w:sz w:val="16"/>
        </w:rPr>
        <w:t>ultiple methods and representing many contrasting theoretical perspectives, shows that US security guarantees and the counter-proliferation policy deep engagement allows are a big part of the reason why.</w:t>
      </w:r>
    </w:p>
    <w:p w14:paraId="7A1852A0" w14:textId="77777777" w:rsidR="00997D49" w:rsidRPr="00085077" w:rsidRDefault="00997D49" w:rsidP="00997D49">
      <w:pPr>
        <w:rPr>
          <w:rStyle w:val="Emphasis"/>
        </w:rPr>
      </w:pPr>
      <w:r w:rsidRPr="00E22AD4">
        <w:rPr>
          <w:rStyle w:val="Emphasis"/>
          <w:highlight w:val="green"/>
        </w:rPr>
        <w:t>The Costs of Nuclear Proliferation</w:t>
      </w:r>
    </w:p>
    <w:p w14:paraId="1226C1EF" w14:textId="77777777" w:rsidR="00997D49" w:rsidRPr="00E576DB" w:rsidRDefault="00997D49" w:rsidP="00997D49">
      <w:pPr>
        <w:rPr>
          <w:sz w:val="16"/>
        </w:rPr>
      </w:pPr>
      <w:r w:rsidRPr="00E576DB">
        <w:rPr>
          <w:sz w:val="16"/>
        </w:rPr>
        <w:t xml:space="preserve">General empirical findings thus lend support to the proposition that security alliances impede nuclear proliferation. But </w:t>
      </w:r>
      <w:r w:rsidRPr="007E7151">
        <w:rPr>
          <w:rStyle w:val="StyleUnderline"/>
        </w:rPr>
        <w:t>is this a net contributor to global security?</w:t>
      </w:r>
      <w:r w:rsidRPr="00E576DB">
        <w:rPr>
          <w:sz w:val="16"/>
        </w:rPr>
        <w:t xml:space="preserve"> Most practitioners and policy analysts would probably not even bring this up as a question and would automatically answer yes if it were raised. Yet a small but very prominent group of theorists within the academy reach a different answer: some of the same realist precepts that generate the theoretical prediction that retrenchment would increase demand for nuclear weapons also suggest that proliferation might increase security such that the net effect of retrenchment could be neutral. Most notably, </w:t>
      </w:r>
      <w:r w:rsidRPr="007E7151">
        <w:rPr>
          <w:rStyle w:val="StyleUnderline"/>
        </w:rPr>
        <w:t>“nuclear optimists” like</w:t>
      </w:r>
      <w:r w:rsidRPr="00E576DB">
        <w:rPr>
          <w:sz w:val="16"/>
        </w:rPr>
        <w:t xml:space="preserve"> Kenneth </w:t>
      </w:r>
      <w:r w:rsidRPr="007E7151">
        <w:rPr>
          <w:rStyle w:val="StyleUnderline"/>
        </w:rPr>
        <w:t>Waltz</w:t>
      </w:r>
      <w:r w:rsidRPr="00E576DB">
        <w:rPr>
          <w:sz w:val="16"/>
        </w:rPr>
        <w:t xml:space="preserve"> </w:t>
      </w:r>
      <w:r w:rsidRPr="007E7151">
        <w:rPr>
          <w:rStyle w:val="StyleUnderline"/>
        </w:rPr>
        <w:t>contend</w:t>
      </w:r>
      <w:r w:rsidRPr="00E576DB">
        <w:rPr>
          <w:sz w:val="16"/>
        </w:rPr>
        <w:t xml:space="preserve"> that </w:t>
      </w:r>
      <w:r w:rsidRPr="007E7151">
        <w:rPr>
          <w:rStyle w:val="StyleUnderline"/>
        </w:rPr>
        <w:t>deterrence</w:t>
      </w:r>
      <w:r w:rsidRPr="00E576DB">
        <w:rPr>
          <w:sz w:val="16"/>
        </w:rPr>
        <w:t xml:space="preserve"> essentially </w:t>
      </w:r>
      <w:r w:rsidRPr="007E7151">
        <w:rPr>
          <w:rStyle w:val="StyleUnderline"/>
        </w:rPr>
        <w:t>solves the security problem</w:t>
      </w:r>
      <w:r w:rsidRPr="00E576DB">
        <w:rPr>
          <w:sz w:val="16"/>
        </w:rPr>
        <w:t xml:space="preserve"> for all nuclear-armed states, largely eliminating the direct use of force among them.21 It follows that US retrenchment might generate an initial decrease in security followed by an increase as insecure states acquire nuclear capabilities, ultimately leaving no net effect on international security.</w:t>
      </w:r>
    </w:p>
    <w:p w14:paraId="73EAA066" w14:textId="77777777" w:rsidR="00997D49" w:rsidRPr="0017225D" w:rsidRDefault="00997D49" w:rsidP="00997D49">
      <w:pPr>
        <w:rPr>
          <w:sz w:val="16"/>
        </w:rPr>
      </w:pPr>
      <w:r w:rsidRPr="007E7151">
        <w:rPr>
          <w:rStyle w:val="StyleUnderline"/>
        </w:rPr>
        <w:t xml:space="preserve">This perspective is countered by </w:t>
      </w:r>
      <w:r w:rsidRPr="00E22AD4">
        <w:rPr>
          <w:rStyle w:val="StyleUnderline"/>
          <w:highlight w:val="green"/>
        </w:rPr>
        <w:t>“nuclear pessimists”</w:t>
      </w:r>
      <w:r w:rsidRPr="007E7151">
        <w:rPr>
          <w:rStyle w:val="StyleUnderline"/>
        </w:rPr>
        <w:t xml:space="preserve"> such as Scott Sagan. </w:t>
      </w:r>
      <w:r w:rsidRPr="0080593C">
        <w:rPr>
          <w:rStyle w:val="Emphasis"/>
        </w:rPr>
        <w:t>Reaching outside realism</w:t>
      </w:r>
      <w:r w:rsidRPr="0080593C">
        <w:rPr>
          <w:sz w:val="16"/>
        </w:rPr>
        <w:t xml:space="preserve"> to</w:t>
      </w:r>
      <w:r w:rsidRPr="00E576DB">
        <w:rPr>
          <w:sz w:val="16"/>
        </w:rPr>
        <w:t xml:space="preserve"> organization theory and other bodies of social </w:t>
      </w:r>
      <w:r w:rsidRPr="0017225D">
        <w:rPr>
          <w:sz w:val="16"/>
        </w:rPr>
        <w:t xml:space="preserve">science research, </w:t>
      </w:r>
      <w:r w:rsidRPr="0017225D">
        <w:rPr>
          <w:rStyle w:val="StyleUnderline"/>
        </w:rPr>
        <w:t xml:space="preserve">they </w:t>
      </w:r>
      <w:r w:rsidRPr="00E22AD4">
        <w:rPr>
          <w:rStyle w:val="StyleUnderline"/>
          <w:highlight w:val="green"/>
        </w:rPr>
        <w:t>see major</w:t>
      </w:r>
      <w:r w:rsidRPr="0017225D">
        <w:rPr>
          <w:rStyle w:val="StyleUnderline"/>
        </w:rPr>
        <w:t xml:space="preserve"> security </w:t>
      </w:r>
      <w:r w:rsidRPr="00E22AD4">
        <w:rPr>
          <w:rStyle w:val="StyleUnderline"/>
          <w:highlight w:val="green"/>
        </w:rPr>
        <w:t>downsides</w:t>
      </w:r>
      <w:r w:rsidRPr="0017225D">
        <w:rPr>
          <w:sz w:val="16"/>
        </w:rPr>
        <w:t xml:space="preserve"> from new nuclear states. Copious research produced by Sagan and others casts </w:t>
      </w:r>
      <w:r w:rsidRPr="0017225D">
        <w:rPr>
          <w:sz w:val="16"/>
        </w:rPr>
        <w:lastRenderedPageBreak/>
        <w:t xml:space="preserve">doubt on the expectation that governments can be relied upon to create secure and controlled nuclear forces.22 </w:t>
      </w:r>
      <w:r w:rsidRPr="00E22AD4">
        <w:rPr>
          <w:rStyle w:val="StyleUnderline"/>
          <w:highlight w:val="green"/>
        </w:rPr>
        <w:t>The more nuclear states</w:t>
      </w:r>
      <w:r w:rsidRPr="0017225D">
        <w:rPr>
          <w:rStyle w:val="StyleUnderline"/>
        </w:rPr>
        <w:t xml:space="preserve"> there are, </w:t>
      </w:r>
      <w:r w:rsidRPr="00E22AD4">
        <w:rPr>
          <w:rStyle w:val="StyleUnderline"/>
          <w:highlight w:val="green"/>
        </w:rPr>
        <w:t>the higher the probability</w:t>
      </w:r>
      <w:r w:rsidRPr="0017225D">
        <w:rPr>
          <w:rStyle w:val="StyleUnderline"/>
        </w:rPr>
        <w:t xml:space="preserve"> that the </w:t>
      </w:r>
      <w:r w:rsidRPr="0080593C">
        <w:rPr>
          <w:rStyle w:val="StyleUnderline"/>
        </w:rPr>
        <w:t>organizational</w:t>
      </w:r>
      <w:r w:rsidRPr="0017225D">
        <w:rPr>
          <w:rStyle w:val="StyleUnderline"/>
        </w:rPr>
        <w:t xml:space="preserve">, psychological, and civil-military </w:t>
      </w:r>
      <w:r w:rsidRPr="00E22AD4">
        <w:rPr>
          <w:rStyle w:val="StyleUnderline"/>
          <w:highlight w:val="green"/>
        </w:rPr>
        <w:t>pathologies</w:t>
      </w:r>
      <w:r w:rsidRPr="0017225D">
        <w:rPr>
          <w:sz w:val="16"/>
        </w:rPr>
        <w:t xml:space="preserve"> Sagan identifies </w:t>
      </w:r>
      <w:r w:rsidRPr="00E22AD4">
        <w:rPr>
          <w:rStyle w:val="StyleUnderline"/>
          <w:highlight w:val="green"/>
        </w:rPr>
        <w:t>will</w:t>
      </w:r>
      <w:r w:rsidRPr="00E22AD4">
        <w:rPr>
          <w:sz w:val="16"/>
          <w:highlight w:val="green"/>
        </w:rPr>
        <w:t xml:space="preserve"> </w:t>
      </w:r>
      <w:r w:rsidRPr="00E22AD4">
        <w:rPr>
          <w:rStyle w:val="StyleUnderline"/>
          <w:highlight w:val="green"/>
        </w:rPr>
        <w:t>turn</w:t>
      </w:r>
      <w:r w:rsidRPr="0017225D">
        <w:rPr>
          <w:sz w:val="16"/>
        </w:rPr>
        <w:t xml:space="preserve"> an episode like </w:t>
      </w:r>
      <w:r w:rsidRPr="00E22AD4">
        <w:rPr>
          <w:rStyle w:val="StyleUnderline"/>
          <w:highlight w:val="green"/>
        </w:rPr>
        <w:t>one of the</w:t>
      </w:r>
      <w:r w:rsidRPr="0017225D">
        <w:rPr>
          <w:sz w:val="16"/>
        </w:rPr>
        <w:t xml:space="preserve"> num</w:t>
      </w:r>
      <w:r w:rsidRPr="00E576DB">
        <w:rPr>
          <w:sz w:val="16"/>
        </w:rPr>
        <w:t xml:space="preserve">erous </w:t>
      </w:r>
      <w:r w:rsidRPr="00E22AD4">
        <w:rPr>
          <w:rStyle w:val="StyleUnderline"/>
          <w:highlight w:val="green"/>
        </w:rPr>
        <w:t>“near misses”</w:t>
      </w:r>
      <w:r w:rsidRPr="00E576DB">
        <w:rPr>
          <w:sz w:val="16"/>
        </w:rPr>
        <w:t xml:space="preserve"> he uncovers </w:t>
      </w:r>
      <w:r w:rsidRPr="00E22AD4">
        <w:rPr>
          <w:rStyle w:val="StyleUnderline"/>
          <w:highlight w:val="green"/>
        </w:rPr>
        <w:t>into actual nuclear use</w:t>
      </w:r>
      <w:r w:rsidRPr="00E22AD4">
        <w:rPr>
          <w:sz w:val="16"/>
          <w:highlight w:val="green"/>
        </w:rPr>
        <w:t xml:space="preserve">. </w:t>
      </w:r>
      <w:r w:rsidRPr="0017225D">
        <w:rPr>
          <w:sz w:val="16"/>
        </w:rPr>
        <w:t>As Campbell Craig warns, “One day a warning system will fail, or an official will panic, or a terrorist attack will be misconstrued, and the missiles will fly.”23</w:t>
      </w:r>
    </w:p>
    <w:p w14:paraId="0B185A33" w14:textId="77777777" w:rsidR="00997D49" w:rsidRPr="00E576DB" w:rsidRDefault="00997D49" w:rsidP="00997D49">
      <w:pPr>
        <w:rPr>
          <w:sz w:val="16"/>
        </w:rPr>
      </w:pPr>
      <w:r w:rsidRPr="0017225D">
        <w:rPr>
          <w:sz w:val="16"/>
        </w:rPr>
        <w:t>Looking beyond these kinds of</w:t>
      </w:r>
      <w:r w:rsidRPr="00E576DB">
        <w:rPr>
          <w:sz w:val="16"/>
        </w:rPr>
        <w:t xml:space="preserve"> factors, it is notable that </w:t>
      </w:r>
      <w:r w:rsidRPr="007E7151">
        <w:rPr>
          <w:rStyle w:val="StyleUnderline"/>
        </w:rPr>
        <w:t>powerful reasons</w:t>
      </w:r>
      <w:r w:rsidRPr="00E576DB">
        <w:rPr>
          <w:sz w:val="16"/>
        </w:rPr>
        <w:t xml:space="preserve"> </w:t>
      </w:r>
      <w:r w:rsidRPr="007E7151">
        <w:rPr>
          <w:rStyle w:val="StyleUnderline"/>
        </w:rPr>
        <w:t>to question</w:t>
      </w:r>
      <w:r w:rsidRPr="00E576DB">
        <w:rPr>
          <w:sz w:val="16"/>
        </w:rPr>
        <w:t xml:space="preserve"> the assessment of proliferation </w:t>
      </w:r>
      <w:r w:rsidRPr="007E7151">
        <w:rPr>
          <w:rStyle w:val="StyleUnderline"/>
        </w:rPr>
        <w:t>optimists</w:t>
      </w:r>
      <w:r w:rsidRPr="00E576DB">
        <w:rPr>
          <w:sz w:val="16"/>
        </w:rPr>
        <w:t xml:space="preserve"> also </w:t>
      </w:r>
      <w:r w:rsidRPr="007E7151">
        <w:rPr>
          <w:rStyle w:val="StyleUnderline"/>
        </w:rPr>
        <w:t xml:space="preserve">emerge </w:t>
      </w:r>
      <w:r w:rsidRPr="00E22AD4">
        <w:rPr>
          <w:rStyle w:val="StyleUnderline"/>
          <w:highlight w:val="green"/>
        </w:rPr>
        <w:t>even if one assumes</w:t>
      </w:r>
      <w:r w:rsidRPr="00E576DB">
        <w:rPr>
          <w:sz w:val="16"/>
        </w:rPr>
        <w:t xml:space="preserve">, as they do, </w:t>
      </w:r>
      <w:r w:rsidRPr="007E7151">
        <w:rPr>
          <w:rStyle w:val="StyleUnderline"/>
        </w:rPr>
        <w:t xml:space="preserve">that </w:t>
      </w:r>
      <w:r w:rsidRPr="00E22AD4">
        <w:rPr>
          <w:rStyle w:val="StyleUnderline"/>
          <w:highlight w:val="green"/>
        </w:rPr>
        <w:t>states are rational</w:t>
      </w:r>
      <w:r w:rsidRPr="007E7151">
        <w:rPr>
          <w:rStyle w:val="StyleUnderline"/>
        </w:rPr>
        <w:t xml:space="preserve"> and seek only to maximize their security</w:t>
      </w:r>
      <w:r w:rsidRPr="00E576DB">
        <w:rPr>
          <w:sz w:val="16"/>
        </w:rPr>
        <w:t xml:space="preserve">. First, </w:t>
      </w:r>
      <w:r w:rsidRPr="007E7151">
        <w:rPr>
          <w:rStyle w:val="StyleUnderline"/>
        </w:rPr>
        <w:t xml:space="preserve">nuclear </w:t>
      </w:r>
      <w:r w:rsidRPr="00E22AD4">
        <w:rPr>
          <w:rStyle w:val="StyleUnderline"/>
          <w:highlight w:val="green"/>
        </w:rPr>
        <w:t>deterrence can only work by raising the risk of nuclear war</w:t>
      </w:r>
      <w:r w:rsidRPr="00E22AD4">
        <w:rPr>
          <w:sz w:val="16"/>
          <w:highlight w:val="green"/>
        </w:rPr>
        <w:t>.</w:t>
      </w:r>
      <w:r w:rsidRPr="00E576DB">
        <w:rPr>
          <w:sz w:val="16"/>
        </w:rPr>
        <w:t xml:space="preserve"> For deterrence to be credible, there has to be a nonzero chance of nuclear use.24 If nuclear use is impossible, deterrence cannot be credible. It follows that </w:t>
      </w:r>
      <w:r w:rsidRPr="007E7151">
        <w:rPr>
          <w:rStyle w:val="StyleUnderline"/>
        </w:rPr>
        <w:t>every nuclear deterrence relationship depends on some probability of nuclear use</w:t>
      </w:r>
      <w:r w:rsidRPr="0017225D">
        <w:rPr>
          <w:sz w:val="16"/>
        </w:rPr>
        <w:t xml:space="preserve">. </w:t>
      </w:r>
      <w:r w:rsidRPr="0017225D">
        <w:rPr>
          <w:rStyle w:val="StyleUnderline"/>
        </w:rPr>
        <w:t>The more such relationships</w:t>
      </w:r>
      <w:r w:rsidRPr="0017225D">
        <w:rPr>
          <w:sz w:val="16"/>
        </w:rPr>
        <w:t xml:space="preserve"> there are, </w:t>
      </w:r>
      <w:r w:rsidRPr="0017225D">
        <w:rPr>
          <w:rStyle w:val="StyleUnderline"/>
        </w:rPr>
        <w:t>the greater the risk of nuclear war</w:t>
      </w:r>
      <w:r w:rsidRPr="0017225D">
        <w:rPr>
          <w:sz w:val="16"/>
        </w:rPr>
        <w:t>.i Proliferation therefore increases the chances of nuclear war even in a perfectly rationalist world. Proliferation optimists cannot logically deny that nuclear spread increases the risk of nuclear war. Their argument must be that the security gains of nuclear spread outweigh this enhanced risk.</w:t>
      </w:r>
    </w:p>
    <w:p w14:paraId="404914CB" w14:textId="77777777" w:rsidR="00997D49" w:rsidRPr="007E7151" w:rsidRDefault="00997D49" w:rsidP="00997D49">
      <w:pPr>
        <w:rPr>
          <w:rStyle w:val="Emphasis"/>
        </w:rPr>
      </w:pPr>
      <w:r w:rsidRPr="00E576DB">
        <w:rPr>
          <w:sz w:val="16"/>
        </w:rPr>
        <w:t xml:space="preserve">Estimating that risk is not simply a matter of pondering the conditions under which leaders will choose to unleash nuclear war. Rather, as Schelling established, the question is whether states will run the risk of using nuclear weapons. </w:t>
      </w:r>
      <w:r w:rsidRPr="007E7151">
        <w:rPr>
          <w:rStyle w:val="StyleUnderline"/>
        </w:rPr>
        <w:t>Nuclear crisis bargaining is about a “competition in risk taking.”</w:t>
      </w:r>
      <w:r w:rsidRPr="00E576DB">
        <w:rPr>
          <w:sz w:val="16"/>
        </w:rPr>
        <w:t xml:space="preserve">25 Kroenig counts some twenty cases in which states—including prominently the United States—ran real risks of nuclear war in order to prevail in crises.26 As Kroenig notes, “By asking whether states can be deterred or not … proliferation optimists are asking the wrong question. </w:t>
      </w:r>
      <w:r w:rsidRPr="007E7151">
        <w:rPr>
          <w:rStyle w:val="StyleUnderline"/>
        </w:rPr>
        <w:t>The right question to ask is: what risk of nuclear war is a specific state willing to run against a particular opponent in a given crisis?”</w:t>
      </w:r>
      <w:r w:rsidRPr="00E576DB">
        <w:rPr>
          <w:sz w:val="16"/>
        </w:rPr>
        <w:t xml:space="preserve">27 </w:t>
      </w:r>
      <w:r w:rsidRPr="00E22AD4">
        <w:rPr>
          <w:rStyle w:val="Emphasis"/>
          <w:highlight w:val="green"/>
        </w:rPr>
        <w:t>The more nuclear-armed states</w:t>
      </w:r>
      <w:r w:rsidRPr="00E576DB">
        <w:rPr>
          <w:sz w:val="16"/>
        </w:rPr>
        <w:t xml:space="preserve"> there are, </w:t>
      </w:r>
      <w:r w:rsidRPr="00E22AD4">
        <w:rPr>
          <w:rStyle w:val="Emphasis"/>
          <w:highlight w:val="green"/>
        </w:rPr>
        <w:t>the more the opportunities for</w:t>
      </w:r>
      <w:r w:rsidRPr="00E576DB">
        <w:rPr>
          <w:sz w:val="16"/>
        </w:rPr>
        <w:t xml:space="preserve"> such </w:t>
      </w:r>
      <w:r w:rsidRPr="00E22AD4">
        <w:rPr>
          <w:rStyle w:val="Emphasis"/>
          <w:highlight w:val="green"/>
        </w:rPr>
        <w:t>risk-taking and the greater the probability of nuclear use</w:t>
      </w:r>
      <w:r w:rsidRPr="007E7151">
        <w:rPr>
          <w:rStyle w:val="Emphasis"/>
        </w:rPr>
        <w:t>.</w:t>
      </w:r>
    </w:p>
    <w:p w14:paraId="4EAF8769" w14:textId="77777777" w:rsidR="00997D49" w:rsidRPr="0080593C" w:rsidRDefault="00997D49" w:rsidP="00997D49">
      <w:pPr>
        <w:rPr>
          <w:sz w:val="16"/>
        </w:rPr>
      </w:pPr>
      <w:r w:rsidRPr="00E576DB">
        <w:rPr>
          <w:sz w:val="16"/>
        </w:rPr>
        <w:t xml:space="preserve">It is also the case that </w:t>
      </w:r>
      <w:r w:rsidRPr="007E7151">
        <w:rPr>
          <w:rStyle w:val="StyleUnderline"/>
        </w:rPr>
        <w:t>for nuclear weapons to deter</w:t>
      </w:r>
      <w:r w:rsidRPr="00E576DB">
        <w:rPr>
          <w:sz w:val="16"/>
        </w:rPr>
        <w:t xml:space="preserve"> a given level of conflict, </w:t>
      </w:r>
      <w:r w:rsidRPr="007E7151">
        <w:rPr>
          <w:rStyle w:val="StyleUnderline"/>
        </w:rPr>
        <w:t>there must be a real probability of their use at that level of conflict</w:t>
      </w:r>
      <w:r w:rsidRPr="00E576DB">
        <w:rPr>
          <w:sz w:val="16"/>
        </w:rPr>
        <w:t xml:space="preserve">. </w:t>
      </w:r>
      <w:r w:rsidRPr="007E7151">
        <w:rPr>
          <w:rStyle w:val="StyleUnderline"/>
        </w:rPr>
        <w:t>For nuclear weapons to deter conventional attack, they must be configured in such a way as to make their use credible in response to a conventional attack</w:t>
      </w:r>
      <w:r w:rsidRPr="00E576DB">
        <w:rPr>
          <w:sz w:val="16"/>
        </w:rPr>
        <w:t xml:space="preserve">. Highly controlled and reliable assured-retaliation postures might well be credible in response to a conventional attack that threatens a state’s existence. But as newer research shows, </w:t>
      </w:r>
      <w:r w:rsidRPr="007E7151">
        <w:rPr>
          <w:rStyle w:val="StyleUnderline"/>
        </w:rPr>
        <w:t>the farther the issue</w:t>
      </w:r>
      <w:r w:rsidRPr="00E576DB">
        <w:rPr>
          <w:sz w:val="16"/>
        </w:rPr>
        <w:t xml:space="preserve"> in question </w:t>
      </w:r>
      <w:r w:rsidRPr="007E7151">
        <w:rPr>
          <w:rStyle w:val="StyleUnderline"/>
        </w:rPr>
        <w:t>is from a state’s existential security, the harder it is to make nuclear threats credible</w:t>
      </w:r>
      <w:r w:rsidRPr="00E576DB">
        <w:rPr>
          <w:sz w:val="16"/>
        </w:rPr>
        <w:t xml:space="preserve"> </w:t>
      </w:r>
      <w:r w:rsidRPr="007E7151">
        <w:rPr>
          <w:rStyle w:val="StyleUnderline"/>
        </w:rPr>
        <w:t>with</w:t>
      </w:r>
      <w:r w:rsidRPr="00E576DB">
        <w:rPr>
          <w:sz w:val="16"/>
        </w:rPr>
        <w:t xml:space="preserve"> </w:t>
      </w:r>
      <w:r w:rsidRPr="007E7151">
        <w:rPr>
          <w:rStyle w:val="StyleUnderline"/>
        </w:rPr>
        <w:t>the</w:t>
      </w:r>
      <w:r w:rsidRPr="00E576DB">
        <w:rPr>
          <w:sz w:val="16"/>
        </w:rPr>
        <w:t xml:space="preserve"> type of </w:t>
      </w:r>
      <w:r w:rsidRPr="007E7151">
        <w:rPr>
          <w:rStyle w:val="StyleUnderline"/>
        </w:rPr>
        <w:t>ideally stable nuclear posture</w:t>
      </w:r>
      <w:r w:rsidRPr="00E576DB">
        <w:rPr>
          <w:sz w:val="16"/>
        </w:rPr>
        <w:t xml:space="preserve"> whose existence proliferation </w:t>
      </w:r>
      <w:r w:rsidRPr="007E7151">
        <w:rPr>
          <w:rStyle w:val="StyleUnderline"/>
        </w:rPr>
        <w:t>optimism presupposes</w:t>
      </w:r>
      <w:r w:rsidRPr="00E576DB">
        <w:rPr>
          <w:sz w:val="16"/>
        </w:rPr>
        <w:t xml:space="preserve">.28 If a state wishes, for example, to deter a conventionally stronger </w:t>
      </w:r>
      <w:r w:rsidRPr="0080593C">
        <w:rPr>
          <w:sz w:val="16"/>
        </w:rPr>
        <w:t xml:space="preserve">neighbor from seizing a disputed piece of territory, it may face great challenges fashioning a nuclear force that is credible. </w:t>
      </w:r>
      <w:r w:rsidRPr="0080593C">
        <w:rPr>
          <w:rStyle w:val="StyleUnderline"/>
        </w:rPr>
        <w:t>Following</w:t>
      </w:r>
      <w:r w:rsidRPr="0080593C">
        <w:rPr>
          <w:sz w:val="16"/>
        </w:rPr>
        <w:t xml:space="preserve"> Schelling’s logic about </w:t>
      </w:r>
      <w:r w:rsidRPr="0080593C">
        <w:rPr>
          <w:rStyle w:val="StyleUnderline"/>
        </w:rPr>
        <w:t>the “threat that leaves something to chance,” it may face incentives to create a quasi-doomsday nuclear posture that virtually locks in escalation</w:t>
      </w:r>
      <w:r w:rsidRPr="0080593C">
        <w:rPr>
          <w:sz w:val="16"/>
        </w:rPr>
        <w:t xml:space="preserve"> in response to its rival’s attempt to seize the territory conventionally.</w:t>
      </w:r>
    </w:p>
    <w:p w14:paraId="3EEAB4EA" w14:textId="77777777" w:rsidR="00997D49" w:rsidRPr="007E7151" w:rsidRDefault="00997D49" w:rsidP="00997D49">
      <w:pPr>
        <w:rPr>
          <w:rStyle w:val="StyleUnderline"/>
        </w:rPr>
      </w:pPr>
      <w:r w:rsidRPr="0080593C">
        <w:rPr>
          <w:sz w:val="16"/>
        </w:rPr>
        <w:t xml:space="preserve">Key here is that </w:t>
      </w:r>
      <w:r w:rsidRPr="0080593C">
        <w:rPr>
          <w:rStyle w:val="Emphasis"/>
        </w:rPr>
        <w:t>nuclear spread cannot be treated as binary</w:t>
      </w:r>
      <w:r w:rsidRPr="0080593C">
        <w:rPr>
          <w:sz w:val="16"/>
        </w:rPr>
        <w:t xml:space="preserve">:  “You have ‘em or you don’t.” </w:t>
      </w:r>
      <w:r w:rsidRPr="0080593C">
        <w:rPr>
          <w:rStyle w:val="StyleUnderline"/>
        </w:rPr>
        <w:t>States</w:t>
      </w:r>
      <w:r w:rsidRPr="0080593C">
        <w:rPr>
          <w:sz w:val="16"/>
        </w:rPr>
        <w:t xml:space="preserve"> can </w:t>
      </w:r>
      <w:r w:rsidRPr="0080593C">
        <w:rPr>
          <w:rStyle w:val="StyleUnderline"/>
        </w:rPr>
        <w:t>choose</w:t>
      </w:r>
      <w:r w:rsidRPr="0080593C">
        <w:rPr>
          <w:sz w:val="16"/>
        </w:rPr>
        <w:t xml:space="preserve"> the kind of </w:t>
      </w:r>
      <w:r w:rsidRPr="0080593C">
        <w:rPr>
          <w:rStyle w:val="StyleUnderline"/>
        </w:rPr>
        <w:t>nuclear postures</w:t>
      </w:r>
      <w:r w:rsidRPr="0080593C">
        <w:rPr>
          <w:sz w:val="16"/>
        </w:rPr>
        <w:t xml:space="preserve"> they build. </w:t>
      </w:r>
      <w:r w:rsidRPr="0080593C">
        <w:rPr>
          <w:rStyle w:val="StyleUnderline"/>
        </w:rPr>
        <w:t>Some</w:t>
      </w:r>
      <w:r w:rsidRPr="0080593C">
        <w:rPr>
          <w:sz w:val="16"/>
        </w:rPr>
        <w:t xml:space="preserve"> states may </w:t>
      </w:r>
      <w:r w:rsidRPr="0080593C">
        <w:rPr>
          <w:rStyle w:val="StyleUnderline"/>
        </w:rPr>
        <w:t>choose</w:t>
      </w:r>
      <w:r w:rsidRPr="0080593C">
        <w:rPr>
          <w:sz w:val="16"/>
        </w:rPr>
        <w:t xml:space="preserve"> to build </w:t>
      </w:r>
      <w:r w:rsidRPr="0080593C">
        <w:rPr>
          <w:rStyle w:val="StyleUnderline"/>
        </w:rPr>
        <w:t>dangerous and vulnerable</w:t>
      </w:r>
      <w:r w:rsidRPr="0080593C">
        <w:rPr>
          <w:sz w:val="16"/>
        </w:rPr>
        <w:t xml:space="preserve"> </w:t>
      </w:r>
      <w:r w:rsidRPr="0080593C">
        <w:rPr>
          <w:rStyle w:val="StyleUnderline"/>
        </w:rPr>
        <w:t>nuclear postures</w:t>
      </w:r>
      <w:r w:rsidRPr="0080593C">
        <w:rPr>
          <w:sz w:val="16"/>
        </w:rPr>
        <w:t xml:space="preserve">. And because they lack the money or the technological capacity or both, </w:t>
      </w:r>
      <w:r w:rsidRPr="0080593C">
        <w:rPr>
          <w:rStyle w:val="StyleUnderline"/>
        </w:rPr>
        <w:t>many</w:t>
      </w:r>
      <w:r w:rsidRPr="0080593C">
        <w:rPr>
          <w:sz w:val="16"/>
        </w:rPr>
        <w:t xml:space="preserve"> states </w:t>
      </w:r>
      <w:r w:rsidRPr="0080593C">
        <w:rPr>
          <w:rStyle w:val="StyleUnderline"/>
        </w:rPr>
        <w:t>may not be able to create truly survivable forces</w:t>
      </w:r>
      <w:r w:rsidRPr="0080593C">
        <w:rPr>
          <w:sz w:val="16"/>
        </w:rPr>
        <w:t xml:space="preserve"> (that is, forces that can survive a nuclear first strike by a rival</w:t>
      </w:r>
      <w:r w:rsidRPr="00E576DB">
        <w:rPr>
          <w:sz w:val="16"/>
        </w:rPr>
        <w:t xml:space="preserve"> power) </w:t>
      </w:r>
      <w:r w:rsidRPr="007E7151">
        <w:rPr>
          <w:rStyle w:val="StyleUnderline"/>
        </w:rPr>
        <w:t>even if they wanted to.</w:t>
      </w:r>
    </w:p>
    <w:p w14:paraId="4D2B52D1" w14:textId="77777777" w:rsidR="00997D49" w:rsidRPr="00E576DB" w:rsidRDefault="00997D49" w:rsidP="00997D49">
      <w:pPr>
        <w:rPr>
          <w:sz w:val="16"/>
        </w:rPr>
      </w:pPr>
      <w:r w:rsidRPr="00E576DB">
        <w:rPr>
          <w:sz w:val="16"/>
        </w:rPr>
        <w:t xml:space="preserve">The links between nuclear possession and conflict are hard to assess empirically. Still, </w:t>
      </w:r>
      <w:r w:rsidRPr="007E7151">
        <w:rPr>
          <w:rStyle w:val="Emphasis"/>
        </w:rPr>
        <w:t>there are relevant findings that are probative for this debate:</w:t>
      </w:r>
    </w:p>
    <w:p w14:paraId="121505A7" w14:textId="77777777" w:rsidR="00997D49" w:rsidRPr="00E576DB" w:rsidRDefault="00997D49" w:rsidP="00997D49">
      <w:pPr>
        <w:rPr>
          <w:sz w:val="16"/>
        </w:rPr>
      </w:pPr>
      <w:r w:rsidRPr="00E576DB">
        <w:rPr>
          <w:sz w:val="16"/>
        </w:rPr>
        <w:t xml:space="preserve">• </w:t>
      </w:r>
      <w:r w:rsidRPr="007E7151">
        <w:rPr>
          <w:rStyle w:val="StyleUnderline"/>
        </w:rPr>
        <w:t>Nuclear weapons</w:t>
      </w:r>
      <w:r w:rsidRPr="00E576DB">
        <w:rPr>
          <w:sz w:val="16"/>
        </w:rPr>
        <w:t xml:space="preserve"> </w:t>
      </w:r>
      <w:r w:rsidRPr="007E7151">
        <w:rPr>
          <w:rStyle w:val="StyleUnderline"/>
        </w:rPr>
        <w:t>are most credible at deterring the kind of conflict</w:t>
      </w:r>
      <w:r w:rsidRPr="00E576DB">
        <w:rPr>
          <w:sz w:val="16"/>
        </w:rPr>
        <w:t>— threats to a state’s core territorial security—</w:t>
      </w:r>
      <w:r w:rsidRPr="007E7151">
        <w:rPr>
          <w:rStyle w:val="StyleUnderline"/>
        </w:rPr>
        <w:t>that is least relevant to the actual security concerns of most states most of the time</w:t>
      </w:r>
      <w:r w:rsidRPr="00E576DB">
        <w:rPr>
          <w:sz w:val="16"/>
        </w:rPr>
        <w:t xml:space="preserve">. Both quantitative and case study research validates the claim that territorial conquest is rarely an issue in armed conflicts in the present era. Yet states that are bullish on their prospects for territorial survival </w:t>
      </w:r>
      <w:r w:rsidRPr="00E576DB">
        <w:rPr>
          <w:sz w:val="16"/>
        </w:rPr>
        <w:lastRenderedPageBreak/>
        <w:t xml:space="preserve">as sovereign units still have plenty of security concerns and also often find plenty of reasons to use force and plenty of ways to use force other than by conquering other states.29 </w:t>
      </w:r>
    </w:p>
    <w:p w14:paraId="4B869675" w14:textId="77777777" w:rsidR="00997D49" w:rsidRPr="00E576DB" w:rsidRDefault="00997D49" w:rsidP="00997D49">
      <w:pPr>
        <w:rPr>
          <w:sz w:val="16"/>
        </w:rPr>
      </w:pPr>
      <w:r w:rsidRPr="00E576DB">
        <w:rPr>
          <w:sz w:val="16"/>
        </w:rPr>
        <w:t xml:space="preserve">• </w:t>
      </w:r>
      <w:r w:rsidRPr="007E7151">
        <w:rPr>
          <w:rStyle w:val="StyleUnderline"/>
        </w:rPr>
        <w:t>Robust, secure nuclear postures do not stop states from engaging in intense security competition</w:t>
      </w:r>
      <w:r w:rsidRPr="00E576DB">
        <w:rPr>
          <w:sz w:val="16"/>
        </w:rPr>
        <w:t xml:space="preserve">. Though the United States and Soviet Union did not fight each other during the Cold War, their nuclear arsenals did not prevent them from engaging in one of history’s most costly rivalries, complete with intense arms racing and dangerous crises that raised the specter of nuclear war. </w:t>
      </w:r>
    </w:p>
    <w:p w14:paraId="0546E897" w14:textId="77777777" w:rsidR="00997D49" w:rsidRPr="00E576DB" w:rsidRDefault="00997D49" w:rsidP="00997D49">
      <w:pPr>
        <w:rPr>
          <w:sz w:val="16"/>
        </w:rPr>
      </w:pPr>
      <w:r w:rsidRPr="00E576DB">
        <w:rPr>
          <w:sz w:val="16"/>
        </w:rPr>
        <w:t xml:space="preserve">• </w:t>
      </w:r>
      <w:r w:rsidRPr="007E7151">
        <w:rPr>
          <w:rStyle w:val="StyleUnderline"/>
        </w:rPr>
        <w:t xml:space="preserve">Though they built massive arsenals, at various junctures the two superpowers adopted dangerously escalatory postures </w:t>
      </w:r>
      <w:r w:rsidRPr="00E576DB">
        <w:rPr>
          <w:sz w:val="16"/>
        </w:rPr>
        <w:t xml:space="preserve">to attempt to deter various levels of conflict.30 </w:t>
      </w:r>
    </w:p>
    <w:p w14:paraId="0C55936B" w14:textId="77777777" w:rsidR="00997D49" w:rsidRPr="00E576DB" w:rsidRDefault="00997D49" w:rsidP="00997D49">
      <w:pPr>
        <w:rPr>
          <w:sz w:val="16"/>
        </w:rPr>
      </w:pPr>
      <w:r w:rsidRPr="00E576DB">
        <w:rPr>
          <w:sz w:val="16"/>
        </w:rPr>
        <w:t xml:space="preserve">• </w:t>
      </w:r>
      <w:r w:rsidRPr="00E22AD4">
        <w:rPr>
          <w:rStyle w:val="Emphasis"/>
          <w:highlight w:val="green"/>
        </w:rPr>
        <w:t>The mere possession of nuclear weapons does not deter conventional attack</w:t>
      </w:r>
      <w:r w:rsidRPr="00E576DB">
        <w:rPr>
          <w:sz w:val="16"/>
        </w:rPr>
        <w:t xml:space="preserve">, as both India and Israel discovered. </w:t>
      </w:r>
    </w:p>
    <w:p w14:paraId="4A0529F1" w14:textId="77777777" w:rsidR="00997D49" w:rsidRPr="00E576DB" w:rsidRDefault="00997D49" w:rsidP="00997D49">
      <w:pPr>
        <w:rPr>
          <w:sz w:val="16"/>
        </w:rPr>
      </w:pPr>
      <w:r w:rsidRPr="00E576DB">
        <w:rPr>
          <w:sz w:val="16"/>
        </w:rPr>
        <w:t xml:space="preserve">• In both statistical and case study tests, Vipin Narang finds that </w:t>
      </w:r>
      <w:r w:rsidRPr="00E22AD4">
        <w:rPr>
          <w:rStyle w:val="Emphasis"/>
          <w:highlight w:val="green"/>
        </w:rPr>
        <w:t xml:space="preserve">the only nuclear posture that has any effect </w:t>
      </w:r>
      <w:r w:rsidRPr="0080593C">
        <w:rPr>
          <w:rStyle w:val="Emphasis"/>
        </w:rPr>
        <w:t>on conventional conflict</w:t>
      </w:r>
      <w:r w:rsidRPr="007E7151">
        <w:rPr>
          <w:rStyle w:val="Emphasis"/>
        </w:rPr>
        <w:t xml:space="preserve"> initiation</w:t>
      </w:r>
      <w:r w:rsidRPr="007E7151">
        <w:rPr>
          <w:rStyle w:val="StyleUnderline"/>
        </w:rPr>
        <w:t xml:space="preserve"> and escalation </w:t>
      </w:r>
      <w:r w:rsidRPr="00E22AD4">
        <w:rPr>
          <w:rStyle w:val="Emphasis"/>
          <w:highlight w:val="green"/>
        </w:rPr>
        <w:t xml:space="preserve">is a destabilizing </w:t>
      </w:r>
      <w:r w:rsidRPr="0080593C">
        <w:rPr>
          <w:rStyle w:val="Emphasis"/>
        </w:rPr>
        <w:t xml:space="preserve">“asymmetrical escalatory” force, a </w:t>
      </w:r>
      <w:r w:rsidRPr="00E22AD4">
        <w:rPr>
          <w:rStyle w:val="Emphasis"/>
          <w:highlight w:val="green"/>
        </w:rPr>
        <w:t xml:space="preserve">doomsday posture </w:t>
      </w:r>
      <w:r w:rsidRPr="0080593C">
        <w:rPr>
          <w:rStyle w:val="Emphasis"/>
        </w:rPr>
        <w:t xml:space="preserve">designed </w:t>
      </w:r>
      <w:r w:rsidRPr="00E22AD4">
        <w:rPr>
          <w:rStyle w:val="Emphasis"/>
          <w:highlight w:val="green"/>
        </w:rPr>
        <w:t>to create intense incentives for early use</w:t>
      </w:r>
      <w:r w:rsidRPr="007E7151">
        <w:rPr>
          <w:rStyle w:val="Emphasis"/>
        </w:rPr>
        <w:t>,</w:t>
      </w:r>
      <w:r w:rsidRPr="00E576DB">
        <w:rPr>
          <w:sz w:val="16"/>
        </w:rPr>
        <w:t xml:space="preserve"> such as that constructed by Pakistan in the 1990s.31</w:t>
      </w:r>
    </w:p>
    <w:p w14:paraId="4326D3A0" w14:textId="77777777" w:rsidR="00997D49" w:rsidRPr="00E576DB" w:rsidRDefault="00997D49" w:rsidP="00997D49">
      <w:pPr>
        <w:rPr>
          <w:sz w:val="16"/>
        </w:rPr>
      </w:pPr>
      <w:r w:rsidRPr="00E576DB">
        <w:rPr>
          <w:sz w:val="16"/>
        </w:rPr>
        <w:t xml:space="preserve">In short, </w:t>
      </w:r>
      <w:r w:rsidRPr="007E7151">
        <w:rPr>
          <w:rStyle w:val="StyleUnderline"/>
        </w:rPr>
        <w:t>nuclear spread is a Hobson’s choice: it will inevitably increase the chances of nuclear use, and it will either not deter conventional war or will do so only by raising the risks of nuclear war even more</w:t>
      </w:r>
      <w:r w:rsidRPr="00E576DB">
        <w:rPr>
          <w:sz w:val="16"/>
        </w:rPr>
        <w:t xml:space="preserve">. </w:t>
      </w:r>
      <w:r w:rsidRPr="00E576DB">
        <w:rPr>
          <w:rStyle w:val="StyleUnderline"/>
        </w:rPr>
        <w:t>Add to this the risk that states in the real world may not behave in ways consistent with the assumptions underlying proliferation optimism</w:t>
      </w:r>
      <w:r w:rsidRPr="00E576DB">
        <w:rPr>
          <w:sz w:val="16"/>
        </w:rPr>
        <w:t xml:space="preserve">. That is, some subset of new nuclear-armed states may not be led by rational leaders, may not prove able to overcome organizational problems and resist the temptation to preempt before feared neighbors nuclearize, may not pursue security as the only major state preference, and may not be risk-averse. </w:t>
      </w:r>
      <w:r w:rsidRPr="00E576DB">
        <w:rPr>
          <w:rStyle w:val="StyleUnderline"/>
        </w:rPr>
        <w:t>The scale of these risks rises as the world moves from nine to twenty, thirty, or forty nuclear states</w:t>
      </w:r>
      <w:r w:rsidRPr="00E576DB">
        <w:rPr>
          <w:sz w:val="16"/>
        </w:rPr>
        <w:t xml:space="preserve">. In addition, </w:t>
      </w:r>
      <w:r w:rsidRPr="00E576DB">
        <w:rPr>
          <w:rStyle w:val="StyleUnderline"/>
        </w:rPr>
        <w:t xml:space="preserve">many of the other dangers noted </w:t>
      </w:r>
      <w:r w:rsidRPr="0080593C">
        <w:rPr>
          <w:sz w:val="16"/>
        </w:rPr>
        <w:t>by analysts who are concerned about the destabilizing effects of nuclear proliferation—</w:t>
      </w:r>
      <w:r w:rsidRPr="0080593C">
        <w:rPr>
          <w:rStyle w:val="StyleUnderline"/>
        </w:rPr>
        <w:t>including the risk of accidents and the prospects that some new nuclear powers will not have truly survivable forces</w:t>
      </w:r>
      <w:r w:rsidRPr="0080593C">
        <w:rPr>
          <w:sz w:val="16"/>
        </w:rPr>
        <w:t xml:space="preserve"> (making them susceptible to a first-strike attack and thus creating incentives for early first use)—</w:t>
      </w:r>
      <w:r w:rsidRPr="0080593C">
        <w:rPr>
          <w:rStyle w:val="StyleUnderline"/>
        </w:rPr>
        <w:t>are prone to go up as the number of nuclear powers grows</w:t>
      </w:r>
      <w:r w:rsidRPr="0080593C">
        <w:rPr>
          <w:sz w:val="16"/>
        </w:rPr>
        <w:t xml:space="preserve">. Moreover, </w:t>
      </w:r>
      <w:r w:rsidRPr="0080593C">
        <w:rPr>
          <w:rStyle w:val="StyleUnderline"/>
        </w:rPr>
        <w:t>the risk of unforeseen crisis dynamics that could spin out of control is also higher</w:t>
      </w:r>
      <w:r w:rsidRPr="0080593C">
        <w:rPr>
          <w:sz w:val="16"/>
        </w:rPr>
        <w:t xml:space="preserve"> as the number of nuclear powers increases. Finally, add </w:t>
      </w:r>
      <w:r w:rsidRPr="0080593C">
        <w:rPr>
          <w:rStyle w:val="StyleUnderline"/>
        </w:rPr>
        <w:t>to these concerns the enhanced danger of nuclear leakage to dangerous, undeterrable nonstate actors</w:t>
      </w:r>
      <w:r w:rsidRPr="0080593C">
        <w:rPr>
          <w:sz w:val="16"/>
        </w:rPr>
        <w:t>, and a world with overall higher levels of security competition becomes yet more worrisome. And all of these concerns emerge independently of other reasons the</w:t>
      </w:r>
      <w:r w:rsidRPr="00E576DB">
        <w:rPr>
          <w:sz w:val="16"/>
        </w:rPr>
        <w:t xml:space="preserve"> United States is generally better off in a world with fewer nuclear states, notably increased US freedom of action.</w:t>
      </w:r>
    </w:p>
    <w:p w14:paraId="43916922" w14:textId="77777777" w:rsidR="00997D49" w:rsidRDefault="00997D49" w:rsidP="00997D49"/>
    <w:p w14:paraId="3C7B062F" w14:textId="77777777" w:rsidR="00997D49" w:rsidRPr="007B41CF" w:rsidRDefault="00997D49" w:rsidP="00997D49">
      <w:pPr>
        <w:pStyle w:val="Heading4"/>
      </w:pPr>
      <w:r>
        <w:t>Patching up holes in deterrence architecture checks a Russian invasion – otherwise, escalates and goes nuclear</w:t>
      </w:r>
    </w:p>
    <w:p w14:paraId="56A901D4" w14:textId="77777777" w:rsidR="00997D49" w:rsidRDefault="00997D49" w:rsidP="00997D49">
      <w:r>
        <w:rPr>
          <w:rStyle w:val="Style13ptBold"/>
        </w:rPr>
        <w:t xml:space="preserve">Fabian et al ’19 </w:t>
      </w:r>
      <w:r w:rsidRPr="0063260F">
        <w:t>- Research Fellow at the Center for Strategic and Budgetary Assessments, Senior Strategic Analyst in the Office of the Deputy Assistant Secretary of Defense for Strategy and Force Development</w:t>
      </w:r>
    </w:p>
    <w:p w14:paraId="2CB80A2B" w14:textId="77777777" w:rsidR="00997D49" w:rsidRDefault="00997D49" w:rsidP="00997D49">
      <w:r w:rsidRPr="0063260F">
        <w:t xml:space="preserve">Billy Fabian, Mark Gunzinger is a Senior Fellow at the Center for Strategic and Budgetary Assessments, Jan van Tol is a Senior Fellow at the Center for Strategic and Budgetary Assessments, Jacob Cohn is a Research Fellow at the Center for Strategic and Budgetary Assessments, Gillian Evans is a Senior Analyst at the Center for Strategic and Budgetary Assessments, “STRENGTHENING THE DEFENSE OF NATO’S EASTERN FRONTIER” </w:t>
      </w:r>
      <w:r>
        <w:rPr>
          <w:i/>
          <w:iCs/>
        </w:rPr>
        <w:t>Center for Strategic and Budgetary Assessments,</w:t>
      </w:r>
      <w:r>
        <w:t xml:space="preserve"> </w:t>
      </w:r>
      <w:hyperlink r:id="rId15" w:history="1">
        <w:r w:rsidRPr="00D17C72">
          <w:rPr>
            <w:rStyle w:val="Hyperlink"/>
          </w:rPr>
          <w:t>https://csbaonline.org/uploads/documents/Stengthening_the_Defense_of_NATOs_Eastern_Frontier_WEB_1.pdf</w:t>
        </w:r>
      </w:hyperlink>
    </w:p>
    <w:p w14:paraId="2B6AD988" w14:textId="77777777" w:rsidR="00997D49" w:rsidRPr="0063260F" w:rsidRDefault="00997D49" w:rsidP="00997D49"/>
    <w:p w14:paraId="3D27FBF1" w14:textId="77777777" w:rsidR="00997D49" w:rsidRPr="00BB178A" w:rsidRDefault="00997D49" w:rsidP="00997D49">
      <w:pPr>
        <w:rPr>
          <w:sz w:val="16"/>
        </w:rPr>
      </w:pPr>
      <w:r w:rsidRPr="00BB178A">
        <w:rPr>
          <w:sz w:val="16"/>
        </w:rPr>
        <w:t xml:space="preserve">Paths to Conflict </w:t>
      </w:r>
    </w:p>
    <w:p w14:paraId="41F9159B" w14:textId="77777777" w:rsidR="00997D49" w:rsidRPr="00BB178A" w:rsidRDefault="00997D49" w:rsidP="00997D49">
      <w:pPr>
        <w:rPr>
          <w:sz w:val="16"/>
        </w:rPr>
      </w:pPr>
      <w:r w:rsidRPr="0063260F">
        <w:rPr>
          <w:rStyle w:val="StyleUnderline"/>
        </w:rPr>
        <w:t xml:space="preserve">The </w:t>
      </w:r>
      <w:r w:rsidRPr="00E22AD4">
        <w:rPr>
          <w:rStyle w:val="StyleUnderline"/>
          <w:highlight w:val="green"/>
        </w:rPr>
        <w:t>Russia</w:t>
      </w:r>
      <w:r w:rsidRPr="001F5F73">
        <w:rPr>
          <w:rStyle w:val="StyleUnderline"/>
        </w:rPr>
        <w:t xml:space="preserve">n government </w:t>
      </w:r>
      <w:r w:rsidRPr="00E22AD4">
        <w:rPr>
          <w:rStyle w:val="StyleUnderline"/>
          <w:highlight w:val="green"/>
        </w:rPr>
        <w:t>seeks to revise</w:t>
      </w:r>
      <w:r w:rsidRPr="00E22AD4">
        <w:rPr>
          <w:sz w:val="16"/>
          <w:highlight w:val="green"/>
        </w:rPr>
        <w:t xml:space="preserve"> </w:t>
      </w:r>
      <w:r w:rsidRPr="00E22AD4">
        <w:rPr>
          <w:rStyle w:val="StyleUnderline"/>
          <w:highlight w:val="green"/>
        </w:rPr>
        <w:t>the</w:t>
      </w:r>
      <w:r w:rsidRPr="001F5F73">
        <w:rPr>
          <w:sz w:val="16"/>
        </w:rPr>
        <w:t xml:space="preserve"> regional and </w:t>
      </w:r>
      <w:r w:rsidRPr="00E22AD4">
        <w:rPr>
          <w:rStyle w:val="StyleUnderline"/>
          <w:highlight w:val="green"/>
        </w:rPr>
        <w:t>international order to regain</w:t>
      </w:r>
      <w:r w:rsidRPr="001F5F73">
        <w:rPr>
          <w:rStyle w:val="StyleUnderline"/>
        </w:rPr>
        <w:t xml:space="preserve"> </w:t>
      </w:r>
      <w:r w:rsidRPr="00E22AD4">
        <w:rPr>
          <w:rStyle w:val="StyleUnderline"/>
          <w:highlight w:val="green"/>
        </w:rPr>
        <w:t>its</w:t>
      </w:r>
      <w:r w:rsidRPr="001F5F73">
        <w:rPr>
          <w:rStyle w:val="StyleUnderline"/>
        </w:rPr>
        <w:t xml:space="preserve"> traditional </w:t>
      </w:r>
      <w:r w:rsidRPr="00E22AD4">
        <w:rPr>
          <w:rStyle w:val="StyleUnderline"/>
          <w:highlight w:val="green"/>
        </w:rPr>
        <w:t>sphere of influence</w:t>
      </w:r>
      <w:r w:rsidRPr="001F5F73">
        <w:rPr>
          <w:sz w:val="16"/>
        </w:rPr>
        <w:t xml:space="preserve"> along its periphery, preserve and expand its geographic strategic depth, and reestablish its great power status.17 </w:t>
      </w:r>
      <w:r w:rsidRPr="001F5F73">
        <w:rPr>
          <w:rStyle w:val="StyleUnderline"/>
        </w:rPr>
        <w:t>Russia perceives Europe’s current security architecture</w:t>
      </w:r>
      <w:r w:rsidRPr="001F5F73">
        <w:rPr>
          <w:sz w:val="16"/>
        </w:rPr>
        <w:t xml:space="preserve"> as having been established during a period of uncharacteristic Russian weakness and, therefore, </w:t>
      </w:r>
      <w:r w:rsidRPr="001F5F73">
        <w:rPr>
          <w:rStyle w:val="StyleUnderline"/>
        </w:rPr>
        <w:t>tilted unfairly in favor of Western political</w:t>
      </w:r>
      <w:r w:rsidRPr="0063260F">
        <w:rPr>
          <w:rStyle w:val="StyleUnderline"/>
        </w:rPr>
        <w:t xml:space="preserve"> objectives</w:t>
      </w:r>
      <w:r w:rsidRPr="00BB178A">
        <w:rPr>
          <w:sz w:val="16"/>
        </w:rPr>
        <w:t xml:space="preserve">. As part of its efforts to secure its revisionist aims, Russia’s political leadership seeks to reshape the geopolitical order on the European continent to be more amenable to Russia’s national interests. Moreover, </w:t>
      </w:r>
      <w:r w:rsidRPr="0063260F">
        <w:rPr>
          <w:rStyle w:val="StyleUnderline"/>
        </w:rPr>
        <w:t>Russia’s national security strategy</w:t>
      </w:r>
      <w:r w:rsidRPr="00BB178A">
        <w:rPr>
          <w:sz w:val="16"/>
        </w:rPr>
        <w:t xml:space="preserve"> since the end of the Cold War has, at least implicitly, </w:t>
      </w:r>
      <w:r w:rsidRPr="0063260F">
        <w:rPr>
          <w:rStyle w:val="StyleUnderline"/>
        </w:rPr>
        <w:t>identified</w:t>
      </w:r>
      <w:r w:rsidRPr="00BB178A">
        <w:rPr>
          <w:sz w:val="16"/>
        </w:rPr>
        <w:t xml:space="preserve"> both </w:t>
      </w:r>
      <w:r w:rsidRPr="0063260F">
        <w:rPr>
          <w:rStyle w:val="StyleUnderline"/>
        </w:rPr>
        <w:t>the United States and</w:t>
      </w:r>
      <w:r w:rsidRPr="00BB178A">
        <w:rPr>
          <w:sz w:val="16"/>
        </w:rPr>
        <w:t xml:space="preserve"> the </w:t>
      </w:r>
      <w:r w:rsidRPr="0063260F">
        <w:rPr>
          <w:rStyle w:val="StyleUnderline"/>
        </w:rPr>
        <w:t>NATO</w:t>
      </w:r>
      <w:r w:rsidRPr="00BB178A">
        <w:rPr>
          <w:sz w:val="16"/>
        </w:rPr>
        <w:t xml:space="preserve"> Alliance </w:t>
      </w:r>
      <w:r w:rsidRPr="0063260F">
        <w:rPr>
          <w:rStyle w:val="StyleUnderline"/>
        </w:rPr>
        <w:t xml:space="preserve">as </w:t>
      </w:r>
      <w:r w:rsidRPr="0020059A">
        <w:rPr>
          <w:rStyle w:val="StyleUnderline"/>
        </w:rPr>
        <w:t>key threats</w:t>
      </w:r>
      <w:r w:rsidRPr="0020059A">
        <w:rPr>
          <w:sz w:val="16"/>
        </w:rPr>
        <w:t xml:space="preserve"> to Russia’s national security.18 </w:t>
      </w:r>
      <w:r w:rsidRPr="0020059A">
        <w:rPr>
          <w:rStyle w:val="StyleUnderline"/>
        </w:rPr>
        <w:t>To weaken NATO, the Russian government seeks to undermine</w:t>
      </w:r>
      <w:r w:rsidRPr="0020059A">
        <w:rPr>
          <w:sz w:val="16"/>
        </w:rPr>
        <w:t xml:space="preserve"> the political cohesion of </w:t>
      </w:r>
      <w:r w:rsidRPr="0020059A">
        <w:rPr>
          <w:rStyle w:val="StyleUnderline"/>
        </w:rPr>
        <w:t>the Alliance</w:t>
      </w:r>
      <w:r w:rsidRPr="0020059A">
        <w:rPr>
          <w:sz w:val="16"/>
        </w:rPr>
        <w:t xml:space="preserve"> such that it is more difficult for </w:t>
      </w:r>
      <w:r w:rsidRPr="0020059A">
        <w:rPr>
          <w:rStyle w:val="StyleUnderline"/>
        </w:rPr>
        <w:t>NATO</w:t>
      </w:r>
      <w:r w:rsidRPr="0020059A">
        <w:rPr>
          <w:sz w:val="16"/>
        </w:rPr>
        <w:t xml:space="preserve"> to muster a potent, unified response to Russian activities in Europe</w:t>
      </w:r>
      <w:r w:rsidRPr="00BB178A">
        <w:rPr>
          <w:sz w:val="16"/>
        </w:rPr>
        <w:t xml:space="preserve"> that challenge the status quo.</w:t>
      </w:r>
    </w:p>
    <w:p w14:paraId="0BBEB8F9" w14:textId="77777777" w:rsidR="00997D49" w:rsidRPr="0063260F" w:rsidRDefault="00997D49" w:rsidP="00997D49">
      <w:pPr>
        <w:rPr>
          <w:rStyle w:val="Emphasis"/>
        </w:rPr>
      </w:pPr>
      <w:r w:rsidRPr="00BB178A">
        <w:rPr>
          <w:sz w:val="16"/>
        </w:rPr>
        <w:t xml:space="preserve">Although there is little evidence to suggest that Russia actively seeks direct military confrontation with NATO </w:t>
      </w:r>
      <w:r w:rsidRPr="00195546">
        <w:rPr>
          <w:sz w:val="16"/>
        </w:rPr>
        <w:t xml:space="preserve">states, </w:t>
      </w:r>
      <w:r w:rsidRPr="00195546">
        <w:rPr>
          <w:rStyle w:val="StyleUnderline"/>
        </w:rPr>
        <w:t>plausible paths to conflict exist</w:t>
      </w:r>
      <w:r w:rsidRPr="00195546">
        <w:rPr>
          <w:sz w:val="16"/>
        </w:rPr>
        <w:t xml:space="preserve">. </w:t>
      </w:r>
      <w:r w:rsidRPr="00195546">
        <w:rPr>
          <w:rStyle w:val="StyleUnderline"/>
        </w:rPr>
        <w:t>The Russian government prefers</w:t>
      </w:r>
      <w:r w:rsidRPr="00195546">
        <w:rPr>
          <w:sz w:val="16"/>
        </w:rPr>
        <w:t xml:space="preserve"> to achieve its revisionist goals through </w:t>
      </w:r>
      <w:r w:rsidRPr="00195546">
        <w:rPr>
          <w:rStyle w:val="StyleUnderline"/>
        </w:rPr>
        <w:t>sub-conventional methods of conflict</w:t>
      </w:r>
      <w:r w:rsidRPr="00195546">
        <w:rPr>
          <w:sz w:val="16"/>
        </w:rPr>
        <w:t xml:space="preserve">, including “gray zone” activities and political warfare campaigns intended </w:t>
      </w:r>
      <w:r w:rsidRPr="00195546">
        <w:rPr>
          <w:rStyle w:val="StyleUnderline"/>
        </w:rPr>
        <w:t>to undermine NATO’s cohesion and political will</w:t>
      </w:r>
      <w:r w:rsidRPr="00195546">
        <w:rPr>
          <w:sz w:val="16"/>
        </w:rPr>
        <w:t xml:space="preserve"> while remaining below Alliance thresholds for a conventional military response.19 Russia’s aggressive actions at the sub-conventional level, however, violate long-standing norms and threaten the sovereignty and territorial integr</w:t>
      </w:r>
      <w:r w:rsidRPr="00BB178A">
        <w:rPr>
          <w:sz w:val="16"/>
        </w:rPr>
        <w:t xml:space="preserve">ity of NATO member states. As a result, Russian </w:t>
      </w:r>
      <w:r w:rsidRPr="00E22AD4">
        <w:rPr>
          <w:rStyle w:val="Emphasis"/>
          <w:highlight w:val="green"/>
        </w:rPr>
        <w:t>gray zone actions</w:t>
      </w:r>
      <w:r w:rsidRPr="0063260F">
        <w:rPr>
          <w:rStyle w:val="StyleUnderline"/>
        </w:rPr>
        <w:t xml:space="preserve"> are likely to </w:t>
      </w:r>
      <w:r w:rsidRPr="00E22AD4">
        <w:rPr>
          <w:rStyle w:val="Emphasis"/>
          <w:highlight w:val="green"/>
        </w:rPr>
        <w:t>exacerbate existing tensions</w:t>
      </w:r>
      <w:r w:rsidRPr="00BB178A">
        <w:rPr>
          <w:sz w:val="16"/>
        </w:rPr>
        <w:t xml:space="preserve"> on the continent </w:t>
      </w:r>
      <w:r w:rsidRPr="00E22AD4">
        <w:rPr>
          <w:rStyle w:val="StyleUnderline"/>
          <w:highlight w:val="green"/>
        </w:rPr>
        <w:t>and</w:t>
      </w:r>
      <w:r w:rsidRPr="0063260F">
        <w:rPr>
          <w:rStyle w:val="StyleUnderline"/>
        </w:rPr>
        <w:t xml:space="preserve"> cause points of friction</w:t>
      </w:r>
      <w:r w:rsidRPr="00BB178A">
        <w:rPr>
          <w:sz w:val="16"/>
        </w:rPr>
        <w:t xml:space="preserve"> with NATO </w:t>
      </w:r>
      <w:r w:rsidRPr="0063260F">
        <w:rPr>
          <w:rStyle w:val="StyleUnderline"/>
        </w:rPr>
        <w:t xml:space="preserve">that have the potential </w:t>
      </w:r>
      <w:r w:rsidRPr="0020059A">
        <w:rPr>
          <w:rStyle w:val="Emphasis"/>
        </w:rPr>
        <w:t xml:space="preserve">to </w:t>
      </w:r>
      <w:r w:rsidRPr="00E22AD4">
        <w:rPr>
          <w:rStyle w:val="Emphasis"/>
          <w:highlight w:val="green"/>
        </w:rPr>
        <w:t xml:space="preserve">devolve into crisis and </w:t>
      </w:r>
      <w:r w:rsidRPr="0020059A">
        <w:rPr>
          <w:rStyle w:val="Emphasis"/>
        </w:rPr>
        <w:t xml:space="preserve">even </w:t>
      </w:r>
      <w:r w:rsidRPr="00E22AD4">
        <w:rPr>
          <w:rStyle w:val="Emphasis"/>
          <w:highlight w:val="green"/>
        </w:rPr>
        <w:t>conflict.</w:t>
      </w:r>
    </w:p>
    <w:p w14:paraId="2ECADDE2" w14:textId="77777777" w:rsidR="00997D49" w:rsidRPr="00BB178A" w:rsidRDefault="00997D49" w:rsidP="00997D49">
      <w:pPr>
        <w:rPr>
          <w:sz w:val="16"/>
        </w:rPr>
      </w:pPr>
      <w:r w:rsidRPr="00E22AD4">
        <w:rPr>
          <w:rStyle w:val="StyleUnderline"/>
          <w:highlight w:val="green"/>
        </w:rPr>
        <w:t>The potential</w:t>
      </w:r>
      <w:r w:rsidRPr="00BB178A">
        <w:rPr>
          <w:rStyle w:val="StyleUnderline"/>
        </w:rPr>
        <w:t xml:space="preserve"> for conflict</w:t>
      </w:r>
      <w:r w:rsidRPr="00BB178A">
        <w:rPr>
          <w:sz w:val="16"/>
        </w:rPr>
        <w:t xml:space="preserve"> between NATO and Russia </w:t>
      </w:r>
      <w:r w:rsidRPr="00E22AD4">
        <w:rPr>
          <w:rStyle w:val="StyleUnderline"/>
          <w:highlight w:val="green"/>
        </w:rPr>
        <w:t xml:space="preserve">is </w:t>
      </w:r>
      <w:r w:rsidRPr="00E22AD4">
        <w:rPr>
          <w:rStyle w:val="Emphasis"/>
          <w:highlight w:val="green"/>
        </w:rPr>
        <w:t>most acute in the Baltic region</w:t>
      </w:r>
      <w:r w:rsidRPr="00BB178A">
        <w:rPr>
          <w:sz w:val="16"/>
        </w:rPr>
        <w:t xml:space="preserve">. </w:t>
      </w:r>
      <w:r w:rsidRPr="00195546">
        <w:rPr>
          <w:rStyle w:val="StyleUnderline"/>
        </w:rPr>
        <w:t xml:space="preserve">The </w:t>
      </w:r>
      <w:r w:rsidRPr="00E22AD4">
        <w:rPr>
          <w:rStyle w:val="StyleUnderline"/>
          <w:highlight w:val="green"/>
        </w:rPr>
        <w:t>proximity of NATO</w:t>
      </w:r>
      <w:r w:rsidRPr="00BB178A">
        <w:rPr>
          <w:rStyle w:val="StyleUnderline"/>
        </w:rPr>
        <w:t xml:space="preserve"> member </w:t>
      </w:r>
      <w:r w:rsidRPr="00E22AD4">
        <w:rPr>
          <w:rStyle w:val="StyleUnderline"/>
          <w:highlight w:val="green"/>
        </w:rPr>
        <w:t>territory</w:t>
      </w:r>
      <w:r w:rsidRPr="00BB178A">
        <w:rPr>
          <w:sz w:val="16"/>
        </w:rPr>
        <w:t xml:space="preserve"> to Russia and Belarus, the geographically isolated position of Kaliningrad, and the presence of sizeable Russian ethnic minorities within the Baltic states </w:t>
      </w:r>
      <w:r w:rsidRPr="00E22AD4">
        <w:rPr>
          <w:rStyle w:val="StyleUnderline"/>
          <w:highlight w:val="green"/>
        </w:rPr>
        <w:t>create</w:t>
      </w:r>
      <w:r w:rsidRPr="00BB178A">
        <w:rPr>
          <w:rStyle w:val="StyleUnderline"/>
        </w:rPr>
        <w:t xml:space="preserve"> </w:t>
      </w:r>
      <w:r w:rsidRPr="00195546">
        <w:rPr>
          <w:rStyle w:val="StyleUnderline"/>
        </w:rPr>
        <w:t xml:space="preserve">a volatile situation ripe for </w:t>
      </w:r>
      <w:r w:rsidRPr="00E22AD4">
        <w:rPr>
          <w:rStyle w:val="Emphasis"/>
          <w:highlight w:val="green"/>
        </w:rPr>
        <w:t>crisis and miscalculation</w:t>
      </w:r>
      <w:r w:rsidRPr="00BB178A">
        <w:rPr>
          <w:rStyle w:val="StyleUnderline"/>
        </w:rPr>
        <w:t>.</w:t>
      </w:r>
      <w:r w:rsidRPr="00BB178A">
        <w:rPr>
          <w:sz w:val="16"/>
        </w:rPr>
        <w:t xml:space="preserve">20 Although Russia likely does not desire to incorporate the Baltic states or eastern Poland into the Russian Federation, </w:t>
      </w:r>
      <w:r w:rsidRPr="00BB178A">
        <w:rPr>
          <w:rStyle w:val="StyleUnderline"/>
        </w:rPr>
        <w:t>under certain conditions it</w:t>
      </w:r>
      <w:r w:rsidRPr="00BB178A">
        <w:rPr>
          <w:sz w:val="16"/>
        </w:rPr>
        <w:t xml:space="preserve"> </w:t>
      </w:r>
      <w:r w:rsidRPr="00BB178A">
        <w:rPr>
          <w:rStyle w:val="StyleUnderline"/>
        </w:rPr>
        <w:t>could view the seizure of territory</w:t>
      </w:r>
      <w:r w:rsidRPr="00BB178A">
        <w:rPr>
          <w:sz w:val="16"/>
        </w:rPr>
        <w:t xml:space="preserve"> belonging to NATO states </w:t>
      </w:r>
      <w:r w:rsidRPr="00BB178A">
        <w:rPr>
          <w:rStyle w:val="StyleUnderline"/>
        </w:rPr>
        <w:t xml:space="preserve">as necessary or advantageous. </w:t>
      </w:r>
      <w:r w:rsidRPr="00BB178A">
        <w:rPr>
          <w:sz w:val="16"/>
        </w:rPr>
        <w:t xml:space="preserve">The </w:t>
      </w:r>
      <w:r w:rsidRPr="00E22AD4">
        <w:rPr>
          <w:rStyle w:val="StyleUnderline"/>
          <w:highlight w:val="green"/>
        </w:rPr>
        <w:t>Russia</w:t>
      </w:r>
      <w:r w:rsidRPr="00BB178A">
        <w:rPr>
          <w:rStyle w:val="StyleUnderline"/>
        </w:rPr>
        <w:t xml:space="preserve">n government </w:t>
      </w:r>
      <w:r w:rsidRPr="00E22AD4">
        <w:rPr>
          <w:rStyle w:val="StyleUnderline"/>
          <w:highlight w:val="green"/>
        </w:rPr>
        <w:t>could perceive</w:t>
      </w:r>
      <w:r w:rsidRPr="00BB178A">
        <w:rPr>
          <w:rStyle w:val="StyleUnderline"/>
        </w:rPr>
        <w:t xml:space="preserve"> that </w:t>
      </w:r>
      <w:r w:rsidRPr="00E22AD4">
        <w:rPr>
          <w:rStyle w:val="StyleUnderline"/>
          <w:highlight w:val="green"/>
        </w:rPr>
        <w:t>NATO is attempting to isolate Kaliningrad</w:t>
      </w:r>
      <w:r w:rsidRPr="00BB178A">
        <w:rPr>
          <w:rStyle w:val="StyleUnderline"/>
        </w:rPr>
        <w:t xml:space="preserve"> and determine that it must launch a military attack</w:t>
      </w:r>
      <w:r w:rsidRPr="00BB178A">
        <w:rPr>
          <w:sz w:val="16"/>
        </w:rPr>
        <w:t xml:space="preserve"> into Alliance territory to re-establish its ground lines of communication with its exclave. </w:t>
      </w:r>
      <w:r w:rsidRPr="00E22AD4">
        <w:rPr>
          <w:rStyle w:val="StyleUnderline"/>
          <w:highlight w:val="green"/>
        </w:rPr>
        <w:t>Or</w:t>
      </w:r>
      <w:r w:rsidRPr="00BB178A">
        <w:rPr>
          <w:sz w:val="16"/>
        </w:rPr>
        <w:t xml:space="preserve">, </w:t>
      </w:r>
      <w:r w:rsidRPr="00BB178A">
        <w:rPr>
          <w:rStyle w:val="StyleUnderline"/>
        </w:rPr>
        <w:t xml:space="preserve">the Russian </w:t>
      </w:r>
      <w:r w:rsidRPr="00E22AD4">
        <w:rPr>
          <w:rStyle w:val="StyleUnderline"/>
          <w:highlight w:val="green"/>
        </w:rPr>
        <w:t>leadership could use</w:t>
      </w:r>
      <w:r w:rsidRPr="00BB178A">
        <w:rPr>
          <w:rStyle w:val="StyleUnderline"/>
        </w:rPr>
        <w:t xml:space="preserve"> rising </w:t>
      </w:r>
      <w:r w:rsidRPr="00E22AD4">
        <w:rPr>
          <w:rStyle w:val="StyleUnderline"/>
          <w:highlight w:val="green"/>
        </w:rPr>
        <w:t>tensions</w:t>
      </w:r>
      <w:r w:rsidRPr="00E22AD4">
        <w:rPr>
          <w:sz w:val="16"/>
          <w:highlight w:val="green"/>
        </w:rPr>
        <w:t xml:space="preserve"> </w:t>
      </w:r>
      <w:r w:rsidRPr="00E22AD4">
        <w:rPr>
          <w:rStyle w:val="StyleUnderline"/>
          <w:highlight w:val="green"/>
        </w:rPr>
        <w:t>between ethnic</w:t>
      </w:r>
      <w:r w:rsidRPr="00BB178A">
        <w:rPr>
          <w:rStyle w:val="StyleUnderline"/>
        </w:rPr>
        <w:t xml:space="preserve"> Russian </w:t>
      </w:r>
      <w:r w:rsidRPr="00E22AD4">
        <w:rPr>
          <w:rStyle w:val="StyleUnderline"/>
          <w:highlight w:val="green"/>
        </w:rPr>
        <w:t>minorities</w:t>
      </w:r>
      <w:r w:rsidRPr="00BB178A">
        <w:rPr>
          <w:sz w:val="16"/>
        </w:rPr>
        <w:t xml:space="preserve"> </w:t>
      </w:r>
      <w:r w:rsidRPr="00BB178A">
        <w:rPr>
          <w:rStyle w:val="StyleUnderline"/>
        </w:rPr>
        <w:t>and</w:t>
      </w:r>
      <w:r w:rsidRPr="00BB178A">
        <w:rPr>
          <w:sz w:val="16"/>
        </w:rPr>
        <w:t xml:space="preserve"> the governments of one or more the </w:t>
      </w:r>
      <w:r w:rsidRPr="00BB178A">
        <w:rPr>
          <w:rStyle w:val="StyleUnderline"/>
        </w:rPr>
        <w:t xml:space="preserve">Baltic states </w:t>
      </w:r>
      <w:r w:rsidRPr="00E22AD4">
        <w:rPr>
          <w:rStyle w:val="StyleUnderline"/>
          <w:highlight w:val="green"/>
        </w:rPr>
        <w:t>to escalate a crisis</w:t>
      </w:r>
      <w:r w:rsidRPr="00BB178A">
        <w:rPr>
          <w:sz w:val="16"/>
        </w:rPr>
        <w:t xml:space="preserve"> </w:t>
      </w:r>
      <w:r w:rsidRPr="00BB178A">
        <w:rPr>
          <w:rStyle w:val="StyleUnderline"/>
        </w:rPr>
        <w:t>as a means of undermining NATO unity and the credibility of collective defense</w:t>
      </w:r>
      <w:r w:rsidRPr="00BB178A">
        <w:rPr>
          <w:sz w:val="16"/>
        </w:rPr>
        <w:t>. In this example, the Russian leadership might execute a limited military incursion into NATO member territory to seize a border region with a large ethnic Russian population to create the crisis that could divide NATO.</w:t>
      </w:r>
    </w:p>
    <w:p w14:paraId="37AEEE22" w14:textId="77777777" w:rsidR="00997D49" w:rsidRPr="00BB178A" w:rsidRDefault="00997D49" w:rsidP="00997D49">
      <w:pPr>
        <w:rPr>
          <w:sz w:val="16"/>
        </w:rPr>
      </w:pPr>
      <w:r w:rsidRPr="00BB178A">
        <w:rPr>
          <w:sz w:val="16"/>
        </w:rPr>
        <w:t xml:space="preserve">The Baltic region is also where the Alliance is most vulnerable to Russian aggression.21 </w:t>
      </w:r>
      <w:r w:rsidRPr="00BB178A">
        <w:rPr>
          <w:rStyle w:val="StyleUnderline"/>
        </w:rPr>
        <w:t xml:space="preserve">The combination of </w:t>
      </w:r>
      <w:r w:rsidRPr="00E22AD4">
        <w:rPr>
          <w:rStyle w:val="StyleUnderline"/>
          <w:highlight w:val="green"/>
        </w:rPr>
        <w:t>Russia’s</w:t>
      </w:r>
      <w:r w:rsidRPr="00BB178A">
        <w:rPr>
          <w:rStyle w:val="StyleUnderline"/>
        </w:rPr>
        <w:t xml:space="preserve"> </w:t>
      </w:r>
      <w:r w:rsidRPr="00E22AD4">
        <w:rPr>
          <w:rStyle w:val="StyleUnderline"/>
          <w:highlight w:val="green"/>
        </w:rPr>
        <w:t>local</w:t>
      </w:r>
      <w:r w:rsidRPr="00BB178A">
        <w:rPr>
          <w:rStyle w:val="StyleUnderline"/>
        </w:rPr>
        <w:t xml:space="preserve"> military </w:t>
      </w:r>
      <w:r w:rsidRPr="00E22AD4">
        <w:rPr>
          <w:rStyle w:val="StyleUnderline"/>
          <w:highlight w:val="green"/>
        </w:rPr>
        <w:t>superiority</w:t>
      </w:r>
      <w:r w:rsidRPr="00BB178A">
        <w:rPr>
          <w:rStyle w:val="StyleUnderline"/>
        </w:rPr>
        <w:t xml:space="preserve">, </w:t>
      </w:r>
      <w:r w:rsidRPr="00E22AD4">
        <w:rPr>
          <w:rStyle w:val="StyleUnderline"/>
          <w:highlight w:val="green"/>
        </w:rPr>
        <w:t>geography</w:t>
      </w:r>
      <w:r w:rsidRPr="00BB178A">
        <w:rPr>
          <w:rStyle w:val="StyleUnderline"/>
        </w:rPr>
        <w:t xml:space="preserve"> that favors Russia, </w:t>
      </w:r>
      <w:r w:rsidRPr="00E22AD4">
        <w:rPr>
          <w:rStyle w:val="StyleUnderline"/>
          <w:highlight w:val="green"/>
        </w:rPr>
        <w:t>and</w:t>
      </w:r>
      <w:r w:rsidRPr="00BB178A">
        <w:rPr>
          <w:rStyle w:val="StyleUnderline"/>
        </w:rPr>
        <w:t xml:space="preserve"> Russian </w:t>
      </w:r>
      <w:r w:rsidRPr="00E22AD4">
        <w:rPr>
          <w:rStyle w:val="StyleUnderline"/>
          <w:highlight w:val="green"/>
        </w:rPr>
        <w:t>A2/AD</w:t>
      </w:r>
      <w:r w:rsidRPr="00BB178A">
        <w:rPr>
          <w:rStyle w:val="StyleUnderline"/>
        </w:rPr>
        <w:t xml:space="preserve"> capabilities</w:t>
      </w:r>
      <w:r w:rsidRPr="00BB178A">
        <w:rPr>
          <w:sz w:val="16"/>
        </w:rPr>
        <w:t xml:space="preserve"> that form an umbrella over the region </w:t>
      </w:r>
      <w:r w:rsidRPr="00E22AD4">
        <w:rPr>
          <w:rStyle w:val="StyleUnderline"/>
          <w:highlight w:val="green"/>
        </w:rPr>
        <w:t>increase the potential for Russia to prevail</w:t>
      </w:r>
      <w:r w:rsidRPr="00BB178A">
        <w:rPr>
          <w:rStyle w:val="StyleUnderline"/>
        </w:rPr>
        <w:t xml:space="preserve"> in a conventional conflict against NATO</w:t>
      </w:r>
      <w:r w:rsidRPr="00BB178A">
        <w:rPr>
          <w:sz w:val="16"/>
        </w:rPr>
        <w:t xml:space="preserve">. As a result, </w:t>
      </w:r>
      <w:r w:rsidRPr="00BB178A">
        <w:rPr>
          <w:rStyle w:val="StyleUnderline"/>
        </w:rPr>
        <w:t xml:space="preserve">the </w:t>
      </w:r>
      <w:r w:rsidRPr="0020059A">
        <w:rPr>
          <w:rStyle w:val="StyleUnderline"/>
        </w:rPr>
        <w:t>Russian government could determine</w:t>
      </w:r>
      <w:r w:rsidRPr="0020059A">
        <w:rPr>
          <w:sz w:val="16"/>
        </w:rPr>
        <w:t xml:space="preserve"> that </w:t>
      </w:r>
      <w:r w:rsidRPr="0020059A">
        <w:rPr>
          <w:rStyle w:val="StyleUnderline"/>
        </w:rPr>
        <w:t>its best option during a</w:t>
      </w:r>
      <w:r w:rsidRPr="0020059A">
        <w:rPr>
          <w:sz w:val="16"/>
        </w:rPr>
        <w:t xml:space="preserve"> significant </w:t>
      </w:r>
      <w:r w:rsidRPr="0020059A">
        <w:rPr>
          <w:rStyle w:val="StyleUnderline"/>
        </w:rPr>
        <w:t>crisis</w:t>
      </w:r>
      <w:r w:rsidRPr="0020059A">
        <w:rPr>
          <w:sz w:val="16"/>
        </w:rPr>
        <w:t xml:space="preserve"> in the Baltic region </w:t>
      </w:r>
      <w:r w:rsidRPr="0020059A">
        <w:rPr>
          <w:rStyle w:val="StyleUnderline"/>
        </w:rPr>
        <w:t xml:space="preserve">is to risk a conventional attack </w:t>
      </w:r>
      <w:r w:rsidRPr="0020059A">
        <w:rPr>
          <w:sz w:val="16"/>
        </w:rPr>
        <w:t>on one or more of the Baltic</w:t>
      </w:r>
      <w:r w:rsidRPr="00BB178A">
        <w:rPr>
          <w:sz w:val="16"/>
        </w:rPr>
        <w:t xml:space="preserve"> states or even Poland </w:t>
      </w:r>
      <w:r w:rsidRPr="00BB178A">
        <w:rPr>
          <w:rStyle w:val="StyleUnderline"/>
        </w:rPr>
        <w:t>because it believes it could quickly achieve its objectives and keep the conflict short and limited</w:t>
      </w:r>
      <w:r w:rsidRPr="00BB178A">
        <w:rPr>
          <w:sz w:val="16"/>
        </w:rPr>
        <w:t>.22</w:t>
      </w:r>
    </w:p>
    <w:p w14:paraId="4CF26FAF" w14:textId="77777777" w:rsidR="00997D49" w:rsidRPr="00BB178A" w:rsidRDefault="00997D49" w:rsidP="00997D49">
      <w:pPr>
        <w:rPr>
          <w:sz w:val="16"/>
        </w:rPr>
      </w:pPr>
      <w:r w:rsidRPr="00BB178A">
        <w:rPr>
          <w:sz w:val="16"/>
        </w:rPr>
        <w:lastRenderedPageBreak/>
        <w:t xml:space="preserve">Challenges to Deterrence and Defense in the Baltic Region </w:t>
      </w:r>
    </w:p>
    <w:p w14:paraId="0BB3648B" w14:textId="77777777" w:rsidR="00997D49" w:rsidRPr="00BB178A" w:rsidRDefault="00997D49" w:rsidP="00997D49">
      <w:pPr>
        <w:rPr>
          <w:rStyle w:val="Emphasis"/>
        </w:rPr>
      </w:pPr>
      <w:r w:rsidRPr="00BB178A">
        <w:rPr>
          <w:rStyle w:val="StyleUnderline"/>
        </w:rPr>
        <w:t xml:space="preserve">NATO faces </w:t>
      </w:r>
      <w:r w:rsidRPr="00BB178A">
        <w:rPr>
          <w:sz w:val="16"/>
        </w:rPr>
        <w:t xml:space="preserve">significant strategic and operational </w:t>
      </w:r>
      <w:r w:rsidRPr="00BB178A">
        <w:rPr>
          <w:rStyle w:val="StyleUnderline"/>
        </w:rPr>
        <w:t>challenges that undermine the credibility of its ability to deter</w:t>
      </w:r>
      <w:r w:rsidRPr="00BB178A">
        <w:rPr>
          <w:sz w:val="16"/>
        </w:rPr>
        <w:t xml:space="preserve"> and, if necessary, </w:t>
      </w:r>
      <w:r w:rsidRPr="00BB178A">
        <w:rPr>
          <w:rStyle w:val="StyleUnderline"/>
        </w:rPr>
        <w:t>defeat Russian aggression</w:t>
      </w:r>
      <w:r w:rsidRPr="00BB178A">
        <w:rPr>
          <w:sz w:val="16"/>
        </w:rPr>
        <w:t xml:space="preserve"> in the Baltic region.23 Although NATO’s aggregate military power far exceeds that of Russia, </w:t>
      </w:r>
      <w:r w:rsidRPr="00E22AD4">
        <w:rPr>
          <w:rStyle w:val="Emphasis"/>
          <w:highlight w:val="green"/>
        </w:rPr>
        <w:t>a viable theory of victory exists for Russia</w:t>
      </w:r>
      <w:r w:rsidRPr="00BB178A">
        <w:rPr>
          <w:rStyle w:val="StyleUnderline"/>
        </w:rPr>
        <w:t xml:space="preserve"> to prevail</w:t>
      </w:r>
      <w:r w:rsidRPr="00BB178A">
        <w:rPr>
          <w:sz w:val="16"/>
        </w:rPr>
        <w:t xml:space="preserve"> in a limited </w:t>
      </w:r>
      <w:r w:rsidRPr="00BB178A">
        <w:rPr>
          <w:rStyle w:val="StyleUnderline"/>
        </w:rPr>
        <w:t>conflict by exploiting its time-distance advantage to seize Alliance territory</w:t>
      </w:r>
      <w:r w:rsidRPr="00BB178A">
        <w:rPr>
          <w:sz w:val="16"/>
        </w:rPr>
        <w:t xml:space="preserve"> in the Baltic region </w:t>
      </w:r>
      <w:r w:rsidRPr="00BB178A">
        <w:rPr>
          <w:rStyle w:val="StyleUnderline"/>
        </w:rPr>
        <w:t>before the Alliance could effectively respond</w:t>
      </w:r>
      <w:r w:rsidRPr="00BB178A">
        <w:rPr>
          <w:sz w:val="16"/>
        </w:rPr>
        <w:t xml:space="preserve">.24 A </w:t>
      </w:r>
      <w:r w:rsidRPr="00E22AD4">
        <w:rPr>
          <w:rStyle w:val="Emphasis"/>
          <w:highlight w:val="green"/>
        </w:rPr>
        <w:t>Russian</w:t>
      </w:r>
      <w:r w:rsidRPr="00BB178A">
        <w:rPr>
          <w:sz w:val="16"/>
        </w:rPr>
        <w:t xml:space="preserve"> ability to achieve a military </w:t>
      </w:r>
      <w:r w:rsidRPr="00E22AD4">
        <w:rPr>
          <w:rStyle w:val="Emphasis"/>
          <w:highlight w:val="green"/>
        </w:rPr>
        <w:t>fait accompli</w:t>
      </w:r>
      <w:r w:rsidRPr="00BB178A">
        <w:rPr>
          <w:sz w:val="16"/>
        </w:rPr>
        <w:t xml:space="preserve"> in the Baltic region </w:t>
      </w:r>
      <w:r w:rsidRPr="00E22AD4">
        <w:rPr>
          <w:rStyle w:val="StyleUnderline"/>
          <w:highlight w:val="green"/>
        </w:rPr>
        <w:t xml:space="preserve">would </w:t>
      </w:r>
      <w:r w:rsidRPr="00E22AD4">
        <w:rPr>
          <w:rStyle w:val="Emphasis"/>
          <w:highlight w:val="green"/>
        </w:rPr>
        <w:t>present NATO with a choice between</w:t>
      </w:r>
      <w:r w:rsidRPr="00BB178A">
        <w:rPr>
          <w:rStyle w:val="StyleUnderline"/>
        </w:rPr>
        <w:t xml:space="preserve"> embarking on a </w:t>
      </w:r>
      <w:r w:rsidRPr="00BB178A">
        <w:rPr>
          <w:rStyle w:val="Emphasis"/>
        </w:rPr>
        <w:t xml:space="preserve">difficult, uncertain, and potentially escalatory </w:t>
      </w:r>
      <w:r w:rsidRPr="00E22AD4">
        <w:rPr>
          <w:rStyle w:val="Emphasis"/>
          <w:highlight w:val="green"/>
        </w:rPr>
        <w:t>counteroffensive</w:t>
      </w:r>
      <w:r w:rsidRPr="00BB178A">
        <w:rPr>
          <w:rStyle w:val="Emphasis"/>
        </w:rPr>
        <w:t xml:space="preserve"> </w:t>
      </w:r>
      <w:r w:rsidRPr="00BB178A">
        <w:rPr>
          <w:rStyle w:val="StyleUnderline"/>
        </w:rPr>
        <w:t>to liberate allied territory</w:t>
      </w:r>
      <w:r w:rsidRPr="00BB178A">
        <w:rPr>
          <w:rStyle w:val="Emphasis"/>
        </w:rPr>
        <w:t xml:space="preserve"> </w:t>
      </w:r>
      <w:r w:rsidRPr="00E22AD4">
        <w:rPr>
          <w:rStyle w:val="Emphasis"/>
          <w:highlight w:val="green"/>
        </w:rPr>
        <w:t>or accepting defeat</w:t>
      </w:r>
      <w:r w:rsidRPr="00BB178A">
        <w:rPr>
          <w:rStyle w:val="Emphasis"/>
        </w:rPr>
        <w:t xml:space="preserve">. </w:t>
      </w:r>
    </w:p>
    <w:p w14:paraId="7C24E569" w14:textId="77777777" w:rsidR="00997D49" w:rsidRPr="00BB178A" w:rsidRDefault="00997D49" w:rsidP="00997D49">
      <w:pPr>
        <w:rPr>
          <w:sz w:val="16"/>
        </w:rPr>
      </w:pPr>
      <w:r w:rsidRPr="00BB178A">
        <w:rPr>
          <w:sz w:val="16"/>
        </w:rPr>
        <w:t xml:space="preserve">Russia’s “Theory of Victory”25 </w:t>
      </w:r>
    </w:p>
    <w:p w14:paraId="2E81E0D6" w14:textId="77777777" w:rsidR="00997D49" w:rsidRPr="00BB178A" w:rsidRDefault="00997D49" w:rsidP="00997D49">
      <w:pPr>
        <w:rPr>
          <w:sz w:val="16"/>
        </w:rPr>
      </w:pPr>
      <w:r w:rsidRPr="00BB178A">
        <w:rPr>
          <w:sz w:val="16"/>
        </w:rPr>
        <w:t xml:space="preserve">If Russia were to attack one or more of the Baltic states or Poland, regional geography would favor Russia. The vast majority of NATO’s military power resides in Western Europe and, more critically, in the United States. On the other hand, </w:t>
      </w:r>
      <w:r w:rsidRPr="00BB178A">
        <w:rPr>
          <w:rStyle w:val="StyleUnderline"/>
        </w:rPr>
        <w:t>a significant portion of Russia’s military power</w:t>
      </w:r>
      <w:r w:rsidRPr="00BB178A">
        <w:rPr>
          <w:sz w:val="16"/>
        </w:rPr>
        <w:t>, including its most capable and best-equipped forces</w:t>
      </w:r>
      <w:r w:rsidRPr="00BB178A">
        <w:rPr>
          <w:rStyle w:val="StyleUnderline"/>
        </w:rPr>
        <w:t>, is based in its Western Military District</w:t>
      </w:r>
      <w:r w:rsidRPr="00BB178A">
        <w:rPr>
          <w:sz w:val="16"/>
        </w:rPr>
        <w:t xml:space="preserve">, </w:t>
      </w:r>
      <w:r w:rsidRPr="00BB178A">
        <w:rPr>
          <w:rStyle w:val="StyleUnderline"/>
        </w:rPr>
        <w:t>which abuts NATO member territory</w:t>
      </w:r>
      <w:r w:rsidRPr="00BB178A">
        <w:rPr>
          <w:sz w:val="16"/>
        </w:rPr>
        <w:t xml:space="preserve">.26 Most of Russia’s plausible territorial objectives, like the establishment of a land bridge to its Kaliningrad exclave through Lithuania and possibly Poland, or the annexation of portions of Baltic states that have majority ethnic Russian populations, are both limited in scope and proximate to the bulk of Russian combat power. </w:t>
      </w:r>
      <w:r w:rsidRPr="00BB178A">
        <w:rPr>
          <w:rStyle w:val="StyleUnderline"/>
        </w:rPr>
        <w:t xml:space="preserve">The Baltic republics are only connected to the rest of NATO by the Baltic Sea and </w:t>
      </w:r>
      <w:r w:rsidRPr="00BB178A">
        <w:rPr>
          <w:sz w:val="16"/>
        </w:rPr>
        <w:t xml:space="preserve">a narrow land corridor through northeastern Poland and southern Lithuania, often called </w:t>
      </w:r>
      <w:r w:rsidRPr="00BB178A">
        <w:rPr>
          <w:rStyle w:val="StyleUnderline"/>
        </w:rPr>
        <w:t>the Suwalki Gap</w:t>
      </w:r>
      <w:r w:rsidRPr="00BB178A">
        <w:rPr>
          <w:sz w:val="16"/>
        </w:rPr>
        <w:t xml:space="preserve">, which is flanked on either side by Belarus and Kaliningrad.27 As a result, </w:t>
      </w:r>
      <w:r w:rsidRPr="00E22AD4">
        <w:rPr>
          <w:rStyle w:val="Emphasis"/>
          <w:highlight w:val="green"/>
        </w:rPr>
        <w:t>the Baltic republics are vulnerable to being geographically isolated</w:t>
      </w:r>
      <w:r w:rsidRPr="00BB178A">
        <w:rPr>
          <w:sz w:val="16"/>
        </w:rPr>
        <w:t xml:space="preserve"> </w:t>
      </w:r>
      <w:r w:rsidRPr="00BB178A">
        <w:rPr>
          <w:rStyle w:val="StyleUnderline"/>
        </w:rPr>
        <w:t>by even a limited Russian attack to seize the Suwalki Gap</w:t>
      </w:r>
      <w:r w:rsidRPr="00BB178A">
        <w:rPr>
          <w:sz w:val="16"/>
        </w:rPr>
        <w:t xml:space="preserve"> (see Figure 1).</w:t>
      </w:r>
    </w:p>
    <w:p w14:paraId="479B369A" w14:textId="77777777" w:rsidR="00997D49" w:rsidRPr="00BB178A" w:rsidRDefault="00997D49" w:rsidP="00997D49">
      <w:pPr>
        <w:rPr>
          <w:sz w:val="16"/>
        </w:rPr>
      </w:pPr>
      <w:r w:rsidRPr="00BB178A">
        <w:rPr>
          <w:sz w:val="16"/>
        </w:rPr>
        <w:t xml:space="preserve">In a Russia-initiated conflict, </w:t>
      </w:r>
      <w:r w:rsidRPr="00BB178A">
        <w:rPr>
          <w:rStyle w:val="StyleUnderline"/>
        </w:rPr>
        <w:t>the Russian military could leverage its local overmatch to seize territory</w:t>
      </w:r>
      <w:r w:rsidRPr="00BB178A">
        <w:rPr>
          <w:sz w:val="16"/>
        </w:rPr>
        <w:t xml:space="preserve"> rapidly </w:t>
      </w:r>
      <w:r w:rsidRPr="00BB178A">
        <w:rPr>
          <w:rStyle w:val="StyleUnderline"/>
        </w:rPr>
        <w:t>and with little prior warning</w:t>
      </w:r>
      <w:r w:rsidRPr="00BB178A">
        <w:rPr>
          <w:sz w:val="16"/>
        </w:rPr>
        <w:t xml:space="preserve"> in one or more of the Baltic states or eastern Poland. The activities of Russian special operations forces might precede an attack with the aim of sowing disinformation, creating confusion, obscuring Moscow’s intent, and complicating NATO decision-making.28 These special operations forces could also facilitate the advance of Russian conventional forces by gathering intelligence, screening force movements, and seizing key bridges and choke points. Critically, </w:t>
      </w:r>
      <w:r w:rsidRPr="00BB178A">
        <w:rPr>
          <w:rStyle w:val="StyleUnderline"/>
        </w:rPr>
        <w:t>Russia’s A2/AD capabilities could degrade</w:t>
      </w:r>
      <w:r w:rsidRPr="00BB178A">
        <w:rPr>
          <w:sz w:val="16"/>
        </w:rPr>
        <w:t xml:space="preserve"> and even cripple </w:t>
      </w:r>
      <w:r w:rsidRPr="00BB178A">
        <w:rPr>
          <w:rStyle w:val="StyleUnderline"/>
        </w:rPr>
        <w:t>NATO’s efforts to respond quickly enough or with sufficient force to deny Russia from achieving its objectives</w:t>
      </w:r>
      <w:r w:rsidRPr="00BB178A">
        <w:rPr>
          <w:sz w:val="16"/>
        </w:rPr>
        <w:t>.</w:t>
      </w:r>
    </w:p>
    <w:p w14:paraId="288A8904" w14:textId="77777777" w:rsidR="00997D49" w:rsidRPr="00BB178A" w:rsidRDefault="00997D49" w:rsidP="00997D49">
      <w:pPr>
        <w:rPr>
          <w:sz w:val="16"/>
        </w:rPr>
      </w:pPr>
      <w:r w:rsidRPr="00BB178A">
        <w:rPr>
          <w:sz w:val="16"/>
        </w:rPr>
        <w:t xml:space="preserve">After an initial seizure of NATO member territory, Russian forces could establish a formidable defensive posture, backed by their area-denial capabilities, which would pose a difficult military problem for the Alliance to overcome. As NATO would attempt to mobilize and concentrate the massive combat power necessary to roll back Russian gains, Russia could use a variety of political, diplomatic, economic, informational, and military tools to seek an end to the conflict on favorable terms. </w:t>
      </w:r>
      <w:r w:rsidRPr="0020059A">
        <w:rPr>
          <w:rStyle w:val="StyleUnderline"/>
        </w:rPr>
        <w:t xml:space="preserve">The </w:t>
      </w:r>
      <w:r w:rsidRPr="00E22AD4">
        <w:rPr>
          <w:rStyle w:val="StyleUnderline"/>
          <w:highlight w:val="green"/>
        </w:rPr>
        <w:t>Russia</w:t>
      </w:r>
      <w:r w:rsidRPr="0020059A">
        <w:rPr>
          <w:rStyle w:val="StyleUnderline"/>
        </w:rPr>
        <w:t xml:space="preserve">n government </w:t>
      </w:r>
      <w:r w:rsidRPr="00E22AD4">
        <w:rPr>
          <w:rStyle w:val="StyleUnderline"/>
          <w:highlight w:val="green"/>
        </w:rPr>
        <w:t>could combine offers to negotiate</w:t>
      </w:r>
      <w:r w:rsidRPr="00BB178A">
        <w:rPr>
          <w:rStyle w:val="StyleUnderline"/>
        </w:rPr>
        <w:t xml:space="preserve"> a cessation of hostilities </w:t>
      </w:r>
      <w:r w:rsidRPr="00E22AD4">
        <w:rPr>
          <w:rStyle w:val="StyleUnderline"/>
          <w:highlight w:val="green"/>
        </w:rPr>
        <w:t xml:space="preserve">with </w:t>
      </w:r>
      <w:r w:rsidRPr="00E22AD4">
        <w:rPr>
          <w:rStyle w:val="Emphasis"/>
          <w:highlight w:val="green"/>
        </w:rPr>
        <w:t>threats to</w:t>
      </w:r>
      <w:r w:rsidRPr="00BB178A">
        <w:rPr>
          <w:sz w:val="16"/>
        </w:rPr>
        <w:t xml:space="preserve"> further escalate the conflict, including to </w:t>
      </w:r>
      <w:r w:rsidRPr="00E22AD4">
        <w:rPr>
          <w:rStyle w:val="Emphasis"/>
          <w:highlight w:val="green"/>
        </w:rPr>
        <w:t>the nuclear level</w:t>
      </w:r>
      <w:r w:rsidRPr="00E22AD4">
        <w:rPr>
          <w:sz w:val="16"/>
          <w:highlight w:val="green"/>
        </w:rPr>
        <w:t xml:space="preserve">, </w:t>
      </w:r>
      <w:r w:rsidRPr="00DB0317">
        <w:rPr>
          <w:sz w:val="16"/>
        </w:rPr>
        <w:t>in</w:t>
      </w:r>
      <w:r w:rsidRPr="00BB178A">
        <w:rPr>
          <w:sz w:val="16"/>
        </w:rPr>
        <w:t xml:space="preserve"> order </w:t>
      </w:r>
      <w:r w:rsidRPr="00BB178A">
        <w:rPr>
          <w:rStyle w:val="StyleUnderline"/>
        </w:rPr>
        <w:t>to prevent NATO from reaching a consensus on the best path forward</w:t>
      </w:r>
      <w:r w:rsidRPr="00BB178A">
        <w:rPr>
          <w:sz w:val="16"/>
        </w:rPr>
        <w:t xml:space="preserve">.29 Should some NATO members balk at the costs and risks associated with a major counteroffensive, </w:t>
      </w:r>
      <w:r w:rsidRPr="00BB178A">
        <w:rPr>
          <w:rStyle w:val="StyleUnderline"/>
        </w:rPr>
        <w:t>the Alliance could risk losing a conflict with Russia politically before it even attempts to win it militarily</w:t>
      </w:r>
      <w:r w:rsidRPr="00BB178A">
        <w:rPr>
          <w:sz w:val="16"/>
        </w:rPr>
        <w:t xml:space="preserve">. Should </w:t>
      </w:r>
      <w:r w:rsidRPr="00E22AD4">
        <w:rPr>
          <w:rStyle w:val="StyleUnderline"/>
          <w:highlight w:val="green"/>
        </w:rPr>
        <w:t>the</w:t>
      </w:r>
      <w:r w:rsidRPr="00BB178A">
        <w:rPr>
          <w:rStyle w:val="StyleUnderline"/>
        </w:rPr>
        <w:t xml:space="preserve"> </w:t>
      </w:r>
      <w:r w:rsidRPr="00BB178A">
        <w:rPr>
          <w:rStyle w:val="Emphasis"/>
        </w:rPr>
        <w:t>Alliance</w:t>
      </w:r>
      <w:r w:rsidRPr="00BB178A">
        <w:rPr>
          <w:sz w:val="16"/>
        </w:rPr>
        <w:t xml:space="preserve"> summon the political will necessary to launch a military campaign to reverse Russia’s territorial gains, its </w:t>
      </w:r>
      <w:r w:rsidRPr="00E22AD4">
        <w:rPr>
          <w:rStyle w:val="Emphasis"/>
          <w:highlight w:val="green"/>
        </w:rPr>
        <w:t>counteroffensive would be</w:t>
      </w:r>
      <w:r w:rsidRPr="00BB178A">
        <w:rPr>
          <w:sz w:val="16"/>
        </w:rPr>
        <w:t xml:space="preserve"> difficult, uncertain, and potentially </w:t>
      </w:r>
      <w:r w:rsidRPr="00E22AD4">
        <w:rPr>
          <w:rStyle w:val="Emphasis"/>
          <w:highlight w:val="green"/>
        </w:rPr>
        <w:t>highly escalatory</w:t>
      </w:r>
      <w:r w:rsidRPr="00BB178A">
        <w:rPr>
          <w:sz w:val="16"/>
        </w:rPr>
        <w:t>.30</w:t>
      </w:r>
    </w:p>
    <w:p w14:paraId="65B71479" w14:textId="77777777" w:rsidR="00997D49" w:rsidRPr="00BB178A" w:rsidRDefault="00997D49" w:rsidP="00997D49">
      <w:pPr>
        <w:rPr>
          <w:sz w:val="16"/>
        </w:rPr>
      </w:pPr>
      <w:r w:rsidRPr="00BB178A">
        <w:rPr>
          <w:sz w:val="16"/>
        </w:rPr>
        <w:t xml:space="preserve">The Central Importance of Time </w:t>
      </w:r>
    </w:p>
    <w:p w14:paraId="3B9964BC" w14:textId="77777777" w:rsidR="00997D49" w:rsidRPr="00BB178A" w:rsidRDefault="00997D49" w:rsidP="00997D49">
      <w:pPr>
        <w:rPr>
          <w:sz w:val="16"/>
        </w:rPr>
      </w:pPr>
      <w:r w:rsidRPr="00BB178A">
        <w:rPr>
          <w:rStyle w:val="Emphasis"/>
        </w:rPr>
        <w:t>Time is central</w:t>
      </w:r>
      <w:r w:rsidRPr="00BB178A">
        <w:rPr>
          <w:sz w:val="16"/>
        </w:rPr>
        <w:t xml:space="preserve"> to the Russian theory of victory. Russia’s advantage in the local correlation of forces, proximity to its military objectives, and ability to act first could enable it to execute a rapid land grab in the Baltic region before NATO could effectively respond.31 Russia’s capacity to then consolidate its initial gains and establish a formidable defensive posture would pose a difficult military challenge for NATO. </w:t>
      </w:r>
      <w:r w:rsidRPr="00BB178A">
        <w:rPr>
          <w:rStyle w:val="StyleUnderline"/>
        </w:rPr>
        <w:t xml:space="preserve">The long delay required for NATO to </w:t>
      </w:r>
      <w:r w:rsidRPr="00BB178A">
        <w:rPr>
          <w:rStyle w:val="StyleUnderline"/>
        </w:rPr>
        <w:lastRenderedPageBreak/>
        <w:t>organize a ground counteroffensive</w:t>
      </w:r>
      <w:r w:rsidRPr="00BB178A">
        <w:rPr>
          <w:sz w:val="16"/>
        </w:rPr>
        <w:t xml:space="preserve"> after an initial Russian seizure of territory </w:t>
      </w:r>
      <w:r w:rsidRPr="00BB178A">
        <w:rPr>
          <w:rStyle w:val="StyleUnderline"/>
        </w:rPr>
        <w:t>could provide the time needed for Russia to convert its military gains into a political victory</w:t>
      </w:r>
      <w:r w:rsidRPr="00BB178A">
        <w:rPr>
          <w:sz w:val="16"/>
        </w:rPr>
        <w:t xml:space="preserve">. </w:t>
      </w:r>
    </w:p>
    <w:p w14:paraId="06BA6707" w14:textId="77777777" w:rsidR="00997D49" w:rsidRPr="00BB178A" w:rsidRDefault="00997D49" w:rsidP="00997D49">
      <w:pPr>
        <w:rPr>
          <w:sz w:val="16"/>
        </w:rPr>
      </w:pPr>
      <w:r w:rsidRPr="00BB178A">
        <w:rPr>
          <w:sz w:val="16"/>
        </w:rPr>
        <w:t>Russia’s A2/AD capabilities would increase its time-distance advantages in at least three critical ways. First, Russian A2/AD capabilities in Kaliningrad, Belarus, and the Western Military District and would greatly reduce the ability of U.S. and allied initial response forces to gain access to the region, operate in forward areas, and contest a Russian attack in the opening stage of a conflict. Second, should Russian forces consolidate their territorial gains and assume a defensive posture, Russian A2/AD capabilities would create a much more difficult military problem for NATO to overcome. Third, these A2/AD capabilities could disrupt the deployment of additional NATO forces to Europe and their transit across the continent into the Baltic region, further extending the delay between an initial Russian attack and the start of a major NATO ground counteroffensive. This longer delay would give Russia additional time to consolidate its military gains into a political victory.</w:t>
      </w:r>
    </w:p>
    <w:p w14:paraId="380F2C25" w14:textId="77777777" w:rsidR="00997D49" w:rsidRPr="00BB178A" w:rsidRDefault="00997D49" w:rsidP="00997D49">
      <w:pPr>
        <w:rPr>
          <w:sz w:val="16"/>
        </w:rPr>
      </w:pPr>
      <w:r w:rsidRPr="00BB178A">
        <w:rPr>
          <w:rStyle w:val="StyleUnderline"/>
        </w:rPr>
        <w:t>NATO initiatives to strengthen the Alliance’s ability to deter and defend against Russian aggression</w:t>
      </w:r>
      <w:r w:rsidRPr="00BB178A">
        <w:rPr>
          <w:sz w:val="16"/>
        </w:rPr>
        <w:t xml:space="preserve"> in the Baltic region </w:t>
      </w:r>
      <w:r w:rsidRPr="00BB178A">
        <w:rPr>
          <w:rStyle w:val="StyleUnderline"/>
        </w:rPr>
        <w:t>should seek to reduce Russia’s time-distance and correlation of forces advantage</w:t>
      </w:r>
      <w:r w:rsidRPr="00BB178A">
        <w:rPr>
          <w:sz w:val="16"/>
        </w:rPr>
        <w:t>s. These initiatives should include changes to its military posture that would improve its ability to immediately contest a Russian offensive and shorten the time required for the Alliance to bring additional forces to bear.</w:t>
      </w:r>
    </w:p>
    <w:p w14:paraId="391D4E8D" w14:textId="77777777" w:rsidR="00997D49" w:rsidRPr="0063260F" w:rsidRDefault="00997D49" w:rsidP="00997D49">
      <w:pPr>
        <w:rPr>
          <w:sz w:val="2"/>
          <w:szCs w:val="2"/>
        </w:rPr>
      </w:pPr>
      <w:r w:rsidRPr="0063260F">
        <w:rPr>
          <w:sz w:val="2"/>
          <w:szCs w:val="2"/>
        </w:rPr>
        <w:t xml:space="preserve">Operational Challenges Posed by Russia’s </w:t>
      </w:r>
    </w:p>
    <w:p w14:paraId="345B3929" w14:textId="77777777" w:rsidR="00997D49" w:rsidRPr="0063260F" w:rsidRDefault="00997D49" w:rsidP="00997D49">
      <w:pPr>
        <w:rPr>
          <w:sz w:val="2"/>
          <w:szCs w:val="2"/>
        </w:rPr>
      </w:pPr>
      <w:r w:rsidRPr="0063260F">
        <w:rPr>
          <w:sz w:val="2"/>
          <w:szCs w:val="2"/>
        </w:rPr>
        <w:t xml:space="preserve">A2/AD Complex Russia’s A2/AD capabilities located in Kaliningrad, its Western Military District, and Belarus form a protective umbrella that covers much of Poland and the Baltic states. In the opening days and weeks of a conflict with NATO, these threats would create a highly contested environment that would impede the ability of U.S. and allied forces to project power into the region, to gain and maintain air superiority and information dominance in the conflict area, and, consequently, to contest a Russian invasion.32 Although NATO could likely overcome Russia’s A2/AD capabilities, the time needed to do so could give Russia ample time to achieve its military objectives. </w:t>
      </w:r>
    </w:p>
    <w:p w14:paraId="2AACADBE" w14:textId="77777777" w:rsidR="00997D49" w:rsidRPr="0063260F" w:rsidRDefault="00997D49" w:rsidP="00997D49">
      <w:pPr>
        <w:rPr>
          <w:sz w:val="2"/>
          <w:szCs w:val="2"/>
        </w:rPr>
      </w:pPr>
      <w:r w:rsidRPr="0063260F">
        <w:rPr>
          <w:sz w:val="2"/>
          <w:szCs w:val="2"/>
        </w:rPr>
        <w:t>A2/AD capabilities located in Kaliningrad present the most significant challenge to U.S. and NATO operations. Geographically, Kaliningrad is a Russian exclave within NATO member territory. This enables A2/AD capabilities located there to form a forward salient guarding the air, sea, and land approaches to the Baltic states, Belarus, and Russia. More specifically, this creates three key operational problems for NATO forces. First, it extends the depth of the battlespace that Russia could affect with its A2/AD capabilities, especially with its coastal defense cruise missiles, long-range surface-to-air missile (SAM) systems, and shortrange ballistic missiles (SRBM). Second, Kaliningrad alters the geometry of the battlefield by projecting a bulge of A2/AD capabilities into NATO’s defensive perimeter that would inhibit the freedom of movement of NATO military forces between northern and central Europe, providing Russia with opportunities to launch multi-axis attacks on any such forces in the Baltic region. Third, Kaliningrad’s A2/AD capabilities form an outer defensive layer that NATO forces would have to suppress before the Alliance could use the preponderance of its air forces, which are non-stealth systems, to interdict Russian ground forces and provide support to friendly forces.</w:t>
      </w:r>
    </w:p>
    <w:p w14:paraId="3D920F51" w14:textId="77777777" w:rsidR="00997D49" w:rsidRPr="0063260F" w:rsidRDefault="00997D49" w:rsidP="00997D49">
      <w:pPr>
        <w:rPr>
          <w:sz w:val="2"/>
          <w:szCs w:val="2"/>
        </w:rPr>
      </w:pPr>
      <w:r w:rsidRPr="0063260F">
        <w:rPr>
          <w:sz w:val="2"/>
          <w:szCs w:val="2"/>
        </w:rPr>
        <w:t>Four components of Russia’s A2/AD complex present the most significant challenges for U.S. and NATO operations: long-range precision fires; integrated air defense systems (IADS); offensive and defensive capabilities in space, cyberspace, and the electromagnetic spectrum; and massed artillery.</w:t>
      </w:r>
    </w:p>
    <w:p w14:paraId="2762603B" w14:textId="77777777" w:rsidR="00997D49" w:rsidRPr="0063260F" w:rsidRDefault="00997D49" w:rsidP="00997D49">
      <w:pPr>
        <w:rPr>
          <w:sz w:val="2"/>
          <w:szCs w:val="2"/>
        </w:rPr>
      </w:pPr>
      <w:r w:rsidRPr="0063260F">
        <w:rPr>
          <w:sz w:val="2"/>
          <w:szCs w:val="2"/>
        </w:rPr>
        <w:t xml:space="preserve">Russia’s Long-Range Precision Fires </w:t>
      </w:r>
    </w:p>
    <w:p w14:paraId="04128E0E" w14:textId="77777777" w:rsidR="00997D49" w:rsidRPr="0063260F" w:rsidRDefault="00997D49" w:rsidP="00997D49">
      <w:pPr>
        <w:rPr>
          <w:sz w:val="2"/>
          <w:szCs w:val="2"/>
        </w:rPr>
      </w:pPr>
      <w:r w:rsidRPr="0063260F">
        <w:rPr>
          <w:sz w:val="2"/>
          <w:szCs w:val="2"/>
        </w:rPr>
        <w:t xml:space="preserve">Since the end of the Cold War, U.S. forces have projected power into theaters and operated from bases close to conflict zones without significant interference from adversaries. Russia, however, possesses increasingly sophisticated and robust precision strike capabilities able to attack targets across the European theater, threaten Atlantic sea lines of communications (SLOCs), and even attack the U.S. homeland. In a conflict in Europe, Russian air-, ground-, surface-, and subsurface-launched long-range fires could attack U.S. and allied command, control, and communications (C3) nodes; interdict ground deployment and sustainment networks; threaten SLOCs and deny maritime freedom of maneuver; strike air bases to suppress sortie generation and attrite aircraft on the ground; and attrite NATO ground forces before they could directly engage Russian forces. </w:t>
      </w:r>
    </w:p>
    <w:p w14:paraId="56E061A9" w14:textId="77777777" w:rsidR="00997D49" w:rsidRPr="0063260F" w:rsidRDefault="00997D49" w:rsidP="00997D49">
      <w:pPr>
        <w:rPr>
          <w:sz w:val="2"/>
          <w:szCs w:val="2"/>
        </w:rPr>
      </w:pPr>
      <w:r w:rsidRPr="0063260F">
        <w:rPr>
          <w:sz w:val="2"/>
          <w:szCs w:val="2"/>
        </w:rPr>
        <w:t>Russia possesses a large and diverse inventory of precision strike weapon systems.33 This inventory includes multiple SRBM variants such as the 9K720 Iskander-M weapon system.34 The Iskander-M’s mobility allows it to relocate quickly to a new concealed location after firing, making it particularly difficult to interdict. By 2020, Russian armed forces are expected to field ten Iskander-M brigades with the combined capacity to launch approximately 480 missiles, assuming each launcher has a single missile reload. Russia has announced it will deploy Iskander-M launchers to its “missile brigade of the Western Military District,” which is likely Russia’s 152nd Missile Brigade in Kaliningrad.35 This would place ballistic and cruise missiles launched by the Iskander-M well within range of potential targets located throughout Poland and most of the Baltic states. Furthermore, its large number of 4th generation, multirole fighters can carry various loadouts of air-to-surface weapons including land attack cruise missiles (LACM). In a conflict, Russia could use these SRBMs and LACMs to strike critical nodes like bridges and rail junctions, air bases, marshaling areas, and major force concentrations in Poland and the Baltic states to disrupt and delay force flow and sustainment, make forward air bases untenable, and inflict attrition on NATO ground forces before they can reach the battle area.</w:t>
      </w:r>
    </w:p>
    <w:p w14:paraId="790F8188" w14:textId="77777777" w:rsidR="00997D49" w:rsidRPr="0063260F" w:rsidRDefault="00997D49" w:rsidP="00997D49">
      <w:pPr>
        <w:rPr>
          <w:sz w:val="2"/>
          <w:szCs w:val="2"/>
        </w:rPr>
      </w:pPr>
      <w:r w:rsidRPr="0063260F">
        <w:rPr>
          <w:sz w:val="2"/>
          <w:szCs w:val="2"/>
        </w:rPr>
        <w:t>Russia’s anti-access systems include longer-range ballistic and cruise missiles that it could use to attack NATO seaports of debarkation, air bases, and key C3 nodes. Russia continues to expand and upgrade this inventory by developing and deploying one or more battalions of ground-launched cruise missiles (GLCM) (believed to be 9M729 [SSC-8] missiles integrated with mobile Iskander-K launch vehicles).36 It is also increasing its inventory of Kh-101 air-launched cruise missiles (ALCM) and 3M14 Kalibr LACMs.37 The new Kh-47M2 Kinzhal hypersonic air-launched ballistic missile, which has a purported range of 2,000 km and can be carried by modified MIG-31BM supersonic aircraft, can hold much of continental Europe at risk without the launching aircraft leaving Russian airspace.38 Submarine and bomber aircraft equipped with long-range cruise missiles extend the range of Russian long-range fires into the Atlantic and as far as the continental United States. As a result, there are no truly secure “rear” areas in Europe (see Figure 2)</w:t>
      </w:r>
    </w:p>
    <w:p w14:paraId="62E9493F" w14:textId="77777777" w:rsidR="00997D49" w:rsidRPr="0063260F" w:rsidRDefault="00997D49" w:rsidP="00997D49">
      <w:pPr>
        <w:rPr>
          <w:sz w:val="2"/>
          <w:szCs w:val="2"/>
        </w:rPr>
      </w:pPr>
      <w:r w:rsidRPr="0063260F">
        <w:rPr>
          <w:sz w:val="2"/>
          <w:szCs w:val="2"/>
        </w:rPr>
        <w:t>Russia does have some significant limitations in its ability to strike over long ranges and with great precision. To cite one example, Russia lacks sufficient long-range, persistent ISR capabilities to support large-scale dynamic targeting operations at longer ranges.</w:t>
      </w:r>
    </w:p>
    <w:p w14:paraId="2AABE60E" w14:textId="77777777" w:rsidR="00997D49" w:rsidRPr="0063260F" w:rsidRDefault="00997D49" w:rsidP="00997D49">
      <w:pPr>
        <w:rPr>
          <w:sz w:val="2"/>
          <w:szCs w:val="2"/>
        </w:rPr>
      </w:pPr>
      <w:r w:rsidRPr="0063260F">
        <w:rPr>
          <w:sz w:val="2"/>
          <w:szCs w:val="2"/>
        </w:rPr>
        <w:t>Integrated Air Defenses The ability to gain and maintain air superiority rapidly and then use the resulting freedom of maneuver to bring massed airpower to bear has been a central aspect of U.S. military operations since the end of the Cold War. Russia’s air defense doctrine favors creating overlapping, multilayered coverage zones that enable its forces to simultaneously engage a large number of air and missile threats.39 The U.S. Department of Defense notes that Russia’s IADS encompass more than surface-to-air missile launchers; they include efforts to “jam aircraft navigation, communications, target acquisition systems, and precision weapons guidance systems,” all of which have been a priority of recent Russian military modernization efforts.40 Russia remains a leader in developing state-of-the-art radars, surface-to-air missiles, electronic warfare systems, and other air defense capabilities. Russian IADS modernization programs have prioritized improving the range and guidance of its surface-to-air missile systems, as well as enhancing their capacity to operate in contested electromagnetic spectrum (EMS) environments.41 Russia has created a layered IADS along NATO’s eastern frontier that would pose a significant challenge to U.S. and allied air operations (see Figure 3).</w:t>
      </w:r>
    </w:p>
    <w:p w14:paraId="1FA57DB5" w14:textId="77777777" w:rsidR="00997D49" w:rsidRPr="0063260F" w:rsidRDefault="00997D49" w:rsidP="00997D49">
      <w:pPr>
        <w:rPr>
          <w:sz w:val="2"/>
          <w:szCs w:val="2"/>
        </w:rPr>
      </w:pPr>
      <w:r w:rsidRPr="0063260F">
        <w:rPr>
          <w:sz w:val="2"/>
          <w:szCs w:val="2"/>
        </w:rPr>
        <w:t>In a conflict, Russian IADS would likely force large, non-stealth aircraft such as the E-3 Airborne Warning and Command and Control (AWACS) aircraft and the E-8 Joint Surveillance and Target Attack Radar System (JSTARS) to operate from standoff distances that exceed the effective range of their sensors. Russia’s long-range strategic SAMs would create a highly lethal operating environment for 4th generation fighters and could force NATO non-stealth aircraft to use long-range air-to-surface weapons that are larger and more expensive than short-range direct attack munitions. These limitations could reduce NATO’s ability to provide air support to its ground forces engaged against Russian forces during the early days of a conflict</w:t>
      </w:r>
    </w:p>
    <w:p w14:paraId="2AD43B55" w14:textId="77777777" w:rsidR="00997D49" w:rsidRPr="0063260F" w:rsidRDefault="00997D49" w:rsidP="00997D49">
      <w:pPr>
        <w:rPr>
          <w:sz w:val="2"/>
          <w:szCs w:val="2"/>
        </w:rPr>
      </w:pPr>
      <w:r w:rsidRPr="0063260F">
        <w:rPr>
          <w:sz w:val="2"/>
          <w:szCs w:val="2"/>
        </w:rPr>
        <w:t>Neutralizing the threat from Russia’s IADS by relying on standoff attacks would take an extended period of time and require thousands of expensive long-range munitions such as the Joint Air-to-Surface Standoff Missile (JASSM). This approach could consume a substantial portion, if not all, of NATO’s current inventory of advanced, long-range weapons. Even after the threat from Russia’s strategic SAMs has been degraded, the threat from its surviving short- and medium-range defense systems would remain.42 As a result, the allocation of a significant share of aircraft sorties would be required for suppression of enemy air defense (SEAD) missions, thereby reducing sorties allocated to interdict Russian ground forces, attack other critical targets, and support U.S. and allied ground forces. More importantly, if NATO attempts to suppress Russia’s IADS with air power alone before moving its ground forces forward to counter a Russian ground invasion, the time required to do so would advantage Russia—perhaps decisively so.</w:t>
      </w:r>
    </w:p>
    <w:p w14:paraId="2AF4F6A9" w14:textId="77777777" w:rsidR="00997D49" w:rsidRPr="0063260F" w:rsidRDefault="00997D49" w:rsidP="00997D49">
      <w:pPr>
        <w:rPr>
          <w:sz w:val="2"/>
          <w:szCs w:val="2"/>
        </w:rPr>
      </w:pPr>
      <w:r w:rsidRPr="0063260F">
        <w:rPr>
          <w:sz w:val="2"/>
          <w:szCs w:val="2"/>
        </w:rPr>
        <w:t xml:space="preserve">Russia’s Electronic Warfare, Cyber, and Counter-Space Capabilities </w:t>
      </w:r>
    </w:p>
    <w:p w14:paraId="12A76F83" w14:textId="77777777" w:rsidR="00997D49" w:rsidRPr="0063260F" w:rsidRDefault="00997D49" w:rsidP="00997D49">
      <w:pPr>
        <w:rPr>
          <w:sz w:val="2"/>
          <w:szCs w:val="2"/>
        </w:rPr>
      </w:pPr>
      <w:r w:rsidRPr="0063260F">
        <w:rPr>
          <w:sz w:val="2"/>
          <w:szCs w:val="2"/>
        </w:rPr>
        <w:t>Maintaining information dominance has been an essential element of the U.S. military’s post-Cold War operations. Superior command, control, communications, intelligence, surveillance, and reconnaissance (C3ISR) capabilities have enabled U.S. forces to possess greater situational awareness than their adversaries, act on that situational awareness quicker, and synchronize their operations more effectively across time and space. Having observed the effectiveness of the U.S. military’s information systems in operations in the Middle East and other theaters, Russia has invested heavily in counter-C3ISR capabilities in order to contest U.S. information dominance and to disrupt U.S. find, fix, track, target, engage, and assess (F2T2EA) kill chains. Russian counter-C3ISR capabilities in the EMS include jammers to interfere with radars and radios, decoys that create false targets for sensors, laser dazzlers to blind electro-optical and infrared (EO/IR) sensors, and camouflage that obscures potential targets to reduce their probability of detection.43 The vulnerability of U.S. and allied C3ISR forces to these countermeasures is compounded by the increasing range at which they may be forced to operate due to Russia’s area-denial capabilities. These distances could require NATO forces to use higher-power active sensors and countermeasures that would further increase their detectability and vulnerability to attacks.44</w:t>
      </w:r>
    </w:p>
    <w:p w14:paraId="3C6DBE52" w14:textId="77777777" w:rsidR="00997D49" w:rsidRPr="0063260F" w:rsidRDefault="00997D49" w:rsidP="00997D49">
      <w:pPr>
        <w:rPr>
          <w:sz w:val="2"/>
          <w:szCs w:val="2"/>
        </w:rPr>
      </w:pPr>
      <w:r w:rsidRPr="0063260F">
        <w:rPr>
          <w:sz w:val="2"/>
          <w:szCs w:val="2"/>
        </w:rPr>
        <w:t xml:space="preserve">Russia has also fielded capabilities to contest space and exploit perceived vulnerabilities in U.S. and NATO space architectures.45 U.S. space capabilities are not concealed, often hosted in unprotected commercial and military satellites, and concentrated in a limited number of platforms, many of which could not be quickly replaced if damaged or compromised.46 The Russian military, on the other hand, has viable terrestrial and airborne alternatives to spacebased systems that can support operations near the Russian homeland. As a result, it is less dependent on space systems as a whole, and it would face less risk if it were to use kinetic and non-kinetic anti-satellite (ASAT) weapons during a conflict since the consequences would fall disproportionately on U.S. and NATO space systems.47 </w:t>
      </w:r>
    </w:p>
    <w:p w14:paraId="592B1F70" w14:textId="77777777" w:rsidR="00997D49" w:rsidRPr="0063260F" w:rsidRDefault="00997D49" w:rsidP="00997D49">
      <w:pPr>
        <w:rPr>
          <w:sz w:val="2"/>
          <w:szCs w:val="2"/>
        </w:rPr>
      </w:pPr>
      <w:r w:rsidRPr="0063260F">
        <w:rPr>
          <w:sz w:val="2"/>
          <w:szCs w:val="2"/>
        </w:rPr>
        <w:t>Finally, the Russian military could use cyber tools to disrupt and corrupt the NATO information flows by targeting digital data information networks that store, process, and disseminate data.48 Although the adaptation and integration of information technologies enhance the capabilities of U.S. and NATO forces, they also increase the size of their potential cybersecurity target set and create new vulnerabilities that Russia could seek to exploit.49 DoD’s Defense Science Board has warned that “major powers have a significant and growing ability to hold U.S. critical infrastructure at risk via cyberattack and an increasing potential to use cyber tools to thwart U.S. military responses.”50 Evidence suggests that the Russian government may be conducting cyber reconnaissance to collect data that would support operational planning for cyberattacks on U.S. or allied critical infrastructure in the event of a conflict with Russia.51 The U.S. Transportation Command and key civilian communications networks that support U.S. military deployment activities are especially vulnerable to Russian cyberattacks. Russia could take advantages of these vulnerabilities to non-kinetically disrupt key rail and port operations in the United States, delaying the arrival of vital U.S. reinforcements to Europe.</w:t>
      </w:r>
    </w:p>
    <w:p w14:paraId="6661E8BF" w14:textId="77777777" w:rsidR="00997D49" w:rsidRPr="0063260F" w:rsidRDefault="00997D49" w:rsidP="00997D49">
      <w:pPr>
        <w:rPr>
          <w:sz w:val="2"/>
          <w:szCs w:val="2"/>
        </w:rPr>
      </w:pPr>
      <w:r w:rsidRPr="0063260F">
        <w:rPr>
          <w:sz w:val="2"/>
          <w:szCs w:val="2"/>
        </w:rPr>
        <w:t xml:space="preserve">Russia’s Massed Conventional Artillery </w:t>
      </w:r>
    </w:p>
    <w:p w14:paraId="552AD827" w14:textId="77777777" w:rsidR="00997D49" w:rsidRPr="0063260F" w:rsidRDefault="00997D49" w:rsidP="00997D49">
      <w:pPr>
        <w:rPr>
          <w:sz w:val="2"/>
          <w:szCs w:val="2"/>
        </w:rPr>
      </w:pPr>
      <w:r w:rsidRPr="0063260F">
        <w:rPr>
          <w:sz w:val="2"/>
          <w:szCs w:val="2"/>
        </w:rPr>
        <w:t xml:space="preserve">Massed conventional artillery, which serves as the decisive arm of the Russian Army, may represent its greatest conventional threat to NATO ground forces.52 Unlike the U.S. military, which employs its indirect fires to allow its maneuver forces to close with and destroy enemy forces, Russia employs its maneuver forces to enable its indirect fires. As operations in Ukraine have shown, Russia uses its maneuver forces to drive adversary formations into positions of disadvantage where they can be destroyed by massed conventional artillery fire.53 Russian ground formations at all echelons include robust indirect fires that often out-range their U.S. and NATO equivalents.54 Russian motor rifle and tank regiments, brigades, and divisions place a greater emphasis on indirect fires relative to equivalent Western units. For instance, a Russian motor rifle brigade often includes two self-propelled artillery battalions and a rocket artillery battalion, whereas its rough U.S. equivalent, an ABCT, only contains one self-propelled artillery battalion.55 </w:t>
      </w:r>
    </w:p>
    <w:p w14:paraId="67B3382B" w14:textId="77777777" w:rsidR="00997D49" w:rsidRPr="0063260F" w:rsidRDefault="00997D49" w:rsidP="00997D49">
      <w:pPr>
        <w:rPr>
          <w:sz w:val="2"/>
          <w:szCs w:val="2"/>
        </w:rPr>
      </w:pPr>
      <w:r w:rsidRPr="0063260F">
        <w:rPr>
          <w:sz w:val="2"/>
          <w:szCs w:val="2"/>
        </w:rPr>
        <w:t>In a conflict with NATO, the maneuver units in a Russian main effort would likely be supported by an equal or greater number of artillery units. Russian artillery is capable of firing advanced area effects munitions including cluster munitions and thermobaric rounds, as well as artillery-delivered mines. Artillery units also possess organic ISR capabilities that include ubiquitous unmanned aerial systems and tactical signals intelligence.56 As a result, U.S. and NATO ground forces could be “out-ranged and out-gunned” by Russian forces, offsetting the traditional superiority of U.S. and allied maneuver forces.57 This could provide Russia a decisive advantage in close combat, particularly since the traditional advantage of Allied airpower could be greatly reduced, at least initially, by Russian IADS.</w:t>
      </w:r>
    </w:p>
    <w:p w14:paraId="617EA7F4" w14:textId="77777777" w:rsidR="00997D49" w:rsidRPr="007B41CF" w:rsidRDefault="00997D49" w:rsidP="00997D49">
      <w:pPr>
        <w:rPr>
          <w:sz w:val="16"/>
        </w:rPr>
      </w:pPr>
      <w:r w:rsidRPr="007B41CF">
        <w:rPr>
          <w:sz w:val="16"/>
        </w:rPr>
        <w:t xml:space="preserve">Consequences of the Eroding Credibility of NATO Deterrence and Defense </w:t>
      </w:r>
    </w:p>
    <w:p w14:paraId="52FE2FC7" w14:textId="77777777" w:rsidR="00997D49" w:rsidRPr="007B41CF" w:rsidRDefault="00997D49" w:rsidP="00997D49">
      <w:pPr>
        <w:rPr>
          <w:sz w:val="16"/>
        </w:rPr>
      </w:pPr>
      <w:r w:rsidRPr="007B41CF">
        <w:rPr>
          <w:sz w:val="16"/>
        </w:rPr>
        <w:t xml:space="preserve">Collectively, </w:t>
      </w:r>
      <w:r w:rsidRPr="00195546">
        <w:rPr>
          <w:sz w:val="16"/>
        </w:rPr>
        <w:t xml:space="preserve">these </w:t>
      </w:r>
      <w:r w:rsidRPr="00195546">
        <w:rPr>
          <w:rStyle w:val="Emphasis"/>
        </w:rPr>
        <w:t>threats erode the credibility of NATO’s ability to deter</w:t>
      </w:r>
      <w:r w:rsidRPr="00195546">
        <w:rPr>
          <w:rStyle w:val="StyleUnderline"/>
        </w:rPr>
        <w:t xml:space="preserve"> and defend against Russia aggression</w:t>
      </w:r>
      <w:r w:rsidRPr="00195546">
        <w:rPr>
          <w:sz w:val="16"/>
        </w:rPr>
        <w:t xml:space="preserve">, including aggression at the sub-conventional level in areas covered by Russian area-denial systems. </w:t>
      </w:r>
      <w:r w:rsidRPr="00195546">
        <w:rPr>
          <w:rStyle w:val="Emphasis"/>
        </w:rPr>
        <w:t>Should this erosion continue, Russia may become less wary of conducting gray zone operations</w:t>
      </w:r>
      <w:r w:rsidRPr="00195546">
        <w:rPr>
          <w:sz w:val="16"/>
        </w:rPr>
        <w:t xml:space="preserve"> against Poland and the Baltic states. </w:t>
      </w:r>
      <w:r w:rsidRPr="00195546">
        <w:rPr>
          <w:rStyle w:val="StyleUnderline"/>
        </w:rPr>
        <w:t>Even if</w:t>
      </w:r>
      <w:r w:rsidRPr="00195546">
        <w:rPr>
          <w:sz w:val="16"/>
        </w:rPr>
        <w:t xml:space="preserve"> Russian </w:t>
      </w:r>
      <w:r w:rsidRPr="00195546">
        <w:rPr>
          <w:rStyle w:val="StyleUnderline"/>
        </w:rPr>
        <w:t>leadership believes such actions could escalate</w:t>
      </w:r>
      <w:r w:rsidRPr="00195546">
        <w:rPr>
          <w:sz w:val="16"/>
        </w:rPr>
        <w:t xml:space="preserve">, </w:t>
      </w:r>
      <w:r w:rsidRPr="00195546">
        <w:rPr>
          <w:rStyle w:val="StyleUnderline"/>
        </w:rPr>
        <w:t xml:space="preserve">they may not be deterred </w:t>
      </w:r>
      <w:r w:rsidRPr="00195546">
        <w:rPr>
          <w:sz w:val="16"/>
        </w:rPr>
        <w:t xml:space="preserve">from undertaking them </w:t>
      </w:r>
      <w:r w:rsidRPr="00195546">
        <w:rPr>
          <w:rStyle w:val="StyleUnderline"/>
        </w:rPr>
        <w:t>if they are confident</w:t>
      </w:r>
      <w:r w:rsidRPr="00BB178A">
        <w:rPr>
          <w:rStyle w:val="StyleUnderline"/>
        </w:rPr>
        <w:t xml:space="preserve"> Russian forces could quickly prevail</w:t>
      </w:r>
      <w:r w:rsidRPr="007B41CF">
        <w:rPr>
          <w:sz w:val="16"/>
        </w:rPr>
        <w:t xml:space="preserve"> in a short and limited conventional engagement against NATO. </w:t>
      </w:r>
    </w:p>
    <w:p w14:paraId="7C7BD3F5" w14:textId="77777777" w:rsidR="00997D49" w:rsidRPr="007B41CF" w:rsidRDefault="00997D49" w:rsidP="00997D49">
      <w:pPr>
        <w:rPr>
          <w:sz w:val="16"/>
        </w:rPr>
      </w:pPr>
      <w:r w:rsidRPr="00BB178A">
        <w:rPr>
          <w:rStyle w:val="StyleUnderline"/>
        </w:rPr>
        <w:t xml:space="preserve">The consequences of </w:t>
      </w:r>
      <w:r w:rsidRPr="00E22AD4">
        <w:rPr>
          <w:rStyle w:val="Emphasis"/>
          <w:highlight w:val="green"/>
        </w:rPr>
        <w:t>losing even a limited war</w:t>
      </w:r>
      <w:r w:rsidRPr="00BB178A">
        <w:rPr>
          <w:rStyle w:val="Emphasis"/>
        </w:rPr>
        <w:t xml:space="preserve"> with Russia</w:t>
      </w:r>
      <w:r w:rsidRPr="007B41CF">
        <w:rPr>
          <w:sz w:val="16"/>
        </w:rPr>
        <w:t xml:space="preserve"> on the European continent </w:t>
      </w:r>
      <w:r w:rsidRPr="00E22AD4">
        <w:rPr>
          <w:rStyle w:val="Emphasis"/>
          <w:highlight w:val="green"/>
        </w:rPr>
        <w:t>could prove fatal for the Alliance’s cohesion</w:t>
      </w:r>
      <w:r w:rsidRPr="007B41CF">
        <w:rPr>
          <w:sz w:val="16"/>
        </w:rPr>
        <w:t xml:space="preserve">. </w:t>
      </w:r>
      <w:r w:rsidRPr="00BB178A">
        <w:rPr>
          <w:rStyle w:val="StyleUnderline"/>
        </w:rPr>
        <w:t>A Russian fait accompli</w:t>
      </w:r>
      <w:r w:rsidRPr="007B41CF">
        <w:rPr>
          <w:sz w:val="16"/>
        </w:rPr>
        <w:t xml:space="preserve">, especially in the face of an unsuccessful NATO military response, </w:t>
      </w:r>
      <w:r w:rsidRPr="00BB178A">
        <w:rPr>
          <w:rStyle w:val="StyleUnderline"/>
        </w:rPr>
        <w:t xml:space="preserve">could </w:t>
      </w:r>
      <w:r w:rsidRPr="00BB178A">
        <w:rPr>
          <w:rStyle w:val="Emphasis"/>
        </w:rPr>
        <w:t>reorder Europe geopolitically</w:t>
      </w:r>
      <w:r w:rsidRPr="00BB178A">
        <w:rPr>
          <w:rStyle w:val="StyleUnderline"/>
        </w:rPr>
        <w:t xml:space="preserve"> </w:t>
      </w:r>
      <w:r w:rsidRPr="00E22AD4">
        <w:rPr>
          <w:rStyle w:val="StyleUnderline"/>
          <w:highlight w:val="green"/>
        </w:rPr>
        <w:t xml:space="preserve">and </w:t>
      </w:r>
      <w:r w:rsidRPr="00DB0317">
        <w:rPr>
          <w:rStyle w:val="StyleUnderline"/>
        </w:rPr>
        <w:t xml:space="preserve">greatly </w:t>
      </w:r>
      <w:r w:rsidRPr="00E22AD4">
        <w:rPr>
          <w:rStyle w:val="Emphasis"/>
          <w:highlight w:val="green"/>
        </w:rPr>
        <w:t>reduce the credibility of U.S. security commitments</w:t>
      </w:r>
      <w:r w:rsidRPr="007B41CF">
        <w:rPr>
          <w:sz w:val="16"/>
        </w:rPr>
        <w:t xml:space="preserve"> to </w:t>
      </w:r>
      <w:r w:rsidRPr="00BB178A">
        <w:rPr>
          <w:rStyle w:val="StyleUnderline"/>
        </w:rPr>
        <w:t>its allies</w:t>
      </w:r>
      <w:r w:rsidRPr="007B41CF">
        <w:rPr>
          <w:sz w:val="16"/>
        </w:rPr>
        <w:t xml:space="preserve"> and friends </w:t>
      </w:r>
      <w:r w:rsidRPr="00BB178A">
        <w:rPr>
          <w:rStyle w:val="StyleUnderline"/>
        </w:rPr>
        <w:t>in</w:t>
      </w:r>
      <w:r w:rsidRPr="007B41CF">
        <w:rPr>
          <w:sz w:val="16"/>
        </w:rPr>
        <w:t xml:space="preserve"> Europe and other regions, including in </w:t>
      </w:r>
      <w:r w:rsidRPr="00BB178A">
        <w:rPr>
          <w:rStyle w:val="StyleUnderline"/>
        </w:rPr>
        <w:t>the Indo-Pacific</w:t>
      </w:r>
      <w:r w:rsidRPr="007B41CF">
        <w:rPr>
          <w:sz w:val="16"/>
        </w:rPr>
        <w:t xml:space="preserve">. </w:t>
      </w:r>
      <w:r w:rsidRPr="00BB178A">
        <w:rPr>
          <w:rStyle w:val="StyleUnderline"/>
        </w:rPr>
        <w:t>A Russian victory would</w:t>
      </w:r>
      <w:r w:rsidRPr="007B41CF">
        <w:rPr>
          <w:sz w:val="16"/>
        </w:rPr>
        <w:t xml:space="preserve"> also </w:t>
      </w:r>
      <w:r w:rsidRPr="00BB178A">
        <w:rPr>
          <w:rStyle w:val="StyleUnderline"/>
        </w:rPr>
        <w:t>demonstrate NATO’s inability to defend</w:t>
      </w:r>
      <w:r w:rsidRPr="007B41CF">
        <w:rPr>
          <w:sz w:val="16"/>
        </w:rPr>
        <w:t xml:space="preserve"> its frontline states, </w:t>
      </w:r>
      <w:r w:rsidRPr="00BB178A">
        <w:rPr>
          <w:rStyle w:val="StyleUnderline"/>
        </w:rPr>
        <w:t>which might incentivize</w:t>
      </w:r>
      <w:r w:rsidRPr="007B41CF">
        <w:rPr>
          <w:sz w:val="16"/>
        </w:rPr>
        <w:t xml:space="preserve"> both NATO member and nonmember European </w:t>
      </w:r>
      <w:r w:rsidRPr="00BB178A">
        <w:rPr>
          <w:rStyle w:val="StyleUnderline"/>
        </w:rPr>
        <w:t>states to tilt more toward Russia’s political orbit</w:t>
      </w:r>
      <w:r w:rsidRPr="007B41CF">
        <w:rPr>
          <w:sz w:val="16"/>
        </w:rPr>
        <w:t xml:space="preserve">. Moreover, although any conflict between nuclear-armed states carries with it the serious risks of </w:t>
      </w:r>
      <w:r w:rsidRPr="00E22AD4">
        <w:rPr>
          <w:rStyle w:val="Emphasis"/>
          <w:highlight w:val="green"/>
        </w:rPr>
        <w:t>nuclear escalation</w:t>
      </w:r>
      <w:r w:rsidRPr="007B41CF">
        <w:rPr>
          <w:sz w:val="16"/>
        </w:rPr>
        <w:t xml:space="preserve">, this </w:t>
      </w:r>
      <w:r w:rsidRPr="00E22AD4">
        <w:rPr>
          <w:rStyle w:val="Emphasis"/>
          <w:highlight w:val="green"/>
        </w:rPr>
        <w:t>risk would likely be intensified</w:t>
      </w:r>
      <w:r w:rsidRPr="007B41CF">
        <w:rPr>
          <w:rStyle w:val="StyleUnderline"/>
        </w:rPr>
        <w:t xml:space="preserve"> should NATO undertake a massive conventional campaign</w:t>
      </w:r>
      <w:r w:rsidRPr="007B41CF">
        <w:rPr>
          <w:sz w:val="16"/>
        </w:rPr>
        <w:t xml:space="preserve"> to undo what Russia has accomplished. </w:t>
      </w:r>
      <w:r w:rsidRPr="00E22AD4">
        <w:rPr>
          <w:rStyle w:val="StyleUnderline"/>
          <w:highlight w:val="green"/>
        </w:rPr>
        <w:t xml:space="preserve">Russia’s </w:t>
      </w:r>
      <w:r w:rsidRPr="00195546">
        <w:rPr>
          <w:rStyle w:val="StyleUnderline"/>
        </w:rPr>
        <w:t>asymmetric advantage in</w:t>
      </w:r>
      <w:r w:rsidRPr="00E22AD4">
        <w:rPr>
          <w:rStyle w:val="StyleUnderline"/>
          <w:highlight w:val="green"/>
        </w:rPr>
        <w:t xml:space="preserve"> low</w:t>
      </w:r>
      <w:r w:rsidRPr="007B41CF">
        <w:rPr>
          <w:rStyle w:val="StyleUnderline"/>
        </w:rPr>
        <w:t>-</w:t>
      </w:r>
      <w:r w:rsidRPr="00E22AD4">
        <w:rPr>
          <w:rStyle w:val="StyleUnderline"/>
          <w:highlight w:val="green"/>
        </w:rPr>
        <w:t>yield</w:t>
      </w:r>
      <w:r w:rsidRPr="007B41CF">
        <w:rPr>
          <w:rStyle w:val="StyleUnderline"/>
        </w:rPr>
        <w:t xml:space="preserve"> </w:t>
      </w:r>
      <w:r w:rsidRPr="00E22AD4">
        <w:rPr>
          <w:rStyle w:val="StyleUnderline"/>
          <w:highlight w:val="green"/>
        </w:rPr>
        <w:t xml:space="preserve">nuclear </w:t>
      </w:r>
      <w:r w:rsidRPr="00E22AD4">
        <w:rPr>
          <w:rStyle w:val="StyleUnderline"/>
          <w:highlight w:val="green"/>
        </w:rPr>
        <w:lastRenderedPageBreak/>
        <w:t>weapons and ambiguous doctrine</w:t>
      </w:r>
      <w:r w:rsidRPr="007B41CF">
        <w:rPr>
          <w:sz w:val="16"/>
        </w:rPr>
        <w:t xml:space="preserve"> surrounding their use in conventional conflicts could </w:t>
      </w:r>
      <w:r w:rsidRPr="00E22AD4">
        <w:rPr>
          <w:rStyle w:val="StyleUnderline"/>
          <w:highlight w:val="green"/>
        </w:rPr>
        <w:t xml:space="preserve">create the </w:t>
      </w:r>
      <w:r w:rsidRPr="00E22AD4">
        <w:rPr>
          <w:rStyle w:val="Emphasis"/>
          <w:highlight w:val="green"/>
        </w:rPr>
        <w:t>potential for miscalculation</w:t>
      </w:r>
      <w:r w:rsidRPr="007B41CF">
        <w:rPr>
          <w:sz w:val="16"/>
        </w:rPr>
        <w:t xml:space="preserve">.58 The </w:t>
      </w:r>
      <w:r w:rsidRPr="007B41CF">
        <w:rPr>
          <w:rStyle w:val="Emphasis"/>
        </w:rPr>
        <w:t>far better option would be to ensure that NATO has the capability</w:t>
      </w:r>
      <w:r w:rsidRPr="007B41CF">
        <w:rPr>
          <w:rStyle w:val="StyleUnderline"/>
        </w:rPr>
        <w:t xml:space="preserve"> and capacity </w:t>
      </w:r>
      <w:r w:rsidRPr="007B41CF">
        <w:rPr>
          <w:rStyle w:val="Emphasis"/>
        </w:rPr>
        <w:t>to prevent Russia from achieving a fait accompli</w:t>
      </w:r>
      <w:r w:rsidRPr="007B41CF">
        <w:rPr>
          <w:rStyle w:val="StyleUnderline"/>
        </w:rPr>
        <w:t xml:space="preserve"> by a force of arms in the Baltic region in the first place</w:t>
      </w:r>
      <w:r w:rsidRPr="007B41CF">
        <w:rPr>
          <w:sz w:val="16"/>
        </w:rPr>
        <w:t>.</w:t>
      </w:r>
    </w:p>
    <w:p w14:paraId="357F6912" w14:textId="77777777" w:rsidR="00997D49" w:rsidRPr="007B41CF" w:rsidRDefault="00997D49" w:rsidP="00997D49">
      <w:pPr>
        <w:rPr>
          <w:sz w:val="16"/>
        </w:rPr>
      </w:pPr>
      <w:r w:rsidRPr="007B41CF">
        <w:rPr>
          <w:sz w:val="16"/>
        </w:rPr>
        <w:t xml:space="preserve">Strengthening Deterrence and Defense in Europe </w:t>
      </w:r>
    </w:p>
    <w:p w14:paraId="73EEB62C" w14:textId="77777777" w:rsidR="00997D49" w:rsidRPr="007B41CF" w:rsidRDefault="00997D49" w:rsidP="00997D49">
      <w:pPr>
        <w:rPr>
          <w:rStyle w:val="StyleUnderline"/>
        </w:rPr>
      </w:pPr>
      <w:r w:rsidRPr="007B41CF">
        <w:rPr>
          <w:sz w:val="16"/>
        </w:rPr>
        <w:t xml:space="preserve">These challenges and threats are not insurmountable. To strengthen deterrence and defense against Russian aggression, </w:t>
      </w:r>
      <w:r w:rsidRPr="00E22AD4">
        <w:rPr>
          <w:rStyle w:val="StyleUnderline"/>
          <w:highlight w:val="green"/>
        </w:rPr>
        <w:t>NATO should</w:t>
      </w:r>
      <w:r w:rsidRPr="007B41CF">
        <w:rPr>
          <w:rStyle w:val="StyleUnderline"/>
        </w:rPr>
        <w:t xml:space="preserve"> adopt a strategy that focuses on </w:t>
      </w:r>
      <w:r w:rsidRPr="00E22AD4">
        <w:rPr>
          <w:rStyle w:val="StyleUnderline"/>
          <w:highlight w:val="green"/>
        </w:rPr>
        <w:t>blunt</w:t>
      </w:r>
      <w:r w:rsidRPr="007B41CF">
        <w:rPr>
          <w:rStyle w:val="StyleUnderline"/>
        </w:rPr>
        <w:t xml:space="preserve">ing </w:t>
      </w:r>
      <w:r w:rsidRPr="00E22AD4">
        <w:rPr>
          <w:rStyle w:val="StyleUnderline"/>
          <w:highlight w:val="green"/>
        </w:rPr>
        <w:t>Russian aggression</w:t>
      </w:r>
      <w:r w:rsidRPr="007B41CF">
        <w:rPr>
          <w:rStyle w:val="StyleUnderline"/>
        </w:rPr>
        <w:t xml:space="preserve"> at the outset of conflict</w:t>
      </w:r>
      <w:r w:rsidRPr="007B41CF">
        <w:rPr>
          <w:sz w:val="16"/>
        </w:rPr>
        <w:t xml:space="preserve">. This strategy could enhance deterrence by presenting a formidable defensive posture that would be difficult to overcome, </w:t>
      </w:r>
      <w:r w:rsidRPr="007B41CF">
        <w:rPr>
          <w:rStyle w:val="StyleUnderline"/>
        </w:rPr>
        <w:t>demonstrating to Russia that any attack on NATO states would not be quick or painless and would likely not succeed.</w:t>
      </w:r>
      <w:r w:rsidRPr="007B41CF">
        <w:rPr>
          <w:sz w:val="16"/>
        </w:rPr>
        <w:t xml:space="preserve"> </w:t>
      </w:r>
      <w:r w:rsidRPr="00E22AD4">
        <w:rPr>
          <w:rStyle w:val="StyleUnderline"/>
          <w:highlight w:val="green"/>
        </w:rPr>
        <w:t xml:space="preserve">The </w:t>
      </w:r>
      <w:r w:rsidRPr="00E22AD4">
        <w:rPr>
          <w:rStyle w:val="Emphasis"/>
          <w:highlight w:val="green"/>
        </w:rPr>
        <w:t>prospect of a difficult</w:t>
      </w:r>
      <w:r w:rsidRPr="007B41CF">
        <w:rPr>
          <w:rStyle w:val="StyleUnderline"/>
        </w:rPr>
        <w:t xml:space="preserve">, uncertain, and potentially prolonged </w:t>
      </w:r>
      <w:r w:rsidRPr="00E22AD4">
        <w:rPr>
          <w:rStyle w:val="Emphasis"/>
          <w:highlight w:val="green"/>
        </w:rPr>
        <w:t>conflict could create enough uncertainty</w:t>
      </w:r>
      <w:r w:rsidRPr="007B41CF">
        <w:rPr>
          <w:rStyle w:val="StyleUnderline"/>
        </w:rPr>
        <w:t xml:space="preserve"> in Russia’s decision calculus </w:t>
      </w:r>
      <w:r w:rsidRPr="00E22AD4">
        <w:rPr>
          <w:rStyle w:val="Emphasis"/>
          <w:highlight w:val="green"/>
        </w:rPr>
        <w:t>to undermine its confidence</w:t>
      </w:r>
      <w:r w:rsidRPr="007B41CF">
        <w:rPr>
          <w:rStyle w:val="StyleUnderline"/>
        </w:rPr>
        <w:t xml:space="preserve"> that it could realize its theory of victory.</w:t>
      </w:r>
      <w:r w:rsidRPr="007B41CF">
        <w:rPr>
          <w:sz w:val="16"/>
        </w:rPr>
        <w:t xml:space="preserve"> </w:t>
      </w:r>
      <w:r w:rsidRPr="007B41CF">
        <w:rPr>
          <w:rStyle w:val="StyleUnderline"/>
        </w:rPr>
        <w:t xml:space="preserve">This strategy could </w:t>
      </w:r>
      <w:r w:rsidRPr="007B41CF">
        <w:rPr>
          <w:rStyle w:val="Emphasis"/>
        </w:rPr>
        <w:t>convince Moscow that</w:t>
      </w:r>
      <w:r w:rsidRPr="007B41CF">
        <w:rPr>
          <w:rStyle w:val="StyleUnderline"/>
        </w:rPr>
        <w:t xml:space="preserve"> even when it feels compelled to act, </w:t>
      </w:r>
      <w:r w:rsidRPr="007B41CF">
        <w:rPr>
          <w:rStyle w:val="Emphasis"/>
        </w:rPr>
        <w:t>de-escalation and negotiation are a better option</w:t>
      </w:r>
      <w:r w:rsidRPr="007B41CF">
        <w:rPr>
          <w:rStyle w:val="StyleUnderline"/>
        </w:rPr>
        <w:t xml:space="preserve"> than gambling on a risky and costly war. </w:t>
      </w:r>
    </w:p>
    <w:p w14:paraId="27CF9FA3" w14:textId="77777777" w:rsidR="00997D49" w:rsidRPr="007B41CF" w:rsidRDefault="00997D49" w:rsidP="00997D49">
      <w:pPr>
        <w:rPr>
          <w:sz w:val="16"/>
        </w:rPr>
      </w:pPr>
      <w:r w:rsidRPr="007B41CF">
        <w:rPr>
          <w:sz w:val="16"/>
        </w:rPr>
        <w:t xml:space="preserve">If deterrence did fail, this strategy would strengthen NATO’s ability to defend against and ultimately defeat Russian aggression. At a minimum, </w:t>
      </w:r>
      <w:r w:rsidRPr="007B41CF">
        <w:rPr>
          <w:rStyle w:val="StyleUnderline"/>
        </w:rPr>
        <w:t>it would raise the costs of Russian aggression, buy time for reinforcements to arrive, and put the Alliance in a more favorable position</w:t>
      </w:r>
      <w:r w:rsidRPr="007B41CF">
        <w:rPr>
          <w:sz w:val="16"/>
        </w:rPr>
        <w:t xml:space="preserve"> for an eventual counteroffensive to undo Russia’s temporary gains. Furthermore, it could reinforce Alliance resolve by increasing confidence among member states that NATO’s forces would ultimately prevail if Russia initiated a conflict. </w:t>
      </w:r>
    </w:p>
    <w:p w14:paraId="632BE82F" w14:textId="77777777" w:rsidR="00997D49" w:rsidRPr="007B41CF" w:rsidRDefault="00997D49" w:rsidP="00997D49">
      <w:pPr>
        <w:rPr>
          <w:sz w:val="16"/>
        </w:rPr>
      </w:pPr>
      <w:r w:rsidRPr="007B41CF">
        <w:rPr>
          <w:sz w:val="16"/>
        </w:rPr>
        <w:t xml:space="preserve">The viability of this strategy would depend heavily on the ability of NATO to offset Russia’s time-distance advantage in order to negate Russia’s theory of victory. NATO’s initial defensive posture would need to be sufficiently lethal and robust to blunt Russian invasion forces at the outset of conflict in order to delay a decisive Russian victory and buy time for NATO to respond, as well as degrade Russian A2/AD capabilities to assure access and freedom of maneuver for reinforcements. Moreover, this posture would need to be sufficiently resilient to accomplish these tasks while persisting under intense and sustained multi-domain attacks. NATO would need to be able to reinforce its forward forces quickly to offset Russia’s initial advantage in the correlation of forces, counter Russian attempts to send in reinforcements, and demonstrate that each day the conflict continues, Russia would face a growing Alliance military force. </w:t>
      </w:r>
    </w:p>
    <w:p w14:paraId="2912ED1C" w14:textId="77777777" w:rsidR="00997D49" w:rsidRPr="00F76FA9" w:rsidRDefault="00997D49" w:rsidP="00F76FA9"/>
    <w:p w14:paraId="069FCF9C" w14:textId="78173EDF" w:rsidR="00F76FA9" w:rsidRPr="00F76FA9" w:rsidRDefault="00F76FA9" w:rsidP="00F76FA9">
      <w:pPr>
        <w:pStyle w:val="Heading3"/>
        <w:rPr>
          <w:rFonts w:cs="Arial"/>
        </w:rPr>
      </w:pPr>
      <w:r w:rsidRPr="00F76FA9">
        <w:rPr>
          <w:rFonts w:cs="Arial"/>
        </w:rPr>
        <w:lastRenderedPageBreak/>
        <w:t>1AC: Framing</w:t>
      </w:r>
    </w:p>
    <w:p w14:paraId="13722163" w14:textId="77777777" w:rsidR="00F76FA9" w:rsidRDefault="00F76FA9" w:rsidP="00F76FA9">
      <w:pPr>
        <w:pStyle w:val="Heading4"/>
        <w:rPr>
          <w:rFonts w:cs="Arial"/>
        </w:rPr>
      </w:pPr>
      <w:r>
        <w:rPr>
          <w:rFonts w:cs="Arial"/>
        </w:rPr>
        <w:t>The metaethic is consistency with s</w:t>
      </w:r>
      <w:r w:rsidRPr="00F76FA9">
        <w:rPr>
          <w:rFonts w:cs="Arial"/>
        </w:rPr>
        <w:t>ynthetic a posteriori moral naturalism:</w:t>
      </w:r>
      <w:r>
        <w:rPr>
          <w:rFonts w:cs="Arial"/>
        </w:rPr>
        <w:t xml:space="preserve"> </w:t>
      </w:r>
    </w:p>
    <w:p w14:paraId="738921EE" w14:textId="20776485" w:rsidR="00F76FA9" w:rsidRPr="00F76FA9" w:rsidRDefault="00F76FA9" w:rsidP="00F76FA9">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14:paraId="6EE7971A" w14:textId="77777777" w:rsidR="00F76FA9" w:rsidRPr="00F76FA9" w:rsidRDefault="00F76FA9" w:rsidP="00F76FA9">
      <w:r w:rsidRPr="00F76FA9">
        <w:rPr>
          <w:b/>
          <w:bCs/>
          <w:sz w:val="26"/>
          <w:szCs w:val="26"/>
          <w:u w:val="single"/>
        </w:rPr>
        <w:t>Lutz and Lenman 18.</w:t>
      </w:r>
      <w:r w:rsidRPr="00F76FA9">
        <w:t xml:space="preserve"> Lutz, Matthew and Lenman, James, "Moral Naturalism", The Stanford Encyclopedia of Philosophy (Fall 2018 Edition), Edward N. Zalta (ed.), URL = &lt;https://plato.stanford</w:t>
      </w:r>
      <w:r w:rsidRPr="00F76FA9">
        <w:rPr>
          <w:szCs w:val="16"/>
        </w:rPr>
        <w:t>.edu/archives/fall2018/entries/naturalism-moral/&gt;. //Massa</w:t>
      </w:r>
    </w:p>
    <w:p w14:paraId="459CB329" w14:textId="77777777" w:rsidR="00F76FA9" w:rsidRPr="00F76FA9" w:rsidRDefault="00F76FA9" w:rsidP="00F76FA9">
      <w:r w:rsidRPr="00F76FA9">
        <w:t xml:space="preserve">The first argument against normative non-naturalism concerns normative supervenience.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r w:rsidRPr="00F76FA9">
        <w:rPr>
          <w:b/>
          <w:bCs/>
          <w:sz w:val="26"/>
          <w:szCs w:val="26"/>
          <w:u w:val="single"/>
        </w:rPr>
        <w:t xml:space="preserve">has been called </w:t>
      </w:r>
      <w:r w:rsidRPr="00F76FA9">
        <w:rPr>
          <w:b/>
          <w:bCs/>
          <w:sz w:val="26"/>
          <w:szCs w:val="26"/>
          <w:highlight w:val="green"/>
          <w:u w:val="single"/>
        </w:rPr>
        <w:t>the “least controversial thesis in metaethics”</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But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world,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But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And if the non-naturalist can offer no explanation of this phenomenon that demands explanation, this is a heavy mark against non-naturalism (McPherson 2012).</w:t>
      </w:r>
    </w:p>
    <w:p w14:paraId="71E5CC8B" w14:textId="70235ED6" w:rsidR="00F76FA9" w:rsidRPr="00666FC8" w:rsidRDefault="00F76FA9" w:rsidP="00F76FA9">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17E4E3F7" w14:textId="77777777" w:rsidR="00F76FA9" w:rsidRPr="00666FC8" w:rsidRDefault="00F76FA9" w:rsidP="00F76FA9">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6" w:history="1">
        <w:r w:rsidRPr="00666FC8">
          <w:rPr>
            <w:rStyle w:val="Hyperlink"/>
          </w:rPr>
          <w:t>http://plato.stanford.edu/entries/naturalism/</w:t>
        </w:r>
      </w:hyperlink>
      <w:r w:rsidRPr="00666FC8">
        <w:t> 2007)</w:t>
      </w:r>
    </w:p>
    <w:p w14:paraId="430A2AC2" w14:textId="77777777" w:rsidR="00F76FA9" w:rsidRPr="00666FC8" w:rsidRDefault="00F76FA9" w:rsidP="00F76FA9">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562EB43C" w14:textId="77777777" w:rsidR="00F76FA9" w:rsidRPr="00F76FA9" w:rsidRDefault="00F76FA9" w:rsidP="00F76FA9"/>
    <w:p w14:paraId="228202E5" w14:textId="77777777" w:rsidR="00F76FA9" w:rsidRPr="00F76FA9" w:rsidRDefault="00F76FA9" w:rsidP="00F76FA9">
      <w:pPr>
        <w:pStyle w:val="Heading4"/>
        <w:spacing w:line="276" w:lineRule="auto"/>
        <w:rPr>
          <w:rFonts w:cs="Arial"/>
        </w:rPr>
      </w:pPr>
      <w:r w:rsidRPr="00F76FA9">
        <w:rPr>
          <w:rFonts w:cs="Arial"/>
        </w:rPr>
        <w:t>This connection between pain and pleasure and phenomenal conceptions of intrinsic value and disvalue is irrefutable – everything else regresses – robust neuroscience proves.</w:t>
      </w:r>
    </w:p>
    <w:p w14:paraId="70B5DF8F" w14:textId="77777777" w:rsidR="00F76FA9" w:rsidRPr="00F76FA9" w:rsidRDefault="00F76FA9" w:rsidP="00F76FA9">
      <w:pPr>
        <w:spacing w:line="276" w:lineRule="auto"/>
        <w:rPr>
          <w:b/>
          <w:bCs/>
          <w:sz w:val="26"/>
        </w:rPr>
      </w:pPr>
      <w:r w:rsidRPr="00F76FA9">
        <w:rPr>
          <w:rStyle w:val="Style13ptBold"/>
        </w:rPr>
        <w:t xml:space="preserve">Blum et al. 18 </w:t>
      </w:r>
      <w:r w:rsidRPr="00F76FA9">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F76FA9">
          <w:rPr>
            <w:rStyle w:val="Hyperlink"/>
            <w:color w:val="000000"/>
            <w:szCs w:val="16"/>
          </w:rPr>
          <w:t>https://www.ncbi.nlm.nih.gov/pmc/articles/PMC6446569/</w:t>
        </w:r>
      </w:hyperlink>
      <w:r w:rsidRPr="00F76FA9">
        <w:rPr>
          <w:szCs w:val="16"/>
        </w:rPr>
        <w:t>, R.S.</w:t>
      </w:r>
    </w:p>
    <w:p w14:paraId="0C4E5F06" w14:textId="77777777" w:rsidR="00F76FA9" w:rsidRPr="00F76FA9" w:rsidRDefault="00F76FA9" w:rsidP="00F76FA9">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primary reward functions</w:t>
      </w:r>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first of all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decision making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are attracted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14:paraId="35A01636" w14:textId="77777777" w:rsidR="00F76FA9" w:rsidRPr="00F76FA9" w:rsidRDefault="00F76FA9" w:rsidP="00F76FA9">
      <w:pPr>
        <w:spacing w:line="276" w:lineRule="auto"/>
      </w:pPr>
      <w:r w:rsidRPr="00F76FA9">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14:paraId="5980F5D3" w14:textId="77777777" w:rsidR="00F76FA9" w:rsidRPr="00F76FA9" w:rsidRDefault="00F76FA9" w:rsidP="00F76FA9">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363822F" w14:textId="77777777" w:rsidR="00F76FA9" w:rsidRPr="00F76FA9" w:rsidRDefault="00F76FA9" w:rsidP="00F76FA9">
      <w:pPr>
        <w:spacing w:line="276" w:lineRule="auto"/>
      </w:pPr>
      <w:r w:rsidRPr="00F76FA9">
        <w:t>Evolutionary theories of pleasure: The love connection BO:D</w:t>
      </w:r>
    </w:p>
    <w:p w14:paraId="5B861971" w14:textId="77777777" w:rsidR="00F76FA9" w:rsidRPr="00F76FA9" w:rsidRDefault="00F76FA9" w:rsidP="00F76FA9">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28AF21F" w14:textId="77777777" w:rsidR="00F76FA9" w:rsidRPr="00F76FA9" w:rsidRDefault="00F76FA9" w:rsidP="00F76FA9">
      <w:pPr>
        <w:spacing w:line="276" w:lineRule="auto"/>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is agreed that learning, approach, economic decisions, and positive </w:t>
      </w:r>
      <w:r w:rsidRPr="00F76FA9">
        <w:lastRenderedPageBreak/>
        <w:t>emotions are the proximal functions through which phenotypes obtain other necessary nutrients for survival, mating, and care for offspring.</w:t>
      </w:r>
    </w:p>
    <w:p w14:paraId="67776294" w14:textId="77777777" w:rsidR="00F76FA9" w:rsidRPr="00F76FA9" w:rsidRDefault="00F76FA9" w:rsidP="00F76FA9">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76FA9">
        <w:rPr>
          <w:u w:val="single"/>
        </w:rPr>
        <w:t>Thus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14:paraId="6A0DC75E" w14:textId="77777777" w:rsidR="00F76FA9" w:rsidRPr="00F76FA9" w:rsidRDefault="00F76FA9" w:rsidP="00F76FA9">
      <w:pPr>
        <w:spacing w:line="276" w:lineRule="auto"/>
      </w:pPr>
      <w:r w:rsidRPr="00F76FA9">
        <w:t xml:space="preserve">There have been theories linking pleasure as a required component of health benefits salutogenesis, (salugenesis). In essence, under these terms, </w:t>
      </w:r>
      <w:r w:rsidRPr="00F76FA9">
        <w:rPr>
          <w:u w:val="single"/>
        </w:rPr>
        <w:t>pleasure is described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DA647CD" w14:textId="77777777" w:rsidR="00F76FA9" w:rsidRPr="00F76FA9" w:rsidRDefault="00F76FA9" w:rsidP="00F76FA9">
      <w:pPr>
        <w:spacing w:line="276" w:lineRule="auto"/>
      </w:pPr>
      <w:r w:rsidRPr="00F76FA9">
        <w:t xml:space="preserve">Understanding the role of neurotransmission and pleasurable states both positive and negative have been adequately studied over many decades [26–37], but comparative </w:t>
      </w:r>
      <w:r w:rsidRPr="00F76FA9">
        <w:lastRenderedPageBreak/>
        <w:t>anatomical and neurobiological function between animals and homo sapiens appear to be required and seem to be in an infancy stage.</w:t>
      </w:r>
    </w:p>
    <w:p w14:paraId="5F1D5777" w14:textId="77777777" w:rsidR="00F76FA9" w:rsidRPr="00F76FA9" w:rsidRDefault="00F76FA9" w:rsidP="00F76FA9">
      <w:pPr>
        <w:spacing w:line="276" w:lineRule="auto"/>
      </w:pPr>
      <w:r w:rsidRPr="00F76FA9">
        <w:t>Finding happiness is different between apes and humans</w:t>
      </w:r>
    </w:p>
    <w:p w14:paraId="03B161D3" w14:textId="77777777" w:rsidR="00F76FA9" w:rsidRPr="00F76FA9" w:rsidRDefault="00F76FA9" w:rsidP="00F76FA9">
      <w:pPr>
        <w:spacing w:line="276" w:lineRule="auto"/>
      </w:pPr>
      <w:r w:rsidRPr="00F76FA9">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7029D37" w14:textId="77777777" w:rsidR="00F76FA9" w:rsidRPr="00F76FA9" w:rsidRDefault="00F76FA9" w:rsidP="00F76FA9">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accumbens </w:t>
      </w:r>
      <w:r w:rsidRPr="00F76FA9">
        <w:rPr>
          <w:u w:val="single"/>
        </w:rPr>
        <w:t>is organized like a computer keyboard, with particular stimulus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are just being uncovered.</w:t>
      </w:r>
    </w:p>
    <w:p w14:paraId="4A561E59" w14:textId="77777777" w:rsidR="00F76FA9" w:rsidRPr="00F76FA9" w:rsidRDefault="00F76FA9" w:rsidP="00F76FA9">
      <w:pPr>
        <w:spacing w:line="276" w:lineRule="auto"/>
      </w:pPr>
      <w:r w:rsidRPr="00F76FA9">
        <w:t>Desire and reward centers</w:t>
      </w:r>
    </w:p>
    <w:p w14:paraId="64D70E3A" w14:textId="77777777" w:rsidR="00F76FA9" w:rsidRPr="00F76FA9" w:rsidRDefault="00F76FA9" w:rsidP="00F76FA9">
      <w:pPr>
        <w:spacing w:line="276" w:lineRule="auto"/>
      </w:pPr>
      <w:r w:rsidRPr="00F76FA9">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949B55E" w14:textId="77777777" w:rsidR="00F76FA9" w:rsidRPr="00F76FA9" w:rsidRDefault="00F76FA9" w:rsidP="00F76FA9">
      <w:pPr>
        <w:spacing w:line="276" w:lineRule="auto"/>
      </w:pPr>
      <w:r w:rsidRPr="00F76FA9">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BBF9904" w14:textId="77777777" w:rsidR="00F76FA9" w:rsidRPr="00F76FA9" w:rsidRDefault="00F76FA9" w:rsidP="00F76FA9">
      <w:pPr>
        <w:spacing w:line="276" w:lineRule="auto"/>
      </w:pPr>
      <w:r w:rsidRPr="00F76FA9">
        <w:lastRenderedPageBreak/>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05DD4F7" w14:textId="77777777" w:rsidR="00F76FA9" w:rsidRPr="00F76FA9" w:rsidRDefault="00F76FA9" w:rsidP="00F76FA9">
      <w:pPr>
        <w:spacing w:line="276" w:lineRule="auto"/>
        <w:rPr>
          <w:szCs w:val="16"/>
        </w:rPr>
      </w:pPr>
      <w:r w:rsidRPr="00F76FA9">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ABFEF82" w14:textId="77777777" w:rsidR="00F76FA9" w:rsidRPr="00F76FA9" w:rsidRDefault="00F76FA9" w:rsidP="00F76FA9">
      <w:pPr>
        <w:spacing w:line="276" w:lineRule="auto"/>
        <w:rPr>
          <w:szCs w:val="16"/>
        </w:rPr>
      </w:pPr>
      <w:r w:rsidRPr="00F76FA9">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05417A7" w14:textId="77777777" w:rsidR="00F76FA9" w:rsidRPr="00F76FA9" w:rsidRDefault="00F76FA9" w:rsidP="00F76FA9">
      <w:pPr>
        <w:spacing w:line="276" w:lineRule="auto"/>
        <w:rPr>
          <w:szCs w:val="16"/>
        </w:rPr>
      </w:pPr>
      <w:r w:rsidRPr="00F76FA9">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w:t>
      </w:r>
      <w:r w:rsidRPr="00F76FA9">
        <w:rPr>
          <w:szCs w:val="16"/>
        </w:rPr>
        <w:lastRenderedPageBreak/>
        <w:t>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51C622B" w14:textId="77777777" w:rsidR="00F76FA9" w:rsidRPr="00F76FA9" w:rsidRDefault="00F76FA9" w:rsidP="00F76FA9">
      <w:pPr>
        <w:spacing w:line="276" w:lineRule="auto"/>
        <w:rPr>
          <w:szCs w:val="16"/>
        </w:rPr>
      </w:pPr>
      <w:r w:rsidRPr="00F76FA9">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CEEF93F" w14:textId="77777777" w:rsidR="00F76FA9" w:rsidRPr="00F76FA9" w:rsidRDefault="00F76FA9" w:rsidP="00F76FA9">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6DC8F66" w14:textId="77777777" w:rsidR="00F76FA9" w:rsidRPr="00F76FA9" w:rsidRDefault="00F76FA9" w:rsidP="00F76FA9">
      <w:pPr>
        <w:spacing w:line="276" w:lineRule="auto"/>
      </w:pPr>
      <w:r w:rsidRPr="00F76FA9">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is much </w:t>
      </w:r>
      <w:r w:rsidRPr="00F76FA9">
        <w:rPr>
          <w:highlight w:val="green"/>
          <w:u w:val="single"/>
        </w:rPr>
        <w:t>more developed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was </w:t>
      </w:r>
      <w:r w:rsidRPr="00F76FA9">
        <w:rPr>
          <w:u w:val="single"/>
        </w:rPr>
        <w:t>expressed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67607A9" w14:textId="77777777" w:rsidR="00F76FA9" w:rsidRPr="00F76FA9" w:rsidRDefault="00F76FA9" w:rsidP="00F76FA9">
      <w:pPr>
        <w:spacing w:line="276" w:lineRule="auto"/>
      </w:pPr>
      <w:r w:rsidRPr="00F76FA9">
        <w:lastRenderedPageBreak/>
        <w:t xml:space="preserve">Nora Volkow,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76FA9">
        <w:rPr>
          <w:u w:val="single"/>
        </w:rPr>
        <w:t>This may explain what often motivates people to work for things that have no apparent short-term benefit</w:t>
      </w:r>
      <w:r w:rsidRPr="00F76FA9">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54B798C" w14:textId="77777777" w:rsidR="00F76FA9" w:rsidRPr="00F76FA9" w:rsidRDefault="00F76FA9" w:rsidP="00F76FA9"/>
    <w:p w14:paraId="4490DBC9" w14:textId="7F155AC6" w:rsidR="00F76FA9" w:rsidRPr="00F76FA9" w:rsidRDefault="00F76FA9" w:rsidP="00A07F54">
      <w:pPr>
        <w:pStyle w:val="Heading4"/>
        <w:rPr>
          <w:rFonts w:cs="Arial"/>
        </w:rPr>
      </w:pPr>
      <w:r w:rsidRPr="00F76FA9">
        <w:rPr>
          <w:rFonts w:cs="Arial"/>
        </w:rPr>
        <w:t xml:space="preserve">Thus, the standard is consistency with hedonic act utilitarianism. </w:t>
      </w:r>
    </w:p>
    <w:sectPr w:rsidR="00F76FA9" w:rsidRPr="00F76F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6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A590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7CD"/>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01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7B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97D49"/>
    <w:rsid w:val="009A1467"/>
    <w:rsid w:val="009A298B"/>
    <w:rsid w:val="009A6464"/>
    <w:rsid w:val="009B69F5"/>
    <w:rsid w:val="009C5FF7"/>
    <w:rsid w:val="009C6292"/>
    <w:rsid w:val="009D15DB"/>
    <w:rsid w:val="009D3133"/>
    <w:rsid w:val="009E160D"/>
    <w:rsid w:val="009F1CBB"/>
    <w:rsid w:val="009F3305"/>
    <w:rsid w:val="009F6FB2"/>
    <w:rsid w:val="00A071C0"/>
    <w:rsid w:val="00A07F54"/>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4AB"/>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A3C"/>
    <w:rsid w:val="00D25DBD"/>
    <w:rsid w:val="00D26929"/>
    <w:rsid w:val="00D27A38"/>
    <w:rsid w:val="00D30CBD"/>
    <w:rsid w:val="00D30D9E"/>
    <w:rsid w:val="00D33908"/>
    <w:rsid w:val="00D354F2"/>
    <w:rsid w:val="00D3582C"/>
    <w:rsid w:val="00D36C30"/>
    <w:rsid w:val="00D37C90"/>
    <w:rsid w:val="00D42FE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FA9"/>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BFEF5"/>
  <w14:defaultImageDpi w14:val="300"/>
  <w15:docId w15:val="{B4F02653-E070-7E40-A6DF-DDA94294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01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800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00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800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a"/>
    <w:basedOn w:val="Normal"/>
    <w:next w:val="Normal"/>
    <w:link w:val="Heading4Char"/>
    <w:uiPriority w:val="9"/>
    <w:unhideWhenUsed/>
    <w:qFormat/>
    <w:rsid w:val="007800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00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01F"/>
  </w:style>
  <w:style w:type="character" w:customStyle="1" w:styleId="Heading1Char">
    <w:name w:val="Heading 1 Char"/>
    <w:aliases w:val="Pocket Char"/>
    <w:basedOn w:val="DefaultParagraphFont"/>
    <w:link w:val="Heading1"/>
    <w:uiPriority w:val="9"/>
    <w:rsid w:val="0078001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8001F"/>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8001F"/>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 Char"/>
    <w:basedOn w:val="DefaultParagraphFont"/>
    <w:link w:val="Heading4"/>
    <w:uiPriority w:val="9"/>
    <w:rsid w:val="0078001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8001F"/>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78001F"/>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78001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8001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Important,T"/>
    <w:basedOn w:val="DefaultParagraphFont"/>
    <w:link w:val="NoSpacing"/>
    <w:uiPriority w:val="99"/>
    <w:unhideWhenUsed/>
    <w:rsid w:val="0078001F"/>
    <w:rPr>
      <w:color w:val="auto"/>
      <w:u w:val="none"/>
    </w:rPr>
  </w:style>
  <w:style w:type="paragraph" w:styleId="DocumentMap">
    <w:name w:val="Document Map"/>
    <w:basedOn w:val="Normal"/>
    <w:link w:val="DocumentMapChar"/>
    <w:uiPriority w:val="99"/>
    <w:semiHidden/>
    <w:unhideWhenUsed/>
    <w:rsid w:val="007800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01F"/>
    <w:rPr>
      <w:rFonts w:ascii="Lucida Grande" w:hAnsi="Lucida Grande" w:cs="Lucida Grande"/>
    </w:rPr>
  </w:style>
  <w:style w:type="paragraph" w:customStyle="1" w:styleId="textbold">
    <w:name w:val="text bold"/>
    <w:basedOn w:val="Normal"/>
    <w:link w:val="Emphasis"/>
    <w:autoRedefine/>
    <w:uiPriority w:val="20"/>
    <w:qFormat/>
    <w:rsid w:val="00F76FA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F76FA9"/>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76FA9"/>
    <w:rPr>
      <w:rFonts w:ascii="Times New Roman" w:eastAsia="Times New Roman" w:hAnsi="Times New Roman" w:cs="Times New Roman"/>
    </w:rPr>
  </w:style>
  <w:style w:type="paragraph" w:customStyle="1" w:styleId="Emphasis1">
    <w:name w:val="Emphasis1"/>
    <w:basedOn w:val="Normal"/>
    <w:autoRedefine/>
    <w:uiPriority w:val="20"/>
    <w:qFormat/>
    <w:rsid w:val="00F76FA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F76FA9"/>
    <w:pPr>
      <w:ind w:left="720"/>
      <w:contextualSpacing/>
    </w:pPr>
  </w:style>
  <w:style w:type="character" w:styleId="UnresolvedMention">
    <w:name w:val="Unresolved Mention"/>
    <w:basedOn w:val="DefaultParagraphFont"/>
    <w:uiPriority w:val="99"/>
    <w:semiHidden/>
    <w:unhideWhenUsed/>
    <w:rsid w:val="00F76FA9"/>
    <w:rPr>
      <w:color w:val="605E5C"/>
      <w:shd w:val="clear" w:color="auto" w:fill="E1DFDD"/>
    </w:rPr>
  </w:style>
  <w:style w:type="paragraph" w:styleId="Footer">
    <w:name w:val="footer"/>
    <w:basedOn w:val="Normal"/>
    <w:link w:val="FooterChar"/>
    <w:uiPriority w:val="99"/>
    <w:unhideWhenUsed/>
    <w:rsid w:val="00F76F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FA9"/>
    <w:rPr>
      <w:rFonts w:ascii="Arial" w:hAnsi="Arial" w:cs="Arial"/>
      <w:sz w:val="22"/>
    </w:rPr>
  </w:style>
  <w:style w:type="paragraph" w:styleId="Header">
    <w:name w:val="header"/>
    <w:basedOn w:val="Normal"/>
    <w:link w:val="HeaderChar"/>
    <w:uiPriority w:val="99"/>
    <w:unhideWhenUsed/>
    <w:rsid w:val="00F76F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FA9"/>
    <w:rPr>
      <w:rFonts w:ascii="Arial" w:hAnsi="Arial" w:cs="Arial"/>
      <w:sz w:val="22"/>
    </w:rPr>
  </w:style>
  <w:style w:type="paragraph" w:customStyle="1" w:styleId="Emphasize">
    <w:name w:val="Emphasize"/>
    <w:basedOn w:val="Normal"/>
    <w:uiPriority w:val="7"/>
    <w:qFormat/>
    <w:rsid w:val="00F76FA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F76F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plato.stanford.edu/entries/natur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csbaonline.org/uploads/documents/Stengthening_the_Defense_of_NATOs_Eastern_Frontier_WEB_1.pdf"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38</Pages>
  <Words>24886</Words>
  <Characters>141852</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166406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2022-01-07T20:54:00Z</dcterms:created>
  <dcterms:modified xsi:type="dcterms:W3CDTF">2022-01-07T20:54:00Z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