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66345" w14:textId="268B87F0" w:rsidR="00FE05D2" w:rsidRPr="00FE05D2" w:rsidRDefault="00FE05D2" w:rsidP="00FE05D2">
      <w:pPr>
        <w:pStyle w:val="Heading3"/>
        <w:rPr>
          <w:rFonts w:asciiTheme="minorHAnsi" w:hAnsiTheme="minorHAnsi" w:cstheme="minorHAnsi"/>
        </w:rPr>
      </w:pPr>
      <w:r w:rsidRPr="006C7571">
        <w:rPr>
          <w:rFonts w:asciiTheme="minorHAnsi" w:hAnsiTheme="minorHAnsi" w:cstheme="minorHAnsi"/>
        </w:rPr>
        <w:t>Framework</w:t>
      </w:r>
    </w:p>
    <w:p w14:paraId="1E333D58" w14:textId="32353F9E" w:rsidR="00FE05D2" w:rsidRPr="006C7571" w:rsidRDefault="00FE05D2" w:rsidP="00FE05D2">
      <w:pPr>
        <w:keepNext/>
        <w:keepLines/>
        <w:spacing w:before="40" w:after="0" w:line="276" w:lineRule="auto"/>
        <w:outlineLvl w:val="3"/>
        <w:rPr>
          <w:rFonts w:asciiTheme="minorHAnsi" w:eastAsia="Calibri" w:hAnsiTheme="minorHAnsi" w:cstheme="minorHAnsi"/>
          <w:b/>
          <w:iCs/>
          <w:color w:val="000000"/>
          <w:sz w:val="26"/>
        </w:rPr>
      </w:pPr>
      <w:r w:rsidRPr="006C7571">
        <w:rPr>
          <w:rFonts w:asciiTheme="minorHAnsi" w:eastAsia="Calibri" w:hAnsiTheme="minorHAnsi" w:cstheme="minorHAnsi"/>
          <w:b/>
          <w:iCs/>
          <w:color w:val="000000"/>
          <w:sz w:val="26"/>
        </w:rPr>
        <w:t>[</w:t>
      </w:r>
      <w:proofErr w:type="gramStart"/>
      <w:r w:rsidRPr="006C7571">
        <w:rPr>
          <w:rFonts w:asciiTheme="minorHAnsi" w:eastAsia="Calibri" w:hAnsiTheme="minorHAnsi" w:cstheme="minorHAnsi"/>
          <w:b/>
          <w:iCs/>
          <w:color w:val="000000"/>
          <w:sz w:val="26"/>
        </w:rPr>
        <w:t>1]An</w:t>
      </w:r>
      <w:proofErr w:type="gramEnd"/>
      <w:r w:rsidRPr="006C7571">
        <w:rPr>
          <w:rFonts w:asciiTheme="minorHAnsi" w:eastAsia="Calibri" w:hAnsiTheme="minorHAnsi" w:cstheme="minorHAnsi"/>
          <w:b/>
          <w:iCs/>
          <w:color w:val="000000"/>
          <w:sz w:val="26"/>
        </w:rPr>
        <w:t xml:space="preserve"> agent’s will acts on a law that it gives to itself. If pleasure were a law, then you would straightaway do the pleasurable act, but since you’re autonomous, you can reason about taking the action. Without practical reason, moral reason and action could not exist</w:t>
      </w:r>
    </w:p>
    <w:p w14:paraId="2EC5222D" w14:textId="77777777" w:rsidR="00FE05D2" w:rsidRPr="006C7571" w:rsidRDefault="00FE05D2" w:rsidP="00FE05D2">
      <w:pPr>
        <w:keepNext/>
        <w:keepLines/>
        <w:spacing w:before="40" w:after="0" w:line="276" w:lineRule="auto"/>
        <w:outlineLvl w:val="3"/>
        <w:rPr>
          <w:rFonts w:asciiTheme="minorHAnsi" w:eastAsia="Calibri" w:hAnsiTheme="minorHAnsi" w:cstheme="minorHAnsi"/>
          <w:b/>
          <w:iCs/>
          <w:sz w:val="26"/>
        </w:rPr>
      </w:pPr>
      <w:proofErr w:type="spellStart"/>
      <w:r w:rsidRPr="006C7571">
        <w:rPr>
          <w:rFonts w:asciiTheme="minorHAnsi" w:eastAsia="Calibri" w:hAnsiTheme="minorHAnsi" w:cstheme="minorHAnsi"/>
          <w:b/>
          <w:iCs/>
          <w:color w:val="000000"/>
          <w:sz w:val="26"/>
        </w:rPr>
        <w:t>Korsgaard</w:t>
      </w:r>
      <w:proofErr w:type="spellEnd"/>
    </w:p>
    <w:p w14:paraId="5BBCDD94" w14:textId="77777777" w:rsidR="00FE05D2" w:rsidRPr="006C7571" w:rsidRDefault="00FE05D2" w:rsidP="00FE05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6C7571">
        <w:rPr>
          <w:rFonts w:asciiTheme="minorHAnsi" w:eastAsia="Calibri" w:hAnsiTheme="minorHAnsi" w:cstheme="minorHAnsi"/>
          <w:color w:val="000000"/>
          <w:sz w:val="12"/>
          <w:szCs w:val="12"/>
        </w:rPr>
        <w:t xml:space="preserve">“Self-Constitution in the Ethics of Plato and Kant” by Christine M. </w:t>
      </w:r>
      <w:proofErr w:type="spellStart"/>
      <w:r w:rsidRPr="006C7571">
        <w:rPr>
          <w:rFonts w:asciiTheme="minorHAnsi" w:eastAsia="Calibri" w:hAnsiTheme="minorHAnsi" w:cstheme="minorHAnsi"/>
          <w:color w:val="000000"/>
          <w:sz w:val="12"/>
          <w:szCs w:val="12"/>
        </w:rPr>
        <w:t>Korsgaard</w:t>
      </w:r>
      <w:proofErr w:type="spellEnd"/>
      <w:r w:rsidRPr="006C7571">
        <w:rPr>
          <w:rFonts w:asciiTheme="minorHAnsi" w:eastAsia="Calibri" w:hAnsiTheme="minorHAnsi" w:cstheme="minorHAnsi"/>
          <w:color w:val="000000"/>
          <w:sz w:val="12"/>
          <w:szCs w:val="12"/>
        </w:rPr>
        <w:t xml:space="preserve"> </w:t>
      </w:r>
    </w:p>
    <w:p w14:paraId="778D70AC" w14:textId="77777777" w:rsidR="00FE05D2" w:rsidRPr="006C7571" w:rsidRDefault="00FE05D2" w:rsidP="00FE05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6C7571">
        <w:rPr>
          <w:rFonts w:asciiTheme="minorHAnsi" w:eastAsia="Calibri" w:hAnsiTheme="minorHAnsi" w:cstheme="minorHAnsi"/>
          <w:color w:val="000000"/>
          <w:sz w:val="16"/>
          <w:szCs w:val="16"/>
        </w:rPr>
        <w:t>“Now I’m going to argue that that sort of willing is impossible. The first step is this:</w:t>
      </w:r>
      <w:proofErr w:type="gramStart"/>
      <w:r w:rsidRPr="006C7571">
        <w:rPr>
          <w:rFonts w:asciiTheme="minorHAnsi" w:eastAsia="Calibri" w:hAnsiTheme="minorHAnsi" w:cstheme="minorHAnsi"/>
          <w:color w:val="000000"/>
          <w:sz w:val="16"/>
          <w:szCs w:val="16"/>
        </w:rPr>
        <w:t xml:space="preserve">  :</w:t>
      </w:r>
      <w:proofErr w:type="gramEnd"/>
      <w:r w:rsidRPr="006C7571">
        <w:rPr>
          <w:rFonts w:asciiTheme="minorHAnsi" w:eastAsia="Calibri" w:hAnsiTheme="minorHAnsi" w:cstheme="minorHAnsi"/>
          <w:color w:val="000000"/>
          <w:sz w:val="16"/>
          <w:szCs w:val="16"/>
        </w:rPr>
        <w:t xml:space="preserve">  </w:t>
      </w:r>
      <w:r w:rsidRPr="006C7571">
        <w:rPr>
          <w:rFonts w:asciiTheme="minorHAnsi" w:eastAsia="Calibri" w:hAnsiTheme="minorHAnsi" w:cstheme="minorHAnsi"/>
          <w:b/>
          <w:color w:val="000000"/>
          <w:sz w:val="24"/>
          <w:u w:val="single"/>
        </w:rPr>
        <w:t xml:space="preserve">to </w:t>
      </w:r>
      <w:r w:rsidRPr="006C7571">
        <w:rPr>
          <w:rFonts w:asciiTheme="minorHAnsi" w:eastAsia="Calibri" w:hAnsiTheme="minorHAnsi" w:cstheme="minorHAnsi"/>
          <w:b/>
          <w:color w:val="000000"/>
          <w:sz w:val="24"/>
          <w:highlight w:val="cyan"/>
          <w:u w:val="single"/>
        </w:rPr>
        <w:t>conceive</w:t>
      </w:r>
      <w:r w:rsidRPr="006C7571">
        <w:rPr>
          <w:rFonts w:asciiTheme="minorHAnsi" w:eastAsia="Calibri" w:hAnsiTheme="minorHAnsi" w:cstheme="minorHAnsi"/>
          <w:color w:val="000000"/>
          <w:sz w:val="16"/>
          <w:szCs w:val="16"/>
        </w:rPr>
        <w:t xml:space="preserve"> of </w:t>
      </w:r>
      <w:r w:rsidRPr="006C7571">
        <w:rPr>
          <w:rFonts w:asciiTheme="minorHAnsi" w:eastAsia="Calibri" w:hAnsiTheme="minorHAnsi" w:cstheme="minorHAnsi"/>
          <w:b/>
          <w:color w:val="000000"/>
          <w:sz w:val="24"/>
          <w:highlight w:val="cyan"/>
          <w:u w:val="single"/>
        </w:rPr>
        <w:t xml:space="preserve">yourself as </w:t>
      </w:r>
      <w:r w:rsidRPr="006C7571">
        <w:rPr>
          <w:rFonts w:asciiTheme="minorHAnsi" w:eastAsia="Calibri" w:hAnsiTheme="minorHAnsi" w:cstheme="minorHAnsi"/>
          <w:b/>
          <w:color w:val="000000"/>
          <w:sz w:val="24"/>
          <w:u w:val="single"/>
        </w:rPr>
        <w:t xml:space="preserve">the </w:t>
      </w:r>
      <w:r w:rsidRPr="006C7571">
        <w:rPr>
          <w:rFonts w:asciiTheme="minorHAnsi" w:eastAsia="Calibri" w:hAnsiTheme="minorHAnsi" w:cstheme="minorHAnsi"/>
          <w:b/>
          <w:color w:val="000000"/>
          <w:sz w:val="24"/>
          <w:highlight w:val="cyan"/>
          <w:u w:val="single"/>
        </w:rPr>
        <w:t xml:space="preserve">cause of </w:t>
      </w:r>
      <w:r w:rsidRPr="006C7571">
        <w:rPr>
          <w:rFonts w:asciiTheme="minorHAnsi" w:eastAsia="Calibri" w:hAnsiTheme="minorHAnsi" w:cstheme="minorHAnsi"/>
          <w:b/>
          <w:color w:val="000000"/>
          <w:sz w:val="24"/>
          <w:u w:val="single"/>
        </w:rPr>
        <w:t xml:space="preserve">your </w:t>
      </w:r>
      <w:r w:rsidRPr="006C7571">
        <w:rPr>
          <w:rFonts w:asciiTheme="minorHAnsi" w:eastAsia="Calibri" w:hAnsiTheme="minorHAnsi" w:cstheme="minorHAnsi"/>
          <w:b/>
          <w:color w:val="000000"/>
          <w:sz w:val="24"/>
          <w:highlight w:val="cyan"/>
          <w:u w:val="single"/>
        </w:rPr>
        <w:t xml:space="preserve">actions </w:t>
      </w:r>
      <w:r w:rsidRPr="006C7571">
        <w:rPr>
          <w:rFonts w:asciiTheme="minorHAnsi" w:eastAsia="Calibri" w:hAnsiTheme="minorHAnsi" w:cstheme="minorHAnsi"/>
          <w:b/>
          <w:color w:val="000000"/>
          <w:sz w:val="24"/>
          <w:u w:val="single"/>
        </w:rPr>
        <w:t xml:space="preserve">is to </w:t>
      </w:r>
      <w:r w:rsidRPr="006C7571">
        <w:rPr>
          <w:rFonts w:asciiTheme="minorHAnsi" w:eastAsia="Calibri" w:hAnsiTheme="minorHAnsi" w:cstheme="minorHAnsi"/>
          <w:b/>
          <w:color w:val="000000"/>
          <w:sz w:val="24"/>
          <w:highlight w:val="cyan"/>
          <w:u w:val="single"/>
        </w:rPr>
        <w:t>identify with</w:t>
      </w:r>
      <w:r w:rsidRPr="006C7571">
        <w:rPr>
          <w:rFonts w:asciiTheme="minorHAnsi" w:eastAsia="Calibri" w:hAnsiTheme="minorHAnsi" w:cstheme="minorHAnsi"/>
          <w:color w:val="000000"/>
          <w:sz w:val="16"/>
          <w:szCs w:val="16"/>
          <w:highlight w:val="cyan"/>
        </w:rPr>
        <w:t xml:space="preserve"> </w:t>
      </w:r>
      <w:r w:rsidRPr="006C7571">
        <w:rPr>
          <w:rFonts w:asciiTheme="minorHAnsi" w:eastAsia="Calibri" w:hAnsiTheme="minorHAnsi" w:cstheme="minorHAnsi"/>
          <w:b/>
          <w:color w:val="000000"/>
          <w:sz w:val="24"/>
          <w:highlight w:val="cyan"/>
          <w:u w:val="single"/>
        </w:rPr>
        <w:t>the principle</w:t>
      </w:r>
      <w:r w:rsidRPr="006C7571">
        <w:rPr>
          <w:rFonts w:asciiTheme="minorHAnsi" w:eastAsia="Calibri" w:hAnsiTheme="minorHAnsi" w:cstheme="minorHAnsi"/>
          <w:b/>
          <w:color w:val="000000"/>
          <w:sz w:val="24"/>
          <w:u w:val="single"/>
        </w:rPr>
        <w:t xml:space="preserve"> of choice </w:t>
      </w:r>
      <w:r w:rsidRPr="006C7571">
        <w:rPr>
          <w:rFonts w:asciiTheme="minorHAnsi" w:eastAsia="Calibri" w:hAnsiTheme="minorHAnsi" w:cstheme="minorHAnsi"/>
          <w:b/>
          <w:color w:val="000000"/>
          <w:sz w:val="24"/>
          <w:highlight w:val="cyan"/>
          <w:u w:val="single"/>
        </w:rPr>
        <w:t>on which you act</w:t>
      </w:r>
      <w:r w:rsidRPr="006C7571">
        <w:rPr>
          <w:rFonts w:asciiTheme="minorHAnsi" w:eastAsia="Calibri" w:hAnsiTheme="minorHAnsi" w:cstheme="minorHAnsi"/>
          <w:b/>
          <w:color w:val="000000"/>
          <w:sz w:val="24"/>
          <w:u w:val="single"/>
        </w:rPr>
        <w:t>.</w:t>
      </w:r>
      <w:r w:rsidRPr="006C7571">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6C7571">
        <w:rPr>
          <w:rFonts w:asciiTheme="minorHAnsi" w:eastAsia="Calibri" w:hAnsiTheme="minorHAnsi" w:cstheme="minorHAnsi"/>
          <w:b/>
          <w:color w:val="000000"/>
          <w:sz w:val="12"/>
          <w:szCs w:val="12"/>
          <w:u w:val="single"/>
        </w:rPr>
        <w:t>,</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suppose</w:t>
      </w:r>
      <w:r w:rsidRPr="006C7571">
        <w:rPr>
          <w:rFonts w:asciiTheme="minorHAnsi" w:eastAsia="Calibri" w:hAnsiTheme="minorHAnsi" w:cstheme="minorHAnsi"/>
          <w:b/>
          <w:color w:val="000000"/>
          <w:sz w:val="24"/>
          <w:u w:val="single"/>
        </w:rPr>
        <w:t xml:space="preserve"> you experience a conflict </w:t>
      </w:r>
      <w:r w:rsidRPr="006C7571">
        <w:rPr>
          <w:rFonts w:asciiTheme="minorHAnsi" w:eastAsia="Calibri" w:hAnsiTheme="minorHAnsi" w:cstheme="minorHAnsi"/>
          <w:color w:val="000000"/>
          <w:sz w:val="16"/>
          <w:szCs w:val="16"/>
        </w:rPr>
        <w:t>of desire: you have a desire to do both A and B, and they are incompatible. You have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some principle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that</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favors</w:t>
      </w:r>
      <w:r w:rsidRPr="006C7571">
        <w:rPr>
          <w:rFonts w:asciiTheme="minorHAnsi" w:eastAsia="Calibri" w:hAnsiTheme="minorHAnsi" w:cstheme="minorHAnsi"/>
          <w:color w:val="000000"/>
          <w:sz w:val="16"/>
          <w:szCs w:val="16"/>
          <w:highlight w:val="cyan"/>
        </w:rPr>
        <w:t xml:space="preserve"> </w:t>
      </w:r>
      <w:r w:rsidRPr="006C7571">
        <w:rPr>
          <w:rFonts w:asciiTheme="minorHAnsi" w:eastAsia="Calibri" w:hAnsiTheme="minorHAnsi" w:cstheme="minorHAnsi"/>
          <w:b/>
          <w:color w:val="000000"/>
          <w:sz w:val="24"/>
          <w:highlight w:val="cyan"/>
          <w:u w:val="single"/>
        </w:rPr>
        <w:t>A over B,</w:t>
      </w:r>
      <w:r w:rsidRPr="006C7571">
        <w:rPr>
          <w:rFonts w:asciiTheme="minorHAnsi" w:eastAsia="Calibri" w:hAnsiTheme="minorHAnsi" w:cstheme="minorHAnsi"/>
          <w:color w:val="000000"/>
          <w:sz w:val="16"/>
          <w:szCs w:val="16"/>
        </w:rPr>
        <w:t xml:space="preserve"> so you exercise this principle, and</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you choose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to do</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 xml:space="preserve">A. </w:t>
      </w:r>
      <w:r w:rsidRPr="006C7571">
        <w:rPr>
          <w:rFonts w:asciiTheme="minorHAnsi" w:eastAsia="Calibri" w:hAnsiTheme="minorHAnsi" w:cstheme="minorHAnsi"/>
          <w:b/>
          <w:color w:val="000000"/>
          <w:u w:val="single"/>
        </w:rPr>
        <w:t>In this</w:t>
      </w:r>
      <w:r w:rsidRPr="006C7571">
        <w:rPr>
          <w:rFonts w:asciiTheme="minorHAnsi" w:eastAsia="Calibri" w:hAnsiTheme="minorHAnsi" w:cstheme="minorHAnsi"/>
          <w:color w:val="000000"/>
          <w:sz w:val="16"/>
          <w:szCs w:val="16"/>
        </w:rPr>
        <w:t xml:space="preserve"> kind of </w:t>
      </w:r>
      <w:r w:rsidRPr="006C7571">
        <w:rPr>
          <w:rFonts w:asciiTheme="minorHAnsi" w:eastAsia="Calibri" w:hAnsiTheme="minorHAnsi" w:cstheme="minorHAnsi"/>
          <w:b/>
          <w:color w:val="000000"/>
          <w:u w:val="single"/>
        </w:rPr>
        <w:t>case</w:t>
      </w:r>
      <w:r w:rsidRPr="006C7571">
        <w:rPr>
          <w:rFonts w:asciiTheme="minorHAnsi" w:eastAsia="Calibri" w:hAnsiTheme="minorHAnsi" w:cstheme="minorHAnsi"/>
          <w:color w:val="000000"/>
          <w:sz w:val="16"/>
          <w:szCs w:val="16"/>
        </w:rPr>
        <w:t xml:space="preserve">, you do not regard yourself as a mere passive spectator to the battle between A and B. </w:t>
      </w:r>
      <w:r w:rsidRPr="006C7571">
        <w:rPr>
          <w:rFonts w:asciiTheme="minorHAnsi" w:eastAsia="Calibri" w:hAnsiTheme="minorHAnsi" w:cstheme="minorHAnsi"/>
          <w:b/>
          <w:color w:val="000000"/>
          <w:sz w:val="24"/>
          <w:u w:val="single"/>
        </w:rPr>
        <w:t xml:space="preserve">You </w:t>
      </w:r>
      <w:r w:rsidRPr="006C7571">
        <w:rPr>
          <w:rFonts w:asciiTheme="minorHAnsi" w:eastAsia="Calibri" w:hAnsiTheme="minorHAnsi" w:cstheme="minorHAnsi"/>
          <w:b/>
          <w:color w:val="000000"/>
          <w:sz w:val="24"/>
          <w:highlight w:val="cyan"/>
          <w:u w:val="single"/>
        </w:rPr>
        <w:t xml:space="preserve">regard </w:t>
      </w:r>
      <w:r w:rsidRPr="006C7571">
        <w:rPr>
          <w:rFonts w:asciiTheme="minorHAnsi" w:eastAsia="Calibri" w:hAnsiTheme="minorHAnsi" w:cstheme="minorHAnsi"/>
          <w:b/>
          <w:color w:val="000000"/>
          <w:sz w:val="24"/>
          <w:u w:val="single"/>
        </w:rPr>
        <w:t xml:space="preserve">the </w:t>
      </w:r>
      <w:r w:rsidRPr="006C7571">
        <w:rPr>
          <w:rFonts w:asciiTheme="minorHAnsi" w:eastAsia="Calibri" w:hAnsiTheme="minorHAnsi" w:cstheme="minorHAnsi"/>
          <w:b/>
          <w:color w:val="000000"/>
          <w:sz w:val="24"/>
          <w:highlight w:val="cyan"/>
          <w:u w:val="single"/>
        </w:rPr>
        <w:t>choice as yours</w:t>
      </w:r>
      <w:r w:rsidRPr="006C7571">
        <w:rPr>
          <w:rFonts w:asciiTheme="minorHAnsi" w:eastAsia="Calibri" w:hAnsiTheme="minorHAnsi" w:cstheme="minorHAnsi"/>
          <w:color w:val="000000"/>
          <w:sz w:val="16"/>
          <w:szCs w:val="16"/>
        </w:rPr>
        <w:t>, as the product of your own activity,</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because you regard the principle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of choice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as expressive</w:t>
      </w:r>
      <w:r w:rsidRPr="006C7571">
        <w:rPr>
          <w:rFonts w:asciiTheme="minorHAnsi" w:eastAsia="Calibri" w:hAnsiTheme="minorHAnsi" w:cstheme="minorHAnsi"/>
          <w:color w:val="000000"/>
          <w:sz w:val="16"/>
          <w:szCs w:val="16"/>
        </w:rPr>
        <w:t xml:space="preserve">, or representative, </w:t>
      </w:r>
      <w:r w:rsidRPr="006C7571">
        <w:rPr>
          <w:rFonts w:asciiTheme="minorHAnsi" w:eastAsia="Calibri" w:hAnsiTheme="minorHAnsi" w:cstheme="minorHAnsi"/>
          <w:b/>
          <w:color w:val="000000"/>
          <w:sz w:val="24"/>
          <w:highlight w:val="cyan"/>
          <w:u w:val="single"/>
        </w:rPr>
        <w:t>of yourself</w:t>
      </w:r>
      <w:r w:rsidRPr="006C7571">
        <w:rPr>
          <w:rFonts w:asciiTheme="minorHAnsi" w:eastAsia="Calibri" w:hAnsiTheme="minorHAnsi" w:cstheme="minorHAnsi"/>
          <w:b/>
          <w:color w:val="000000"/>
          <w:sz w:val="24"/>
          <w:u w:val="single"/>
        </w:rPr>
        <w:t>.</w:t>
      </w:r>
      <w:r w:rsidRPr="006C7571">
        <w:rPr>
          <w:rFonts w:asciiTheme="minorHAnsi" w:eastAsia="Calibri" w:hAnsiTheme="minorHAnsi" w:cstheme="minorHAnsi"/>
          <w:color w:val="000000"/>
          <w:sz w:val="16"/>
          <w:szCs w:val="16"/>
        </w:rPr>
        <w:t xml:space="preserve"> You must do so, for </w:t>
      </w:r>
      <w:r w:rsidRPr="006C7571">
        <w:rPr>
          <w:rFonts w:asciiTheme="minorHAnsi" w:eastAsia="Calibri" w:hAnsiTheme="minorHAnsi" w:cstheme="minorHAnsi"/>
          <w:b/>
          <w:color w:val="000000"/>
          <w:sz w:val="24"/>
          <w:highlight w:val="cyan"/>
          <w:u w:val="single"/>
        </w:rPr>
        <w:t>the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only</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alternative</w:t>
      </w:r>
      <w:r w:rsidRPr="006C7571">
        <w:rPr>
          <w:rFonts w:asciiTheme="minorHAnsi" w:eastAsia="Calibri" w:hAnsiTheme="minorHAnsi" w:cstheme="minorHAnsi"/>
          <w:color w:val="000000"/>
          <w:sz w:val="16"/>
          <w:szCs w:val="16"/>
        </w:rPr>
        <w:t xml:space="preserve"> to identifying with the principle of choice </w:t>
      </w:r>
      <w:r w:rsidRPr="006C7571">
        <w:rPr>
          <w:rFonts w:asciiTheme="minorHAnsi" w:eastAsia="Calibri" w:hAnsiTheme="minorHAnsi" w:cstheme="minorHAnsi"/>
          <w:b/>
          <w:color w:val="000000"/>
          <w:sz w:val="24"/>
          <w:highlight w:val="cyan"/>
          <w:u w:val="single"/>
        </w:rPr>
        <w:t>is regarding the principle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of choice</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b/>
          <w:color w:val="000000"/>
          <w:sz w:val="24"/>
          <w:highlight w:val="cyan"/>
          <w:u w:val="single"/>
        </w:rPr>
        <w:t>as some third</w:t>
      </w:r>
      <w:r w:rsidRPr="006C7571">
        <w:rPr>
          <w:rFonts w:asciiTheme="minorHAnsi" w:eastAsia="Calibri" w:hAnsiTheme="minorHAnsi" w:cstheme="minorHAnsi"/>
          <w:color w:val="000000"/>
          <w:sz w:val="16"/>
          <w:szCs w:val="16"/>
          <w:highlight w:val="cyan"/>
        </w:rPr>
        <w:t xml:space="preserve"> </w:t>
      </w:r>
      <w:r w:rsidRPr="006C7571">
        <w:rPr>
          <w:rFonts w:asciiTheme="minorHAnsi" w:eastAsia="Calibri" w:hAnsiTheme="minorHAnsi" w:cstheme="minorHAnsi"/>
          <w:b/>
          <w:color w:val="000000"/>
          <w:sz w:val="24"/>
          <w:highlight w:val="cyan"/>
          <w:u w:val="single"/>
        </w:rPr>
        <w:t>thing</w:t>
      </w:r>
      <w:r w:rsidRPr="006C7571">
        <w:rPr>
          <w:rFonts w:asciiTheme="minorHAnsi" w:eastAsia="Calibri" w:hAnsiTheme="minorHAnsi" w:cstheme="minorHAnsi"/>
          <w:b/>
          <w:color w:val="000000"/>
          <w:sz w:val="24"/>
          <w:u w:val="single"/>
        </w:rPr>
        <w:t xml:space="preserve"> in you</w:t>
      </w:r>
      <w:r w:rsidRPr="006C7571">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6C7571">
        <w:rPr>
          <w:rFonts w:asciiTheme="minorHAnsi" w:eastAsia="Calibri" w:hAnsiTheme="minorHAnsi" w:cstheme="minorHAnsi"/>
          <w:b/>
          <w:color w:val="000000"/>
          <w:sz w:val="24"/>
          <w:highlight w:val="cyan"/>
          <w:u w:val="single"/>
        </w:rPr>
        <w:t>But then you are not the cause</w:t>
      </w:r>
      <w:r w:rsidRPr="006C7571">
        <w:rPr>
          <w:rFonts w:asciiTheme="minorHAnsi" w:eastAsia="Calibri" w:hAnsiTheme="minorHAnsi" w:cstheme="minorHAnsi"/>
          <w:color w:val="000000"/>
          <w:sz w:val="16"/>
          <w:szCs w:val="16"/>
          <w:highlight w:val="cyan"/>
        </w:rPr>
        <w:t xml:space="preserve"> </w:t>
      </w:r>
      <w:r w:rsidRPr="006C7571">
        <w:rPr>
          <w:rFonts w:asciiTheme="minorHAnsi" w:eastAsia="Calibri" w:hAnsiTheme="minorHAnsi" w:cstheme="minorHAnsi"/>
          <w:b/>
          <w:color w:val="000000"/>
          <w:sz w:val="24"/>
          <w:highlight w:val="cyan"/>
          <w:u w:val="single"/>
        </w:rPr>
        <w:t>of the action</w:t>
      </w:r>
      <w:r w:rsidRPr="006C7571">
        <w:rPr>
          <w:rFonts w:asciiTheme="minorHAnsi" w:eastAsia="Calibri" w:hAnsiTheme="minorHAnsi" w:cstheme="minorHAnsi"/>
          <w:b/>
          <w:color w:val="000000"/>
          <w:sz w:val="24"/>
          <w:u w:val="single"/>
        </w:rPr>
        <w:t xml:space="preserve">. </w:t>
      </w:r>
      <w:r w:rsidRPr="006C7571">
        <w:rPr>
          <w:rFonts w:asciiTheme="minorHAnsi" w:eastAsia="Calibri" w:hAnsiTheme="minorHAnsi" w:cstheme="minorHAnsi"/>
          <w:color w:val="000000"/>
          <w:sz w:val="16"/>
          <w:szCs w:val="16"/>
        </w:rPr>
        <w:t>Self-conscious or rational agency, then, requires identification with the principle of choice on which you act.” (123)</w:t>
      </w:r>
    </w:p>
    <w:p w14:paraId="082864A2" w14:textId="77777777" w:rsidR="00FE05D2" w:rsidRPr="006C7571" w:rsidRDefault="00FE05D2" w:rsidP="00FE05D2">
      <w:pPr>
        <w:pStyle w:val="Heading4"/>
      </w:pPr>
      <w:r w:rsidRPr="006C7571">
        <w:rPr>
          <w:rFonts w:cs="Calibri"/>
        </w:rPr>
        <w:t xml:space="preserve">[2] </w:t>
      </w:r>
      <w:r w:rsidRPr="006C7571">
        <w:t xml:space="preserve">Regress – I can keep questioning an ethical theory but questioning reason concedes the authority of reason. Any other truth risks falsity </w:t>
      </w:r>
      <w:proofErr w:type="gramStart"/>
      <w:r w:rsidRPr="006C7571">
        <w:t>i.e.</w:t>
      </w:r>
      <w:proofErr w:type="gramEnd"/>
      <w:r w:rsidRPr="006C7571">
        <w:t xml:space="preserve"> we might be in a simulation and experiences are </w:t>
      </w:r>
      <w:proofErr w:type="spellStart"/>
      <w:r w:rsidRPr="006C7571">
        <w:t>arbritary</w:t>
      </w:r>
      <w:proofErr w:type="spellEnd"/>
      <w:r w:rsidRPr="006C7571">
        <w:t>.</w:t>
      </w:r>
    </w:p>
    <w:p w14:paraId="10A94EEE" w14:textId="77777777" w:rsidR="00FE05D2" w:rsidRPr="006C7571" w:rsidRDefault="00FE05D2" w:rsidP="00FE05D2">
      <w:pPr>
        <w:pStyle w:val="Heading4"/>
        <w:spacing w:line="276" w:lineRule="auto"/>
        <w:rPr>
          <w:rFonts w:eastAsia="Calibri" w:cs="Calibri"/>
          <w:color w:val="000000"/>
        </w:rPr>
      </w:pPr>
      <w:r w:rsidRPr="006C7571">
        <w:rPr>
          <w:rFonts w:cs="Calibri"/>
        </w:rPr>
        <w:t xml:space="preserve">[3] Action theory— </w:t>
      </w:r>
      <w:r w:rsidRPr="006C7571">
        <w:rPr>
          <w:rFonts w:eastAsia="Calibri" w:cs="Calibri"/>
          <w:color w:val="000000"/>
        </w:rPr>
        <w:t>Only reason can explain why we take transitional action to an overall end. For example, setting the end of tea provides me a reason to unify the necessary actions to produce tea. Other explanations fail to explain transitioning action freezing action.</w:t>
      </w:r>
    </w:p>
    <w:p w14:paraId="4A45BD27" w14:textId="77777777" w:rsidR="00FE05D2" w:rsidRPr="006C7571" w:rsidRDefault="00FE05D2" w:rsidP="00FE05D2">
      <w:pPr>
        <w:pStyle w:val="Heading4"/>
        <w:spacing w:line="276" w:lineRule="auto"/>
        <w:rPr>
          <w:rFonts w:asciiTheme="minorHAnsi" w:eastAsia="Calibri" w:hAnsiTheme="minorHAnsi" w:cstheme="minorHAnsi"/>
          <w:color w:val="000000"/>
        </w:rPr>
      </w:pPr>
      <w:r w:rsidRPr="006C7571">
        <w:rPr>
          <w:rFonts w:asciiTheme="minorHAnsi" w:eastAsia="Calibri" w:hAnsiTheme="minorHAnsi" w:cstheme="minorHAnsi"/>
          <w:color w:val="000000"/>
        </w:rPr>
        <w:t>Presume freedom since it allows each of us to pursue our individual search for ethics. This is also a tiebreaker</w:t>
      </w:r>
    </w:p>
    <w:p w14:paraId="70765FF3" w14:textId="77777777" w:rsidR="00FE05D2" w:rsidRPr="006C7571" w:rsidRDefault="00FE05D2" w:rsidP="00FE05D2">
      <w:pPr>
        <w:pStyle w:val="Heading4"/>
      </w:pPr>
      <w:r w:rsidRPr="006C7571">
        <w:t xml:space="preserve">This means we </w:t>
      </w:r>
      <w:proofErr w:type="gramStart"/>
      <w:r w:rsidRPr="006C7571">
        <w:t>must universally will</w:t>
      </w:r>
      <w:proofErr w:type="gramEnd"/>
      <w:r w:rsidRPr="006C7571">
        <w:t xml:space="preserve"> maxims— any non-universalizable norm justifies someone’s ability to impede on your ends.  </w:t>
      </w:r>
    </w:p>
    <w:p w14:paraId="084BE4DE" w14:textId="77777777" w:rsidR="00FE05D2" w:rsidRPr="006C7571" w:rsidRDefault="00FE05D2" w:rsidP="00FE05D2">
      <w:pPr>
        <w:pStyle w:val="Heading4"/>
        <w:rPr>
          <w:rFonts w:cs="Calibri"/>
        </w:rPr>
      </w:pPr>
      <w:r w:rsidRPr="006C7571">
        <w:rPr>
          <w:rFonts w:cs="Calibri"/>
        </w:rPr>
        <w:t>Thus, the standard is respecting a system of inner and outer freedom</w:t>
      </w:r>
    </w:p>
    <w:p w14:paraId="6297C83A" w14:textId="77777777" w:rsidR="00FE05D2" w:rsidRPr="006C7571" w:rsidRDefault="00FE05D2" w:rsidP="00FE05D2">
      <w:pPr>
        <w:pStyle w:val="Heading3"/>
        <w:rPr>
          <w:rFonts w:asciiTheme="minorHAnsi" w:eastAsia="Calibri" w:hAnsiTheme="minorHAnsi" w:cstheme="minorHAnsi"/>
        </w:rPr>
      </w:pPr>
      <w:r w:rsidRPr="006C7571">
        <w:rPr>
          <w:rFonts w:asciiTheme="minorHAnsi" w:hAnsiTheme="minorHAnsi" w:cstheme="minorHAnsi"/>
        </w:rPr>
        <w:lastRenderedPageBreak/>
        <w:br w:type="page"/>
      </w:r>
      <w:r w:rsidRPr="006C7571">
        <w:rPr>
          <w:rFonts w:asciiTheme="minorHAnsi" w:eastAsia="Calibri" w:hAnsiTheme="minorHAnsi" w:cstheme="minorHAnsi"/>
        </w:rPr>
        <w:lastRenderedPageBreak/>
        <w:t>Offense</w:t>
      </w:r>
    </w:p>
    <w:p w14:paraId="73E94005" w14:textId="77777777" w:rsidR="00FE05D2" w:rsidRPr="006C7571" w:rsidRDefault="00FE05D2" w:rsidP="00FE05D2">
      <w:pPr>
        <w:pStyle w:val="Heading4"/>
        <w:rPr>
          <w:rFonts w:asciiTheme="minorHAnsi" w:hAnsiTheme="minorHAnsi" w:cstheme="minorHAnsi"/>
          <w:sz w:val="16"/>
          <w:szCs w:val="16"/>
        </w:rPr>
      </w:pPr>
      <w:r w:rsidRPr="006C7571">
        <w:rPr>
          <w:rFonts w:asciiTheme="minorHAnsi" w:hAnsiTheme="minorHAnsi" w:cstheme="minorHAnsi"/>
        </w:rPr>
        <w:t>[</w:t>
      </w:r>
      <w:proofErr w:type="gramStart"/>
      <w:r w:rsidRPr="006C7571">
        <w:rPr>
          <w:rFonts w:asciiTheme="minorHAnsi" w:hAnsiTheme="minorHAnsi" w:cstheme="minorHAnsi"/>
        </w:rPr>
        <w:t>1]Reducing</w:t>
      </w:r>
      <w:proofErr w:type="gramEnd"/>
      <w:r w:rsidRPr="006C7571">
        <w:rPr>
          <w:rFonts w:asciiTheme="minorHAnsi" w:hAnsiTheme="minorHAnsi" w:cstheme="minorHAnsi"/>
        </w:rPr>
        <w:t xml:space="preserve"> IP rights allows for freeriding which is against the categorical imperative.</w:t>
      </w:r>
    </w:p>
    <w:p w14:paraId="5649EFAF" w14:textId="77777777" w:rsidR="00FE05D2" w:rsidRPr="006C7571" w:rsidRDefault="00FE05D2" w:rsidP="00FE05D2">
      <w:pPr>
        <w:pStyle w:val="Heading4"/>
      </w:pPr>
      <w:r w:rsidRPr="006C7571">
        <w:t>Van Dyke, 18</w:t>
      </w:r>
    </w:p>
    <w:p w14:paraId="6D7CEDC1" w14:textId="77777777" w:rsidR="00FE05D2" w:rsidRPr="006C7571" w:rsidRDefault="00FE05D2" w:rsidP="00FE05D2">
      <w:pPr>
        <w:pStyle w:val="NormalWeb"/>
        <w:spacing w:before="2" w:after="2"/>
        <w:rPr>
          <w:rFonts w:asciiTheme="minorHAnsi" w:hAnsiTheme="minorHAnsi" w:cstheme="minorHAnsi"/>
        </w:rPr>
      </w:pPr>
      <w:r w:rsidRPr="006C7571">
        <w:rPr>
          <w:rFonts w:asciiTheme="minorHAnsi" w:hAnsiTheme="minorHAnsi" w:cstheme="minorHAnsi"/>
        </w:rPr>
        <w:t> (Raymond Van Dyke, Raymond Van Dyke is an Attorney and Educator. In his practice he helps a variety of clients in their IP matters., 7-17-2018, accessed on 8-14-2021, IPWatchdog.com | Patents &amp; Patent Law, "The Categorical Imperative for Innovation and Patenting - IPWatchdog.com | Patents &amp; Patent Law", https://www.ipwatchdog.com/2018/07/17/categorical-imperative-innovation-patenting/id=99178/)</w:t>
      </w:r>
    </w:p>
    <w:p w14:paraId="6CB9F581" w14:textId="77777777" w:rsidR="00FE05D2" w:rsidRPr="006C7571" w:rsidRDefault="00FE05D2" w:rsidP="00FE05D2">
      <w:pPr>
        <w:rPr>
          <w:rFonts w:asciiTheme="minorHAnsi" w:hAnsiTheme="minorHAnsi" w:cstheme="minorHAnsi"/>
          <w:sz w:val="12"/>
        </w:rPr>
      </w:pPr>
      <w:r w:rsidRPr="006C7571">
        <w:rPr>
          <w:rFonts w:asciiTheme="minorHAnsi" w:hAnsiTheme="minorHAnsi" w:cstheme="minorHAnsi"/>
          <w:sz w:val="12"/>
        </w:rPr>
        <w:t xml:space="preserve">But there was another philosopher, contemporaneous with the Founders, that bears notice, </w:t>
      </w:r>
      <w:r w:rsidRPr="006C7571">
        <w:rPr>
          <w:rFonts w:asciiTheme="minorHAnsi" w:hAnsiTheme="minorHAnsi" w:cstheme="minorHAnsi"/>
          <w:u w:val="single"/>
        </w:rPr>
        <w:t>Immanuel Kant, who had a different take on moral and political philosophy, including the Categorical Imperative.</w:t>
      </w:r>
      <w:r w:rsidRPr="006C7571">
        <w:rPr>
          <w:rFonts w:asciiTheme="minorHAnsi" w:hAnsiTheme="minorHAnsi" w:cstheme="minorHAnsi"/>
          <w:sz w:val="12"/>
        </w:rPr>
        <w:t xml:space="preserve"> Kant spent his life trying to distill the issues of morality into a logical framework. Just as the natural scientists of the Enlightenment were forming logical arguments concerning the physical world, e.g., physics, natural science and other disciplines, Kant tried to do the same with human morality: systematize it. In his Categorical Imperative, Kant simplifies a moral argument position for an individual by asking a question: if you thought that your position or Statement would be Universal, i.e., applicable to all people, it would have the stance of a Categorical Imperative and thus you must do it. For example, a Statement that I should try to save a person that is drowning can be considered a Categorical Imperative since this would be a betterment of humanity. However, the proposition or Statement that it should be ok for me to steal another’s car is not a betterment at all. Applying this as a universal law would lead to societal chaos and possible collapse since thievery would reign, and anarchy would result. Since the entire purpose of government is the protection of people (and their possessions), this Statement fails, and you are NOT compelled to act in that manner. This Statement does not rise to the level of a categorical Imperative. </w:t>
      </w:r>
      <w:r w:rsidRPr="006C7571">
        <w:rPr>
          <w:rFonts w:asciiTheme="minorHAnsi" w:hAnsiTheme="minorHAnsi" w:cstheme="minorHAnsi"/>
          <w:highlight w:val="cyan"/>
          <w:u w:val="single"/>
        </w:rPr>
        <w:t>I</w:t>
      </w:r>
      <w:r w:rsidRPr="006C7571">
        <w:rPr>
          <w:rFonts w:asciiTheme="minorHAnsi" w:hAnsiTheme="minorHAnsi" w:cstheme="minorHAnsi"/>
          <w:u w:val="single"/>
        </w:rPr>
        <w:t xml:space="preserve">ntellectual </w:t>
      </w:r>
      <w:r w:rsidRPr="006C7571">
        <w:rPr>
          <w:rFonts w:asciiTheme="minorHAnsi" w:hAnsiTheme="minorHAnsi" w:cstheme="minorHAnsi"/>
          <w:highlight w:val="cyan"/>
          <w:u w:val="single"/>
        </w:rPr>
        <w:t>p</w:t>
      </w:r>
      <w:r w:rsidRPr="006C7571">
        <w:rPr>
          <w:rFonts w:asciiTheme="minorHAnsi" w:hAnsiTheme="minorHAnsi" w:cstheme="minorHAnsi"/>
          <w:u w:val="single"/>
        </w:rPr>
        <w:t xml:space="preserve">roperty </w:t>
      </w:r>
      <w:r w:rsidRPr="006C7571">
        <w:rPr>
          <w:rFonts w:asciiTheme="minorHAnsi" w:hAnsiTheme="minorHAnsi" w:cstheme="minorHAnsi"/>
          <w:highlight w:val="cyan"/>
          <w:u w:val="single"/>
        </w:rPr>
        <w:t>has been attacked</w:t>
      </w:r>
      <w:r w:rsidRPr="006C7571">
        <w:rPr>
          <w:rFonts w:asciiTheme="minorHAnsi" w:hAnsiTheme="minorHAnsi" w:cstheme="minorHAnsi"/>
          <w:u w:val="single"/>
        </w:rPr>
        <w:t xml:space="preserve"> of late on various grounds, including being less than property, and thus not entitled to the protections of the Constitution, despite the evidence to the contrary.</w:t>
      </w:r>
      <w:r w:rsidRPr="006C7571">
        <w:rPr>
          <w:rFonts w:asciiTheme="minorHAnsi" w:hAnsiTheme="minorHAnsi" w:cstheme="minorHAnsi"/>
          <w:sz w:val="12"/>
        </w:rPr>
        <w:t xml:space="preserve"> This attitude is most recently, and most troublingly, exemplified by the U.S. Supreme Court in Oil States, where the Court equated patent rights to taxicab medallion rights. </w:t>
      </w:r>
      <w:r w:rsidRPr="006C7571">
        <w:rPr>
          <w:rFonts w:asciiTheme="minorHAnsi" w:hAnsiTheme="minorHAnsi" w:cstheme="minorHAnsi"/>
          <w:highlight w:val="cyan"/>
          <w:u w:val="single"/>
        </w:rPr>
        <w:t>Freeriding is</w:t>
      </w:r>
      <w:r w:rsidRPr="006C7571">
        <w:rPr>
          <w:rFonts w:asciiTheme="minorHAnsi" w:hAnsiTheme="minorHAnsi" w:cstheme="minorHAnsi"/>
          <w:u w:val="single"/>
        </w:rPr>
        <w:t xml:space="preserve"> also </w:t>
      </w:r>
      <w:r w:rsidRPr="006C7571">
        <w:rPr>
          <w:rFonts w:asciiTheme="minorHAnsi" w:hAnsiTheme="minorHAnsi" w:cstheme="minorHAnsi"/>
          <w:highlight w:val="cyan"/>
          <w:u w:val="single"/>
        </w:rPr>
        <w:t>being touted, subverting copyright law</w:t>
      </w:r>
      <w:r w:rsidRPr="006C7571">
        <w:rPr>
          <w:rFonts w:asciiTheme="minorHAnsi" w:hAnsiTheme="minorHAnsi" w:cstheme="minorHAnsi"/>
          <w:u w:val="single"/>
        </w:rPr>
        <w:t>.</w:t>
      </w:r>
      <w:r w:rsidRPr="006C7571">
        <w:rPr>
          <w:rFonts w:asciiTheme="minorHAnsi" w:hAnsiTheme="minorHAnsi" w:cstheme="minorHAnsi"/>
          <w:sz w:val="12"/>
        </w:rPr>
        <w:t xml:space="preserve"> Information must be free is the mantra. </w:t>
      </w:r>
      <w:r w:rsidRPr="006C7571">
        <w:rPr>
          <w:rFonts w:asciiTheme="minorHAnsi" w:hAnsiTheme="minorHAnsi" w:cstheme="minorHAnsi"/>
          <w:u w:val="single"/>
        </w:rPr>
        <w:t xml:space="preserve">As we shall see, </w:t>
      </w:r>
      <w:r w:rsidRPr="006C7571">
        <w:rPr>
          <w:rFonts w:asciiTheme="minorHAnsi" w:hAnsiTheme="minorHAnsi" w:cstheme="minorHAnsi"/>
          <w:highlight w:val="cyan"/>
          <w:u w:val="single"/>
        </w:rPr>
        <w:t>applying Kantian logic</w:t>
      </w:r>
      <w:r w:rsidRPr="006C7571">
        <w:rPr>
          <w:rFonts w:asciiTheme="minorHAnsi" w:hAnsiTheme="minorHAnsi" w:cstheme="minorHAnsi"/>
          <w:u w:val="single"/>
        </w:rPr>
        <w:t xml:space="preserve"> </w:t>
      </w:r>
      <w:r w:rsidRPr="006C7571">
        <w:rPr>
          <w:rFonts w:asciiTheme="minorHAnsi" w:hAnsiTheme="minorHAnsi" w:cstheme="minorHAnsi"/>
          <w:highlight w:val="cyan"/>
          <w:u w:val="single"/>
        </w:rPr>
        <w:t>entails</w:t>
      </w:r>
      <w:r w:rsidRPr="006C7571">
        <w:rPr>
          <w:rFonts w:asciiTheme="minorHAnsi" w:hAnsiTheme="minorHAnsi" w:cstheme="minorHAnsi"/>
          <w:u w:val="single"/>
        </w:rPr>
        <w:t xml:space="preserve"> first </w:t>
      </w:r>
      <w:r w:rsidRPr="006C7571">
        <w:rPr>
          <w:rFonts w:asciiTheme="minorHAnsi" w:hAnsiTheme="minorHAnsi" w:cstheme="minorHAnsi"/>
          <w:highlight w:val="cyan"/>
          <w:u w:val="single"/>
        </w:rPr>
        <w:t>acknowledging</w:t>
      </w:r>
      <w:r w:rsidRPr="006C7571">
        <w:rPr>
          <w:rFonts w:asciiTheme="minorHAnsi" w:hAnsiTheme="minorHAnsi" w:cstheme="minorHAnsi"/>
          <w:u w:val="single"/>
        </w:rPr>
        <w:t xml:space="preserve"> some basic principles; that the </w:t>
      </w:r>
      <w:r w:rsidRPr="006C7571">
        <w:rPr>
          <w:rFonts w:asciiTheme="minorHAnsi" w:hAnsiTheme="minorHAnsi" w:cstheme="minorHAnsi"/>
          <w:highlight w:val="cyan"/>
          <w:u w:val="single"/>
        </w:rPr>
        <w:t>people have a right to express themselves</w:t>
      </w:r>
      <w:r w:rsidRPr="006C7571">
        <w:rPr>
          <w:rFonts w:asciiTheme="minorHAnsi" w:hAnsiTheme="minorHAnsi" w:cstheme="minorHAnsi"/>
          <w:u w:val="single"/>
        </w:rPr>
        <w:t xml:space="preserve">, that that </w:t>
      </w:r>
      <w:r w:rsidRPr="006C7571">
        <w:rPr>
          <w:rFonts w:asciiTheme="minorHAnsi" w:hAnsiTheme="minorHAnsi" w:cstheme="minorHAnsi"/>
          <w:highlight w:val="cyan"/>
          <w:u w:val="single"/>
        </w:rPr>
        <w:t>expression</w:t>
      </w:r>
      <w:r w:rsidRPr="006C7571">
        <w:rPr>
          <w:rFonts w:asciiTheme="minorHAnsi" w:hAnsiTheme="minorHAnsi" w:cstheme="minorHAnsi"/>
          <w:u w:val="single"/>
        </w:rPr>
        <w:t xml:space="preserve"> (the fruits of their labor) </w:t>
      </w:r>
      <w:r w:rsidRPr="006C7571">
        <w:rPr>
          <w:rFonts w:asciiTheme="minorHAnsi" w:hAnsiTheme="minorHAnsi" w:cstheme="minorHAnsi"/>
          <w:highlight w:val="cyan"/>
          <w:u w:val="single"/>
        </w:rPr>
        <w:t>has value and is theirs</w:t>
      </w:r>
      <w:r w:rsidRPr="006C7571">
        <w:rPr>
          <w:rFonts w:asciiTheme="minorHAnsi" w:hAnsiTheme="minorHAnsi" w:cstheme="minorHAnsi"/>
          <w:u w:val="single"/>
        </w:rPr>
        <w:t xml:space="preserve"> (unless consent is given otherwise), and that </w:t>
      </w:r>
      <w:r w:rsidRPr="006C7571">
        <w:rPr>
          <w:rFonts w:asciiTheme="minorHAnsi" w:hAnsiTheme="minorHAnsi" w:cstheme="minorHAnsi"/>
          <w:highlight w:val="cyan"/>
          <w:u w:val="single"/>
        </w:rPr>
        <w:t>government is obligated to protect people</w:t>
      </w:r>
      <w:r w:rsidRPr="006C7571">
        <w:rPr>
          <w:rFonts w:asciiTheme="minorHAnsi" w:hAnsiTheme="minorHAnsi" w:cstheme="minorHAnsi"/>
          <w:u w:val="single"/>
        </w:rPr>
        <w:t xml:space="preserve"> </w:t>
      </w:r>
      <w:r w:rsidRPr="006C7571">
        <w:rPr>
          <w:rFonts w:asciiTheme="minorHAnsi" w:hAnsiTheme="minorHAnsi" w:cstheme="minorHAnsi"/>
          <w:highlight w:val="cyan"/>
          <w:u w:val="single"/>
        </w:rPr>
        <w:t>and</w:t>
      </w:r>
      <w:r w:rsidRPr="006C7571">
        <w:rPr>
          <w:rFonts w:asciiTheme="minorHAnsi" w:hAnsiTheme="minorHAnsi" w:cstheme="minorHAnsi"/>
          <w:u w:val="single"/>
        </w:rPr>
        <w:t xml:space="preserve"> their </w:t>
      </w:r>
      <w:r w:rsidRPr="006C7571">
        <w:rPr>
          <w:rFonts w:asciiTheme="minorHAnsi" w:hAnsiTheme="minorHAnsi" w:cstheme="minorHAnsi"/>
          <w:highlight w:val="cyan"/>
          <w:u w:val="single"/>
        </w:rPr>
        <w:t>property</w:t>
      </w:r>
      <w:r w:rsidRPr="006C7571">
        <w:rPr>
          <w:rFonts w:asciiTheme="minorHAnsi" w:hAnsiTheme="minorHAnsi" w:cstheme="minorHAnsi"/>
          <w:u w:val="single"/>
        </w:rPr>
        <w:t xml:space="preserve">. Thus, an </w:t>
      </w:r>
      <w:r w:rsidRPr="006C7571">
        <w:rPr>
          <w:rFonts w:asciiTheme="minorHAnsi" w:hAnsiTheme="minorHAnsi" w:cstheme="minorHAnsi"/>
          <w:highlight w:val="cyan"/>
          <w:u w:val="single"/>
        </w:rPr>
        <w:t>inventor or creator has a right</w:t>
      </w:r>
      <w:r w:rsidRPr="006C7571">
        <w:rPr>
          <w:rFonts w:asciiTheme="minorHAnsi" w:hAnsiTheme="minorHAnsi" w:cstheme="minorHAnsi"/>
          <w:u w:val="single"/>
        </w:rPr>
        <w:t xml:space="preserve"> in their </w:t>
      </w:r>
      <w:r w:rsidRPr="006C7571">
        <w:rPr>
          <w:rFonts w:asciiTheme="minorHAnsi" w:hAnsiTheme="minorHAnsi" w:cstheme="minorHAnsi"/>
          <w:highlight w:val="cyan"/>
          <w:u w:val="single"/>
        </w:rPr>
        <w:t>own creation,</w:t>
      </w:r>
      <w:r w:rsidRPr="006C7571">
        <w:rPr>
          <w:rFonts w:asciiTheme="minorHAnsi" w:hAnsiTheme="minorHAnsi" w:cstheme="minorHAnsi"/>
          <w:u w:val="single"/>
        </w:rPr>
        <w:t xml:space="preserve"> which </w:t>
      </w:r>
      <w:r w:rsidRPr="006C7571">
        <w:rPr>
          <w:rFonts w:asciiTheme="minorHAnsi" w:hAnsiTheme="minorHAnsi" w:cstheme="minorHAnsi"/>
          <w:highlight w:val="cyan"/>
          <w:u w:val="single"/>
        </w:rPr>
        <w:t>cannot be taken from them without</w:t>
      </w:r>
      <w:r w:rsidRPr="006C7571">
        <w:rPr>
          <w:rFonts w:asciiTheme="minorHAnsi" w:hAnsiTheme="minorHAnsi" w:cstheme="minorHAnsi"/>
          <w:u w:val="single"/>
        </w:rPr>
        <w:t xml:space="preserve"> their </w:t>
      </w:r>
      <w:r w:rsidRPr="006C7571">
        <w:rPr>
          <w:rFonts w:asciiTheme="minorHAnsi" w:hAnsiTheme="minorHAnsi" w:cstheme="minorHAnsi"/>
          <w:highlight w:val="cyan"/>
          <w:u w:val="single"/>
        </w:rPr>
        <w:t>consent</w:t>
      </w:r>
      <w:r w:rsidRPr="006C7571">
        <w:rPr>
          <w:rFonts w:asciiTheme="minorHAnsi" w:hAnsiTheme="minorHAnsi" w:cstheme="minorHAnsi"/>
          <w:u w:val="single"/>
        </w:rPr>
        <w:t>.</w:t>
      </w:r>
      <w:r w:rsidRPr="006C7571">
        <w:rPr>
          <w:rFonts w:asciiTheme="minorHAnsi" w:hAnsiTheme="minorHAnsi" w:cstheme="minorHAnsi"/>
          <w:sz w:val="12"/>
        </w:rPr>
        <w:t xml:space="preserve"> So, employing this canon, a proposed Categorical Imperative (CI) is the following Statement: </w:t>
      </w:r>
      <w:r w:rsidRPr="006C7571">
        <w:rPr>
          <w:rFonts w:asciiTheme="minorHAnsi" w:hAnsiTheme="minorHAnsi" w:cstheme="minorHAnsi"/>
          <w:highlight w:val="cyan"/>
          <w:u w:val="single"/>
        </w:rPr>
        <w:t>creators should be protected against</w:t>
      </w:r>
      <w:r w:rsidRPr="006C7571">
        <w:rPr>
          <w:rFonts w:asciiTheme="minorHAnsi" w:hAnsiTheme="minorHAnsi" w:cstheme="minorHAnsi"/>
          <w:u w:val="single"/>
        </w:rPr>
        <w:t xml:space="preserve"> the </w:t>
      </w:r>
      <w:r w:rsidRPr="006C7571">
        <w:rPr>
          <w:rFonts w:asciiTheme="minorHAnsi" w:hAnsiTheme="minorHAnsi" w:cstheme="minorHAnsi"/>
          <w:highlight w:val="cyan"/>
          <w:u w:val="single"/>
        </w:rPr>
        <w:t>unlawful taking of</w:t>
      </w:r>
      <w:r w:rsidRPr="006C7571">
        <w:rPr>
          <w:rFonts w:asciiTheme="minorHAnsi" w:hAnsiTheme="minorHAnsi" w:cstheme="minorHAnsi"/>
          <w:u w:val="single"/>
        </w:rPr>
        <w:t xml:space="preserve"> their </w:t>
      </w:r>
      <w:r w:rsidRPr="006C7571">
        <w:rPr>
          <w:rFonts w:asciiTheme="minorHAnsi" w:hAnsiTheme="minorHAnsi" w:cstheme="minorHAnsi"/>
          <w:highlight w:val="cyan"/>
          <w:u w:val="single"/>
        </w:rPr>
        <w:t>creation</w:t>
      </w:r>
      <w:r w:rsidRPr="006C7571">
        <w:rPr>
          <w:rFonts w:asciiTheme="minorHAnsi" w:hAnsiTheme="minorHAnsi" w:cstheme="minorHAnsi"/>
          <w:u w:val="single"/>
        </w:rPr>
        <w:t xml:space="preserve"> by others.</w:t>
      </w:r>
      <w:r w:rsidRPr="006C7571">
        <w:rPr>
          <w:rFonts w:asciiTheme="minorHAnsi" w:hAnsiTheme="minorHAnsi" w:cstheme="minorHAnsi"/>
          <w:sz w:val="12"/>
        </w:rPr>
        <w:t xml:space="preserve">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where the State owned everything and the citizen owned nothing, i.e., the people “consented” to this. It is, accordingly, manifestly clear that no reasonable and supportable Categorical Imperative can be made for the unwarranted theft of property, whether tangible or intangible,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32729800" w14:textId="77777777" w:rsidR="00FE05D2" w:rsidRPr="00C02579" w:rsidRDefault="00FE05D2" w:rsidP="00FE05D2">
      <w:pPr>
        <w:keepNext/>
        <w:keepLines/>
        <w:pageBreakBefore/>
        <w:spacing w:before="40" w:after="0"/>
        <w:jc w:val="center"/>
        <w:outlineLvl w:val="2"/>
        <w:rPr>
          <w:rFonts w:asciiTheme="majorHAnsi" w:eastAsiaTheme="majorEastAsia" w:hAnsiTheme="majorHAnsi" w:cstheme="majorHAnsi"/>
          <w:b/>
          <w:sz w:val="32"/>
          <w:u w:val="single"/>
        </w:rPr>
      </w:pPr>
      <w:r w:rsidRPr="00C02579">
        <w:rPr>
          <w:rFonts w:asciiTheme="majorHAnsi" w:eastAsiaTheme="majorEastAsia" w:hAnsiTheme="majorHAnsi" w:cstheme="majorHAnsi"/>
          <w:b/>
          <w:sz w:val="32"/>
          <w:u w:val="single"/>
        </w:rPr>
        <w:lastRenderedPageBreak/>
        <w:t>1NC – DA</w:t>
      </w:r>
    </w:p>
    <w:p w14:paraId="713E0CE4"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US dominance is secured in biotech now, but China’s closing the gap fast – that allows geopolitical and economic advantages</w:t>
      </w:r>
    </w:p>
    <w:p w14:paraId="74817F4F" w14:textId="77777777" w:rsidR="00FE05D2" w:rsidRPr="00C02579" w:rsidRDefault="00FE05D2" w:rsidP="00FE05D2">
      <w:pPr>
        <w:rPr>
          <w:rFonts w:asciiTheme="majorHAnsi" w:hAnsiTheme="majorHAnsi" w:cstheme="majorHAnsi"/>
        </w:rPr>
      </w:pPr>
      <w:r w:rsidRPr="00C02579">
        <w:rPr>
          <w:rFonts w:asciiTheme="majorHAnsi" w:hAnsiTheme="majorHAnsi" w:cstheme="majorHAnsi"/>
        </w:rPr>
        <w:t xml:space="preserve">Scott </w:t>
      </w:r>
      <w:r w:rsidRPr="00C02579">
        <w:rPr>
          <w:rFonts w:asciiTheme="majorHAnsi" w:hAnsiTheme="majorHAnsi" w:cstheme="majorHAnsi"/>
          <w:b/>
          <w:bCs/>
        </w:rPr>
        <w:t>Moore</w:t>
      </w:r>
      <w:r w:rsidRPr="00C02579">
        <w:rPr>
          <w:rFonts w:asciiTheme="majorHAnsi" w:hAnsiTheme="majorHAnsi" w:cstheme="majorHAnsi"/>
        </w:rPr>
        <w:t xml:space="preserve"> </w:t>
      </w:r>
      <w:r w:rsidRPr="00C02579">
        <w:rPr>
          <w:rFonts w:asciiTheme="majorHAnsi" w:hAnsiTheme="majorHAnsi" w:cstheme="majorHAnsi"/>
          <w:b/>
          <w:bCs/>
        </w:rPr>
        <w:t xml:space="preserve">2020 </w:t>
      </w:r>
      <w:r w:rsidRPr="00C02579">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sidRPr="00C02579">
        <w:rPr>
          <w:rFonts w:asciiTheme="majorHAnsi" w:hAnsiTheme="majorHAnsi" w:cstheme="majorHAnsi"/>
        </w:rPr>
        <w:t>https://www.brookings.edu/wp-content/uploads/2020/04/FP_20200427_china_biotechnology_moore.pdf]TDI</w:t>
      </w:r>
      <w:proofErr w:type="gramEnd"/>
    </w:p>
    <w:p w14:paraId="26FDFCE7" w14:textId="77777777" w:rsidR="00FE05D2" w:rsidRPr="00C02579" w:rsidRDefault="00FE05D2" w:rsidP="00FE05D2">
      <w:pPr>
        <w:rPr>
          <w:rFonts w:asciiTheme="majorHAnsi" w:hAnsiTheme="majorHAnsi" w:cstheme="majorHAnsi"/>
          <w:sz w:val="14"/>
        </w:rPr>
      </w:pPr>
      <w:r w:rsidRPr="00C02579">
        <w:rPr>
          <w:rFonts w:asciiTheme="majorHAnsi" w:hAnsiTheme="majorHAnsi" w:cstheme="majorHAnsi"/>
          <w:sz w:val="14"/>
        </w:rPr>
        <w:t xml:space="preserve">EXECUTIVE SUMMARY Even by the standards of emerging technologies, </w:t>
      </w:r>
      <w:r w:rsidRPr="005D0A78">
        <w:rPr>
          <w:rFonts w:asciiTheme="majorHAnsi" w:hAnsiTheme="majorHAnsi" w:cstheme="majorHAnsi"/>
          <w:b/>
          <w:bCs/>
          <w:highlight w:val="green"/>
          <w:u w:val="single"/>
        </w:rPr>
        <w:t>biotech</w:t>
      </w:r>
      <w:r w:rsidRPr="00C02579">
        <w:rPr>
          <w:rFonts w:asciiTheme="majorHAnsi" w:hAnsiTheme="majorHAnsi" w:cstheme="majorHAnsi"/>
          <w:b/>
          <w:bCs/>
          <w:u w:val="single"/>
        </w:rPr>
        <w:t xml:space="preserve">nology </w:t>
      </w:r>
      <w:r w:rsidRPr="005D0A78">
        <w:rPr>
          <w:rFonts w:asciiTheme="majorHAnsi" w:hAnsiTheme="majorHAnsi" w:cstheme="majorHAnsi"/>
          <w:b/>
          <w:bCs/>
          <w:highlight w:val="green"/>
          <w:u w:val="single"/>
        </w:rPr>
        <w:t>has</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potential to utterly transform geopolitics, economics</w:t>
      </w:r>
      <w:r w:rsidRPr="00C02579">
        <w:rPr>
          <w:rFonts w:asciiTheme="majorHAnsi" w:hAnsiTheme="majorHAnsi" w:cstheme="majorHAnsi"/>
          <w:sz w:val="14"/>
        </w:rPr>
        <w:t xml:space="preserve">, and society in the 21st century. </w:t>
      </w:r>
      <w:r w:rsidRPr="00C02579">
        <w:rPr>
          <w:rFonts w:asciiTheme="majorHAnsi" w:hAnsiTheme="majorHAnsi" w:cstheme="majorHAnsi"/>
          <w:u w:val="single"/>
        </w:rPr>
        <w:t>Yet while the U</w:t>
      </w:r>
      <w:r w:rsidRPr="00C02579">
        <w:rPr>
          <w:rFonts w:asciiTheme="majorHAnsi" w:hAnsiTheme="majorHAnsi" w:cstheme="majorHAnsi"/>
          <w:sz w:val="14"/>
        </w:rPr>
        <w:t xml:space="preserve">nited </w:t>
      </w:r>
      <w:r w:rsidRPr="00C02579">
        <w:rPr>
          <w:rFonts w:asciiTheme="majorHAnsi" w:hAnsiTheme="majorHAnsi" w:cstheme="majorHAnsi"/>
          <w:u w:val="single"/>
        </w:rPr>
        <w:t>S</w:t>
      </w:r>
      <w:r w:rsidRPr="00C02579">
        <w:rPr>
          <w:rFonts w:asciiTheme="majorHAnsi" w:hAnsiTheme="majorHAnsi" w:cstheme="majorHAnsi"/>
          <w:sz w:val="14"/>
        </w:rPr>
        <w:t xml:space="preserve">tates </w:t>
      </w:r>
      <w:r w:rsidRPr="00C02579">
        <w:rPr>
          <w:rFonts w:asciiTheme="majorHAnsi" w:hAnsiTheme="majorHAnsi" w:cstheme="majorHAnsi"/>
          <w:u w:val="single"/>
        </w:rPr>
        <w:t xml:space="preserve">has long been the world leader in most segments of the global biotechnology sector, </w:t>
      </w:r>
      <w:r w:rsidRPr="005D0A78">
        <w:rPr>
          <w:rFonts w:asciiTheme="majorHAnsi" w:hAnsiTheme="majorHAnsi" w:cstheme="majorHAnsi"/>
          <w:b/>
          <w:bCs/>
          <w:highlight w:val="green"/>
          <w:u w:val="single"/>
        </w:rPr>
        <w:t>China</w:t>
      </w:r>
      <w:r w:rsidRPr="00C02579">
        <w:rPr>
          <w:rFonts w:asciiTheme="majorHAnsi" w:hAnsiTheme="majorHAnsi" w:cstheme="majorHAnsi"/>
          <w:b/>
          <w:bCs/>
          <w:u w:val="single"/>
        </w:rPr>
        <w:t xml:space="preserve"> is fast </w:t>
      </w:r>
      <w:r w:rsidRPr="005D0A78">
        <w:rPr>
          <w:rFonts w:asciiTheme="majorHAnsi" w:hAnsiTheme="majorHAnsi" w:cstheme="majorHAnsi"/>
          <w:b/>
          <w:bCs/>
          <w:highlight w:val="green"/>
          <w:u w:val="single"/>
        </w:rPr>
        <w:t>becoming a significant playe</w:t>
      </w:r>
      <w:r w:rsidRPr="00C02579">
        <w:rPr>
          <w:rFonts w:asciiTheme="majorHAnsi" w:hAnsiTheme="majorHAnsi" w:cstheme="majorHAnsi"/>
          <w:b/>
          <w:bCs/>
          <w:u w:val="single"/>
        </w:rPr>
        <w:t>r</w:t>
      </w:r>
      <w:r w:rsidRPr="00C02579">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sidRPr="00C02579">
        <w:rPr>
          <w:rFonts w:asciiTheme="majorHAnsi" w:hAnsiTheme="majorHAnsi" w:cstheme="majorHAnsi"/>
          <w:u w:val="single"/>
        </w:rPr>
        <w:t xml:space="preserve">On current trends </w:t>
      </w:r>
      <w:r w:rsidRPr="005D0A78">
        <w:rPr>
          <w:rFonts w:asciiTheme="majorHAnsi" w:hAnsiTheme="majorHAnsi" w:cstheme="majorHAnsi"/>
          <w:highlight w:val="green"/>
          <w:u w:val="single"/>
        </w:rPr>
        <w:t>the 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tates is likely to remain the world leader in most biotechnology areas</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However, the </w:t>
      </w:r>
      <w:r w:rsidRPr="005D0A78">
        <w:rPr>
          <w:rFonts w:asciiTheme="majorHAnsi" w:hAnsiTheme="majorHAnsi" w:cstheme="majorHAnsi"/>
          <w:b/>
          <w:bCs/>
          <w:highlight w:val="green"/>
          <w:u w:val="single"/>
        </w:rPr>
        <w:t>gap between China and the U.S. is narrowing</w:t>
      </w:r>
      <w:r w:rsidRPr="00C02579">
        <w:rPr>
          <w:rFonts w:asciiTheme="majorHAnsi" w:hAnsiTheme="majorHAnsi" w:cstheme="majorHAnsi"/>
          <w:b/>
          <w:bCs/>
          <w:u w:val="single"/>
        </w:rPr>
        <w:t xml:space="preserve"> in the biotechnology sector,</w:t>
      </w:r>
      <w:r w:rsidRPr="00C02579">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C02579">
        <w:rPr>
          <w:rFonts w:asciiTheme="majorHAnsi" w:hAnsiTheme="majorHAnsi" w:cstheme="majorHAnsi"/>
          <w:u w:val="single"/>
        </w:rPr>
        <w:t>Thanks to extensive government funding for biomedical research</w:t>
      </w:r>
      <w:r w:rsidRPr="00C02579">
        <w:rPr>
          <w:rFonts w:asciiTheme="majorHAnsi" w:hAnsiTheme="majorHAnsi" w:cstheme="majorHAnsi"/>
          <w:sz w:val="14"/>
        </w:rPr>
        <w:t xml:space="preserve">, an unparalleled ability to translate basic research into commercial products and applications, and strong intellectual property protections, </w:t>
      </w:r>
      <w:r w:rsidRPr="00C02579">
        <w:rPr>
          <w:rFonts w:asciiTheme="majorHAnsi" w:hAnsiTheme="majorHAnsi" w:cstheme="majorHAnsi"/>
          <w:u w:val="single"/>
        </w:rPr>
        <w:t xml:space="preserve">the United States has been the dominant global player in </w:t>
      </w:r>
      <w:r w:rsidRPr="00C02579">
        <w:rPr>
          <w:rFonts w:asciiTheme="majorHAnsi" w:hAnsiTheme="majorHAnsi" w:cstheme="majorHAnsi"/>
          <w:sz w:val="14"/>
        </w:rPr>
        <w:t xml:space="preserve">developing and commercializing </w:t>
      </w:r>
      <w:r w:rsidRPr="00C02579">
        <w:rPr>
          <w:rFonts w:asciiTheme="majorHAnsi" w:hAnsiTheme="majorHAnsi" w:cstheme="majorHAnsi"/>
          <w:u w:val="single"/>
        </w:rPr>
        <w:t>biotechnology for decades</w:t>
      </w:r>
      <w:r w:rsidRPr="00C02579">
        <w:rPr>
          <w:rFonts w:asciiTheme="majorHAnsi" w:hAnsiTheme="majorHAnsi" w:cstheme="majorHAnsi"/>
          <w:sz w:val="14"/>
        </w:rPr>
        <w:t xml:space="preserve">.1 This dominance is reflected in the fact that </w:t>
      </w:r>
      <w:r w:rsidRPr="005D0A78">
        <w:rPr>
          <w:rFonts w:asciiTheme="majorHAnsi" w:hAnsiTheme="majorHAnsi" w:cstheme="majorHAnsi"/>
          <w:highlight w:val="green"/>
          <w:u w:val="single"/>
        </w:rPr>
        <w:t>U</w:t>
      </w:r>
      <w:r w:rsidRPr="00C02579">
        <w:rPr>
          <w:rFonts w:asciiTheme="majorHAnsi" w:hAnsiTheme="majorHAnsi" w:cstheme="majorHAnsi"/>
          <w:u w:val="single"/>
        </w:rPr>
        <w:t>nited</w:t>
      </w:r>
      <w:r w:rsidRPr="005D0A78">
        <w:rPr>
          <w:rFonts w:asciiTheme="majorHAnsi" w:hAnsiTheme="majorHAnsi" w:cstheme="majorHAnsi"/>
          <w:highlight w:val="green"/>
          <w:u w:val="single"/>
        </w:rPr>
        <w:t xml:space="preserve"> 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accounted for almost half of all biotec</w:t>
      </w:r>
      <w:r w:rsidRPr="00C02579">
        <w:rPr>
          <w:rFonts w:asciiTheme="majorHAnsi" w:hAnsiTheme="majorHAnsi" w:cstheme="majorHAnsi"/>
          <w:u w:val="single"/>
        </w:rPr>
        <w:t xml:space="preserve">hnology </w:t>
      </w:r>
      <w:r w:rsidRPr="005D0A78">
        <w:rPr>
          <w:rFonts w:asciiTheme="majorHAnsi" w:hAnsiTheme="majorHAnsi" w:cstheme="majorHAnsi"/>
          <w:highlight w:val="green"/>
          <w:u w:val="single"/>
        </w:rPr>
        <w:t>patents</w:t>
      </w:r>
      <w:r w:rsidRPr="00C02579">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C02579">
        <w:rPr>
          <w:rFonts w:asciiTheme="majorHAnsi" w:hAnsiTheme="majorHAnsi" w:cstheme="majorHAnsi"/>
          <w:u w:val="single"/>
        </w:rPr>
        <w:t>The determination of China’s one-party state to become a leading player in biotechnology is reflected by</w:t>
      </w:r>
      <w:r w:rsidRPr="00C02579">
        <w:rPr>
          <w:rFonts w:asciiTheme="majorHAnsi" w:hAnsiTheme="majorHAnsi" w:cstheme="majorHAnsi"/>
          <w:sz w:val="14"/>
        </w:rPr>
        <w:t xml:space="preserve"> the </w:t>
      </w:r>
      <w:r w:rsidRPr="00C02579">
        <w:rPr>
          <w:rFonts w:asciiTheme="majorHAnsi" w:hAnsiTheme="majorHAnsi" w:cstheme="majorHAnsi"/>
          <w:u w:val="single"/>
        </w:rPr>
        <w:t>rapid growth in investment in the sector</w:t>
      </w:r>
      <w:r w:rsidRPr="00C02579">
        <w:rPr>
          <w:rFonts w:asciiTheme="majorHAnsi" w:hAnsiTheme="majorHAnsi" w:cstheme="majorHAnsi"/>
          <w:sz w:val="14"/>
        </w:rPr>
        <w:t xml:space="preserve">. Some estimates claim that collectively, </w:t>
      </w:r>
      <w:r w:rsidRPr="005D0A78">
        <w:rPr>
          <w:rFonts w:asciiTheme="majorHAnsi" w:hAnsiTheme="majorHAnsi" w:cstheme="majorHAnsi"/>
          <w:b/>
          <w:bCs/>
          <w:highlight w:val="green"/>
          <w:u w:val="single"/>
        </w:rPr>
        <w:t>China’s</w:t>
      </w:r>
      <w:r w:rsidRPr="00C02579">
        <w:rPr>
          <w:rFonts w:asciiTheme="majorHAnsi" w:hAnsiTheme="majorHAnsi" w:cstheme="majorHAnsi"/>
          <w:sz w:val="14"/>
        </w:rPr>
        <w:t xml:space="preserve"> central, local, and provincial </w:t>
      </w:r>
      <w:r w:rsidRPr="005D0A78">
        <w:rPr>
          <w:rFonts w:asciiTheme="majorHAnsi" w:hAnsiTheme="majorHAnsi" w:cstheme="majorHAnsi"/>
          <w:b/>
          <w:bCs/>
          <w:highlight w:val="green"/>
          <w:u w:val="single"/>
        </w:rPr>
        <w:t>gov</w:t>
      </w:r>
      <w:r w:rsidRPr="00C02579">
        <w:rPr>
          <w:rFonts w:asciiTheme="majorHAnsi" w:hAnsiTheme="majorHAnsi" w:cstheme="majorHAnsi"/>
          <w:b/>
          <w:bCs/>
          <w:u w:val="single"/>
        </w:rPr>
        <w:t xml:space="preserve">ernments have </w:t>
      </w:r>
      <w:r w:rsidRPr="005D0A78">
        <w:rPr>
          <w:rFonts w:asciiTheme="majorHAnsi" w:hAnsiTheme="majorHAnsi" w:cstheme="majorHAnsi"/>
          <w:b/>
          <w:bCs/>
          <w:highlight w:val="green"/>
          <w:u w:val="single"/>
        </w:rPr>
        <w:t>invested over $100</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billion in life sciences</w:t>
      </w:r>
      <w:r w:rsidRPr="00C02579">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C02579">
        <w:rPr>
          <w:rFonts w:asciiTheme="majorHAnsi" w:hAnsiTheme="majorHAnsi" w:cstheme="majorHAnsi"/>
          <w:u w:val="single"/>
        </w:rPr>
        <w:t>China will inevitably become an increasingly important player in the global biotechnology sector,</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with </w:t>
      </w:r>
      <w:r w:rsidRPr="005D0A78">
        <w:rPr>
          <w:rFonts w:asciiTheme="majorHAnsi" w:hAnsiTheme="majorHAnsi" w:cstheme="majorHAnsi"/>
          <w:b/>
          <w:bCs/>
          <w:highlight w:val="green"/>
          <w:u w:val="single"/>
        </w:rPr>
        <w:t>implications for national security, economic competitiveness, and regulatio</w:t>
      </w:r>
      <w:r w:rsidRPr="00C02579">
        <w:rPr>
          <w:rFonts w:asciiTheme="majorHAnsi" w:hAnsiTheme="majorHAnsi" w:cstheme="majorHAnsi"/>
          <w:b/>
          <w:bCs/>
          <w:u w:val="single"/>
        </w:rPr>
        <w:t>n</w:t>
      </w:r>
      <w:r w:rsidRPr="00C02579">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sidRPr="00C02579">
        <w:rPr>
          <w:rFonts w:asciiTheme="majorHAnsi" w:hAnsiTheme="majorHAnsi" w:cstheme="majorHAnsi"/>
          <w:sz w:val="14"/>
        </w:rPr>
        <w:t>biorevolution</w:t>
      </w:r>
      <w:proofErr w:type="spellEnd"/>
      <w:r w:rsidRPr="00C02579">
        <w:rPr>
          <w:rFonts w:asciiTheme="majorHAnsi" w:hAnsiTheme="majorHAnsi" w:cstheme="majorHAnsi"/>
          <w:sz w:val="14"/>
        </w:rPr>
        <w:t xml:space="preserve">… and they are building the infrastructure, the talent pipeline, the regulatory system, and the financial system they need to do that.”7 The CEO of European </w:t>
      </w:r>
      <w:proofErr w:type="spellStart"/>
      <w:r w:rsidRPr="00C02579">
        <w:rPr>
          <w:rFonts w:asciiTheme="majorHAnsi" w:hAnsiTheme="majorHAnsi" w:cstheme="majorHAnsi"/>
          <w:sz w:val="14"/>
        </w:rPr>
        <w:t>drugmaker</w:t>
      </w:r>
      <w:proofErr w:type="spellEnd"/>
      <w:r w:rsidRPr="00C02579">
        <w:rPr>
          <w:rFonts w:asciiTheme="majorHAnsi" w:hAnsiTheme="majorHAnsi" w:cstheme="majorHAnsi"/>
          <w:sz w:val="14"/>
        </w:rPr>
        <w:t xml:space="preserve"> AstraZeneca has similarly opined that “Much of [China’s] innovation in the last three to four years has been ‘me too,’ but now on the horizon we can see </w:t>
      </w:r>
      <w:proofErr w:type="spellStart"/>
      <w:r w:rsidRPr="00C02579">
        <w:rPr>
          <w:rFonts w:asciiTheme="majorHAnsi" w:hAnsiTheme="majorHAnsi" w:cstheme="majorHAnsi"/>
          <w:sz w:val="14"/>
        </w:rPr>
        <w:t>firstin</w:t>
      </w:r>
      <w:proofErr w:type="spellEnd"/>
      <w:r w:rsidRPr="00C02579">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C02579">
        <w:rPr>
          <w:rFonts w:asciiTheme="majorHAnsi" w:hAnsiTheme="majorHAnsi" w:cstheme="majorHAnsi"/>
          <w:u w:val="single"/>
        </w:rPr>
        <w:t>the COVID-19 crisis underscores both the importance of continued investment in biotechnology</w:t>
      </w:r>
      <w:r w:rsidRPr="00C02579">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78DBDF7D" w14:textId="77777777" w:rsidR="00FE05D2" w:rsidRPr="00C02579" w:rsidRDefault="00FE05D2" w:rsidP="00FE05D2">
      <w:pPr>
        <w:rPr>
          <w:rFonts w:asciiTheme="majorHAnsi" w:hAnsiTheme="majorHAnsi" w:cstheme="majorHAnsi"/>
        </w:rPr>
      </w:pPr>
    </w:p>
    <w:p w14:paraId="2619B9BE" w14:textId="77777777" w:rsidR="00FE05D2" w:rsidRPr="00C02579" w:rsidRDefault="00FE05D2" w:rsidP="00FE05D2">
      <w:pPr>
        <w:rPr>
          <w:rFonts w:asciiTheme="majorHAnsi" w:hAnsiTheme="majorHAnsi" w:cstheme="majorHAnsi"/>
        </w:rPr>
      </w:pPr>
    </w:p>
    <w:p w14:paraId="43F78743" w14:textId="77777777" w:rsidR="00FE05D2" w:rsidRPr="00C02579" w:rsidRDefault="00FE05D2" w:rsidP="00FE05D2">
      <w:pPr>
        <w:rPr>
          <w:rFonts w:asciiTheme="majorHAnsi" w:hAnsiTheme="majorHAnsi" w:cstheme="majorHAnsi"/>
        </w:rPr>
      </w:pPr>
    </w:p>
    <w:p w14:paraId="0A0CFBFF"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w:t>
      </w:r>
      <w:proofErr w:type="spellStart"/>
      <w:r w:rsidRPr="00C02579">
        <w:rPr>
          <w:rFonts w:asciiTheme="majorHAnsi" w:eastAsiaTheme="majorEastAsia" w:hAnsiTheme="majorHAnsi" w:cstheme="majorHAnsi"/>
          <w:b/>
          <w:iCs/>
          <w:sz w:val="26"/>
        </w:rPr>
        <w:t>aff’s</w:t>
      </w:r>
      <w:proofErr w:type="spellEnd"/>
      <w:r w:rsidRPr="00C02579">
        <w:rPr>
          <w:rFonts w:asciiTheme="majorHAnsi" w:eastAsiaTheme="majorEastAsia" w:hAnsiTheme="majorHAnsi" w:cstheme="majorHAnsi"/>
          <w:b/>
          <w:iCs/>
          <w:sz w:val="26"/>
        </w:rPr>
        <w:t xml:space="preserve"> waiving of IP doesn’t solve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it does give away sensitive national security information that allows China to lead ahead in biotech</w:t>
      </w:r>
    </w:p>
    <w:p w14:paraId="2F2C1345" w14:textId="77777777" w:rsidR="00FE05D2" w:rsidRPr="00C02579" w:rsidRDefault="00FE05D2" w:rsidP="00FE05D2">
      <w:pPr>
        <w:rPr>
          <w:rFonts w:asciiTheme="majorHAnsi" w:hAnsiTheme="majorHAnsi" w:cstheme="majorHAnsi"/>
        </w:rPr>
      </w:pPr>
      <w:r w:rsidRPr="00C02579">
        <w:rPr>
          <w:rFonts w:asciiTheme="majorHAnsi" w:hAnsiTheme="majorHAnsi" w:cstheme="majorHAnsi"/>
        </w:rPr>
        <w:t xml:space="preserve">Josh </w:t>
      </w:r>
      <w:proofErr w:type="spellStart"/>
      <w:r w:rsidRPr="00C02579">
        <w:rPr>
          <w:rFonts w:asciiTheme="majorHAnsi" w:hAnsiTheme="majorHAnsi" w:cstheme="majorHAnsi"/>
          <w:b/>
          <w:bCs/>
          <w:sz w:val="26"/>
        </w:rPr>
        <w:t>Rogin</w:t>
      </w:r>
      <w:proofErr w:type="spellEnd"/>
      <w:r w:rsidRPr="00C02579">
        <w:rPr>
          <w:rFonts w:asciiTheme="majorHAnsi" w:hAnsiTheme="majorHAnsi" w:cstheme="majorHAnsi"/>
          <w:b/>
          <w:bCs/>
          <w:sz w:val="26"/>
        </w:rPr>
        <w:t xml:space="preserve"> 4-8</w:t>
      </w:r>
      <w:r w:rsidRPr="00C02579">
        <w:rPr>
          <w:rFonts w:asciiTheme="majorHAnsi" w:hAnsiTheme="majorHAnsi" w:cstheme="majorHAnsi"/>
        </w:rPr>
        <w:t xml:space="preserve">. [(Washington Post Columnist covering National Security Issues.) “Opinion: The wrong way to fight vaccine nationalism” </w:t>
      </w:r>
      <w:proofErr w:type="gramStart"/>
      <w:r w:rsidRPr="00C02579">
        <w:rPr>
          <w:rFonts w:asciiTheme="majorHAnsi" w:hAnsiTheme="majorHAnsi" w:cstheme="majorHAnsi"/>
        </w:rPr>
        <w:t>https://www.washingtonpost.com/opinions/global-opinions/the-wrong-way-to-fight-vaccine-nationalism/2021/04/08/9a65e15e-98a8-11eb-962b-78c1d8228819_story.html ]</w:t>
      </w:r>
      <w:proofErr w:type="gramEnd"/>
      <w:r w:rsidRPr="00C02579">
        <w:rPr>
          <w:rFonts w:asciiTheme="majorHAnsi" w:hAnsiTheme="majorHAnsi" w:cstheme="majorHAnsi"/>
        </w:rPr>
        <w:t xml:space="preserve"> TDI</w:t>
      </w:r>
    </w:p>
    <w:p w14:paraId="48EC094B" w14:textId="77777777" w:rsidR="00FE05D2" w:rsidRPr="00C02579" w:rsidRDefault="00FE05D2" w:rsidP="00FE05D2">
      <w:pPr>
        <w:rPr>
          <w:rFonts w:asciiTheme="majorHAnsi" w:hAnsiTheme="majorHAnsi" w:cstheme="majorHAnsi"/>
          <w:b/>
          <w:bCs/>
          <w:u w:val="single"/>
        </w:rPr>
      </w:pPr>
      <w:r w:rsidRPr="00C02579">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C02579">
        <w:rPr>
          <w:rFonts w:asciiTheme="majorHAnsi" w:hAnsiTheme="majorHAnsi" w:cstheme="majorHAnsi"/>
          <w:u w:val="single"/>
        </w:rPr>
        <w:t>the simplest solutions are rarely the correct ones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and some </w:t>
      </w:r>
      <w:r w:rsidRPr="005D0A78">
        <w:rPr>
          <w:rFonts w:asciiTheme="majorHAnsi" w:hAnsiTheme="majorHAnsi" w:cstheme="majorHAnsi"/>
          <w:b/>
          <w:bCs/>
          <w:highlight w:val="green"/>
          <w:u w:val="single"/>
        </w:rPr>
        <w:t>countries are using</w:t>
      </w:r>
      <w:r w:rsidRPr="00C02579">
        <w:rPr>
          <w:rFonts w:asciiTheme="majorHAnsi" w:hAnsiTheme="majorHAnsi" w:cstheme="majorHAnsi"/>
          <w:b/>
          <w:bCs/>
          <w:u w:val="single"/>
        </w:rPr>
        <w:t xml:space="preserve"> the issue </w:t>
      </w:r>
      <w:r w:rsidRPr="005D0A78">
        <w:rPr>
          <w:rFonts w:asciiTheme="majorHAnsi" w:hAnsiTheme="majorHAnsi" w:cstheme="majorHAnsi"/>
          <w:b/>
          <w:bCs/>
          <w:highlight w:val="green"/>
          <w:u w:val="single"/>
        </w:rPr>
        <w:t>to advance</w:t>
      </w:r>
      <w:r w:rsidRPr="00C02579">
        <w:rPr>
          <w:rFonts w:asciiTheme="majorHAnsi" w:hAnsiTheme="majorHAnsi" w:cstheme="majorHAnsi"/>
          <w:b/>
          <w:bCs/>
          <w:u w:val="single"/>
        </w:rPr>
        <w:t xml:space="preserve"> their </w:t>
      </w:r>
      <w:r w:rsidRPr="005D0A78">
        <w:rPr>
          <w:rFonts w:asciiTheme="majorHAnsi" w:hAnsiTheme="majorHAnsi" w:cstheme="majorHAnsi"/>
          <w:b/>
          <w:bCs/>
          <w:highlight w:val="green"/>
          <w:u w:val="single"/>
        </w:rPr>
        <w:t>own strategic interests</w:t>
      </w:r>
      <w:r w:rsidRPr="00C02579">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C02579">
        <w:rPr>
          <w:rFonts w:asciiTheme="majorHAnsi" w:hAnsiTheme="majorHAnsi" w:cstheme="majorHAnsi"/>
          <w:u w:val="single"/>
        </w:rPr>
        <w:t>50 developing countries</w:t>
      </w:r>
      <w:r w:rsidRPr="00C02579">
        <w:rPr>
          <w:rFonts w:asciiTheme="majorHAnsi" w:hAnsiTheme="majorHAnsi" w:cstheme="majorHAnsi"/>
          <w:sz w:val="12"/>
        </w:rPr>
        <w:t xml:space="preserve"> led by India and South Africa is </w:t>
      </w:r>
      <w:r w:rsidRPr="00C02579">
        <w:rPr>
          <w:rFonts w:asciiTheme="majorHAnsi" w:hAnsiTheme="majorHAnsi" w:cstheme="majorHAnsi"/>
          <w:u w:val="single"/>
        </w:rPr>
        <w:t>pushing</w:t>
      </w:r>
      <w:r w:rsidRPr="00C02579">
        <w:rPr>
          <w:rFonts w:asciiTheme="majorHAnsi" w:hAnsiTheme="majorHAnsi" w:cstheme="majorHAnsi"/>
          <w:sz w:val="12"/>
        </w:rPr>
        <w:t xml:space="preserve"> the World Trade Organization </w:t>
      </w:r>
      <w:r w:rsidRPr="00C02579">
        <w:rPr>
          <w:rFonts w:asciiTheme="majorHAnsi" w:hAnsiTheme="majorHAnsi" w:cstheme="majorHAnsi"/>
          <w:u w:val="single"/>
        </w:rPr>
        <w:t>to dissolve</w:t>
      </w:r>
      <w:r w:rsidRPr="00C02579">
        <w:rPr>
          <w:rFonts w:asciiTheme="majorHAnsi" w:hAnsiTheme="majorHAnsi" w:cstheme="majorHAnsi"/>
          <w:sz w:val="12"/>
        </w:rPr>
        <w:t xml:space="preserve"> all international </w:t>
      </w:r>
      <w:r w:rsidRPr="00C02579">
        <w:rPr>
          <w:rFonts w:asciiTheme="majorHAnsi" w:hAnsiTheme="majorHAnsi" w:cstheme="majorHAnsi"/>
          <w:u w:val="single"/>
        </w:rPr>
        <w:t>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protections </w:t>
      </w:r>
      <w:r w:rsidRPr="00C02579">
        <w:rPr>
          <w:rFonts w:asciiTheme="majorHAnsi" w:hAnsiTheme="majorHAnsi" w:cstheme="majorHAnsi"/>
          <w:u w:val="single"/>
        </w:rPr>
        <w:t>for pandemic-related products</w:t>
      </w:r>
      <w:r w:rsidRPr="00C02579">
        <w:rPr>
          <w:rFonts w:asciiTheme="majorHAnsi" w:hAnsiTheme="majorHAnsi" w:cstheme="majorHAnsi"/>
          <w:sz w:val="12"/>
        </w:rPr>
        <w:t xml:space="preserve">, </w:t>
      </w:r>
      <w:r w:rsidRPr="00C02579">
        <w:rPr>
          <w:rFonts w:asciiTheme="majorHAnsi" w:hAnsiTheme="majorHAnsi" w:cstheme="majorHAnsi"/>
          <w:u w:val="single"/>
        </w:rPr>
        <w:t>which would include vaccine research patents, manufacturing designs and technological know-how</w:t>
      </w:r>
      <w:r w:rsidRPr="00C02579">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C02579">
        <w:rPr>
          <w:rFonts w:asciiTheme="majorHAnsi" w:hAnsiTheme="majorHAnsi" w:cstheme="majorHAnsi"/>
          <w:b/>
          <w:bCs/>
          <w:u w:val="single"/>
        </w:rPr>
        <w:t xml:space="preserve">the </w:t>
      </w:r>
      <w:r w:rsidRPr="005D0A78">
        <w:rPr>
          <w:rFonts w:asciiTheme="majorHAnsi" w:hAnsiTheme="majorHAnsi" w:cstheme="majorHAnsi"/>
          <w:b/>
          <w:bCs/>
          <w:highlight w:val="green"/>
          <w:u w:val="single"/>
        </w:rPr>
        <w:t>move would result in</w:t>
      </w:r>
      <w:r w:rsidRPr="00C02579">
        <w:rPr>
          <w:rFonts w:asciiTheme="majorHAnsi" w:hAnsiTheme="majorHAnsi" w:cstheme="majorHAnsi"/>
          <w:b/>
          <w:bCs/>
          <w:u w:val="single"/>
        </w:rPr>
        <w:t xml:space="preserve"> 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 xml:space="preserve">nited </w:t>
      </w:r>
      <w:r w:rsidRPr="005D0A78">
        <w:rPr>
          <w:rFonts w:asciiTheme="majorHAnsi" w:hAnsiTheme="majorHAnsi" w:cstheme="majorHAnsi"/>
          <w:b/>
          <w:bCs/>
          <w:highlight w:val="green"/>
          <w:u w:val="single"/>
        </w:rPr>
        <w:t>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handing over a generation of</w:t>
      </w:r>
      <w:r w:rsidRPr="00C02579">
        <w:rPr>
          <w:rFonts w:asciiTheme="majorHAnsi" w:hAnsiTheme="majorHAnsi" w:cstheme="majorHAnsi"/>
          <w:b/>
          <w:bCs/>
          <w:u w:val="single"/>
        </w:rPr>
        <w:t xml:space="preserve"> advanced </w:t>
      </w:r>
      <w:r w:rsidRPr="005D0A78">
        <w:rPr>
          <w:rFonts w:asciiTheme="majorHAnsi" w:hAnsiTheme="majorHAnsi" w:cstheme="majorHAnsi"/>
          <w:b/>
          <w:bCs/>
          <w:highlight w:val="green"/>
          <w:u w:val="single"/>
        </w:rPr>
        <w:t>research</w:t>
      </w:r>
      <w:r w:rsidRPr="00C02579">
        <w:rPr>
          <w:rFonts w:asciiTheme="majorHAnsi" w:hAnsiTheme="majorHAnsi" w:cstheme="majorHAnsi"/>
          <w:sz w:val="12"/>
        </w:rPr>
        <w:t xml:space="preserve"> — much of it funded by the U.S. taxpayer — </w:t>
      </w:r>
      <w:r w:rsidRPr="005D0A78">
        <w:rPr>
          <w:rFonts w:asciiTheme="majorHAnsi" w:hAnsiTheme="majorHAnsi" w:cstheme="majorHAnsi"/>
          <w:b/>
          <w:bCs/>
          <w:highlight w:val="green"/>
          <w:u w:val="single"/>
        </w:rPr>
        <w:t>to</w:t>
      </w:r>
      <w:r w:rsidRPr="00C02579">
        <w:rPr>
          <w:rFonts w:asciiTheme="majorHAnsi" w:hAnsiTheme="majorHAnsi" w:cstheme="majorHAnsi"/>
          <w:sz w:val="12"/>
        </w:rPr>
        <w:t xml:space="preserve"> our country’s greatest competitors, above all </w:t>
      </w:r>
      <w:r w:rsidRPr="005D0A78">
        <w:rPr>
          <w:rFonts w:asciiTheme="majorHAnsi" w:hAnsiTheme="majorHAnsi" w:cstheme="majorHAnsi"/>
          <w:b/>
          <w:bCs/>
          <w:highlight w:val="green"/>
          <w:u w:val="single"/>
        </w:rPr>
        <w:t>China</w:t>
      </w:r>
      <w:r w:rsidRPr="00C02579">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C02579">
        <w:rPr>
          <w:rFonts w:asciiTheme="majorHAnsi" w:hAnsiTheme="majorHAnsi" w:cstheme="majorHAnsi"/>
          <w:u w:val="single"/>
        </w:rPr>
        <w:t>Countries</w:t>
      </w:r>
      <w:r w:rsidRPr="00C02579">
        <w:rPr>
          <w:rFonts w:asciiTheme="majorHAnsi" w:hAnsiTheme="majorHAnsi" w:cstheme="majorHAnsi"/>
          <w:sz w:val="12"/>
        </w:rPr>
        <w:t xml:space="preserve"> such as India and South Africa </w:t>
      </w:r>
      <w:r w:rsidRPr="00C02579">
        <w:rPr>
          <w:rFonts w:asciiTheme="majorHAnsi" w:hAnsiTheme="majorHAnsi" w:cstheme="majorHAnsi"/>
          <w:u w:val="single"/>
        </w:rPr>
        <w:t>have been trying to weaken WTO intellectual property protections for decades</w:t>
      </w:r>
      <w:r w:rsidRPr="00C02579">
        <w:rPr>
          <w:rFonts w:asciiTheme="majorHAnsi" w:hAnsiTheme="majorHAnsi" w:cstheme="majorHAnsi"/>
          <w:sz w:val="12"/>
        </w:rPr>
        <w:t xml:space="preserve">. </w:t>
      </w:r>
      <w:r w:rsidRPr="00C02579">
        <w:rPr>
          <w:rFonts w:asciiTheme="majorHAnsi" w:hAnsiTheme="majorHAnsi" w:cstheme="majorHAnsi"/>
          <w:b/>
          <w:bCs/>
          <w:u w:val="single"/>
        </w:rPr>
        <w:t xml:space="preserve">The mRNA technology that underpins the Pfizer and </w:t>
      </w:r>
      <w:proofErr w:type="spellStart"/>
      <w:r w:rsidRPr="00C02579">
        <w:rPr>
          <w:rFonts w:asciiTheme="majorHAnsi" w:hAnsiTheme="majorHAnsi" w:cstheme="majorHAnsi"/>
          <w:b/>
          <w:bCs/>
          <w:u w:val="single"/>
        </w:rPr>
        <w:t>Moderna</w:t>
      </w:r>
      <w:proofErr w:type="spellEnd"/>
      <w:r w:rsidRPr="00C02579">
        <w:rPr>
          <w:rFonts w:asciiTheme="majorHAnsi" w:hAnsiTheme="majorHAnsi" w:cstheme="majorHAnsi"/>
          <w:b/>
          <w:bCs/>
          <w:u w:val="single"/>
        </w:rPr>
        <w:t xml:space="preserve"> vaccines was funded initially by the Defense Advanced Research Projects Agency and has national security implications. </w:t>
      </w:r>
      <w:r w:rsidRPr="00C02579">
        <w:rPr>
          <w:rFonts w:asciiTheme="majorHAnsi" w:hAnsiTheme="majorHAnsi" w:cstheme="majorHAnsi"/>
          <w:sz w:val="12"/>
        </w:rPr>
        <w:t xml:space="preserve">Inside the Biden administration, the </w:t>
      </w:r>
      <w:r w:rsidRPr="00C02579">
        <w:rPr>
          <w:rFonts w:asciiTheme="majorHAnsi" w:hAnsiTheme="majorHAnsi" w:cstheme="majorHAnsi"/>
          <w:u w:val="single"/>
        </w:rPr>
        <w:t xml:space="preserve">National Security Council has </w:t>
      </w:r>
      <w:r w:rsidRPr="00C02579">
        <w:rPr>
          <w:rFonts w:asciiTheme="majorHAnsi" w:hAnsiTheme="majorHAnsi" w:cstheme="majorHAnsi"/>
          <w:sz w:val="12"/>
        </w:rPr>
        <w:t xml:space="preserve">already </w:t>
      </w:r>
      <w:r w:rsidRPr="00C02579">
        <w:rPr>
          <w:rFonts w:asciiTheme="majorHAnsi" w:hAnsiTheme="majorHAnsi" w:cstheme="majorHAnsi"/>
          <w:u w:val="single"/>
        </w:rPr>
        <w:t>convened several meetings on the issue</w:t>
      </w:r>
      <w:r w:rsidRPr="00C02579">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C02579">
        <w:rPr>
          <w:rFonts w:asciiTheme="majorHAnsi" w:hAnsiTheme="majorHAnsi" w:cstheme="majorHAnsi"/>
          <w:sz w:val="12"/>
        </w:rPr>
        <w:t>Okonjo</w:t>
      </w:r>
      <w:proofErr w:type="spellEnd"/>
      <w:r w:rsidRPr="00C02579">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sidRPr="00C02579">
        <w:rPr>
          <w:rFonts w:asciiTheme="majorHAnsi" w:hAnsiTheme="majorHAnsi" w:cstheme="majorHAnsi"/>
          <w:sz w:val="12"/>
        </w:rPr>
        <w:t>If and when</w:t>
      </w:r>
      <w:proofErr w:type="gramEnd"/>
      <w:r w:rsidRPr="00C02579">
        <w:rPr>
          <w:rFonts w:asciiTheme="majorHAnsi" w:hAnsiTheme="majorHAnsi" w:cstheme="majorHAnsi"/>
          <w:sz w:val="12"/>
        </w:rPr>
        <w:t xml:space="preserve"> this does get to Biden’s desk, he will also hear from </w:t>
      </w:r>
      <w:r w:rsidRPr="00C02579">
        <w:rPr>
          <w:rFonts w:asciiTheme="majorHAnsi" w:hAnsiTheme="majorHAnsi" w:cstheme="majorHAnsi"/>
          <w:u w:val="single"/>
        </w:rPr>
        <w:t>national security officials</w:t>
      </w:r>
      <w:r w:rsidRPr="00C02579">
        <w:rPr>
          <w:rFonts w:asciiTheme="majorHAnsi" w:hAnsiTheme="majorHAnsi" w:cstheme="majorHAnsi"/>
          <w:sz w:val="12"/>
        </w:rPr>
        <w:t xml:space="preserve"> who </w:t>
      </w:r>
      <w:r w:rsidRPr="00C02579">
        <w:rPr>
          <w:rFonts w:asciiTheme="majorHAnsi" w:hAnsiTheme="majorHAnsi" w:cstheme="majorHAnsi"/>
          <w:u w:val="single"/>
        </w:rPr>
        <w:t>believe</w:t>
      </w:r>
      <w:r w:rsidRPr="00C02579">
        <w:rPr>
          <w:rFonts w:asciiTheme="majorHAnsi" w:hAnsiTheme="majorHAnsi" w:cstheme="majorHAnsi"/>
          <w:sz w:val="12"/>
        </w:rPr>
        <w:t xml:space="preserve"> that </w:t>
      </w:r>
      <w:r w:rsidRPr="00C02579">
        <w:rPr>
          <w:rFonts w:asciiTheme="majorHAnsi" w:hAnsiTheme="majorHAnsi" w:cstheme="majorHAnsi"/>
          <w:u w:val="single"/>
        </w:rPr>
        <w:t>waiving TRIPS would result in the forced transfer of national security-sensitive</w:t>
      </w:r>
      <w:r w:rsidRPr="00C02579">
        <w:rPr>
          <w:rFonts w:asciiTheme="majorHAnsi" w:hAnsiTheme="majorHAnsi" w:cstheme="majorHAnsi"/>
          <w:sz w:val="12"/>
        </w:rPr>
        <w:t xml:space="preserve"> </w:t>
      </w:r>
      <w:r w:rsidRPr="00C02579">
        <w:rPr>
          <w:rFonts w:asciiTheme="majorHAnsi" w:hAnsiTheme="majorHAnsi" w:cstheme="majorHAnsi"/>
          <w:u w:val="single"/>
        </w:rPr>
        <w:t>technology to China</w:t>
      </w:r>
      <w:r w:rsidRPr="00C02579">
        <w:rPr>
          <w:rFonts w:asciiTheme="majorHAnsi" w:hAnsiTheme="majorHAnsi" w:cstheme="majorHAnsi"/>
          <w:sz w:val="12"/>
        </w:rPr>
        <w:t xml:space="preserve">, </w:t>
      </w:r>
      <w:r w:rsidRPr="00C02579">
        <w:rPr>
          <w:rFonts w:asciiTheme="majorHAnsi" w:hAnsiTheme="majorHAnsi" w:cstheme="majorHAnsi"/>
          <w:b/>
          <w:bCs/>
          <w:u w:val="single"/>
        </w:rPr>
        <w:t>a country that strives to dominate the biotechnology</w:t>
      </w:r>
      <w:r w:rsidRPr="00C02579">
        <w:rPr>
          <w:rFonts w:asciiTheme="majorHAnsi" w:hAnsiTheme="majorHAnsi" w:cstheme="majorHAnsi"/>
          <w:sz w:val="12"/>
        </w:rPr>
        <w:t xml:space="preserve"> </w:t>
      </w:r>
      <w:r w:rsidRPr="00C02579">
        <w:rPr>
          <w:rFonts w:asciiTheme="majorHAnsi" w:hAnsiTheme="majorHAnsi" w:cstheme="majorHAnsi"/>
          <w:b/>
          <w:bCs/>
          <w:i/>
          <w:iCs/>
          <w:u w:val="single"/>
        </w:rPr>
        <w:t>field</w:t>
      </w:r>
      <w:r w:rsidRPr="00C02579">
        <w:rPr>
          <w:rFonts w:asciiTheme="majorHAnsi" w:hAnsiTheme="majorHAnsi" w:cstheme="majorHAnsi"/>
          <w:sz w:val="12"/>
        </w:rPr>
        <w:t xml:space="preserve"> </w:t>
      </w:r>
      <w:r w:rsidRPr="00C02579">
        <w:rPr>
          <w:rFonts w:asciiTheme="majorHAnsi" w:hAnsiTheme="majorHAnsi" w:cstheme="majorHAnsi"/>
          <w:u w:val="single"/>
        </w:rPr>
        <w:t>as part of its Made in China 2025 strategy.</w:t>
      </w:r>
      <w:r w:rsidRPr="00C02579">
        <w:rPr>
          <w:rFonts w:asciiTheme="majorHAnsi" w:hAnsiTheme="majorHAnsi" w:cstheme="majorHAnsi"/>
          <w:sz w:val="12"/>
        </w:rPr>
        <w:t xml:space="preserve"> </w:t>
      </w:r>
      <w:r w:rsidRPr="005D0A78">
        <w:rPr>
          <w:rFonts w:asciiTheme="majorHAnsi" w:hAnsiTheme="majorHAnsi" w:cstheme="majorHAnsi"/>
          <w:b/>
          <w:bCs/>
          <w:highlight w:val="green"/>
          <w:u w:val="single"/>
        </w:rPr>
        <w:t>Once</w:t>
      </w:r>
      <w:r w:rsidRPr="00C02579">
        <w:rPr>
          <w:rFonts w:asciiTheme="majorHAnsi" w:hAnsiTheme="majorHAnsi" w:cstheme="majorHAnsi"/>
          <w:b/>
          <w:bCs/>
          <w:u w:val="single"/>
        </w:rPr>
        <w:t xml:space="preserve"> countries such as </w:t>
      </w:r>
      <w:r w:rsidRPr="005D0A78">
        <w:rPr>
          <w:rFonts w:asciiTheme="majorHAnsi" w:hAnsiTheme="majorHAnsi" w:cstheme="majorHAnsi"/>
          <w:b/>
          <w:bCs/>
          <w:highlight w:val="green"/>
          <w:u w:val="single"/>
        </w:rPr>
        <w:t>China have</w:t>
      </w:r>
      <w:r w:rsidRPr="00C02579">
        <w:rPr>
          <w:rFonts w:asciiTheme="majorHAnsi" w:hAnsiTheme="majorHAnsi" w:cstheme="majorHAnsi"/>
          <w:b/>
          <w:bCs/>
          <w:u w:val="single"/>
        </w:rPr>
        <w:t xml:space="preserve"> this </w:t>
      </w:r>
      <w:r w:rsidRPr="005D0A78">
        <w:rPr>
          <w:rFonts w:asciiTheme="majorHAnsi" w:hAnsiTheme="majorHAnsi" w:cstheme="majorHAnsi"/>
          <w:b/>
          <w:bCs/>
          <w:highlight w:val="green"/>
          <w:u w:val="single"/>
        </w:rPr>
        <w:t>technology</w:t>
      </w:r>
      <w:r w:rsidRPr="00C02579">
        <w:rPr>
          <w:rFonts w:asciiTheme="majorHAnsi" w:hAnsiTheme="majorHAnsi" w:cstheme="majorHAnsi"/>
          <w:b/>
          <w:bCs/>
          <w:u w:val="single"/>
        </w:rPr>
        <w:t xml:space="preserve">, they will </w:t>
      </w:r>
      <w:r w:rsidRPr="005D0A78">
        <w:rPr>
          <w:rFonts w:asciiTheme="majorHAnsi" w:hAnsiTheme="majorHAnsi" w:cstheme="majorHAnsi"/>
          <w:b/>
          <w:bCs/>
          <w:highlight w:val="green"/>
          <w:u w:val="single"/>
        </w:rPr>
        <w:t>apply their mercantilist</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industrial models to</w:t>
      </w:r>
      <w:r w:rsidRPr="00C02579">
        <w:rPr>
          <w:rFonts w:asciiTheme="majorHAnsi" w:hAnsiTheme="majorHAnsi" w:cstheme="majorHAnsi"/>
          <w:b/>
          <w:bCs/>
          <w:u w:val="single"/>
        </w:rPr>
        <w:t xml:space="preserve"> ensure </w:t>
      </w:r>
      <w:r w:rsidRPr="005D0A78">
        <w:rPr>
          <w:rFonts w:asciiTheme="majorHAnsi" w:hAnsiTheme="majorHAnsi" w:cstheme="majorHAnsi"/>
          <w:b/>
          <w:bCs/>
          <w:highlight w:val="green"/>
          <w:u w:val="single"/>
        </w:rPr>
        <w:t>their companies dominate</w:t>
      </w:r>
      <w:r w:rsidRPr="00C02579">
        <w:rPr>
          <w:rFonts w:asciiTheme="majorHAnsi" w:hAnsiTheme="majorHAnsi" w:cstheme="majorHAnsi"/>
          <w:b/>
          <w:bCs/>
          <w:u w:val="single"/>
        </w:rPr>
        <w:t xml:space="preserve"> these strategically important industries, potentially erasing thousands of U.S. jobs. </w:t>
      </w:r>
      <w:r w:rsidRPr="00C02579">
        <w:rPr>
          <w:rFonts w:asciiTheme="majorHAnsi" w:hAnsiTheme="majorHAnsi" w:cstheme="majorHAnsi"/>
          <w:sz w:val="12"/>
        </w:rPr>
        <w:t>“</w:t>
      </w:r>
      <w:r w:rsidRPr="00C02579">
        <w:rPr>
          <w:rFonts w:asciiTheme="majorHAnsi" w:hAnsiTheme="majorHAnsi" w:cstheme="majorHAnsi"/>
          <w:u w:val="single"/>
        </w:rPr>
        <w:t>We would be delivering a competitive advantage to countries that are increasingly viewed as our adversaries</w:t>
      </w:r>
      <w:r w:rsidRPr="00C02579">
        <w:rPr>
          <w:rFonts w:asciiTheme="majorHAnsi" w:hAnsiTheme="majorHAnsi" w:cstheme="majorHAnsi"/>
          <w:sz w:val="12"/>
        </w:rPr>
        <w:t xml:space="preserve">, at taxpayer expense, when there are other ways of doing this,” said Mark Cohen, senior fellow at the University of California at Berkeley Law School. </w:t>
      </w:r>
      <w:r w:rsidRPr="00C02579">
        <w:rPr>
          <w:rFonts w:asciiTheme="majorHAnsi" w:hAnsiTheme="majorHAnsi" w:cstheme="majorHAnsi"/>
          <w:b/>
          <w:bCs/>
          <w:u w:val="single"/>
        </w:rPr>
        <w:t>A preferable approach would be to build more vaccine-manufacturing capacity</w:t>
      </w:r>
      <w:r w:rsidRPr="00C02579">
        <w:rPr>
          <w:rFonts w:asciiTheme="majorHAnsi" w:hAnsiTheme="majorHAnsi" w:cstheme="majorHAnsi"/>
          <w:sz w:val="12"/>
        </w:rPr>
        <w:t xml:space="preserve"> </w:t>
      </w:r>
      <w:r w:rsidRPr="00C02579">
        <w:rPr>
          <w:rFonts w:asciiTheme="majorHAnsi" w:hAnsiTheme="majorHAnsi" w:cstheme="majorHAnsi"/>
          <w:u w:val="single"/>
        </w:rPr>
        <w:t>in the U</w:t>
      </w:r>
      <w:r w:rsidRPr="00C02579">
        <w:rPr>
          <w:rFonts w:asciiTheme="majorHAnsi" w:hAnsiTheme="majorHAnsi" w:cstheme="majorHAnsi"/>
          <w:sz w:val="12"/>
        </w:rPr>
        <w:t xml:space="preserve">nited </w:t>
      </w:r>
      <w:r w:rsidRPr="00C02579">
        <w:rPr>
          <w:rFonts w:asciiTheme="majorHAnsi" w:hAnsiTheme="majorHAnsi" w:cstheme="majorHAnsi"/>
          <w:u w:val="single"/>
        </w:rPr>
        <w:t>S</w:t>
      </w:r>
      <w:r w:rsidRPr="00C02579">
        <w:rPr>
          <w:rFonts w:asciiTheme="majorHAnsi" w:hAnsiTheme="majorHAnsi" w:cstheme="majorHAnsi"/>
          <w:sz w:val="12"/>
        </w:rPr>
        <w:t xml:space="preserve">tates and </w:t>
      </w:r>
      <w:r w:rsidRPr="00C02579">
        <w:rPr>
          <w:rFonts w:asciiTheme="majorHAnsi" w:hAnsiTheme="majorHAnsi" w:cstheme="majorHAnsi"/>
          <w:u w:val="single"/>
        </w:rPr>
        <w:t>then give those vaccines to countries in need</w:t>
      </w:r>
      <w:r w:rsidRPr="00C02579">
        <w:rPr>
          <w:rFonts w:asciiTheme="majorHAnsi" w:hAnsiTheme="majorHAnsi" w:cstheme="majorHAnsi"/>
          <w:sz w:val="12"/>
        </w:rPr>
        <w:t xml:space="preserve">, said Cohen. The U.S. pharmaceutical industry would surely benefit, but </w:t>
      </w:r>
      <w:r w:rsidRPr="00C02579">
        <w:rPr>
          <w:rFonts w:asciiTheme="majorHAnsi" w:hAnsiTheme="majorHAnsi" w:cstheme="majorHAnsi"/>
          <w:b/>
          <w:bCs/>
          <w:u w:val="single"/>
        </w:rPr>
        <w:t xml:space="preserve">that’s preferable to being dependent on other countries when the next pandemic hits. </w:t>
      </w:r>
      <w:r w:rsidRPr="00C02579">
        <w:rPr>
          <w:rFonts w:asciiTheme="majorHAnsi" w:hAnsiTheme="majorHAnsi" w:cstheme="majorHAnsi"/>
          <w:sz w:val="12"/>
        </w:rPr>
        <w:t>“</w:t>
      </w:r>
      <w:r w:rsidRPr="00C02579">
        <w:rPr>
          <w:rFonts w:asciiTheme="majorHAnsi" w:hAnsiTheme="majorHAnsi" w:cstheme="majorHAnsi"/>
          <w:u w:val="single"/>
        </w:rPr>
        <w:t xml:space="preserve">If there’s anything that the pandemic has taught us, it’s that </w:t>
      </w:r>
      <w:r w:rsidRPr="005D0A78">
        <w:rPr>
          <w:rFonts w:asciiTheme="majorHAnsi" w:hAnsiTheme="majorHAnsi" w:cstheme="majorHAnsi"/>
          <w:highlight w:val="green"/>
          <w:u w:val="single"/>
        </w:rPr>
        <w:t>we need to have a robust supply chain</w:t>
      </w:r>
      <w:r w:rsidRPr="00C02579">
        <w:rPr>
          <w:rFonts w:asciiTheme="majorHAnsi" w:hAnsiTheme="majorHAnsi" w:cstheme="majorHAnsi"/>
          <w:u w:val="single"/>
        </w:rPr>
        <w:t xml:space="preserve">, for ourselves </w:t>
      </w:r>
      <w:r w:rsidRPr="005D0A78">
        <w:rPr>
          <w:rFonts w:asciiTheme="majorHAnsi" w:hAnsiTheme="majorHAnsi" w:cstheme="majorHAnsi"/>
          <w:highlight w:val="green"/>
          <w:u w:val="single"/>
        </w:rPr>
        <w:t>and for the world</w:t>
      </w:r>
      <w:r w:rsidRPr="00C02579">
        <w:rPr>
          <w:rFonts w:asciiTheme="majorHAnsi" w:hAnsiTheme="majorHAnsi" w:cstheme="majorHAnsi"/>
          <w:u w:val="single"/>
        </w:rPr>
        <w:t xml:space="preserve"> generally</w:t>
      </w:r>
      <w:r w:rsidRPr="00C02579">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w:t>
      </w:r>
      <w:r w:rsidRPr="00C02579">
        <w:rPr>
          <w:rFonts w:asciiTheme="majorHAnsi" w:hAnsiTheme="majorHAnsi" w:cstheme="majorHAnsi"/>
          <w:sz w:val="12"/>
        </w:rPr>
        <w:lastRenderedPageBreak/>
        <w:t xml:space="preserve">developing world. Vaccine equity is a real </w:t>
      </w:r>
      <w:proofErr w:type="gramStart"/>
      <w:r w:rsidRPr="00C02579">
        <w:rPr>
          <w:rFonts w:asciiTheme="majorHAnsi" w:hAnsiTheme="majorHAnsi" w:cstheme="majorHAnsi"/>
          <w:sz w:val="12"/>
        </w:rPr>
        <w:t>problem, but</w:t>
      </w:r>
      <w:proofErr w:type="gramEnd"/>
      <w:r w:rsidRPr="00C02579">
        <w:rPr>
          <w:rFonts w:asciiTheme="majorHAnsi" w:hAnsiTheme="majorHAnsi" w:cstheme="majorHAnsi"/>
          <w:sz w:val="12"/>
        </w:rPr>
        <w:t xml:space="preserve"> </w:t>
      </w:r>
      <w:r w:rsidRPr="00C02579">
        <w:rPr>
          <w:rFonts w:asciiTheme="majorHAnsi" w:hAnsiTheme="majorHAnsi" w:cstheme="majorHAnsi"/>
          <w:u w:val="single"/>
        </w:rPr>
        <w:t>waiving i</w:t>
      </w:r>
      <w:r w:rsidRPr="00C02579">
        <w:rPr>
          <w:rFonts w:asciiTheme="majorHAnsi" w:hAnsiTheme="majorHAnsi" w:cstheme="majorHAnsi"/>
          <w:sz w:val="12"/>
        </w:rPr>
        <w:t xml:space="preserve">ntellectual </w:t>
      </w:r>
      <w:r w:rsidRPr="00C02579">
        <w:rPr>
          <w:rFonts w:asciiTheme="majorHAnsi" w:hAnsiTheme="majorHAnsi" w:cstheme="majorHAnsi"/>
          <w:u w:val="single"/>
        </w:rPr>
        <w:t>p</w:t>
      </w:r>
      <w:r w:rsidRPr="00C02579">
        <w:rPr>
          <w:rFonts w:asciiTheme="majorHAnsi" w:hAnsiTheme="majorHAnsi" w:cstheme="majorHAnsi"/>
          <w:sz w:val="12"/>
        </w:rPr>
        <w:t xml:space="preserve">roperty rights </w:t>
      </w:r>
      <w:r w:rsidRPr="00C02579">
        <w:rPr>
          <w:rFonts w:asciiTheme="majorHAnsi" w:hAnsiTheme="majorHAnsi" w:cstheme="majorHAnsi"/>
          <w:u w:val="single"/>
        </w:rPr>
        <w:t>is not the solution</w:t>
      </w:r>
      <w:r w:rsidRPr="00C02579">
        <w:rPr>
          <w:rFonts w:asciiTheme="majorHAnsi" w:hAnsiTheme="majorHAnsi" w:cstheme="majorHAnsi"/>
          <w:sz w:val="12"/>
        </w:rPr>
        <w:t xml:space="preserve">. If the current system is not getting shots into the arms of people in poor countries, we must fix that for their sake and ours. </w:t>
      </w:r>
      <w:r w:rsidRPr="00C02579">
        <w:rPr>
          <w:rFonts w:asciiTheme="majorHAnsi" w:hAnsiTheme="majorHAnsi" w:cstheme="majorHAnsi"/>
          <w:u w:val="single"/>
        </w:rPr>
        <w:t>But the pandemic and our responses to it have geopolitical implications,</w:t>
      </w:r>
      <w:r w:rsidRPr="00C02579">
        <w:rPr>
          <w:rFonts w:asciiTheme="majorHAnsi" w:hAnsiTheme="majorHAnsi" w:cstheme="majorHAnsi"/>
          <w:sz w:val="12"/>
        </w:rPr>
        <w:t xml:space="preserve"> whether we like it or not. </w:t>
      </w:r>
      <w:r w:rsidRPr="00C02579">
        <w:rPr>
          <w:rFonts w:asciiTheme="majorHAnsi" w:hAnsiTheme="majorHAnsi" w:cstheme="majorHAnsi"/>
          <w:b/>
          <w:bCs/>
          <w:u w:val="single"/>
        </w:rPr>
        <w:t>That means helping the world and thinking about our strategic interests at the same time.</w:t>
      </w:r>
    </w:p>
    <w:p w14:paraId="222D6A2C" w14:textId="77777777" w:rsidR="00FE05D2" w:rsidRPr="00C02579" w:rsidRDefault="00FE05D2" w:rsidP="00FE05D2">
      <w:pPr>
        <w:rPr>
          <w:rFonts w:asciiTheme="majorHAnsi" w:hAnsiTheme="majorHAnsi" w:cstheme="majorHAnsi"/>
        </w:rPr>
      </w:pPr>
    </w:p>
    <w:p w14:paraId="434EF15A"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China will convert biotechnology gains to military advantages, undermining US primacy – specifically true in the context of vaccines</w:t>
      </w:r>
    </w:p>
    <w:p w14:paraId="468DDB98" w14:textId="77777777" w:rsidR="00FE05D2" w:rsidRPr="00C02579" w:rsidRDefault="00FE05D2" w:rsidP="00FE05D2">
      <w:pPr>
        <w:rPr>
          <w:rFonts w:asciiTheme="majorHAnsi" w:hAnsiTheme="majorHAnsi" w:cstheme="majorHAnsi"/>
        </w:rPr>
      </w:pPr>
      <w:r w:rsidRPr="00C02579">
        <w:rPr>
          <w:rFonts w:asciiTheme="majorHAnsi" w:hAnsiTheme="majorHAnsi" w:cstheme="majorHAnsi"/>
        </w:rPr>
        <w:t xml:space="preserve">Mercy A. </w:t>
      </w:r>
      <w:proofErr w:type="spellStart"/>
      <w:r w:rsidRPr="00C02579">
        <w:rPr>
          <w:rFonts w:asciiTheme="majorHAnsi" w:hAnsiTheme="majorHAnsi" w:cstheme="majorHAnsi"/>
          <w:b/>
          <w:bCs/>
          <w:sz w:val="26"/>
        </w:rPr>
        <w:t>Kuo</w:t>
      </w:r>
      <w:proofErr w:type="spellEnd"/>
      <w:r w:rsidRPr="00C02579">
        <w:rPr>
          <w:rFonts w:asciiTheme="majorHAnsi" w:hAnsiTheme="majorHAnsi" w:cstheme="majorHAnsi"/>
          <w:b/>
          <w:bCs/>
          <w:sz w:val="26"/>
        </w:rPr>
        <w:t xml:space="preserve"> 2017</w:t>
      </w:r>
      <w:r w:rsidRPr="00C02579">
        <w:rPr>
          <w:rFonts w:asciiTheme="majorHAnsi" w:hAnsiTheme="majorHAnsi" w:cstheme="majorHAnsi"/>
        </w:rPr>
        <w:t xml:space="preserve"> [(Executive Vice President at Pamir Consulting.) “The Great US-China Biotechnology and Artificial Intelligence Race” </w:t>
      </w:r>
      <w:hyperlink r:id="rId9" w:history="1">
        <w:r w:rsidRPr="00C02579">
          <w:rPr>
            <w:rFonts w:asciiTheme="majorHAnsi" w:hAnsiTheme="majorHAnsi" w:cstheme="majorHAnsi"/>
          </w:rPr>
          <w:t>https://thediplomat.com/2017/08/the-great-us-china-biotechnology-and-artificial-intelligence-race/</w:t>
        </w:r>
      </w:hyperlink>
      <w:r w:rsidRPr="00C02579">
        <w:rPr>
          <w:rFonts w:asciiTheme="majorHAnsi" w:hAnsiTheme="majorHAnsi" w:cstheme="majorHAnsi"/>
        </w:rPr>
        <w:t>] TDI</w:t>
      </w:r>
    </w:p>
    <w:p w14:paraId="4B2E1E26" w14:textId="77777777" w:rsidR="00FE05D2" w:rsidRPr="00C02579" w:rsidRDefault="00FE05D2" w:rsidP="00FE05D2">
      <w:pPr>
        <w:rPr>
          <w:rFonts w:asciiTheme="majorHAnsi" w:hAnsiTheme="majorHAnsi" w:cstheme="majorHAnsi"/>
          <w:sz w:val="14"/>
        </w:rPr>
      </w:pPr>
      <w:r w:rsidRPr="00C02579">
        <w:rPr>
          <w:rFonts w:asciiTheme="majorHAnsi" w:hAnsiTheme="majorHAnsi" w:cstheme="majorHAnsi"/>
          <w:sz w:val="14"/>
        </w:rPr>
        <w:t xml:space="preserve">Trans-Pacific View </w:t>
      </w:r>
      <w:proofErr w:type="gramStart"/>
      <w:r w:rsidRPr="00C02579">
        <w:rPr>
          <w:rFonts w:asciiTheme="majorHAnsi" w:hAnsiTheme="majorHAnsi" w:cstheme="majorHAnsi"/>
          <w:sz w:val="14"/>
        </w:rPr>
        <w:t>author</w:t>
      </w:r>
      <w:proofErr w:type="gramEnd"/>
      <w:r w:rsidRPr="00C02579">
        <w:rPr>
          <w:rFonts w:asciiTheme="majorHAnsi" w:hAnsiTheme="majorHAnsi" w:cstheme="majorHAnsi"/>
          <w:sz w:val="14"/>
        </w:rPr>
        <w:t xml:space="preserve"> Mercy </w:t>
      </w:r>
      <w:proofErr w:type="spellStart"/>
      <w:r w:rsidRPr="00C02579">
        <w:rPr>
          <w:rFonts w:asciiTheme="majorHAnsi" w:hAnsiTheme="majorHAnsi" w:cstheme="majorHAnsi"/>
          <w:sz w:val="14"/>
        </w:rPr>
        <w:t>Kuo</w:t>
      </w:r>
      <w:proofErr w:type="spellEnd"/>
      <w:r w:rsidRPr="00C02579">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5D0A78">
        <w:rPr>
          <w:rFonts w:asciiTheme="majorHAnsi" w:hAnsiTheme="majorHAnsi" w:cstheme="majorHAnsi"/>
          <w:highlight w:val="green"/>
          <w:u w:val="single"/>
        </w:rPr>
        <w:t>China plans to become</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the next AI-Genomics powerhouse</w:t>
      </w:r>
      <w:r w:rsidRPr="00C02579">
        <w:rPr>
          <w:rFonts w:asciiTheme="majorHAnsi" w:hAnsiTheme="majorHAnsi" w:cstheme="majorHAnsi"/>
          <w:sz w:val="14"/>
        </w:rPr>
        <w:t xml:space="preserve">, which indicates that these technologies will soon converge in China. </w:t>
      </w:r>
      <w:r w:rsidRPr="00C02579">
        <w:rPr>
          <w:rFonts w:asciiTheme="majorHAnsi" w:hAnsiTheme="majorHAnsi" w:cstheme="majorHAnsi"/>
          <w:u w:val="single"/>
        </w:rPr>
        <w:t>China’s ambition is to lead the global market for precision medicine</w:t>
      </w:r>
      <w:r w:rsidRPr="00C02579">
        <w:rPr>
          <w:rFonts w:asciiTheme="majorHAnsi" w:hAnsiTheme="majorHAnsi" w:cstheme="majorHAnsi"/>
          <w:sz w:val="14"/>
        </w:rPr>
        <w:t xml:space="preserve">, </w:t>
      </w:r>
      <w:r w:rsidRPr="00C02579">
        <w:rPr>
          <w:rFonts w:asciiTheme="majorHAnsi" w:hAnsiTheme="majorHAnsi" w:cstheme="majorHAnsi"/>
          <w:b/>
          <w:bCs/>
          <w:u w:val="single"/>
        </w:rPr>
        <w:t xml:space="preserve">which </w:t>
      </w:r>
      <w:r w:rsidRPr="005D0A78">
        <w:rPr>
          <w:rFonts w:asciiTheme="majorHAnsi" w:hAnsiTheme="majorHAnsi" w:cstheme="majorHAnsi"/>
          <w:b/>
          <w:bCs/>
          <w:highlight w:val="green"/>
          <w:u w:val="single"/>
        </w:rPr>
        <w:t>necessitates acquiring strategic tec</w:t>
      </w:r>
      <w:r w:rsidRPr="00C02579">
        <w:rPr>
          <w:rFonts w:asciiTheme="majorHAnsi" w:hAnsiTheme="majorHAnsi" w:cstheme="majorHAnsi"/>
          <w:b/>
          <w:bCs/>
          <w:u w:val="single"/>
        </w:rPr>
        <w:t>h</w:t>
      </w:r>
      <w:r w:rsidRPr="00C02579">
        <w:rPr>
          <w:rFonts w:asciiTheme="majorHAnsi" w:hAnsiTheme="majorHAnsi" w:cstheme="majorHAnsi"/>
          <w:sz w:val="14"/>
        </w:rPr>
        <w:t xml:space="preserve">nological and human capital </w:t>
      </w:r>
      <w:r w:rsidRPr="00C02579">
        <w:rPr>
          <w:rFonts w:asciiTheme="majorHAnsi" w:hAnsiTheme="majorHAnsi" w:cstheme="majorHAnsi"/>
          <w:u w:val="single"/>
        </w:rPr>
        <w:t>in both genomics and AI</w:t>
      </w:r>
      <w:r w:rsidRPr="00C02579">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C02579">
        <w:rPr>
          <w:rFonts w:asciiTheme="majorHAnsi" w:hAnsiTheme="majorHAnsi" w:cstheme="majorHAnsi"/>
          <w:u w:val="single"/>
        </w:rPr>
        <w:t xml:space="preserve">There are </w:t>
      </w:r>
      <w:r w:rsidRPr="005D0A78">
        <w:rPr>
          <w:rFonts w:asciiTheme="majorHAnsi" w:hAnsiTheme="majorHAnsi" w:cstheme="majorHAnsi"/>
          <w:highlight w:val="green"/>
          <w:u w:val="single"/>
        </w:rPr>
        <w:t>significant economic incentives behind China’s</w:t>
      </w:r>
      <w:r w:rsidRPr="00C02579">
        <w:rPr>
          <w:rFonts w:asciiTheme="majorHAnsi" w:hAnsiTheme="majorHAnsi" w:cstheme="majorHAnsi"/>
          <w:u w:val="single"/>
        </w:rPr>
        <w:t xml:space="preserve"> heavy </w:t>
      </w:r>
      <w:r w:rsidRPr="005D0A78">
        <w:rPr>
          <w:rFonts w:asciiTheme="majorHAnsi" w:hAnsiTheme="majorHAnsi" w:cstheme="majorHAnsi"/>
          <w:highlight w:val="green"/>
          <w:u w:val="single"/>
        </w:rPr>
        <w:t>investment</w:t>
      </w:r>
      <w:r w:rsidRPr="00C02579">
        <w:rPr>
          <w:rFonts w:asciiTheme="majorHAnsi" w:hAnsiTheme="majorHAnsi" w:cstheme="majorHAnsi"/>
          <w:sz w:val="14"/>
        </w:rPr>
        <w:t xml:space="preserve"> in the increasing convergence of AI and genomics. </w:t>
      </w:r>
      <w:r w:rsidRPr="00C02579">
        <w:rPr>
          <w:rFonts w:asciiTheme="majorHAnsi" w:hAnsiTheme="majorHAnsi" w:cstheme="majorHAnsi"/>
          <w:u w:val="single"/>
        </w:rPr>
        <w:t>This</w:t>
      </w:r>
      <w:r w:rsidRPr="00C02579">
        <w:rPr>
          <w:rFonts w:asciiTheme="majorHAnsi" w:hAnsiTheme="majorHAnsi" w:cstheme="majorHAnsi"/>
          <w:sz w:val="14"/>
        </w:rPr>
        <w:t xml:space="preserve"> golden </w:t>
      </w:r>
      <w:r w:rsidRPr="00C02579">
        <w:rPr>
          <w:rFonts w:asciiTheme="majorHAnsi" w:hAnsiTheme="majorHAnsi" w:cstheme="majorHAnsi"/>
          <w:u w:val="single"/>
        </w:rPr>
        <w:t>combination will drive precision medicine to new</w:t>
      </w:r>
      <w:r w:rsidRPr="00C02579">
        <w:rPr>
          <w:rFonts w:asciiTheme="majorHAnsi" w:hAnsiTheme="majorHAnsi" w:cstheme="majorHAnsi"/>
          <w:sz w:val="14"/>
        </w:rPr>
        <w:t xml:space="preserve"> </w:t>
      </w:r>
      <w:r w:rsidRPr="00C02579">
        <w:rPr>
          <w:rFonts w:asciiTheme="majorHAnsi" w:hAnsiTheme="majorHAnsi" w:cstheme="majorHAnsi"/>
          <w:u w:val="single"/>
        </w:rPr>
        <w:t>heights</w:t>
      </w:r>
      <w:r w:rsidRPr="00C02579">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of Shenzhen’s decision to invest US$100 million in U.S.-company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relative to AI and genomic data collection.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invested $100 million in </w:t>
      </w:r>
      <w:proofErr w:type="spellStart"/>
      <w:r w:rsidRPr="00C02579">
        <w:rPr>
          <w:rFonts w:asciiTheme="majorHAnsi" w:hAnsiTheme="majorHAnsi" w:cstheme="majorHAnsi"/>
          <w:sz w:val="14"/>
        </w:rPr>
        <w:t>PatientsLikeMe</w:t>
      </w:r>
      <w:proofErr w:type="spellEnd"/>
      <w:r w:rsidRPr="00C02579">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one of the wealthiest healthcare companies in China and beyond. The risk factor is that </w:t>
      </w:r>
      <w:proofErr w:type="spellStart"/>
      <w:r w:rsidRPr="00C02579">
        <w:rPr>
          <w:rFonts w:asciiTheme="majorHAnsi" w:hAnsiTheme="majorHAnsi" w:cstheme="majorHAnsi"/>
          <w:sz w:val="14"/>
        </w:rPr>
        <w:t>iCarbonX</w:t>
      </w:r>
      <w:proofErr w:type="spellEnd"/>
      <w:r w:rsidRPr="00C02579">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5D0A78">
        <w:rPr>
          <w:rFonts w:asciiTheme="majorHAnsi" w:hAnsiTheme="majorHAnsi" w:cstheme="majorHAnsi"/>
          <w:b/>
          <w:bCs/>
          <w:highlight w:val="green"/>
          <w:u w:val="single"/>
        </w:rPr>
        <w:t>Genomics</w:t>
      </w:r>
      <w:r w:rsidRPr="00C02579">
        <w:rPr>
          <w:rFonts w:asciiTheme="majorHAnsi" w:hAnsiTheme="majorHAnsi" w:cstheme="majorHAnsi"/>
          <w:sz w:val="14"/>
        </w:rPr>
        <w:t xml:space="preserve"> and computing research</w:t>
      </w:r>
      <w:r w:rsidRPr="00C02579">
        <w:rPr>
          <w:rFonts w:asciiTheme="majorHAnsi" w:hAnsiTheme="majorHAnsi" w:cstheme="majorHAnsi"/>
          <w:b/>
          <w:bCs/>
          <w:u w:val="single"/>
        </w:rPr>
        <w:t xml:space="preserve"> </w:t>
      </w:r>
      <w:proofErr w:type="gramStart"/>
      <w:r w:rsidRPr="005D0A78">
        <w:rPr>
          <w:rFonts w:asciiTheme="majorHAnsi" w:hAnsiTheme="majorHAnsi" w:cstheme="majorHAnsi"/>
          <w:b/>
          <w:bCs/>
          <w:highlight w:val="green"/>
          <w:u w:val="single"/>
        </w:rPr>
        <w:t>is</w:t>
      </w:r>
      <w:proofErr w:type="gramEnd"/>
      <w:r w:rsidRPr="00C02579">
        <w:rPr>
          <w:rFonts w:asciiTheme="majorHAnsi" w:hAnsiTheme="majorHAnsi" w:cstheme="majorHAnsi"/>
          <w:b/>
          <w:bCs/>
          <w:u w:val="single"/>
        </w:rPr>
        <w:t xml:space="preserve"> inherently </w:t>
      </w:r>
      <w:r w:rsidRPr="005D0A78">
        <w:rPr>
          <w:rFonts w:asciiTheme="majorHAnsi" w:hAnsiTheme="majorHAnsi" w:cstheme="majorHAnsi"/>
          <w:b/>
          <w:bCs/>
          <w:highlight w:val="green"/>
          <w:u w:val="single"/>
        </w:rPr>
        <w:t>dual-use</w:t>
      </w:r>
      <w:r w:rsidRPr="00C02579">
        <w:rPr>
          <w:rFonts w:asciiTheme="majorHAnsi" w:hAnsiTheme="majorHAnsi" w:cstheme="majorHAnsi"/>
          <w:b/>
          <w:bCs/>
          <w:u w:val="single"/>
        </w:rPr>
        <w:t xml:space="preserve">, therefore a strategic advantage in a nation’s security arsenal. </w:t>
      </w:r>
      <w:r w:rsidRPr="00C02579">
        <w:rPr>
          <w:rFonts w:asciiTheme="majorHAnsi" w:hAnsiTheme="majorHAnsi" w:cstheme="majorHAnsi"/>
          <w:u w:val="single"/>
        </w:rPr>
        <w:t xml:space="preserve">Using </w:t>
      </w:r>
      <w:r w:rsidRPr="005D0A78">
        <w:rPr>
          <w:rFonts w:asciiTheme="majorHAnsi" w:hAnsiTheme="majorHAnsi" w:cstheme="majorHAnsi"/>
          <w:highlight w:val="green"/>
          <w:u w:val="single"/>
        </w:rPr>
        <w:t>AI systems to</w:t>
      </w:r>
      <w:r w:rsidRPr="00C02579">
        <w:rPr>
          <w:rFonts w:asciiTheme="majorHAnsi" w:hAnsiTheme="majorHAnsi" w:cstheme="majorHAnsi"/>
          <w:u w:val="single"/>
        </w:rPr>
        <w:t xml:space="preserve"> </w:t>
      </w:r>
      <w:r w:rsidRPr="005D0A78">
        <w:rPr>
          <w:rFonts w:asciiTheme="majorHAnsi" w:hAnsiTheme="majorHAnsi" w:cstheme="majorHAnsi"/>
          <w:highlight w:val="green"/>
          <w:u w:val="single"/>
        </w:rPr>
        <w:t>understand</w:t>
      </w:r>
      <w:r w:rsidRPr="00C02579">
        <w:rPr>
          <w:rFonts w:asciiTheme="majorHAnsi" w:hAnsiTheme="majorHAnsi" w:cstheme="majorHAnsi"/>
          <w:sz w:val="14"/>
        </w:rPr>
        <w:t xml:space="preserve"> how the functioning of our </w:t>
      </w:r>
      <w:r w:rsidRPr="005D0A78">
        <w:rPr>
          <w:rFonts w:asciiTheme="majorHAnsi" w:hAnsiTheme="majorHAnsi" w:cstheme="majorHAnsi"/>
          <w:highlight w:val="green"/>
          <w:u w:val="single"/>
        </w:rPr>
        <w:t>genomes</w:t>
      </w:r>
      <w:r w:rsidRPr="00C02579">
        <w:rPr>
          <w:rFonts w:asciiTheme="majorHAnsi" w:hAnsiTheme="majorHAnsi" w:cstheme="majorHAnsi"/>
          <w:u w:val="single"/>
        </w:rPr>
        <w:t xml:space="preserve"> impacts</w:t>
      </w:r>
      <w:r w:rsidRPr="00C02579">
        <w:rPr>
          <w:rFonts w:asciiTheme="majorHAnsi" w:hAnsiTheme="majorHAnsi" w:cstheme="majorHAnsi"/>
          <w:sz w:val="14"/>
        </w:rPr>
        <w:t xml:space="preserve"> our health </w:t>
      </w:r>
      <w:r w:rsidRPr="005D0A78">
        <w:rPr>
          <w:rFonts w:asciiTheme="majorHAnsi" w:hAnsiTheme="majorHAnsi" w:cstheme="majorHAnsi"/>
          <w:b/>
          <w:bCs/>
          <w:highlight w:val="green"/>
          <w:u w:val="single"/>
        </w:rPr>
        <w:t>is of strategic importance</w:t>
      </w:r>
      <w:r w:rsidRPr="00C02579">
        <w:rPr>
          <w:rFonts w:asciiTheme="majorHAnsi" w:hAnsiTheme="majorHAnsi" w:cstheme="majorHAnsi"/>
          <w:b/>
          <w:bCs/>
          <w:u w:val="single"/>
        </w:rPr>
        <w:t xml:space="preserve"> for biodefense.</w:t>
      </w:r>
      <w:r w:rsidRPr="00C02579">
        <w:rPr>
          <w:rFonts w:asciiTheme="majorHAnsi" w:hAnsiTheme="majorHAnsi" w:cstheme="majorHAnsi"/>
          <w:sz w:val="14"/>
        </w:rPr>
        <w:t xml:space="preserve"> </w:t>
      </w:r>
      <w:r w:rsidRPr="00C02579">
        <w:rPr>
          <w:rFonts w:asciiTheme="majorHAnsi" w:hAnsiTheme="majorHAnsi" w:cstheme="majorHAnsi"/>
          <w:u w:val="single"/>
        </w:rPr>
        <w:t xml:space="preserve">This </w:t>
      </w:r>
      <w:r w:rsidRPr="005D0A78">
        <w:rPr>
          <w:rFonts w:asciiTheme="majorHAnsi" w:hAnsiTheme="majorHAnsi" w:cstheme="majorHAnsi"/>
          <w:highlight w:val="green"/>
          <w:u w:val="single"/>
        </w:rPr>
        <w:t>knowledge</w:t>
      </w:r>
      <w:r w:rsidRPr="00C02579">
        <w:rPr>
          <w:rFonts w:asciiTheme="majorHAnsi" w:hAnsiTheme="majorHAnsi" w:cstheme="majorHAnsi"/>
          <w:u w:val="single"/>
        </w:rPr>
        <w:t xml:space="preserve"> will </w:t>
      </w:r>
      <w:r w:rsidRPr="005D0A78">
        <w:rPr>
          <w:rFonts w:asciiTheme="majorHAnsi" w:hAnsiTheme="majorHAnsi" w:cstheme="majorHAnsi"/>
          <w:highlight w:val="green"/>
          <w:u w:val="single"/>
        </w:rPr>
        <w:t>lead to</w:t>
      </w:r>
      <w:r w:rsidRPr="00C02579">
        <w:rPr>
          <w:rFonts w:asciiTheme="majorHAnsi" w:hAnsiTheme="majorHAnsi" w:cstheme="majorHAnsi"/>
          <w:u w:val="single"/>
        </w:rPr>
        <w:t xml:space="preserve"> increasing </w:t>
      </w:r>
      <w:r w:rsidRPr="005D0A78">
        <w:rPr>
          <w:rFonts w:asciiTheme="majorHAnsi" w:hAnsiTheme="majorHAnsi" w:cstheme="majorHAnsi"/>
          <w:highlight w:val="green"/>
          <w:u w:val="single"/>
        </w:rPr>
        <w:t>developments</w:t>
      </w:r>
      <w:r w:rsidRPr="00C02579">
        <w:rPr>
          <w:rFonts w:asciiTheme="majorHAnsi" w:hAnsiTheme="majorHAnsi" w:cstheme="majorHAnsi"/>
          <w:u w:val="single"/>
        </w:rPr>
        <w:t xml:space="preserve"> at the forefront of medical countermeasures</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including vaccines</w:t>
      </w:r>
      <w:r w:rsidRPr="00C02579">
        <w:rPr>
          <w:rFonts w:asciiTheme="majorHAnsi" w:hAnsiTheme="majorHAnsi" w:cstheme="majorHAnsi"/>
          <w:sz w:val="14"/>
        </w:rPr>
        <w:t xml:space="preserve">, antibiotics, and targeted treatments relying on virus-engineering and microbiome research. </w:t>
      </w:r>
      <w:r w:rsidRPr="00C02579">
        <w:rPr>
          <w:rFonts w:asciiTheme="majorHAnsi" w:hAnsiTheme="majorHAnsi" w:cstheme="majorHAnsi"/>
          <w:u w:val="single"/>
        </w:rPr>
        <w:t>Applying deep learning</w:t>
      </w:r>
      <w:r w:rsidRPr="00C02579">
        <w:rPr>
          <w:rFonts w:asciiTheme="majorHAnsi" w:hAnsiTheme="majorHAnsi" w:cstheme="majorHAnsi"/>
          <w:sz w:val="14"/>
        </w:rPr>
        <w:t xml:space="preserve"> to genomics </w:t>
      </w:r>
      <w:proofErr w:type="gramStart"/>
      <w:r w:rsidRPr="00C02579">
        <w:rPr>
          <w:rFonts w:asciiTheme="majorHAnsi" w:hAnsiTheme="majorHAnsi" w:cstheme="majorHAnsi"/>
          <w:sz w:val="14"/>
        </w:rPr>
        <w:t>data-sets</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could help</w:t>
      </w:r>
      <w:r w:rsidRPr="00C02579">
        <w:rPr>
          <w:rFonts w:asciiTheme="majorHAnsi" w:hAnsiTheme="majorHAnsi" w:cstheme="majorHAnsi"/>
          <w:sz w:val="14"/>
        </w:rPr>
        <w:t xml:space="preserve"> geneticists learn how to use genome-editing (CRISPR) to efficiently engineer living systems, but also </w:t>
      </w:r>
      <w:r w:rsidRPr="00C02579">
        <w:rPr>
          <w:rFonts w:asciiTheme="majorHAnsi" w:hAnsiTheme="majorHAnsi" w:cstheme="majorHAnsi"/>
          <w:u w:val="single"/>
        </w:rPr>
        <w:t>to treat and, even “optimize,” human health</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with potential applications in military enhancement</w:t>
      </w:r>
      <w:r w:rsidRPr="005D0A78">
        <w:rPr>
          <w:rFonts w:asciiTheme="majorHAnsi" w:hAnsiTheme="majorHAnsi" w:cstheme="majorHAnsi"/>
          <w:b/>
          <w:bCs/>
          <w:sz w:val="14"/>
          <w:highlight w:val="green"/>
        </w:rPr>
        <w:t>s</w:t>
      </w:r>
      <w:r w:rsidRPr="005D0A78">
        <w:rPr>
          <w:rFonts w:asciiTheme="majorHAnsi" w:hAnsiTheme="majorHAnsi" w:cstheme="majorHAnsi"/>
          <w:sz w:val="14"/>
          <w:highlight w:val="green"/>
        </w:rPr>
        <w:t>.</w:t>
      </w:r>
      <w:r w:rsidRPr="00C02579">
        <w:rPr>
          <w:rFonts w:asciiTheme="majorHAnsi" w:hAnsiTheme="majorHAnsi" w:cstheme="majorHAnsi"/>
          <w:sz w:val="14"/>
        </w:rPr>
        <w:t xml:space="preserve"> A $15 million partnership between a U.S. company, Gingko </w:t>
      </w:r>
      <w:proofErr w:type="spellStart"/>
      <w:r w:rsidRPr="00C02579">
        <w:rPr>
          <w:rFonts w:asciiTheme="majorHAnsi" w:hAnsiTheme="majorHAnsi" w:cstheme="majorHAnsi"/>
          <w:sz w:val="14"/>
        </w:rPr>
        <w:t>Bioworks</w:t>
      </w:r>
      <w:proofErr w:type="spellEnd"/>
      <w:r w:rsidRPr="00C02579">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5D0A78">
        <w:rPr>
          <w:rFonts w:asciiTheme="majorHAnsi" w:hAnsiTheme="majorHAnsi" w:cstheme="majorHAnsi"/>
          <w:b/>
          <w:bCs/>
          <w:highlight w:val="green"/>
          <w:u w:val="single"/>
        </w:rPr>
        <w:t>Gaining access to</w:t>
      </w:r>
      <w:r w:rsidRPr="00C02579">
        <w:rPr>
          <w:rFonts w:asciiTheme="majorHAnsi" w:hAnsiTheme="majorHAnsi" w:cstheme="majorHAnsi"/>
          <w:b/>
          <w:bCs/>
          <w:u w:val="single"/>
        </w:rPr>
        <w:t xml:space="preserve"> increasingly large </w:t>
      </w:r>
      <w:r w:rsidRPr="005D0A78">
        <w:rPr>
          <w:rFonts w:asciiTheme="majorHAnsi" w:hAnsiTheme="majorHAnsi" w:cstheme="majorHAnsi"/>
          <w:b/>
          <w:bCs/>
          <w:highlight w:val="green"/>
          <w:u w:val="single"/>
        </w:rPr>
        <w:t>U.S. genomic</w:t>
      </w:r>
      <w:r w:rsidRPr="00C02579">
        <w:rPr>
          <w:rFonts w:asciiTheme="majorHAnsi" w:hAnsiTheme="majorHAnsi" w:cstheme="majorHAnsi"/>
          <w:b/>
          <w:bCs/>
          <w:u w:val="single"/>
        </w:rPr>
        <w:t xml:space="preserve"> </w:t>
      </w:r>
      <w:proofErr w:type="gramStart"/>
      <w:r w:rsidRPr="005D0A78">
        <w:rPr>
          <w:rFonts w:asciiTheme="majorHAnsi" w:hAnsiTheme="majorHAnsi" w:cstheme="majorHAnsi"/>
          <w:b/>
          <w:bCs/>
          <w:highlight w:val="green"/>
          <w:u w:val="single"/>
        </w:rPr>
        <w:t>data-sets</w:t>
      </w:r>
      <w:proofErr w:type="gramEnd"/>
      <w:r w:rsidRPr="005D0A78">
        <w:rPr>
          <w:rFonts w:asciiTheme="majorHAnsi" w:hAnsiTheme="majorHAnsi" w:cstheme="majorHAnsi"/>
          <w:b/>
          <w:bCs/>
          <w:highlight w:val="green"/>
          <w:u w:val="single"/>
        </w:rPr>
        <w:t xml:space="preserve"> gives China a knowledge </w:t>
      </w:r>
      <w:r w:rsidRPr="00626F3C">
        <w:rPr>
          <w:rFonts w:asciiTheme="majorHAnsi" w:hAnsiTheme="majorHAnsi" w:cstheme="majorHAnsi"/>
          <w:b/>
          <w:bCs/>
          <w:highlight w:val="green"/>
          <w:u w:val="single"/>
        </w:rPr>
        <w:t>advantage into leading</w:t>
      </w:r>
      <w:r w:rsidRPr="00C02579">
        <w:rPr>
          <w:rFonts w:asciiTheme="majorHAnsi" w:hAnsiTheme="majorHAnsi" w:cstheme="majorHAnsi"/>
          <w:b/>
          <w:bCs/>
          <w:u w:val="single"/>
        </w:rPr>
        <w:t xml:space="preserve"> the next steps in </w:t>
      </w:r>
      <w:r w:rsidRPr="00626F3C">
        <w:rPr>
          <w:rFonts w:asciiTheme="majorHAnsi" w:hAnsiTheme="majorHAnsi" w:cstheme="majorHAnsi"/>
          <w:b/>
          <w:bCs/>
          <w:highlight w:val="green"/>
          <w:u w:val="single"/>
        </w:rPr>
        <w:t>bio-military research.</w:t>
      </w:r>
      <w:r w:rsidRPr="00C02579">
        <w:rPr>
          <w:rFonts w:asciiTheme="majorHAnsi" w:hAnsiTheme="majorHAnsi" w:cstheme="majorHAnsi"/>
          <w:sz w:val="14"/>
        </w:rPr>
        <w:t xml:space="preserve"> Could biomedical data be used to develop bioweapons? Explain. </w:t>
      </w:r>
      <w:r w:rsidRPr="00C02579">
        <w:rPr>
          <w:rFonts w:asciiTheme="majorHAnsi" w:hAnsiTheme="majorHAnsi" w:cstheme="majorHAnsi"/>
          <w:u w:val="single"/>
        </w:rPr>
        <w:t xml:space="preserve">Personalized medicine advances mean that </w:t>
      </w:r>
      <w:r w:rsidRPr="005D0A78">
        <w:rPr>
          <w:rFonts w:asciiTheme="majorHAnsi" w:hAnsiTheme="majorHAnsi" w:cstheme="majorHAnsi"/>
          <w:highlight w:val="green"/>
          <w:u w:val="single"/>
        </w:rPr>
        <w:t>personalized bio-attacks are increasingly possible</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combination of AI with biomedical data and genome-editing technologies will help us predict genes most important to </w:t>
      </w:r>
      <w:proofErr w:type="gramStart"/>
      <w:r w:rsidRPr="00C02579">
        <w:rPr>
          <w:rFonts w:asciiTheme="majorHAnsi" w:hAnsiTheme="majorHAnsi" w:cstheme="majorHAnsi"/>
          <w:sz w:val="14"/>
        </w:rPr>
        <w:t>particular functions</w:t>
      </w:r>
      <w:proofErr w:type="gramEnd"/>
      <w:r w:rsidRPr="00C02579">
        <w:rPr>
          <w:rFonts w:asciiTheme="majorHAnsi" w:hAnsiTheme="majorHAnsi" w:cstheme="majorHAnsi"/>
          <w:sz w:val="14"/>
        </w:rPr>
        <w:t xml:space="preserve">. </w:t>
      </w:r>
      <w:r w:rsidRPr="00C02579">
        <w:rPr>
          <w:rFonts w:asciiTheme="majorHAnsi" w:hAnsiTheme="majorHAnsi" w:cstheme="majorHAnsi"/>
          <w:u w:val="single"/>
        </w:rPr>
        <w:t xml:space="preserve">Such insights will contribute to </w:t>
      </w:r>
      <w:r w:rsidRPr="00C02579">
        <w:rPr>
          <w:rFonts w:asciiTheme="majorHAnsi" w:hAnsiTheme="majorHAnsi" w:cstheme="majorHAnsi"/>
          <w:u w:val="single"/>
        </w:rPr>
        <w:lastRenderedPageBreak/>
        <w:t>knowing how a particular disease occurs,</w:t>
      </w:r>
      <w:r w:rsidRPr="00C02579">
        <w:rPr>
          <w:rFonts w:asciiTheme="majorHAnsi" w:hAnsiTheme="majorHAnsi" w:cstheme="majorHAnsi"/>
          <w:sz w:val="14"/>
        </w:rPr>
        <w:t xml:space="preserve"> how a </w:t>
      </w:r>
      <w:proofErr w:type="gramStart"/>
      <w:r w:rsidRPr="00C02579">
        <w:rPr>
          <w:rFonts w:asciiTheme="majorHAnsi" w:hAnsiTheme="majorHAnsi" w:cstheme="majorHAnsi"/>
          <w:sz w:val="14"/>
        </w:rPr>
        <w:t>newly-discovered</w:t>
      </w:r>
      <w:proofErr w:type="gramEnd"/>
      <w:r w:rsidRPr="00C02579">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sidRPr="005D0A78">
        <w:rPr>
          <w:rFonts w:asciiTheme="majorHAnsi" w:hAnsiTheme="majorHAnsi" w:cstheme="majorHAnsi"/>
          <w:b/>
          <w:bCs/>
          <w:highlight w:val="green"/>
          <w:u w:val="single"/>
        </w:rPr>
        <w:t>malicious actors could engineer pathogens that are tailored</w:t>
      </w:r>
      <w:r w:rsidRPr="00C02579">
        <w:rPr>
          <w:rFonts w:asciiTheme="majorHAnsi" w:hAnsiTheme="majorHAnsi" w:cstheme="majorHAnsi"/>
          <w:b/>
          <w:bCs/>
          <w:u w:val="single"/>
        </w:rPr>
        <w:t xml:space="preserve"> to overcome the immune system or the microbiome of specific populations. </w:t>
      </w:r>
    </w:p>
    <w:p w14:paraId="43478008"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29077FC9" w14:textId="77777777" w:rsidR="00FE05D2" w:rsidRPr="00C02579" w:rsidRDefault="00FE05D2" w:rsidP="00FE05D2">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1FBE036F" w14:textId="77777777" w:rsidR="00FE05D2" w:rsidRPr="00C02579" w:rsidRDefault="00FE05D2" w:rsidP="00FE05D2">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poverty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w:t>
      </w:r>
      <w:proofErr w:type="gramStart"/>
      <w:r w:rsidRPr="00C02579">
        <w:rPr>
          <w:rFonts w:asciiTheme="majorHAnsi" w:hAnsiTheme="majorHAnsi" w:cstheme="majorHAnsi"/>
          <w:u w:val="single"/>
        </w:rPr>
        <w:t>more often than not</w:t>
      </w:r>
      <w:proofErr w:type="gramEnd"/>
      <w:r w:rsidRPr="00C02579">
        <w:rPr>
          <w:rFonts w:asciiTheme="majorHAnsi" w:hAnsiTheme="majorHAnsi" w:cstheme="majorHAnsi"/>
          <w:u w:val="single"/>
        </w:rPr>
        <w:t xml:space="preserve">,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lastRenderedPageBreak/>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01AB1742" w14:textId="77777777" w:rsidR="00FE05D2" w:rsidRPr="00C02579" w:rsidRDefault="00FE05D2" w:rsidP="00FE05D2">
      <w:pPr>
        <w:keepNext/>
        <w:keepLines/>
        <w:pageBreakBefore/>
        <w:spacing w:before="40" w:after="0"/>
        <w:jc w:val="center"/>
        <w:outlineLvl w:val="2"/>
        <w:rPr>
          <w:rFonts w:asciiTheme="majorHAnsi" w:eastAsiaTheme="majorEastAsia" w:hAnsiTheme="majorHAnsi" w:cstheme="majorHAnsi"/>
          <w:b/>
          <w:sz w:val="32"/>
          <w:u w:val="single"/>
        </w:rPr>
      </w:pPr>
      <w:r w:rsidRPr="00C02579">
        <w:rPr>
          <w:rFonts w:asciiTheme="majorHAnsi" w:eastAsiaTheme="majorEastAsia" w:hAnsiTheme="majorHAnsi" w:cstheme="majorHAnsi"/>
          <w:b/>
          <w:sz w:val="32"/>
          <w:u w:val="single"/>
        </w:rPr>
        <w:lastRenderedPageBreak/>
        <w:t>1NC – Production CP</w:t>
      </w:r>
    </w:p>
    <w:p w14:paraId="1BA7F022"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14:paraId="14B401D4" w14:textId="77777777" w:rsidR="00FE05D2" w:rsidRPr="00C02579" w:rsidRDefault="00FE05D2" w:rsidP="00FE05D2">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r w:rsidRPr="00C02579">
        <w:rPr>
          <w:rFonts w:asciiTheme="majorHAnsi" w:eastAsiaTheme="majorEastAsia" w:hAnsiTheme="majorHAnsi" w:cstheme="majorHAnsi"/>
          <w:b/>
          <w:iCs/>
          <w:color w:val="000000"/>
          <w:sz w:val="26"/>
        </w:rPr>
        <w:t>specifically providing all necessary vaccines to India and South Africa, and</w:t>
      </w:r>
    </w:p>
    <w:p w14:paraId="58B6D258"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78B059E0" w14:textId="77777777" w:rsidR="00FE05D2" w:rsidRPr="00C02579" w:rsidRDefault="00FE05D2" w:rsidP="00FE05D2">
      <w:pPr>
        <w:rPr>
          <w:rFonts w:asciiTheme="majorHAnsi" w:hAnsiTheme="majorHAnsi" w:cstheme="majorHAnsi"/>
        </w:rPr>
      </w:pPr>
    </w:p>
    <w:p w14:paraId="2074D366"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That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3CDEAE9F" w14:textId="77777777" w:rsidR="00FE05D2" w:rsidRPr="00C02579" w:rsidRDefault="00FE05D2" w:rsidP="00FE05D2">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45DDD6F0" w14:textId="77777777" w:rsidR="00FE05D2" w:rsidRPr="00C02579" w:rsidRDefault="00FE05D2" w:rsidP="00FE05D2">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5D0A78">
        <w:rPr>
          <w:rFonts w:asciiTheme="majorHAnsi" w:hAnsiTheme="majorHAnsi" w:cstheme="majorHAnsi"/>
          <w:b/>
          <w:bCs/>
          <w:highlight w:val="green"/>
          <w:u w:val="single"/>
        </w:rPr>
        <w:t>real problems in the supply chain</w:t>
      </w:r>
      <w:r w:rsidRPr="00C02579">
        <w:rPr>
          <w:rFonts w:asciiTheme="majorHAnsi" w:hAnsiTheme="majorHAnsi" w:cstheme="majorHAnsi"/>
          <w:sz w:val="14"/>
        </w:rPr>
        <w:t xml:space="preserve"> that are </w:t>
      </w:r>
      <w:r w:rsidRPr="005D0A78">
        <w:rPr>
          <w:rFonts w:asciiTheme="majorHAnsi" w:hAnsiTheme="majorHAnsi" w:cstheme="majorHAnsi"/>
          <w:b/>
          <w:bCs/>
          <w:highlight w:val="green"/>
          <w:u w:val="single"/>
        </w:rPr>
        <w:t>not caused by</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5D0A78">
        <w:rPr>
          <w:rFonts w:asciiTheme="majorHAnsi" w:hAnsiTheme="majorHAnsi" w:cstheme="majorHAnsi"/>
          <w:highlight w:val="gree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C02579">
        <w:rPr>
          <w:rFonts w:asciiTheme="majorHAnsi" w:hAnsiTheme="majorHAnsi" w:cstheme="majorHAnsi"/>
          <w:sz w:val="14"/>
        </w:rPr>
        <w:t>actually very</w:t>
      </w:r>
      <w:proofErr w:type="gramEnd"/>
      <w:r w:rsidRPr="00C02579">
        <w:rPr>
          <w:rFonts w:asciiTheme="majorHAnsi" w:hAnsiTheme="majorHAnsi" w:cstheme="majorHAnsi"/>
          <w:sz w:val="14"/>
        </w:rPr>
        <w:t xml:space="preserve">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D0A78">
        <w:rPr>
          <w:rFonts w:asciiTheme="majorHAnsi" w:hAnsiTheme="majorHAnsi" w:cstheme="majorHAnsi"/>
          <w:highlight w:val="gree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C02579">
        <w:rPr>
          <w:rFonts w:asciiTheme="majorHAnsi" w:hAnsiTheme="majorHAnsi" w:cstheme="majorHAnsi"/>
          <w:sz w:val="14"/>
        </w:rPr>
        <w:t>really good</w:t>
      </w:r>
      <w:proofErr w:type="gramEnd"/>
      <w:r w:rsidRPr="00C02579">
        <w:rPr>
          <w:rFonts w:asciiTheme="majorHAnsi" w:hAnsiTheme="majorHAnsi" w:cstheme="majorHAnsi"/>
          <w:sz w:val="14"/>
        </w:rPr>
        <w:t xml:space="preserve">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D0A78">
        <w:rPr>
          <w:rFonts w:asciiTheme="majorHAnsi" w:hAnsiTheme="majorHAnsi" w:cstheme="majorHAnsi"/>
          <w:b/>
          <w:bCs/>
          <w:highlight w:val="green"/>
          <w:u w:val="single"/>
        </w:rPr>
        <w:t>the waiver not work</w:t>
      </w:r>
      <w:r w:rsidRPr="00C02579">
        <w:rPr>
          <w:rFonts w:asciiTheme="majorHAnsi" w:hAnsiTheme="majorHAnsi" w:cstheme="majorHAnsi"/>
          <w:sz w:val="14"/>
        </w:rPr>
        <w:t xml:space="preserve">? Well, </w:t>
      </w:r>
      <w:proofErr w:type="gramStart"/>
      <w:r w:rsidRPr="00C02579">
        <w:rPr>
          <w:rFonts w:asciiTheme="majorHAnsi" w:hAnsiTheme="majorHAnsi" w:cstheme="majorHAnsi"/>
          <w:sz w:val="14"/>
        </w:rPr>
        <w:t>first of all</w:t>
      </w:r>
      <w:proofErr w:type="gramEnd"/>
      <w:r w:rsidRPr="00C02579">
        <w:rPr>
          <w:rFonts w:asciiTheme="majorHAnsi" w:hAnsiTheme="majorHAnsi" w:cstheme="majorHAnsi"/>
          <w:sz w:val="14"/>
        </w:rPr>
        <w:t xml:space="preserve">, </w:t>
      </w:r>
      <w:r w:rsidRPr="005D0A78">
        <w:rPr>
          <w:rFonts w:asciiTheme="majorHAnsi" w:hAnsiTheme="majorHAnsi" w:cstheme="majorHAnsi"/>
          <w:highlight w:val="gree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D0A78">
        <w:rPr>
          <w:rFonts w:asciiTheme="majorHAnsi" w:hAnsiTheme="majorHAnsi" w:cstheme="majorHAnsi"/>
          <w:highlight w:val="green"/>
          <w:u w:val="single"/>
        </w:rPr>
        <w:t>reverse engineering</w:t>
      </w:r>
      <w:r w:rsidRPr="00C02579">
        <w:rPr>
          <w:rFonts w:asciiTheme="majorHAnsi" w:hAnsiTheme="majorHAnsi" w:cstheme="majorHAnsi"/>
          <w:u w:val="single"/>
        </w:rPr>
        <w:t>, like you would for a small molecule drug</w:t>
      </w:r>
      <w:r w:rsidRPr="005D0A78">
        <w:rPr>
          <w:rFonts w:asciiTheme="majorHAnsi" w:hAnsiTheme="majorHAnsi" w:cstheme="majorHAnsi"/>
          <w:highlight w:val="gree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and no indication that IP has stood in the way of the pandemic response</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The waiver proponents</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have found zero credible examples of where IP has</w:t>
      </w:r>
      <w:r w:rsidRPr="00C02579">
        <w:rPr>
          <w:rFonts w:asciiTheme="majorHAnsi" w:hAnsiTheme="majorHAnsi" w:cstheme="majorHAnsi"/>
          <w:b/>
          <w:bCs/>
          <w:u w:val="single"/>
        </w:rPr>
        <w:t xml:space="preserve"> </w:t>
      </w:r>
      <w:proofErr w:type="gramStart"/>
      <w:r w:rsidRPr="00C02579">
        <w:rPr>
          <w:rFonts w:asciiTheme="majorHAnsi" w:hAnsiTheme="majorHAnsi" w:cstheme="majorHAnsi"/>
          <w:b/>
          <w:bCs/>
          <w:u w:val="single"/>
        </w:rPr>
        <w:t xml:space="preserve">actually </w:t>
      </w:r>
      <w:r w:rsidRPr="005D0A78">
        <w:rPr>
          <w:rFonts w:asciiTheme="majorHAnsi" w:hAnsiTheme="majorHAnsi" w:cstheme="majorHAnsi"/>
          <w:b/>
          <w:bCs/>
          <w:highlight w:val="green"/>
          <w:u w:val="single"/>
        </w:rPr>
        <w:t>been</w:t>
      </w:r>
      <w:proofErr w:type="gramEnd"/>
      <w:r w:rsidRPr="005D0A78">
        <w:rPr>
          <w:rFonts w:asciiTheme="majorHAnsi" w:hAnsiTheme="majorHAnsi" w:cstheme="majorHAnsi"/>
          <w:b/>
          <w:bCs/>
          <w:highlight w:val="green"/>
          <w:u w:val="single"/>
        </w:rPr>
        <w:t xml:space="preserve">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5D0A78">
        <w:rPr>
          <w:rFonts w:asciiTheme="majorHAnsi" w:hAnsiTheme="majorHAnsi" w:cstheme="majorHAnsi"/>
          <w:b/>
          <w:bCs/>
          <w:highlight w:val="gree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D0A78">
        <w:rPr>
          <w:rFonts w:asciiTheme="majorHAnsi" w:hAnsiTheme="majorHAnsi" w:cstheme="majorHAnsi"/>
          <w:highlight w:val="gree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 xml:space="preserve">we </w:t>
      </w:r>
      <w:proofErr w:type="gramStart"/>
      <w:r w:rsidRPr="00C02579">
        <w:rPr>
          <w:rFonts w:asciiTheme="majorHAnsi" w:hAnsiTheme="majorHAnsi" w:cstheme="majorHAnsi"/>
          <w:u w:val="single"/>
        </w:rPr>
        <w:t>definitely have</w:t>
      </w:r>
      <w:proofErr w:type="gramEnd"/>
      <w:r w:rsidRPr="00C02579">
        <w:rPr>
          <w:rFonts w:asciiTheme="majorHAnsi" w:hAnsiTheme="majorHAnsi" w:cstheme="majorHAnsi"/>
          <w:u w:val="single"/>
        </w:rPr>
        <w:t xml:space="preserve"> to take global capacity-building more seriously than we did in the past.</w:t>
      </w:r>
      <w:r w:rsidRPr="00C02579">
        <w:rPr>
          <w:rFonts w:asciiTheme="majorHAnsi" w:hAnsiTheme="majorHAnsi" w:cstheme="majorHAnsi"/>
          <w:sz w:val="14"/>
        </w:rPr>
        <w:t xml:space="preserve"> That is true for the global North, as well </w:t>
      </w:r>
      <w:r w:rsidRPr="00C02579">
        <w:rPr>
          <w:rFonts w:asciiTheme="majorHAnsi" w:hAnsiTheme="majorHAnsi" w:cstheme="majorHAnsi"/>
          <w:sz w:val="14"/>
        </w:rPr>
        <w:lastRenderedPageBreak/>
        <w:t xml:space="preserve">as for middle-income countries — all of whom </w:t>
      </w:r>
      <w:proofErr w:type="gramStart"/>
      <w:r w:rsidRPr="00C02579">
        <w:rPr>
          <w:rFonts w:asciiTheme="majorHAnsi" w:hAnsiTheme="majorHAnsi" w:cstheme="majorHAnsi"/>
          <w:sz w:val="14"/>
        </w:rPr>
        <w:t>have to</w:t>
      </w:r>
      <w:proofErr w:type="gramEnd"/>
      <w:r w:rsidRPr="00C02579">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5D0A78">
        <w:rPr>
          <w:rFonts w:asciiTheme="majorHAnsi" w:hAnsiTheme="majorHAnsi" w:cstheme="majorHAnsi"/>
          <w:highlight w:val="gree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D0A78">
        <w:rPr>
          <w:rFonts w:asciiTheme="majorHAnsi" w:hAnsiTheme="majorHAnsi" w:cstheme="majorHAnsi"/>
          <w:b/>
          <w:bCs/>
          <w:highlight w:val="gree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5D0A78">
        <w:rPr>
          <w:rFonts w:asciiTheme="majorHAnsi" w:hAnsiTheme="majorHAnsi" w:cstheme="majorHAnsi"/>
          <w:b/>
          <w:bCs/>
          <w:highlight w:val="green"/>
          <w:u w:val="single"/>
        </w:rPr>
        <w:t>How many more</w:t>
      </w:r>
      <w:r w:rsidRPr="00C02579">
        <w:rPr>
          <w:rFonts w:asciiTheme="majorHAnsi" w:hAnsiTheme="majorHAnsi" w:cstheme="majorHAnsi"/>
          <w:b/>
          <w:bCs/>
          <w:u w:val="single"/>
        </w:rPr>
        <w:t xml:space="preserve"> vaccines </w:t>
      </w:r>
      <w:r w:rsidRPr="005D0A78">
        <w:rPr>
          <w:rFonts w:asciiTheme="majorHAnsi" w:hAnsiTheme="majorHAnsi" w:cstheme="majorHAnsi"/>
          <w:b/>
          <w:bCs/>
          <w:highlight w:val="gree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C02579">
        <w:rPr>
          <w:rFonts w:asciiTheme="majorHAnsi" w:hAnsiTheme="majorHAnsi" w:cstheme="majorHAnsi"/>
          <w:b/>
          <w:bCs/>
          <w:u w:val="single"/>
        </w:rPr>
        <w:t>So</w:t>
      </w:r>
      <w:proofErr w:type="gramEnd"/>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0B0DFD82" w14:textId="51D2BA10" w:rsidR="00E42E4C" w:rsidRDefault="00FE05D2" w:rsidP="00FE05D2">
      <w:pPr>
        <w:pStyle w:val="Heading2"/>
      </w:pPr>
      <w:r>
        <w:lastRenderedPageBreak/>
        <w:t>Case</w:t>
      </w:r>
    </w:p>
    <w:p w14:paraId="4E7BBB0D"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u w:val="single"/>
        </w:rPr>
      </w:pPr>
      <w:r w:rsidRPr="00C02579">
        <w:rPr>
          <w:rFonts w:asciiTheme="majorHAnsi" w:eastAsiaTheme="majorEastAsia" w:hAnsiTheme="majorHAnsi" w:cstheme="majorHAnsi"/>
          <w:b/>
          <w:iCs/>
          <w:sz w:val="26"/>
        </w:rPr>
        <w:t xml:space="preserve">Lack of IP protection makes medical innovation prohibitively </w:t>
      </w:r>
      <w:r w:rsidRPr="00C02579">
        <w:rPr>
          <w:rFonts w:asciiTheme="majorHAnsi" w:eastAsiaTheme="majorEastAsia" w:hAnsiTheme="majorHAnsi" w:cstheme="majorHAnsi"/>
          <w:b/>
          <w:iCs/>
          <w:sz w:val="26"/>
          <w:u w:val="single"/>
        </w:rPr>
        <w:t>risky</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expensive</w:t>
      </w:r>
    </w:p>
    <w:p w14:paraId="7BC3B63D" w14:textId="77777777" w:rsidR="00FE05D2" w:rsidRPr="00C02579" w:rsidRDefault="00FE05D2" w:rsidP="00FE05D2">
      <w:pPr>
        <w:rPr>
          <w:rFonts w:asciiTheme="majorHAnsi" w:hAnsiTheme="majorHAnsi" w:cstheme="majorHAnsi"/>
          <w:sz w:val="26"/>
        </w:rPr>
      </w:pPr>
      <w:r w:rsidRPr="00C02579">
        <w:rPr>
          <w:rFonts w:asciiTheme="majorHAnsi" w:hAnsiTheme="majorHAnsi" w:cstheme="majorHAnsi"/>
          <w:b/>
          <w:bCs/>
          <w:sz w:val="26"/>
        </w:rPr>
        <w:t xml:space="preserve">Grabowski et al 15 </w:t>
      </w:r>
      <w:r w:rsidRPr="00C02579">
        <w:rPr>
          <w:rFonts w:asciiTheme="majorHAnsi" w:hAnsiTheme="majorHAnsi" w:cstheme="majorHAnsi"/>
          <w:bCs/>
          <w:sz w:val="16"/>
          <w:szCs w:val="16"/>
        </w:rPr>
        <w:t>[(Henry, Professor of Economics, member of the faculty for the Health Sector Management Program, and Director of the Program in Pharmaceuticals and Health Economics at Duke University) “</w:t>
      </w:r>
      <w:r w:rsidRPr="00C02579">
        <w:rPr>
          <w:rFonts w:asciiTheme="majorHAnsi" w:hAnsiTheme="majorHAnsi" w:cstheme="majorHAnsi"/>
          <w:sz w:val="16"/>
          <w:szCs w:val="16"/>
        </w:rPr>
        <w:t xml:space="preserve">The Roles of Patents </w:t>
      </w:r>
      <w:r w:rsidRPr="00C02579">
        <w:rPr>
          <w:rFonts w:asciiTheme="majorHAnsi" w:hAnsiTheme="majorHAnsi" w:cstheme="majorHAnsi"/>
          <w:szCs w:val="16"/>
        </w:rPr>
        <w:t>a</w:t>
      </w:r>
      <w:r w:rsidRPr="00C02579">
        <w:rPr>
          <w:rFonts w:asciiTheme="majorHAnsi" w:hAnsiTheme="majorHAnsi" w:cstheme="majorHAnsi"/>
          <w:sz w:val="16"/>
          <w:szCs w:val="16"/>
        </w:rPr>
        <w:t xml:space="preserve">nd Research </w:t>
      </w:r>
      <w:proofErr w:type="gramStart"/>
      <w:r w:rsidRPr="00C02579">
        <w:rPr>
          <w:rFonts w:asciiTheme="majorHAnsi" w:hAnsiTheme="majorHAnsi" w:cstheme="majorHAnsi"/>
          <w:sz w:val="16"/>
          <w:szCs w:val="16"/>
        </w:rPr>
        <w:t>And</w:t>
      </w:r>
      <w:proofErr w:type="gramEnd"/>
      <w:r w:rsidRPr="00C02579">
        <w:rPr>
          <w:rFonts w:asciiTheme="majorHAnsi" w:hAnsiTheme="majorHAnsi" w:cstheme="majorHAnsi"/>
          <w:sz w:val="16"/>
          <w:szCs w:val="16"/>
        </w:rPr>
        <w:t xml:space="preserve"> Development Incentives In Biopharmaceutical Innovation,” Health Affairs, 2/2015] TDI</w:t>
      </w:r>
    </w:p>
    <w:p w14:paraId="1E333E2B"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rPr>
        <w:t xml:space="preserve">The essential rationale for patent protection for biopharmaceuticals is that </w:t>
      </w:r>
      <w:r w:rsidRPr="00C02579">
        <w:rPr>
          <w:rFonts w:asciiTheme="majorHAnsi" w:hAnsiTheme="majorHAnsi" w:cstheme="majorHAnsi"/>
          <w:u w:val="single"/>
        </w:rPr>
        <w:t>long-term benefits in the form of continued future innovation by pioneer or brand-name drug manufacturers outweigh the relatively short-term restrictions on imitative cost competition associated with market exclusivity</w:t>
      </w:r>
      <w:r w:rsidRPr="00C02579">
        <w:rPr>
          <w:rFonts w:asciiTheme="majorHAnsi" w:hAnsiTheme="majorHAnsi" w:cstheme="majorHAnsi"/>
          <w:sz w:val="12"/>
        </w:rPr>
        <w:t xml:space="preserve">. Regardless, </w:t>
      </w:r>
      <w:r w:rsidRPr="00C02579">
        <w:rPr>
          <w:rFonts w:asciiTheme="majorHAnsi" w:hAnsiTheme="majorHAnsi" w:cstheme="majorHAnsi"/>
          <w:u w:val="single"/>
        </w:rPr>
        <w:t>the entry of other branded agents remains an important source of therapeutic competition during the patent term</w:t>
      </w:r>
      <w:r w:rsidRPr="00C02579">
        <w:rPr>
          <w:rFonts w:asciiTheme="majorHAnsi" w:hAnsiTheme="majorHAnsi" w:cstheme="majorHAnsi"/>
          <w:sz w:val="12"/>
        </w:rPr>
        <w:t>.</w:t>
      </w:r>
    </w:p>
    <w:p w14:paraId="2EE4C2C7"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rPr>
        <w:t>Several economic characteristics make patents and intellectual property protection particularly important to innovation incentives for the biopharmaceutical industry. </w:t>
      </w:r>
      <w:r w:rsidRPr="00C02579">
        <w:rPr>
          <w:rFonts w:asciiTheme="majorHAnsi" w:eastAsiaTheme="majorEastAsia" w:hAnsiTheme="majorHAnsi" w:cstheme="majorHAnsi"/>
          <w:b/>
          <w:bCs/>
          <w:sz w:val="12"/>
          <w:vertAlign w:val="superscript"/>
        </w:rPr>
        <w:t>5</w:t>
      </w:r>
      <w:r w:rsidRPr="00C02579">
        <w:rPr>
          <w:rFonts w:asciiTheme="majorHAnsi" w:hAnsiTheme="majorHAnsi" w:cstheme="majorHAnsi"/>
          <w:sz w:val="12"/>
        </w:rPr>
        <w:t> </w:t>
      </w:r>
      <w:r w:rsidRPr="00E86232">
        <w:rPr>
          <w:rFonts w:asciiTheme="majorHAnsi" w:hAnsiTheme="majorHAnsi" w:cstheme="majorHAnsi"/>
          <w:highlight w:val="cyan"/>
          <w:u w:val="single"/>
        </w:rPr>
        <w:t>The R&amp;D process often takes more than a decade to complete</w:t>
      </w:r>
      <w:r w:rsidRPr="00C02579">
        <w:rPr>
          <w:rFonts w:asciiTheme="majorHAnsi" w:hAnsiTheme="majorHAnsi" w:cstheme="majorHAnsi"/>
          <w:sz w:val="12"/>
        </w:rPr>
        <w:t xml:space="preserve">, and according to a recent analysis by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colleagues, </w:t>
      </w:r>
      <w:r w:rsidRPr="00C02579">
        <w:rPr>
          <w:rFonts w:asciiTheme="majorHAnsi" w:hAnsiTheme="majorHAnsi" w:cstheme="majorHAnsi"/>
          <w:u w:val="single"/>
        </w:rPr>
        <w:t>per new drug approval (including failed attempts), it involves more than a billion dollars in out-of-pocket costs</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r w:rsidRPr="00C02579">
        <w:rPr>
          <w:rFonts w:asciiTheme="majorHAnsi" w:hAnsiTheme="majorHAnsi" w:cstheme="majorHAnsi"/>
          <w:sz w:val="12"/>
        </w:rPr>
        <w:t> </w:t>
      </w:r>
      <w:r w:rsidRPr="00C02579">
        <w:rPr>
          <w:rFonts w:asciiTheme="majorHAnsi" w:hAnsiTheme="majorHAnsi" w:cstheme="majorHAnsi"/>
          <w:u w:val="single"/>
        </w:rPr>
        <w:t>Only approximately one in eight drug candidates survive clinical testing</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p>
    <w:p w14:paraId="191106E4"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rPr>
        <w:t xml:space="preserve">As a result of the high risks of failure and the high costs, </w:t>
      </w:r>
      <w:r w:rsidRPr="00C02579">
        <w:rPr>
          <w:rFonts w:asciiTheme="majorHAnsi" w:hAnsiTheme="majorHAnsi" w:cstheme="majorHAnsi"/>
          <w:u w:val="single"/>
        </w:rPr>
        <w:t>research and development must be funded by the few successful, on-market products</w:t>
      </w:r>
      <w:r w:rsidRPr="00C02579">
        <w:rPr>
          <w:rFonts w:asciiTheme="majorHAnsi" w:hAnsiTheme="majorHAnsi" w:cstheme="majorHAnsi"/>
          <w:sz w:val="12"/>
        </w:rPr>
        <w:t xml:space="preserve"> (the top quintile of marketed products </w:t>
      </w:r>
      <w:proofErr w:type="gramStart"/>
      <w:r w:rsidRPr="00C02579">
        <w:rPr>
          <w:rFonts w:asciiTheme="majorHAnsi" w:hAnsiTheme="majorHAnsi" w:cstheme="majorHAnsi"/>
          <w:sz w:val="12"/>
        </w:rPr>
        <w:t>provide</w:t>
      </w:r>
      <w:proofErr w:type="gramEnd"/>
      <w:r w:rsidRPr="00C02579">
        <w:rPr>
          <w:rFonts w:asciiTheme="majorHAnsi" w:hAnsiTheme="majorHAnsi" w:cstheme="majorHAnsi"/>
          <w:sz w:val="12"/>
        </w:rPr>
        <w:t xml:space="preserve"> the dominant share of R&amp;D returns). </w:t>
      </w:r>
      <w:r w:rsidRPr="00C02579">
        <w:rPr>
          <w:rFonts w:asciiTheme="majorHAnsi" w:eastAsiaTheme="majorEastAsia" w:hAnsiTheme="majorHAnsi" w:cstheme="majorHAnsi"/>
          <w:b/>
          <w:bCs/>
          <w:sz w:val="12"/>
          <w:vertAlign w:val="superscript"/>
        </w:rPr>
        <w:t>7</w:t>
      </w:r>
      <w:r w:rsidRPr="00C02579">
        <w:rPr>
          <w:rFonts w:asciiTheme="majorHAnsi" w:hAnsiTheme="majorHAnsi" w:cstheme="majorHAnsi"/>
          <w:sz w:val="12"/>
          <w:vertAlign w:val="superscript"/>
        </w:rPr>
        <w:t>,</w:t>
      </w:r>
      <w:r w:rsidRPr="00C02579">
        <w:rPr>
          <w:rFonts w:asciiTheme="majorHAnsi" w:eastAsiaTheme="majorEastAsia" w:hAnsiTheme="majorHAnsi" w:cstheme="majorHAnsi"/>
          <w:b/>
          <w:bCs/>
          <w:sz w:val="12"/>
          <w:vertAlign w:val="superscript"/>
        </w:rPr>
        <w:t>8</w:t>
      </w:r>
      <w:r w:rsidRPr="00C02579">
        <w:rPr>
          <w:rFonts w:asciiTheme="majorHAnsi" w:hAnsiTheme="majorHAnsi" w:cstheme="majorHAnsi"/>
          <w:sz w:val="12"/>
        </w:rPr>
        <w:t> </w:t>
      </w:r>
      <w:r w:rsidRPr="00C02579">
        <w:rPr>
          <w:rFonts w:asciiTheme="majorHAnsi" w:hAnsiTheme="majorHAnsi" w:cstheme="majorHAnsi"/>
          <w:u w:val="single"/>
        </w:rPr>
        <w:t xml:space="preserve">Once a new drug’s </w:t>
      </w:r>
      <w:r w:rsidRPr="00E86232">
        <w:rPr>
          <w:rFonts w:asciiTheme="majorHAnsi" w:hAnsiTheme="majorHAnsi" w:cstheme="majorHAnsi"/>
          <w:highlight w:val="cyan"/>
          <w:u w:val="single"/>
        </w:rPr>
        <w:t>patent</w:t>
      </w:r>
      <w:r w:rsidRPr="00C02579">
        <w:rPr>
          <w:rFonts w:asciiTheme="majorHAnsi" w:hAnsiTheme="majorHAnsi" w:cstheme="majorHAnsi"/>
          <w:u w:val="single"/>
        </w:rPr>
        <w:t xml:space="preserve"> term and any regulatory exclusivity provisions have </w:t>
      </w:r>
      <w:r w:rsidRPr="00E86232">
        <w:rPr>
          <w:rFonts w:asciiTheme="majorHAnsi" w:hAnsiTheme="majorHAnsi" w:cstheme="majorHAnsi"/>
          <w:highlight w:val="cyan"/>
          <w:u w:val="single"/>
        </w:rPr>
        <w:t>expired, competing manufacturer</w:t>
      </w:r>
      <w:r w:rsidRPr="00C02579">
        <w:rPr>
          <w:rFonts w:asciiTheme="majorHAnsi" w:hAnsiTheme="majorHAnsi" w:cstheme="majorHAnsi"/>
          <w:u w:val="single"/>
        </w:rPr>
        <w:t xml:space="preserve">s </w:t>
      </w:r>
      <w:proofErr w:type="gramStart"/>
      <w:r w:rsidRPr="00C02579">
        <w:rPr>
          <w:rFonts w:asciiTheme="majorHAnsi" w:hAnsiTheme="majorHAnsi" w:cstheme="majorHAnsi"/>
          <w:u w:val="single"/>
        </w:rPr>
        <w:t>are allowed to</w:t>
      </w:r>
      <w:proofErr w:type="gramEnd"/>
      <w:r w:rsidRPr="00C02579">
        <w:rPr>
          <w:rFonts w:asciiTheme="majorHAnsi" w:hAnsiTheme="majorHAnsi" w:cstheme="majorHAnsi"/>
          <w:u w:val="single"/>
        </w:rPr>
        <w:t xml:space="preserve"> </w:t>
      </w:r>
      <w:r w:rsidRPr="00E86232">
        <w:rPr>
          <w:rFonts w:asciiTheme="majorHAnsi" w:hAnsiTheme="majorHAnsi" w:cstheme="majorHAnsi"/>
          <w:highlight w:val="cyan"/>
          <w:u w:val="single"/>
        </w:rPr>
        <w:t>sell generic</w:t>
      </w:r>
      <w:r w:rsidRPr="00C02579">
        <w:rPr>
          <w:rFonts w:asciiTheme="majorHAnsi" w:hAnsiTheme="majorHAnsi" w:cstheme="majorHAnsi"/>
          <w:u w:val="single"/>
        </w:rPr>
        <w:t xml:space="preserve"> equivalents that require the investment of only several million dollars and that have a </w:t>
      </w:r>
      <w:r w:rsidRPr="00E86232">
        <w:rPr>
          <w:rFonts w:asciiTheme="majorHAnsi" w:hAnsiTheme="majorHAnsi" w:cstheme="majorHAnsi"/>
          <w:highlight w:val="cyan"/>
          <w:u w:val="single"/>
        </w:rPr>
        <w:t xml:space="preserve">high likelihood of commercial success. </w:t>
      </w:r>
      <w:r w:rsidRPr="00E86232">
        <w:rPr>
          <w:rFonts w:asciiTheme="majorHAnsi" w:hAnsiTheme="majorHAnsi" w:cstheme="majorHAnsi"/>
          <w:b/>
          <w:iCs/>
          <w:highlight w:val="cyan"/>
          <w:u w:val="single"/>
        </w:rPr>
        <w:t>Absent</w:t>
      </w:r>
      <w:r w:rsidRPr="00C02579">
        <w:rPr>
          <w:rFonts w:asciiTheme="majorHAnsi" w:hAnsiTheme="majorHAnsi" w:cstheme="majorHAnsi"/>
          <w:b/>
          <w:iCs/>
          <w:u w:val="single"/>
        </w:rPr>
        <w:t xml:space="preserve"> </w:t>
      </w:r>
      <w:r w:rsidRPr="00E86232">
        <w:rPr>
          <w:rFonts w:asciiTheme="majorHAnsi" w:hAnsiTheme="majorHAnsi" w:cstheme="majorHAnsi"/>
          <w:b/>
          <w:iCs/>
          <w:highlight w:val="cyan"/>
          <w:u w:val="single"/>
        </w:rPr>
        <w:t>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C02579">
        <w:rPr>
          <w:rFonts w:asciiTheme="majorHAnsi" w:hAnsiTheme="majorHAnsi" w:cstheme="majorHAnsi"/>
          <w:b/>
          <w:iCs/>
          <w:u w:val="single"/>
        </w:rPr>
        <w:t xml:space="preserve">roperty protections </w:t>
      </w:r>
      <w:r w:rsidRPr="00E86232">
        <w:rPr>
          <w:rFonts w:asciiTheme="majorHAnsi" w:hAnsiTheme="majorHAnsi" w:cstheme="majorHAnsi"/>
          <w:b/>
          <w:iCs/>
          <w:highlight w:val="cyan"/>
          <w:u w:val="single"/>
        </w:rPr>
        <w:t>that allow marketing exclusivity, innovative firms would be unlikely to make</w:t>
      </w:r>
      <w:r w:rsidRPr="00C02579">
        <w:rPr>
          <w:rFonts w:asciiTheme="majorHAnsi" w:hAnsiTheme="majorHAnsi" w:cstheme="majorHAnsi"/>
          <w:b/>
          <w:iCs/>
          <w:u w:val="single"/>
        </w:rPr>
        <w:t xml:space="preserve"> the costly and risky </w:t>
      </w:r>
      <w:r w:rsidRPr="00E86232">
        <w:rPr>
          <w:rFonts w:asciiTheme="majorHAnsi" w:hAnsiTheme="majorHAnsi" w:cstheme="majorHAnsi"/>
          <w:b/>
          <w:iCs/>
          <w:highlight w:val="cyan"/>
          <w:u w:val="single"/>
        </w:rPr>
        <w:t>investments needed to bring a new drug</w:t>
      </w:r>
      <w:r w:rsidRPr="00C02579">
        <w:rPr>
          <w:rFonts w:asciiTheme="majorHAnsi" w:hAnsiTheme="majorHAnsi" w:cstheme="majorHAnsi"/>
          <w:b/>
          <w:iCs/>
          <w:u w:val="single"/>
        </w:rPr>
        <w:t xml:space="preserve"> to market</w:t>
      </w:r>
      <w:r w:rsidRPr="00C02579">
        <w:rPr>
          <w:rFonts w:asciiTheme="majorHAnsi" w:hAnsiTheme="majorHAnsi" w:cstheme="majorHAnsi"/>
          <w:sz w:val="12"/>
        </w:rPr>
        <w:t>.</w:t>
      </w:r>
    </w:p>
    <w:p w14:paraId="3D420DF4"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rPr>
        <w:t xml:space="preserve">Patents confer the right to exclude competitors for a limited time within a given scope, as defined by patent claims. However, they do not guarantee demand, nor do they prevent </w:t>
      </w:r>
      <w:r w:rsidRPr="00C02579">
        <w:rPr>
          <w:rFonts w:asciiTheme="majorHAnsi" w:hAnsiTheme="majorHAnsi" w:cstheme="majorHAnsi"/>
          <w:sz w:val="12"/>
          <w:szCs w:val="12"/>
        </w:rPr>
        <w:t>competition from</w:t>
      </w:r>
      <w:r w:rsidRPr="00C02579">
        <w:rPr>
          <w:rFonts w:asciiTheme="majorHAnsi" w:hAnsiTheme="majorHAnsi" w:cstheme="majorHAnsi"/>
          <w:sz w:val="12"/>
        </w:rPr>
        <w:t xml:space="preserve"> nonidentical drugs that treat the same diseases and fall outside the protection of the patents.</w:t>
      </w:r>
    </w:p>
    <w:p w14:paraId="2A1E1B2A"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C02579">
        <w:rPr>
          <w:rFonts w:asciiTheme="majorHAnsi" w:eastAsiaTheme="majorEastAsia" w:hAnsiTheme="majorHAnsi" w:cstheme="majorHAnsi"/>
          <w:sz w:val="12"/>
        </w:rPr>
        <w:t>9</w:t>
      </w:r>
      <w:r w:rsidRPr="00C02579">
        <w:rPr>
          <w:rFonts w:asciiTheme="majorHAnsi" w:hAnsiTheme="majorHAnsi" w:cstheme="majorHAnsi"/>
          <w:sz w:val="12"/>
        </w:rPr>
        <w:t xml:space="preserve">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Laura </w:t>
      </w:r>
      <w:proofErr w:type="spellStart"/>
      <w:r w:rsidRPr="00C02579">
        <w:rPr>
          <w:rFonts w:asciiTheme="majorHAnsi" w:hAnsiTheme="majorHAnsi" w:cstheme="majorHAnsi"/>
          <w:sz w:val="12"/>
        </w:rPr>
        <w:t>Faden</w:t>
      </w:r>
      <w:proofErr w:type="spellEnd"/>
      <w:r w:rsidRPr="00C02579">
        <w:rPr>
          <w:rFonts w:asciiTheme="majorHAnsi" w:hAnsiTheme="majorHAnsi" w:cstheme="majorHAnsi"/>
          <w:sz w:val="12"/>
        </w:rPr>
        <w:t xml:space="preserve"> have found that the time between a first-in-class new drug and subsequent new drugs in the same therapeutic class has been dramatically reduced, from a median of 10.2 years in the 1970s to 2.5 years in the early 2000s. </w:t>
      </w:r>
      <w:r w:rsidRPr="00C02579">
        <w:rPr>
          <w:rFonts w:asciiTheme="majorHAnsi" w:eastAsiaTheme="majorEastAsia" w:hAnsiTheme="majorHAnsi" w:cstheme="majorHAnsi"/>
          <w:sz w:val="12"/>
        </w:rPr>
        <w:t>10</w:t>
      </w:r>
      <w:r w:rsidRPr="00C02579">
        <w:rPr>
          <w:rFonts w:asciiTheme="majorHAnsi" w:hAnsiTheme="majorHAnsi" w:cstheme="majorHAnsi"/>
          <w:sz w:val="12"/>
        </w:rPr>
        <w:t xml:space="preserve"> Drugs in the same </w:t>
      </w:r>
      <w:r w:rsidRPr="00C02579">
        <w:rPr>
          <w:rFonts w:asciiTheme="majorHAnsi" w:hAnsiTheme="majorHAnsi" w:cstheme="majorHAnsi"/>
          <w:sz w:val="12"/>
          <w:szCs w:val="12"/>
        </w:rPr>
        <w:t xml:space="preserve">class compete </w:t>
      </w:r>
      <w:r w:rsidRPr="00C02579">
        <w:rPr>
          <w:rFonts w:asciiTheme="majorHAnsi" w:hAnsiTheme="majorHAnsi" w:cstheme="majorHAnsi"/>
          <w:sz w:val="12"/>
        </w:rPr>
        <w:t>through quality and price for preferred placement on drug formularies and physicians’ choices for patient treatment.</w:t>
      </w:r>
    </w:p>
    <w:p w14:paraId="6004E5B5"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u w:val="single"/>
        </w:rPr>
        <w:t>Patents play an essential role in the economic “ecosystem” of discovery and investment that has developed since the 1980s. Hundreds of start-up firms, often backed by venture capital, have been launched, and a robust innovation market has emerged</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11</w:t>
      </w:r>
      <w:r w:rsidRPr="00C02579">
        <w:rPr>
          <w:rFonts w:asciiTheme="majorHAnsi" w:hAnsiTheme="majorHAnsi" w:cstheme="majorHAnsi"/>
          <w:sz w:val="12"/>
        </w:rPr>
        <w:t xml:space="preserve"> The value of these development-stage firms is largely determined by their proprietary technologies and the candidate drugs they have in development. As a result, </w:t>
      </w:r>
      <w:r w:rsidRPr="00C02579">
        <w:rPr>
          <w:rFonts w:asciiTheme="majorHAnsi" w:hAnsiTheme="majorHAnsi" w:cstheme="majorHAnsi"/>
          <w:u w:val="single"/>
        </w:rPr>
        <w:t>the strength of intellectual property protection plays a key role in funding and partnership opportunities for such firms</w:t>
      </w:r>
      <w:r w:rsidRPr="00C02579">
        <w:rPr>
          <w:rFonts w:asciiTheme="majorHAnsi" w:hAnsiTheme="majorHAnsi" w:cstheme="majorHAnsi"/>
          <w:sz w:val="12"/>
        </w:rPr>
        <w:t>.</w:t>
      </w:r>
    </w:p>
    <w:p w14:paraId="36ED4D96" w14:textId="77777777" w:rsidR="00FE05D2" w:rsidRPr="00C02579" w:rsidRDefault="00FE05D2" w:rsidP="00FE05D2">
      <w:pPr>
        <w:rPr>
          <w:rFonts w:asciiTheme="majorHAnsi" w:hAnsiTheme="majorHAnsi" w:cstheme="majorHAnsi"/>
          <w:sz w:val="12"/>
        </w:rPr>
      </w:pPr>
    </w:p>
    <w:p w14:paraId="48C63E7F" w14:textId="77777777" w:rsidR="00FE05D2" w:rsidRPr="00C02579" w:rsidRDefault="00FE05D2" w:rsidP="00FE05D2">
      <w:pPr>
        <w:rPr>
          <w:rFonts w:asciiTheme="majorHAnsi" w:hAnsiTheme="majorHAnsi" w:cstheme="majorHAnsi"/>
          <w:sz w:val="12"/>
        </w:rPr>
      </w:pPr>
    </w:p>
    <w:p w14:paraId="78586127"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u w:val="single"/>
        </w:rPr>
      </w:pPr>
      <w:r w:rsidRPr="00C02579">
        <w:rPr>
          <w:rFonts w:asciiTheme="majorHAnsi" w:eastAsiaTheme="majorEastAsia" w:hAnsiTheme="majorHAnsi" w:cstheme="majorHAnsi"/>
          <w:b/>
          <w:iCs/>
          <w:sz w:val="26"/>
        </w:rPr>
        <w:t xml:space="preserve">IP protection is </w:t>
      </w:r>
      <w:r w:rsidRPr="00C02579">
        <w:rPr>
          <w:rFonts w:asciiTheme="majorHAnsi" w:eastAsiaTheme="majorEastAsia" w:hAnsiTheme="majorHAnsi" w:cstheme="majorHAnsi"/>
          <w:b/>
          <w:iCs/>
          <w:sz w:val="26"/>
          <w:u w:val="single"/>
        </w:rPr>
        <w:t>critical</w:t>
      </w:r>
      <w:r w:rsidRPr="00C02579">
        <w:rPr>
          <w:rFonts w:asciiTheme="majorHAnsi" w:eastAsiaTheme="majorEastAsia" w:hAnsiTheme="majorHAnsi" w:cstheme="majorHAnsi"/>
          <w:b/>
          <w:iCs/>
          <w:sz w:val="26"/>
        </w:rPr>
        <w:t xml:space="preserve"> to innovation – it incentivizes risk-taking by boosting investments</w:t>
      </w:r>
    </w:p>
    <w:p w14:paraId="71941F42" w14:textId="77777777" w:rsidR="00FE05D2" w:rsidRPr="00C02579" w:rsidRDefault="00FE05D2" w:rsidP="00FE05D2">
      <w:pPr>
        <w:rPr>
          <w:rFonts w:asciiTheme="majorHAnsi" w:hAnsiTheme="majorHAnsi" w:cstheme="majorHAnsi"/>
          <w:sz w:val="26"/>
        </w:rPr>
      </w:pPr>
      <w:r w:rsidRPr="00C02579">
        <w:rPr>
          <w:rFonts w:asciiTheme="majorHAnsi" w:hAnsiTheme="majorHAnsi" w:cstheme="majorHAnsi"/>
          <w:b/>
          <w:bCs/>
          <w:sz w:val="26"/>
        </w:rPr>
        <w:t xml:space="preserve">Ezell and Cory 19 </w:t>
      </w:r>
      <w:r w:rsidRPr="00C02579">
        <w:rPr>
          <w:rFonts w:asciiTheme="majorHAnsi" w:hAnsiTheme="majorHAnsi" w:cstheme="majorHAnsi"/>
          <w:bCs/>
          <w:sz w:val="16"/>
          <w:szCs w:val="16"/>
        </w:rPr>
        <w:t>[(Stephen, vice president, global innovation policy, at the Information Technology and Innovation Foundation, B.S. from the School of Foreign Service at Georgetown University, and Nigel, associate director covering trade policy at the Information Technology and Innovation Foundation, former researcher in the Southeast Asia Program at the Center for Strategic and International Studies, MA in public policy from Georgetown University) “</w:t>
      </w:r>
      <w:r w:rsidRPr="00C02579">
        <w:rPr>
          <w:rFonts w:asciiTheme="majorHAnsi" w:hAnsiTheme="majorHAnsi" w:cstheme="majorHAnsi"/>
          <w:sz w:val="16"/>
          <w:szCs w:val="16"/>
        </w:rPr>
        <w:t>The Way Forward for Intellectual Property Internationally,” Information Technology and Innovation Foundation, 4/25/2019] TDI</w:t>
      </w:r>
    </w:p>
    <w:p w14:paraId="5A801E30"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u w:val="single"/>
        </w:rPr>
        <w:lastRenderedPageBreak/>
        <w:t xml:space="preserve">IPR reforms also introduce </w:t>
      </w:r>
      <w:r w:rsidRPr="00C02579">
        <w:rPr>
          <w:rFonts w:asciiTheme="majorHAnsi" w:hAnsiTheme="majorHAnsi" w:cstheme="majorHAnsi"/>
          <w:b/>
          <w:iCs/>
          <w:u w:val="single"/>
        </w:rPr>
        <w:t>strong incentives for domestic innovation</w:t>
      </w:r>
      <w:r w:rsidRPr="00C02579">
        <w:rPr>
          <w:rFonts w:asciiTheme="majorHAnsi" w:hAnsiTheme="majorHAnsi" w:cstheme="majorHAnsi"/>
          <w:u w:val="single"/>
        </w:rPr>
        <w:t xml:space="preserve">. Sherwood, using case studies from 18 developing countries, concluded </w:t>
      </w:r>
      <w:r w:rsidRPr="00E86232">
        <w:rPr>
          <w:rFonts w:asciiTheme="majorHAnsi" w:hAnsiTheme="majorHAnsi" w:cstheme="majorHAnsi"/>
          <w:u w:val="single"/>
        </w:rPr>
        <w:t xml:space="preserve">that </w:t>
      </w:r>
      <w:r w:rsidRPr="00E86232">
        <w:rPr>
          <w:rFonts w:asciiTheme="majorHAnsi" w:hAnsiTheme="majorHAnsi" w:cstheme="majorHAnsi"/>
          <w:b/>
          <w:iCs/>
          <w:highlight w:val="cyan"/>
          <w:u w:val="single"/>
        </w:rPr>
        <w:t>poor provision of 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C02579">
        <w:rPr>
          <w:rFonts w:asciiTheme="majorHAnsi" w:hAnsiTheme="majorHAnsi" w:cstheme="majorHAnsi"/>
          <w:b/>
          <w:iCs/>
          <w:u w:val="single"/>
        </w:rPr>
        <w:t xml:space="preserve">roperty </w:t>
      </w:r>
      <w:r w:rsidRPr="00E86232">
        <w:rPr>
          <w:rFonts w:asciiTheme="majorHAnsi" w:hAnsiTheme="majorHAnsi" w:cstheme="majorHAnsi"/>
          <w:b/>
          <w:iCs/>
          <w:highlight w:val="cyan"/>
          <w:u w:val="single"/>
        </w:rPr>
        <w:t>rights deters local innovation</w:t>
      </w:r>
      <w:r w:rsidRPr="00C02579">
        <w:rPr>
          <w:rFonts w:asciiTheme="majorHAnsi" w:hAnsiTheme="majorHAnsi" w:cstheme="majorHAnsi"/>
          <w:b/>
          <w:iCs/>
          <w:u w:val="single"/>
        </w:rPr>
        <w:t xml:space="preserve"> and risk-taking</w:t>
      </w:r>
      <w:r w:rsidRPr="00C02579">
        <w:rPr>
          <w:rFonts w:asciiTheme="majorHAnsi" w:hAnsiTheme="majorHAnsi" w:cstheme="majorHAnsi"/>
          <w:sz w:val="12"/>
        </w:rPr>
        <w:t xml:space="preserve">.47 In contrast, </w:t>
      </w:r>
      <w:r w:rsidRPr="00C02579">
        <w:rPr>
          <w:rFonts w:asciiTheme="majorHAnsi" w:hAnsiTheme="majorHAnsi" w:cstheme="majorHAnsi"/>
          <w:u w:val="single"/>
        </w:rPr>
        <w:t>IPR reform has been associated with increased innovative activity, as measured by domestic patent filings</w:t>
      </w:r>
      <w:r w:rsidRPr="00C02579">
        <w:rPr>
          <w:rFonts w:asciiTheme="majorHAnsi" w:hAnsiTheme="majorHAnsi" w:cstheme="majorHAnsi"/>
          <w:sz w:val="12"/>
        </w:rPr>
        <w:t xml:space="preserve">, albeit with some variation across countries and sectors.48 For example, Ryan, </w:t>
      </w:r>
      <w:r w:rsidRPr="00C02579">
        <w:rPr>
          <w:rFonts w:asciiTheme="majorHAnsi" w:hAnsiTheme="majorHAnsi" w:cstheme="majorHAnsi"/>
          <w:sz w:val="12"/>
          <w:szCs w:val="12"/>
        </w:rPr>
        <w:t xml:space="preserve">in </w:t>
      </w:r>
      <w:r w:rsidRPr="00C02579">
        <w:rPr>
          <w:rFonts w:asciiTheme="majorHAnsi" w:hAnsiTheme="majorHAnsi" w:cstheme="majorHAnsi"/>
          <w:b/>
          <w:iCs/>
          <w:u w:val="single"/>
        </w:rPr>
        <w:t xml:space="preserve">a </w:t>
      </w:r>
      <w:r w:rsidRPr="00E86232">
        <w:rPr>
          <w:rFonts w:asciiTheme="majorHAnsi" w:hAnsiTheme="majorHAnsi" w:cstheme="majorHAnsi"/>
          <w:b/>
          <w:iCs/>
          <w:highlight w:val="cyan"/>
          <w:u w:val="single"/>
        </w:rPr>
        <w:t>study</w:t>
      </w:r>
      <w:r w:rsidRPr="00C02579">
        <w:rPr>
          <w:rFonts w:asciiTheme="majorHAnsi" w:hAnsiTheme="majorHAnsi" w:cstheme="majorHAnsi"/>
          <w:b/>
          <w:iCs/>
          <w:u w:val="single"/>
        </w:rPr>
        <w:t xml:space="preserve"> of biomedical innovations and patent </w:t>
      </w:r>
      <w:r w:rsidRPr="00E86232">
        <w:rPr>
          <w:rFonts w:asciiTheme="majorHAnsi" w:hAnsiTheme="majorHAnsi" w:cstheme="majorHAnsi"/>
          <w:b/>
          <w:iCs/>
          <w:highlight w:val="cyan"/>
          <w:u w:val="single"/>
        </w:rPr>
        <w:t>reform in Brazil, found</w:t>
      </w:r>
      <w:r w:rsidRPr="00C02579">
        <w:rPr>
          <w:rFonts w:asciiTheme="majorHAnsi" w:hAnsiTheme="majorHAnsi" w:cstheme="majorHAnsi"/>
          <w:b/>
          <w:iCs/>
          <w:u w:val="single"/>
        </w:rPr>
        <w:t xml:space="preserve"> that </w:t>
      </w:r>
      <w:r w:rsidRPr="00E86232">
        <w:rPr>
          <w:rFonts w:asciiTheme="majorHAnsi" w:hAnsiTheme="majorHAnsi" w:cstheme="majorHAnsi"/>
          <w:b/>
          <w:iCs/>
          <w:highlight w:val="cyan"/>
          <w:u w:val="single"/>
        </w:rPr>
        <w:t>patents provided incentives for innovation investments</w:t>
      </w:r>
      <w:r w:rsidRPr="00C02579">
        <w:rPr>
          <w:rFonts w:asciiTheme="majorHAnsi" w:hAnsiTheme="majorHAnsi" w:cstheme="majorHAnsi"/>
          <w:b/>
          <w:iCs/>
          <w:u w:val="single"/>
        </w:rPr>
        <w:t xml:space="preserve"> and facilitated the functioning of technology markets</w:t>
      </w:r>
      <w:r w:rsidRPr="00C02579">
        <w:rPr>
          <w:rFonts w:asciiTheme="majorHAnsi" w:hAnsiTheme="majorHAnsi" w:cstheme="majorHAnsi"/>
          <w:sz w:val="12"/>
        </w:rPr>
        <w:t xml:space="preserve">.49 Park and </w:t>
      </w:r>
      <w:proofErr w:type="spellStart"/>
      <w:r w:rsidRPr="00C02579">
        <w:rPr>
          <w:rFonts w:asciiTheme="majorHAnsi" w:hAnsiTheme="majorHAnsi" w:cstheme="majorHAnsi"/>
          <w:sz w:val="12"/>
        </w:rPr>
        <w:t>Lippoldt</w:t>
      </w:r>
      <w:proofErr w:type="spellEnd"/>
      <w:r w:rsidRPr="00C02579">
        <w:rPr>
          <w:rFonts w:asciiTheme="majorHAnsi" w:hAnsiTheme="majorHAnsi" w:cstheme="majorHAnsi"/>
          <w:sz w:val="12"/>
        </w:rPr>
        <w:t xml:space="preserve"> also observed that the provision of adequate protection for IPRs can help to stimulate local innovation, in some cases </w:t>
      </w:r>
      <w:r w:rsidRPr="00C02579">
        <w:rPr>
          <w:rFonts w:asciiTheme="majorHAnsi" w:hAnsiTheme="majorHAnsi" w:cstheme="majorHAnsi"/>
          <w:u w:val="single"/>
        </w:rPr>
        <w:t>building on the transfer of technologies that provide inputs and spillovers</w:t>
      </w:r>
      <w:r w:rsidRPr="00C02579">
        <w:rPr>
          <w:rFonts w:asciiTheme="majorHAnsi" w:hAnsiTheme="majorHAnsi" w:cstheme="majorHAnsi"/>
          <w:sz w:val="12"/>
        </w:rPr>
        <w:t xml:space="preserve">.50 In other words, </w:t>
      </w:r>
      <w:r w:rsidRPr="00C02579">
        <w:rPr>
          <w:rFonts w:asciiTheme="majorHAnsi" w:hAnsiTheme="majorHAnsi" w:cstheme="majorHAnsi"/>
          <w:u w:val="single"/>
        </w:rPr>
        <w:t xml:space="preserve">local innovators are introduced to technologies first through the technology transfer that takes place in an environment wherein protection of IPRs is assured; then, they may build on those ideas </w:t>
      </w:r>
      <w:r w:rsidRPr="00C02579">
        <w:rPr>
          <w:rFonts w:asciiTheme="majorHAnsi" w:hAnsiTheme="majorHAnsi" w:cstheme="majorHAnsi"/>
          <w:sz w:val="12"/>
          <w:szCs w:val="12"/>
        </w:rPr>
        <w:t>to create an evolved product or develop alternate approaches</w:t>
      </w:r>
      <w:r w:rsidRPr="00C02579">
        <w:rPr>
          <w:rFonts w:asciiTheme="majorHAnsi" w:hAnsiTheme="majorHAnsi" w:cstheme="majorHAnsi"/>
          <w:sz w:val="12"/>
        </w:rPr>
        <w:t xml:space="preserve">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C02579">
        <w:rPr>
          <w:rFonts w:asciiTheme="majorHAnsi" w:hAnsiTheme="majorHAnsi" w:cstheme="majorHAnsi"/>
          <w:sz w:val="12"/>
        </w:rPr>
        <w:t>Maskus</w:t>
      </w:r>
      <w:proofErr w:type="spellEnd"/>
      <w:r w:rsidRPr="00C02579">
        <w:rPr>
          <w:rFonts w:asciiTheme="majorHAnsi" w:hAnsiTheme="majorHAnsi" w:cstheme="majorHAnsi"/>
          <w:sz w:val="12"/>
        </w:rPr>
        <w:t xml:space="preserve"> notes that </w:t>
      </w:r>
      <w:r w:rsidRPr="00C02579">
        <w:rPr>
          <w:rFonts w:asciiTheme="majorHAnsi" w:hAnsiTheme="majorHAnsi" w:cstheme="majorHAnsi"/>
          <w:u w:val="single"/>
        </w:rPr>
        <w:t>without protection from potential abuse of their newly developed technologies, foreign enterprises may be less willing to reveal technical information associated with their innovations</w:t>
      </w:r>
      <w:r w:rsidRPr="00C02579">
        <w:rPr>
          <w:rFonts w:asciiTheme="majorHAnsi" w:hAnsiTheme="majorHAnsi" w:cstheme="majorHAnsi"/>
          <w:sz w:val="12"/>
        </w:rPr>
        <w:t>.52 </w:t>
      </w:r>
      <w:r w:rsidRPr="00C02579">
        <w:rPr>
          <w:rFonts w:asciiTheme="majorHAnsi" w:hAnsiTheme="majorHAnsi" w:cstheme="majorHAnsi"/>
          <w:sz w:val="12"/>
          <w:szCs w:val="12"/>
        </w:rPr>
        <w:t>The protection of patents and trade secrets provides necessary legal assurances for firms wishing to reveal proprietary characteristics of technologies to subsidiaries and licensees</w:t>
      </w:r>
      <w:r w:rsidRPr="00C02579">
        <w:rPr>
          <w:rFonts w:asciiTheme="majorHAnsi" w:hAnsiTheme="majorHAnsi" w:cstheme="majorHAnsi"/>
          <w:sz w:val="12"/>
        </w:rPr>
        <w:t xml:space="preserve"> via contracts.</w:t>
      </w:r>
    </w:p>
    <w:p w14:paraId="0012F0FB"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sz w:val="12"/>
          <w:szCs w:val="16"/>
        </w:rPr>
        <w:t xml:space="preserve">The relationship between IPR rights and innovation can also be seen in studies of how the introduction of </w:t>
      </w:r>
      <w:r w:rsidRPr="00C02579">
        <w:rPr>
          <w:rFonts w:asciiTheme="majorHAnsi" w:hAnsiTheme="majorHAnsi" w:cstheme="majorHAnsi"/>
          <w:u w:val="single"/>
        </w:rPr>
        <w:t xml:space="preserve">stronger IPR laws, </w:t>
      </w:r>
      <w:proofErr w:type="gramStart"/>
      <w:r w:rsidRPr="00C02579">
        <w:rPr>
          <w:rFonts w:asciiTheme="majorHAnsi" w:hAnsiTheme="majorHAnsi" w:cstheme="majorHAnsi"/>
          <w:u w:val="single"/>
        </w:rPr>
        <w:t>with regard to</w:t>
      </w:r>
      <w:proofErr w:type="gramEnd"/>
      <w:r w:rsidRPr="00C02579">
        <w:rPr>
          <w:rFonts w:asciiTheme="majorHAnsi" w:hAnsiTheme="majorHAnsi" w:cstheme="majorHAnsi"/>
          <w:u w:val="single"/>
        </w:rPr>
        <w:t xml:space="preserve"> patents, copyrights, and trademarks, affect R&amp;D activity</w:t>
      </w:r>
      <w:r w:rsidRPr="00C02579">
        <w:rPr>
          <w:rFonts w:asciiTheme="majorHAnsi" w:hAnsiTheme="majorHAnsi" w:cstheme="majorHAnsi"/>
          <w:sz w:val="12"/>
        </w:rPr>
        <w:t xml:space="preserve"> in an economy. Studies by </w:t>
      </w:r>
      <w:proofErr w:type="spellStart"/>
      <w:r w:rsidRPr="00C02579">
        <w:rPr>
          <w:rFonts w:asciiTheme="majorHAnsi" w:hAnsiTheme="majorHAnsi" w:cstheme="majorHAnsi"/>
          <w:sz w:val="12"/>
        </w:rPr>
        <w:t>Varsakelis</w:t>
      </w:r>
      <w:proofErr w:type="spellEnd"/>
      <w:r w:rsidRPr="00C02579">
        <w:rPr>
          <w:rFonts w:asciiTheme="majorHAnsi" w:hAnsiTheme="majorHAnsi" w:cstheme="majorHAnsi"/>
          <w:sz w:val="12"/>
        </w:rPr>
        <w:t xml:space="preserve"> and by Kanwar and Evenson found that </w:t>
      </w:r>
      <w:r w:rsidRPr="00E86232">
        <w:rPr>
          <w:rFonts w:asciiTheme="majorHAnsi" w:hAnsiTheme="majorHAnsi" w:cstheme="majorHAnsi"/>
          <w:b/>
          <w:iCs/>
          <w:highlight w:val="cyan"/>
          <w:u w:val="single"/>
        </w:rPr>
        <w:t>R&amp;D to GDP ratios are positively related to the strength of patent rights</w:t>
      </w:r>
      <w:r w:rsidRPr="00C02579">
        <w:rPr>
          <w:rFonts w:asciiTheme="majorHAnsi" w:hAnsiTheme="majorHAnsi" w:cstheme="majorHAnsi"/>
          <w:sz w:val="12"/>
        </w:rPr>
        <w:t>, and are conditional on other factors.53 </w:t>
      </w:r>
      <w:r w:rsidRPr="00C02579">
        <w:rPr>
          <w:rFonts w:asciiTheme="majorHAnsi" w:hAnsiTheme="majorHAnsi" w:cstheme="majorHAnsi"/>
          <w:u w:val="single"/>
        </w:rPr>
        <w:t xml:space="preserve">Cavazos Cepeda et al. found a </w:t>
      </w:r>
      <w:r w:rsidRPr="00E86232">
        <w:rPr>
          <w:rFonts w:asciiTheme="majorHAnsi" w:hAnsiTheme="majorHAnsi" w:cstheme="majorHAnsi"/>
          <w:highlight w:val="cyan"/>
          <w:u w:val="single"/>
        </w:rPr>
        <w:t>positive influence of IPRs on the level of R&amp;D</w:t>
      </w:r>
      <w:r w:rsidRPr="00C02579">
        <w:rPr>
          <w:rFonts w:asciiTheme="majorHAnsi" w:hAnsiTheme="majorHAnsi" w:cstheme="majorHAnsi"/>
          <w:u w:val="single"/>
        </w:rPr>
        <w:t xml:space="preserve"> in an economy, with each 1 percent increase in the level of protection of IPRs in an economy</w:t>
      </w:r>
      <w:r w:rsidRPr="00C02579">
        <w:rPr>
          <w:rFonts w:asciiTheme="majorHAnsi" w:hAnsiTheme="majorHAnsi" w:cstheme="majorHAnsi"/>
          <w:sz w:val="12"/>
        </w:rPr>
        <w:t xml:space="preserve"> (as measured by improvements to a country’s score in the Patent Rights Index) </w:t>
      </w:r>
      <w:r w:rsidRPr="00C02579">
        <w:rPr>
          <w:rFonts w:asciiTheme="majorHAnsi" w:hAnsiTheme="majorHAnsi" w:cstheme="majorHAnsi"/>
          <w:u w:val="single"/>
        </w:rPr>
        <w:t>equating to, on average, a 0.7 percent increase in the domestic level of R&amp;D</w:t>
      </w:r>
      <w:r w:rsidRPr="00C02579">
        <w:rPr>
          <w:rFonts w:asciiTheme="majorHAnsi" w:hAnsiTheme="majorHAnsi" w:cstheme="majorHAnsi"/>
          <w:sz w:val="12"/>
        </w:rPr>
        <w:t xml:space="preserve">.54 Likewise, </w:t>
      </w:r>
      <w:r w:rsidRPr="00C02579">
        <w:rPr>
          <w:rFonts w:asciiTheme="majorHAnsi" w:hAnsiTheme="majorHAnsi" w:cstheme="majorHAnsi"/>
          <w:u w:val="single"/>
        </w:rPr>
        <w:t>a 1 percent increase in copyright protection was associated with a 3.3 percent increase in domestic R&amp;D</w:t>
      </w:r>
      <w:r w:rsidRPr="00C02579">
        <w:rPr>
          <w:rFonts w:asciiTheme="majorHAnsi" w:hAnsiTheme="majorHAnsi" w:cstheme="majorHAnsi"/>
          <w:sz w:val="12"/>
        </w:rPr>
        <w:t xml:space="preserve">. Similarly, </w:t>
      </w:r>
      <w:r w:rsidRPr="00C02579">
        <w:rPr>
          <w:rFonts w:asciiTheme="majorHAnsi" w:hAnsiTheme="majorHAnsi" w:cstheme="majorHAnsi"/>
          <w:u w:val="single"/>
        </w:rPr>
        <w:t>when trademark protection increased by 1 percent, there was an associated R&amp;D increase of 1.4 percent</w:t>
      </w:r>
      <w:r w:rsidRPr="00C02579">
        <w:rPr>
          <w:rFonts w:asciiTheme="majorHAnsi" w:hAnsiTheme="majorHAnsi" w:cstheme="majorHAnsi"/>
          <w:sz w:val="12"/>
        </w:rPr>
        <w: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w:t>
      </w:r>
      <w:r w:rsidRPr="00C02579">
        <w:rPr>
          <w:rFonts w:asciiTheme="majorHAnsi" w:hAnsiTheme="majorHAnsi" w:cstheme="majorHAnsi"/>
          <w:b/>
          <w:iCs/>
          <w:u w:val="single"/>
        </w:rPr>
        <w:t>In addition to spurring domestic innovation</w:t>
      </w:r>
      <w:r w:rsidRPr="00E86232">
        <w:rPr>
          <w:rFonts w:asciiTheme="majorHAnsi" w:hAnsiTheme="majorHAnsi" w:cstheme="majorHAnsi"/>
          <w:b/>
          <w:iCs/>
          <w:highlight w:val="cyan"/>
          <w:u w:val="single"/>
        </w:rPr>
        <w:t>, strong 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E86232">
        <w:rPr>
          <w:rFonts w:asciiTheme="majorHAnsi" w:hAnsiTheme="majorHAnsi" w:cstheme="majorHAnsi"/>
          <w:b/>
          <w:iCs/>
          <w:u w:val="single"/>
        </w:rPr>
        <w:t>roperty r</w:t>
      </w:r>
      <w:r w:rsidRPr="00C02579">
        <w:rPr>
          <w:rFonts w:asciiTheme="majorHAnsi" w:hAnsiTheme="majorHAnsi" w:cstheme="majorHAnsi"/>
          <w:b/>
          <w:iCs/>
          <w:u w:val="single"/>
        </w:rPr>
        <w:t xml:space="preserve">ights can </w:t>
      </w:r>
      <w:r w:rsidRPr="00E86232">
        <w:rPr>
          <w:rFonts w:asciiTheme="majorHAnsi" w:hAnsiTheme="majorHAnsi" w:cstheme="majorHAnsi"/>
          <w:b/>
          <w:iCs/>
          <w:highlight w:val="cyan"/>
          <w:u w:val="single"/>
        </w:rPr>
        <w:t>increase incentives for foreign direct investment</w:t>
      </w:r>
      <w:r w:rsidRPr="00C02579">
        <w:rPr>
          <w:rFonts w:asciiTheme="majorHAnsi" w:hAnsiTheme="majorHAnsi" w:cstheme="majorHAnsi"/>
          <w:b/>
          <w:iCs/>
          <w:u w:val="single"/>
        </w:rPr>
        <w:t xml:space="preserve"> which in turn also </w:t>
      </w:r>
      <w:r w:rsidRPr="00E86232">
        <w:rPr>
          <w:rFonts w:asciiTheme="majorHAnsi" w:hAnsiTheme="majorHAnsi" w:cstheme="majorHAnsi"/>
          <w:b/>
          <w:iCs/>
          <w:highlight w:val="cyan"/>
          <w:u w:val="single"/>
        </w:rPr>
        <w:t>leads to econ</w:t>
      </w:r>
      <w:r w:rsidRPr="00C02579">
        <w:rPr>
          <w:rFonts w:asciiTheme="majorHAnsi" w:hAnsiTheme="majorHAnsi" w:cstheme="majorHAnsi"/>
          <w:b/>
          <w:iCs/>
          <w:u w:val="single"/>
        </w:rPr>
        <w:t xml:space="preserve">omic </w:t>
      </w:r>
      <w:r w:rsidRPr="00E86232">
        <w:rPr>
          <w:rFonts w:asciiTheme="majorHAnsi" w:hAnsiTheme="majorHAnsi" w:cstheme="majorHAnsi"/>
          <w:b/>
          <w:iCs/>
          <w:highlight w:val="cyan"/>
          <w:u w:val="single"/>
        </w:rPr>
        <w:t>growth</w:t>
      </w:r>
      <w:r w:rsidRPr="00C02579">
        <w:rPr>
          <w:rFonts w:asciiTheme="majorHAnsi" w:hAnsiTheme="majorHAnsi" w:cstheme="majorHAnsi"/>
          <w:sz w:val="12"/>
        </w:rPr>
        <w:t>.”56</w:t>
      </w:r>
    </w:p>
    <w:p w14:paraId="71B382FB" w14:textId="77777777" w:rsidR="00FE05D2" w:rsidRPr="00C02579" w:rsidRDefault="00FE05D2" w:rsidP="00FE05D2">
      <w:pPr>
        <w:rPr>
          <w:rFonts w:asciiTheme="majorHAnsi" w:hAnsiTheme="majorHAnsi" w:cstheme="majorHAnsi"/>
        </w:rPr>
      </w:pPr>
    </w:p>
    <w:p w14:paraId="0EB4C110" w14:textId="77777777" w:rsidR="00FE05D2" w:rsidRPr="00C02579" w:rsidRDefault="00FE05D2" w:rsidP="00FE05D2">
      <w:pPr>
        <w:rPr>
          <w:rFonts w:asciiTheme="majorHAnsi" w:hAnsiTheme="majorHAnsi" w:cstheme="majorHAnsi"/>
        </w:rPr>
      </w:pPr>
    </w:p>
    <w:p w14:paraId="475F36E3" w14:textId="77777777" w:rsidR="00FE05D2" w:rsidRPr="00C02579" w:rsidRDefault="00FE05D2" w:rsidP="00FE05D2">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Reducing IP protections </w:t>
      </w:r>
      <w:r w:rsidRPr="00C02579">
        <w:rPr>
          <w:rFonts w:asciiTheme="majorHAnsi" w:eastAsiaTheme="majorEastAsia" w:hAnsiTheme="majorHAnsi" w:cstheme="majorHAnsi"/>
          <w:b/>
          <w:iCs/>
          <w:sz w:val="26"/>
          <w:u w:val="single"/>
        </w:rPr>
        <w:t>stifles innovation</w:t>
      </w:r>
      <w:r w:rsidRPr="00C02579">
        <w:rPr>
          <w:rFonts w:asciiTheme="majorHAnsi" w:eastAsiaTheme="majorEastAsia" w:hAnsiTheme="majorHAnsi" w:cstheme="majorHAnsi"/>
          <w:b/>
          <w:iCs/>
          <w:sz w:val="26"/>
        </w:rPr>
        <w:t xml:space="preserve"> by undermining incentives</w:t>
      </w:r>
    </w:p>
    <w:p w14:paraId="2AC98586" w14:textId="77777777" w:rsidR="00FE05D2" w:rsidRPr="00C02579" w:rsidRDefault="00FE05D2" w:rsidP="00FE05D2">
      <w:pPr>
        <w:rPr>
          <w:rFonts w:asciiTheme="majorHAnsi" w:hAnsiTheme="majorHAnsi" w:cstheme="majorHAnsi"/>
          <w:sz w:val="26"/>
        </w:rPr>
      </w:pPr>
      <w:r w:rsidRPr="00C02579">
        <w:rPr>
          <w:rFonts w:asciiTheme="majorHAnsi" w:hAnsiTheme="majorHAnsi" w:cstheme="majorHAnsi"/>
          <w:b/>
          <w:bCs/>
          <w:sz w:val="26"/>
        </w:rPr>
        <w:t>Bacchus 12/16</w:t>
      </w:r>
      <w:r w:rsidRPr="00C02579">
        <w:rPr>
          <w:rFonts w:asciiTheme="majorHAnsi" w:hAnsiTheme="majorHAnsi" w:cstheme="majorHAnsi"/>
          <w:b/>
          <w:bCs/>
          <w:sz w:val="16"/>
          <w:szCs w:val="16"/>
        </w:rPr>
        <w:t xml:space="preserve"> </w:t>
      </w:r>
      <w:r w:rsidRPr="00C02579">
        <w:rPr>
          <w:rFonts w:asciiTheme="majorHAnsi" w:hAnsiTheme="majorHAnsi" w:cstheme="majorHAnsi"/>
          <w:bCs/>
          <w:sz w:val="16"/>
          <w:szCs w:val="16"/>
        </w:rPr>
        <w:t>[(James, member of the </w:t>
      </w:r>
      <w:r w:rsidRPr="00C02579">
        <w:rPr>
          <w:rFonts w:asciiTheme="majorHAnsi" w:eastAsiaTheme="majorEastAsia" w:hAnsiTheme="majorHAnsi" w:cstheme="majorHAnsi"/>
          <w:bCs/>
          <w:sz w:val="16"/>
          <w:szCs w:val="16"/>
        </w:rPr>
        <w:t xml:space="preserve">Herbert A. </w:t>
      </w:r>
      <w:proofErr w:type="spellStart"/>
      <w:r w:rsidRPr="00C02579">
        <w:rPr>
          <w:rFonts w:asciiTheme="majorHAnsi" w:eastAsiaTheme="majorEastAsia" w:hAnsiTheme="majorHAnsi" w:cstheme="majorHAnsi"/>
          <w:bCs/>
          <w:sz w:val="16"/>
          <w:szCs w:val="16"/>
        </w:rPr>
        <w:t>Stiefel</w:t>
      </w:r>
      <w:proofErr w:type="spellEnd"/>
      <w:r w:rsidRPr="00C02579">
        <w:rPr>
          <w:rFonts w:asciiTheme="majorHAnsi" w:eastAsiaTheme="majorEastAsia" w:hAnsiTheme="majorHAnsi" w:cstheme="majorHAnsi"/>
          <w:bCs/>
          <w:sz w:val="16"/>
          <w:szCs w:val="16"/>
        </w:rPr>
        <w:t xml:space="preserve"> Center for Trade Policy Studies</w:t>
      </w:r>
      <w:r w:rsidRPr="00C02579">
        <w:rPr>
          <w:rFonts w:asciiTheme="majorHAnsi" w:hAnsiTheme="majorHAnsi" w:cstheme="majorHAnsi"/>
          <w:bCs/>
          <w:sz w:val="16"/>
          <w:szCs w:val="16"/>
        </w:rPr>
        <w:t>, the Distinguished University Professor of Global Affairs and director of the Center for Global Economic and Environmental Opportunity at the University of Central Florida) “</w:t>
      </w:r>
      <w:r w:rsidRPr="00C02579">
        <w:rPr>
          <w:rFonts w:asciiTheme="majorHAnsi" w:hAnsiTheme="majorHAnsi" w:cstheme="majorHAnsi"/>
          <w:sz w:val="16"/>
          <w:szCs w:val="16"/>
        </w:rPr>
        <w:t xml:space="preserve">An Unnecessary Proposal: A WTO Waiver of Intellectual Property Rights for COVID-19 Vaccines,” Cato Institute, </w:t>
      </w:r>
      <w:r w:rsidRPr="00C02579">
        <w:rPr>
          <w:rFonts w:asciiTheme="majorHAnsi" w:hAnsiTheme="majorHAnsi" w:cstheme="majorHAnsi"/>
          <w:bCs/>
          <w:sz w:val="16"/>
          <w:szCs w:val="16"/>
        </w:rPr>
        <w:t>12/16/2020] TDI</w:t>
      </w:r>
    </w:p>
    <w:p w14:paraId="10141E1B"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u w:val="single"/>
        </w:rPr>
        <w:t xml:space="preserve">The primary justification for granting and protecting IP rights is that they are </w:t>
      </w:r>
      <w:r w:rsidRPr="00E86232">
        <w:rPr>
          <w:rFonts w:asciiTheme="majorHAnsi" w:hAnsiTheme="majorHAnsi" w:cstheme="majorHAnsi"/>
          <w:b/>
          <w:iCs/>
          <w:highlight w:val="cyan"/>
          <w:u w:val="single"/>
        </w:rPr>
        <w:t>incentives</w:t>
      </w:r>
      <w:r w:rsidRPr="00C02579">
        <w:rPr>
          <w:rFonts w:asciiTheme="majorHAnsi" w:hAnsiTheme="majorHAnsi" w:cstheme="majorHAnsi"/>
          <w:b/>
          <w:iCs/>
          <w:u w:val="single"/>
        </w:rPr>
        <w:t xml:space="preserve"> for </w:t>
      </w:r>
      <w:r w:rsidRPr="00E86232">
        <w:rPr>
          <w:rFonts w:asciiTheme="majorHAnsi" w:hAnsiTheme="majorHAnsi" w:cstheme="majorHAnsi"/>
          <w:b/>
          <w:iCs/>
          <w:highlight w:val="cyan"/>
          <w:u w:val="single"/>
        </w:rPr>
        <w:t>innovation</w:t>
      </w:r>
      <w:r w:rsidRPr="00C02579">
        <w:rPr>
          <w:rFonts w:asciiTheme="majorHAnsi" w:hAnsiTheme="majorHAnsi" w:cstheme="majorHAnsi"/>
          <w:u w:val="single"/>
        </w:rPr>
        <w:t xml:space="preserve">, which is the main source for </w:t>
      </w:r>
      <w:r w:rsidRPr="00E86232">
        <w:rPr>
          <w:rFonts w:asciiTheme="majorHAnsi" w:hAnsiTheme="majorHAnsi" w:cstheme="majorHAnsi"/>
          <w:b/>
          <w:iCs/>
          <w:highlight w:val="cyan"/>
          <w:u w:val="single"/>
        </w:rPr>
        <w:t>long‐​term economic growth</w:t>
      </w:r>
      <w:r w:rsidRPr="00C02579">
        <w:rPr>
          <w:rFonts w:asciiTheme="majorHAnsi" w:hAnsiTheme="majorHAnsi" w:cstheme="majorHAnsi"/>
          <w:u w:val="single"/>
        </w:rPr>
        <w:t xml:space="preserve"> and enhancements in the </w:t>
      </w:r>
      <w:r w:rsidRPr="00C02579">
        <w:rPr>
          <w:rFonts w:asciiTheme="majorHAnsi" w:hAnsiTheme="majorHAnsi" w:cstheme="majorHAnsi"/>
          <w:b/>
          <w:iCs/>
          <w:u w:val="single"/>
        </w:rPr>
        <w:t>quality of human life</w:t>
      </w:r>
      <w:r w:rsidRPr="00C02579">
        <w:rPr>
          <w:rFonts w:asciiTheme="majorHAnsi" w:hAnsiTheme="majorHAnsi" w:cstheme="majorHAnsi"/>
          <w:sz w:val="12"/>
        </w:rPr>
        <w:t xml:space="preserve">. </w:t>
      </w:r>
      <w:r w:rsidRPr="00C02579">
        <w:rPr>
          <w:rFonts w:asciiTheme="majorHAnsi" w:hAnsiTheme="majorHAnsi" w:cstheme="majorHAnsi"/>
          <w:u w:val="single"/>
        </w:rPr>
        <w:t>IP rights spark innovation by “</w:t>
      </w:r>
      <w:r w:rsidRPr="00C02579">
        <w:rPr>
          <w:rFonts w:asciiTheme="majorHAnsi" w:hAnsiTheme="majorHAnsi" w:cstheme="majorHAnsi"/>
          <w:b/>
          <w:iCs/>
          <w:u w:val="single"/>
        </w:rPr>
        <w:t>enabling innovators to capture enough of the benefits of their own innovative activity to justify taking considerable risks</w:t>
      </w:r>
      <w:r w:rsidRPr="00C02579">
        <w:rPr>
          <w:rFonts w:asciiTheme="majorHAnsi" w:hAnsiTheme="majorHAnsi" w:cstheme="majorHAnsi"/>
          <w:sz w:val="12"/>
        </w:rPr>
        <w:t>.”</w:t>
      </w:r>
      <w:r w:rsidRPr="00C02579">
        <w:rPr>
          <w:rFonts w:asciiTheme="majorHAnsi" w:eastAsiaTheme="majorEastAsia" w:hAnsiTheme="majorHAnsi" w:cstheme="majorHAnsi"/>
          <w:sz w:val="12"/>
          <w:vertAlign w:val="superscript"/>
        </w:rPr>
        <w:t>18</w:t>
      </w:r>
      <w:r w:rsidRPr="00C02579">
        <w:rPr>
          <w:rFonts w:asciiTheme="majorHAnsi" w:hAnsiTheme="majorHAnsi" w:cstheme="majorHAnsi"/>
          <w:sz w:val="12"/>
        </w:rPr>
        <w:t xml:space="preserve"> The </w:t>
      </w:r>
      <w:r w:rsidRPr="00C02579">
        <w:rPr>
          <w:rFonts w:asciiTheme="majorHAnsi" w:hAnsiTheme="majorHAnsi" w:cstheme="majorHAnsi"/>
          <w:u w:val="single"/>
        </w:rPr>
        <w:t xml:space="preserve">knowledge from innovations inspired by IP rights </w:t>
      </w:r>
      <w:r w:rsidRPr="00E86232">
        <w:rPr>
          <w:rFonts w:asciiTheme="majorHAnsi" w:hAnsiTheme="majorHAnsi" w:cstheme="majorHAnsi"/>
          <w:highlight w:val="cyan"/>
          <w:u w:val="single"/>
        </w:rPr>
        <w:t>spills over to inspire other innovations</w:t>
      </w:r>
      <w:r w:rsidRPr="00E86232">
        <w:rPr>
          <w:rFonts w:asciiTheme="majorHAnsi" w:hAnsiTheme="majorHAnsi" w:cstheme="majorHAnsi"/>
          <w:sz w:val="12"/>
          <w:highlight w:val="cyan"/>
        </w:rPr>
        <w:t xml:space="preserve">. </w:t>
      </w:r>
      <w:r w:rsidRPr="00E86232">
        <w:rPr>
          <w:rFonts w:asciiTheme="majorHAnsi" w:hAnsiTheme="majorHAnsi" w:cstheme="majorHAnsi"/>
          <w:sz w:val="12"/>
        </w:rPr>
        <w:t>The</w:t>
      </w:r>
      <w:r w:rsidRPr="00C02579">
        <w:rPr>
          <w:rFonts w:asciiTheme="majorHAnsi" w:hAnsiTheme="majorHAnsi" w:cstheme="majorHAnsi"/>
          <w:sz w:val="12"/>
        </w:rPr>
        <w:t xml:space="preserve"> protection of IP rights promotes the diffusion, domestically and internationally, of innovative technologies and new know‐​how. Historically, the principal factors of production have been land, labor, and capital. </w:t>
      </w:r>
      <w:r w:rsidRPr="00E86232">
        <w:rPr>
          <w:rFonts w:asciiTheme="majorHAnsi" w:hAnsiTheme="majorHAnsi" w:cstheme="majorHAnsi"/>
          <w:highlight w:val="cyan"/>
          <w:u w:val="single"/>
        </w:rPr>
        <w:t>In the new pandemic world, perhaps an even more vital factor is the creation of knowledge</w:t>
      </w:r>
      <w:r w:rsidRPr="00C02579">
        <w:rPr>
          <w:rFonts w:asciiTheme="majorHAnsi" w:hAnsiTheme="majorHAnsi" w:cstheme="majorHAnsi"/>
          <w:sz w:val="12"/>
        </w:rPr>
        <w:t xml:space="preserve">, which adds enormously to “the wealth of nations.” </w:t>
      </w:r>
      <w:r w:rsidRPr="00C02579">
        <w:rPr>
          <w:rFonts w:asciiTheme="majorHAnsi" w:hAnsiTheme="majorHAnsi" w:cstheme="majorHAnsi"/>
          <w:u w:val="single"/>
        </w:rPr>
        <w:t xml:space="preserve">Digital and other economic growth in the 21st century is increasingly </w:t>
      </w:r>
      <w:r w:rsidRPr="00C02579">
        <w:rPr>
          <w:rFonts w:asciiTheme="majorHAnsi" w:hAnsiTheme="majorHAnsi" w:cstheme="majorHAnsi"/>
          <w:u w:val="single"/>
        </w:rPr>
        <w:lastRenderedPageBreak/>
        <w:t xml:space="preserve">ideas‐​based and knowledge intensive. </w:t>
      </w:r>
      <w:r w:rsidRPr="00E86232">
        <w:rPr>
          <w:rFonts w:asciiTheme="majorHAnsi" w:hAnsiTheme="majorHAnsi" w:cstheme="majorHAnsi"/>
          <w:b/>
          <w:iCs/>
          <w:highlight w:val="cyan"/>
          <w:u w:val="single"/>
        </w:rPr>
        <w:t>Without IP rights as incentives, there would be less new knowledge and thus less innovation</w:t>
      </w:r>
      <w:r w:rsidRPr="00E86232">
        <w:rPr>
          <w:rFonts w:asciiTheme="majorHAnsi" w:hAnsiTheme="majorHAnsi" w:cstheme="majorHAnsi"/>
          <w:sz w:val="12"/>
          <w:highlight w:val="cyan"/>
        </w:rPr>
        <w:t>.</w:t>
      </w:r>
    </w:p>
    <w:p w14:paraId="6ED39CAA" w14:textId="77777777" w:rsidR="00FE05D2" w:rsidRPr="00C02579" w:rsidRDefault="00FE05D2" w:rsidP="00FE05D2">
      <w:pPr>
        <w:rPr>
          <w:rFonts w:asciiTheme="majorHAnsi" w:hAnsiTheme="majorHAnsi" w:cstheme="majorHAnsi"/>
          <w:sz w:val="12"/>
        </w:rPr>
      </w:pPr>
      <w:r w:rsidRPr="00C02579">
        <w:rPr>
          <w:rFonts w:asciiTheme="majorHAnsi" w:hAnsiTheme="majorHAnsi" w:cstheme="majorHAnsi"/>
          <w:u w:val="single"/>
        </w:rPr>
        <w:t>In the short term, undermining private IP rights may accelerate distribution of goods and services</w:t>
      </w:r>
      <w:r w:rsidRPr="00C02579">
        <w:rPr>
          <w:rFonts w:asciiTheme="majorHAnsi" w:hAnsiTheme="majorHAnsi" w:cstheme="majorHAnsi"/>
          <w:sz w:val="12"/>
        </w:rPr>
        <w:t>—</w:t>
      </w:r>
      <w:r w:rsidRPr="00C02579">
        <w:rPr>
          <w:rFonts w:asciiTheme="majorHAnsi" w:hAnsiTheme="majorHAnsi" w:cstheme="majorHAnsi"/>
          <w:u w:val="single"/>
        </w:rPr>
        <w:t>where the novel knowledge that went into making them already exists. But in the long term, undermining private IP rights would eliminate the incentives that inspire innovation, thus preventing the discovery and development of knowledge for new goods and services that the world needs</w:t>
      </w:r>
      <w:r w:rsidRPr="00C02579">
        <w:rPr>
          <w:rFonts w:asciiTheme="majorHAnsi" w:hAnsiTheme="majorHAnsi" w:cstheme="majorHAnsi"/>
          <w:sz w:val="12"/>
        </w:rPr>
        <w:t>. This widespread dismissal of the link between private IP rights and innovation is perhaps best reflected in the fact that although the United Nations Sustainable Development Goals for 2030 aspire to “foster innovation,” they make no mention of IP rights.</w:t>
      </w:r>
      <w:r w:rsidRPr="00C02579">
        <w:rPr>
          <w:rFonts w:asciiTheme="majorHAnsi" w:eastAsiaTheme="majorEastAsia" w:hAnsiTheme="majorHAnsi" w:cstheme="majorHAnsi"/>
          <w:sz w:val="12"/>
          <w:vertAlign w:val="superscript"/>
        </w:rPr>
        <w:t>19</w:t>
      </w:r>
    </w:p>
    <w:p w14:paraId="7CE6B3E9" w14:textId="77777777" w:rsidR="00FE05D2" w:rsidRPr="00D32E5B" w:rsidRDefault="00FE05D2" w:rsidP="00FE05D2">
      <w:pPr>
        <w:keepNext/>
        <w:keepLines/>
        <w:spacing w:before="40" w:after="0"/>
        <w:outlineLvl w:val="3"/>
        <w:rPr>
          <w:rFonts w:eastAsia="MS Gothic"/>
          <w:b/>
          <w:iCs/>
          <w:sz w:val="26"/>
        </w:rPr>
      </w:pPr>
      <w:r w:rsidRPr="00D32E5B">
        <w:rPr>
          <w:rFonts w:eastAsia="MS Gothic"/>
          <w:b/>
          <w:iCs/>
          <w:sz w:val="26"/>
        </w:rPr>
        <w:t xml:space="preserve">Limited manufacturing and poor distribution infrastructure </w:t>
      </w:r>
      <w:r w:rsidRPr="00D32E5B">
        <w:rPr>
          <w:rFonts w:eastAsia="MS Gothic"/>
          <w:b/>
          <w:iCs/>
          <w:sz w:val="26"/>
          <w:u w:val="single"/>
        </w:rPr>
        <w:t>outweigh</w:t>
      </w:r>
      <w:r w:rsidRPr="00D32E5B">
        <w:rPr>
          <w:rFonts w:eastAsia="MS Gothic"/>
          <w:b/>
          <w:iCs/>
          <w:sz w:val="26"/>
        </w:rPr>
        <w:t xml:space="preserve">---their evidence. </w:t>
      </w:r>
    </w:p>
    <w:p w14:paraId="3990E988" w14:textId="77777777" w:rsidR="00FE05D2" w:rsidRPr="00D32E5B" w:rsidRDefault="00FE05D2" w:rsidP="00FE05D2">
      <w:pPr>
        <w:rPr>
          <w:rFonts w:eastAsia="Cambria"/>
        </w:rPr>
      </w:pPr>
      <w:r w:rsidRPr="00D32E5B">
        <w:rPr>
          <w:rFonts w:eastAsia="Cambria"/>
          <w:b/>
          <w:bCs/>
          <w:sz w:val="26"/>
        </w:rPr>
        <w:t>Khullar 21</w:t>
      </w:r>
      <w:r w:rsidRPr="00D32E5B">
        <w:rPr>
          <w:rFonts w:eastAsia="Cambria"/>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1" w:history="1">
        <w:r w:rsidRPr="00D32E5B">
          <w:rPr>
            <w:rFonts w:eastAsia="Cambria"/>
          </w:rPr>
          <w:t>https://www.newyorker.com/science/medical-dispatch/indias-crisis-marks-a-new-phase-in-the-pandemic</w:t>
        </w:r>
      </w:hyperlink>
      <w:r w:rsidRPr="00D32E5B">
        <w:rPr>
          <w:rFonts w:eastAsia="Cambria"/>
        </w:rPr>
        <w:t>] TDI</w:t>
      </w:r>
    </w:p>
    <w:p w14:paraId="075BD1DD" w14:textId="77777777" w:rsidR="00FE05D2" w:rsidRPr="00D32E5B" w:rsidRDefault="00FE05D2" w:rsidP="00FE05D2">
      <w:pPr>
        <w:rPr>
          <w:rFonts w:eastAsia="Cambria"/>
          <w:u w:val="single"/>
        </w:rPr>
      </w:pPr>
      <w:r w:rsidRPr="00D32E5B">
        <w:rPr>
          <w:rFonts w:eastAsia="Cambria"/>
          <w:u w:val="single"/>
        </w:rPr>
        <w:t xml:space="preserve">Jha told me that he </w:t>
      </w:r>
      <w:r w:rsidRPr="00D32E5B">
        <w:rPr>
          <w:rFonts w:eastAsia="Cambria"/>
          <w:b/>
          <w:bCs/>
          <w:highlight w:val="green"/>
          <w:u w:val="single"/>
        </w:rPr>
        <w:t>worries less about I.P</w:t>
      </w:r>
      <w:r w:rsidRPr="00D32E5B">
        <w:rPr>
          <w:rFonts w:eastAsia="Cambria"/>
          <w:b/>
          <w:bCs/>
          <w:u w:val="single"/>
        </w:rPr>
        <w:t>.</w:t>
      </w:r>
      <w:r w:rsidRPr="00D32E5B">
        <w:rPr>
          <w:rFonts w:eastAsia="Cambria"/>
          <w:u w:val="single"/>
        </w:rPr>
        <w:t xml:space="preserve"> and incentives </w:t>
      </w:r>
      <w:r w:rsidRPr="00D32E5B">
        <w:rPr>
          <w:rFonts w:eastAsia="Cambria"/>
          <w:highlight w:val="green"/>
          <w:u w:val="single"/>
        </w:rPr>
        <w:t>than</w:t>
      </w:r>
      <w:r w:rsidRPr="00D32E5B">
        <w:rPr>
          <w:rFonts w:eastAsia="Cambria"/>
          <w:u w:val="single"/>
        </w:rPr>
        <w:t xml:space="preserve"> about the </w:t>
      </w:r>
      <w:r w:rsidRPr="00D32E5B">
        <w:rPr>
          <w:rFonts w:eastAsia="Cambria"/>
          <w:b/>
          <w:bCs/>
          <w:highlight w:val="green"/>
          <w:u w:val="single"/>
        </w:rPr>
        <w:t>practical obstacles to vaccine production</w:t>
      </w:r>
      <w:r w:rsidRPr="00D32E5B">
        <w:rPr>
          <w:rFonts w:eastAsia="Cambria"/>
          <w:b/>
          <w:bCs/>
          <w:u w:val="single"/>
        </w:rPr>
        <w:t xml:space="preserve">. </w:t>
      </w:r>
      <w:r w:rsidRPr="00D32E5B">
        <w:rPr>
          <w:rFonts w:eastAsia="Cambria"/>
          <w:u w:val="single"/>
        </w:rPr>
        <w:t xml:space="preserve">The primary barriers to vaccine availability, he said, are not rigid intellectual-property protections but </w:t>
      </w:r>
      <w:r w:rsidRPr="00D32E5B">
        <w:rPr>
          <w:rFonts w:eastAsia="Cambria"/>
          <w:b/>
          <w:bCs/>
          <w:highlight w:val="green"/>
          <w:u w:val="single"/>
        </w:rPr>
        <w:t>limited manufacturing capacity and poor distribution infrastructure</w:t>
      </w:r>
      <w:r w:rsidRPr="00D32E5B">
        <w:rPr>
          <w:rFonts w:eastAsia="Cambria"/>
          <w:b/>
          <w:bCs/>
          <w:u w:val="single"/>
        </w:rPr>
        <w:t>.</w:t>
      </w:r>
      <w:r w:rsidRPr="00D32E5B">
        <w:rPr>
          <w:rFonts w:eastAsia="Cambria"/>
          <w:u w:val="single"/>
        </w:rPr>
        <w:t xml:space="preserve"> Only a </w:t>
      </w:r>
      <w:r w:rsidRPr="00D32E5B">
        <w:rPr>
          <w:rFonts w:eastAsia="Cambria"/>
          <w:b/>
          <w:bCs/>
          <w:highlight w:val="green"/>
          <w:u w:val="single"/>
        </w:rPr>
        <w:t>small number of companies</w:t>
      </w:r>
      <w:r w:rsidRPr="00D32E5B">
        <w:rPr>
          <w:rFonts w:eastAsia="Cambria"/>
          <w:highlight w:val="green"/>
          <w:u w:val="single"/>
        </w:rPr>
        <w:t xml:space="preserve"> have</w:t>
      </w:r>
      <w:r w:rsidRPr="00D32E5B">
        <w:rPr>
          <w:rFonts w:eastAsia="Cambria"/>
          <w:u w:val="single"/>
        </w:rPr>
        <w:t xml:space="preserve"> the </w:t>
      </w:r>
      <w:r w:rsidRPr="00D32E5B">
        <w:rPr>
          <w:rFonts w:eastAsia="Cambria"/>
          <w:highlight w:val="green"/>
          <w:u w:val="single"/>
        </w:rPr>
        <w:t>expertise</w:t>
      </w:r>
      <w:r w:rsidRPr="00D32E5B">
        <w:rPr>
          <w:rFonts w:eastAsia="Cambria"/>
          <w:u w:val="single"/>
        </w:rPr>
        <w:t xml:space="preserve"> needed to manufacture covid-19 vaccines, especially ones that use new mRNA technology, and </w:t>
      </w:r>
      <w:r w:rsidRPr="00D32E5B">
        <w:rPr>
          <w:rFonts w:eastAsia="Cambria"/>
          <w:b/>
          <w:bCs/>
          <w:highlight w:val="green"/>
          <w:u w:val="single"/>
        </w:rPr>
        <w:t>scaling up takes time</w:t>
      </w:r>
      <w:r w:rsidRPr="00D32E5B">
        <w:rPr>
          <w:rFonts w:eastAsia="Cambria"/>
          <w:b/>
          <w:bCs/>
          <w:u w:val="single"/>
        </w:rPr>
        <w:t>.</w:t>
      </w:r>
      <w:r w:rsidRPr="00D32E5B">
        <w:rPr>
          <w:rFonts w:eastAsia="Cambria"/>
          <w:b/>
          <w:bCs/>
          <w:sz w:val="16"/>
        </w:rPr>
        <w:t xml:space="preserve"> </w:t>
      </w:r>
      <w:r w:rsidRPr="00D32E5B">
        <w:rPr>
          <w:rFonts w:eastAsia="Cambria"/>
          <w:sz w:val="16"/>
        </w:rPr>
        <w:t xml:space="preserve">“The world wasn’t ready to produce five or ten billion doses of covid vaccines,” Jha said. “We don’t just have all this excess capacity sitting around. </w:t>
      </w:r>
      <w:r w:rsidRPr="00D32E5B">
        <w:rPr>
          <w:rFonts w:eastAsia="Cambria"/>
          <w:u w:val="single"/>
        </w:rPr>
        <w:t xml:space="preserve">You need raw materials, production capabilities, liner bags, a whole bunch of complex machinery and supplies.” Absent “a broader package of funding, supplies, manufacturing, and people with technical know-how,” Jha said, </w:t>
      </w:r>
      <w:r w:rsidRPr="00D32E5B">
        <w:rPr>
          <w:rFonts w:eastAsia="Cambria"/>
          <w:b/>
          <w:bCs/>
          <w:highlight w:val="green"/>
          <w:u w:val="single"/>
        </w:rPr>
        <w:t>waiving I.P. rights wouldn’t help India escape the crisis that it faces today.</w:t>
      </w:r>
    </w:p>
    <w:p w14:paraId="30377A8E" w14:textId="77777777" w:rsidR="00FE05D2" w:rsidRPr="004A5215" w:rsidRDefault="00FE05D2" w:rsidP="00FE05D2">
      <w:pPr>
        <w:pStyle w:val="Heading4"/>
        <w:rPr>
          <w:rFonts w:asciiTheme="minorHAnsi" w:hAnsiTheme="minorHAnsi" w:cstheme="minorHAnsi"/>
          <w:u w:val="single"/>
        </w:rPr>
      </w:pPr>
      <w:r w:rsidRPr="004A5215">
        <w:rPr>
          <w:rFonts w:asciiTheme="minorHAnsi" w:hAnsiTheme="minorHAnsi" w:cstheme="minorHAnsi"/>
        </w:rPr>
        <w:t>Co2</w:t>
      </w:r>
      <w:r>
        <w:rPr>
          <w:rFonts w:asciiTheme="minorHAnsi" w:hAnsiTheme="minorHAnsi" w:cstheme="minorHAnsi"/>
        </w:rPr>
        <w:t xml:space="preserve"> emissions from climate change</w:t>
      </w:r>
      <w:r w:rsidRPr="004A5215">
        <w:rPr>
          <w:rFonts w:asciiTheme="minorHAnsi" w:hAnsiTheme="minorHAnsi" w:cstheme="minorHAnsi"/>
        </w:rPr>
        <w:t xml:space="preserve"> key to </w:t>
      </w:r>
      <w:r w:rsidRPr="004A5215">
        <w:rPr>
          <w:rFonts w:asciiTheme="minorHAnsi" w:hAnsiTheme="minorHAnsi" w:cstheme="minorHAnsi"/>
          <w:u w:val="single"/>
        </w:rPr>
        <w:t>food</w:t>
      </w:r>
      <w:r w:rsidRPr="004A5215">
        <w:rPr>
          <w:rFonts w:asciiTheme="minorHAnsi" w:hAnsiTheme="minorHAnsi" w:cstheme="minorHAnsi"/>
        </w:rPr>
        <w:t xml:space="preserve">, </w:t>
      </w:r>
      <w:r w:rsidRPr="004A5215">
        <w:rPr>
          <w:rFonts w:asciiTheme="minorHAnsi" w:hAnsiTheme="minorHAnsi" w:cstheme="minorHAnsi"/>
          <w:u w:val="single"/>
        </w:rPr>
        <w:t>biodiversity</w:t>
      </w:r>
      <w:r w:rsidRPr="004A5215">
        <w:rPr>
          <w:rFonts w:asciiTheme="minorHAnsi" w:hAnsiTheme="minorHAnsi" w:cstheme="minorHAnsi"/>
        </w:rPr>
        <w:t xml:space="preserve">, and halting </w:t>
      </w:r>
      <w:r w:rsidRPr="004A5215">
        <w:rPr>
          <w:rFonts w:asciiTheme="minorHAnsi" w:hAnsiTheme="minorHAnsi" w:cstheme="minorHAnsi"/>
          <w:u w:val="single"/>
        </w:rPr>
        <w:t>land conversion</w:t>
      </w:r>
    </w:p>
    <w:p w14:paraId="5B655FCB" w14:textId="77777777" w:rsidR="00FE05D2" w:rsidRPr="004A5215" w:rsidRDefault="00FE05D2" w:rsidP="00FE05D2">
      <w:pPr>
        <w:tabs>
          <w:tab w:val="left" w:pos="6750"/>
        </w:tabs>
        <w:rPr>
          <w:rFonts w:asciiTheme="minorHAnsi" w:hAnsiTheme="minorHAnsi" w:cstheme="minorHAnsi"/>
        </w:rPr>
      </w:pPr>
      <w:r w:rsidRPr="00E620C0">
        <w:rPr>
          <w:rStyle w:val="Style13ptBold"/>
        </w:rPr>
        <w:t>Carter et al 14</w:t>
      </w:r>
      <w:r w:rsidRPr="004A5215">
        <w:rPr>
          <w:rStyle w:val="StyleUnderline"/>
          <w:rFonts w:asciiTheme="minorHAnsi" w:hAnsiTheme="minorHAnsi" w:cstheme="minorHAnsi"/>
        </w:rPr>
        <w:t xml:space="preserve"> </w:t>
      </w:r>
      <w:r w:rsidRPr="004A5215">
        <w:rPr>
          <w:rFonts w:asciiTheme="minorHAnsi" w:hAnsiTheme="minorHAnsi" w:cstheme="minorHAnsi"/>
        </w:rPr>
        <w:t xml:space="preserve">(Dr. Robert M. Carter, Emeritus Fellow, Institute of Public Affairs, Dr. S. Fred Singer, Science and Environmental Policy Project, Dr. Craig D. Idso, Dr. Sherwood B. Idso, Center for the Study of Carbon Dioxide and Global Change, </w:t>
      </w:r>
      <w:proofErr w:type="gramStart"/>
      <w:r w:rsidRPr="004A5215">
        <w:rPr>
          <w:rFonts w:asciiTheme="minorHAnsi" w:hAnsiTheme="minorHAnsi" w:cstheme="minorHAnsi"/>
        </w:rPr>
        <w:t>and,</w:t>
      </w:r>
      <w:proofErr w:type="gramEnd"/>
      <w:r w:rsidRPr="004A5215">
        <w:rPr>
          <w:rFonts w:asciiTheme="minorHAnsi" w:hAnsiTheme="minorHAnsi" w:cstheme="minorHAnsi"/>
        </w:rPr>
        <w:t xml:space="preserve"> CLIMATE CHANGE RECONSIDERED II: BIOLOGICAL IMPACTS, Nongovernmental International Panel on Climate Change, 2014, p. 473-475. Gender edited</w:t>
      </w:r>
    </w:p>
    <w:p w14:paraId="5B18D027" w14:textId="77777777" w:rsidR="00FE05D2" w:rsidRPr="004A5215" w:rsidRDefault="00FE05D2" w:rsidP="00FE05D2">
      <w:pPr>
        <w:rPr>
          <w:rStyle w:val="StyleUnderline"/>
          <w:rFonts w:asciiTheme="minorHAnsi" w:hAnsiTheme="minorHAnsi" w:cstheme="minorHAnsi"/>
        </w:rPr>
      </w:pPr>
      <w:r w:rsidRPr="004A5215">
        <w:rPr>
          <w:rFonts w:asciiTheme="minorHAnsi" w:hAnsiTheme="minorHAnsi" w:cstheme="minorHAnsi"/>
          <w:sz w:val="16"/>
        </w:rPr>
        <w:t xml:space="preserve">The key findings of this chapter are listed below. • Rising atmospheric </w:t>
      </w:r>
      <w:r w:rsidRPr="004A5215">
        <w:rPr>
          <w:rStyle w:val="StyleUnderline"/>
          <w:rFonts w:asciiTheme="minorHAnsi" w:hAnsiTheme="minorHAnsi" w:cstheme="minorHAnsi"/>
        </w:rPr>
        <w:t>CO2 and warming</w:t>
      </w:r>
      <w:r w:rsidRPr="004A5215">
        <w:rPr>
          <w:rFonts w:asciiTheme="minorHAnsi" w:hAnsiTheme="minorHAnsi" w:cstheme="minorHAnsi"/>
          <w:sz w:val="16"/>
        </w:rPr>
        <w:t xml:space="preserve"> temperatures, both of which IPCC claims constitute a significant threat to the biosphere, benefited agriculture in the ancient past and in the twentieth century. • Empirical studies suggest a future warming of the climate coupled with rising atmospheric </w:t>
      </w:r>
      <w:r w:rsidRPr="001748F8">
        <w:rPr>
          <w:rStyle w:val="StyleUnderline"/>
          <w:rFonts w:asciiTheme="minorHAnsi" w:hAnsiTheme="minorHAnsi" w:cstheme="minorHAnsi"/>
          <w:highlight w:val="green"/>
        </w:rPr>
        <w:t>CO2</w:t>
      </w:r>
      <w:r w:rsidRPr="004A5215">
        <w:rPr>
          <w:rFonts w:asciiTheme="minorHAnsi" w:hAnsiTheme="minorHAnsi" w:cstheme="minorHAnsi"/>
          <w:sz w:val="16"/>
        </w:rPr>
        <w:t xml:space="preserve"> levels </w:t>
      </w:r>
      <w:r w:rsidRPr="001748F8">
        <w:rPr>
          <w:rStyle w:val="StyleUnderline"/>
          <w:rFonts w:asciiTheme="minorHAnsi" w:hAnsiTheme="minorHAnsi" w:cstheme="minorHAnsi"/>
          <w:highlight w:val="green"/>
        </w:rPr>
        <w:t>will boost</w:t>
      </w:r>
      <w:r w:rsidRPr="001748F8">
        <w:rPr>
          <w:rFonts w:asciiTheme="minorHAnsi" w:hAnsiTheme="minorHAnsi" w:cstheme="minorHAnsi"/>
          <w:sz w:val="16"/>
          <w:highlight w:val="green"/>
        </w:rPr>
        <w:t xml:space="preserve"> </w:t>
      </w:r>
      <w:r w:rsidRPr="001748F8">
        <w:rPr>
          <w:rStyle w:val="StyleUnderline"/>
          <w:rFonts w:asciiTheme="minorHAnsi" w:hAnsiTheme="minorHAnsi" w:cstheme="minorHAnsi"/>
          <w:highlight w:val="green"/>
        </w:rPr>
        <w:t>global ag</w:t>
      </w:r>
      <w:r w:rsidRPr="004A5215">
        <w:rPr>
          <w:rFonts w:asciiTheme="minorHAnsi" w:hAnsiTheme="minorHAnsi" w:cstheme="minorHAnsi"/>
          <w:sz w:val="16"/>
        </w:rPr>
        <w:t xml:space="preserve">ricultural production </w:t>
      </w:r>
      <w:r w:rsidRPr="001748F8">
        <w:rPr>
          <w:rStyle w:val="StyleUnderline"/>
          <w:rFonts w:asciiTheme="minorHAnsi" w:hAnsiTheme="minorHAnsi" w:cstheme="minorHAnsi"/>
          <w:highlight w:val="green"/>
        </w:rPr>
        <w:t>and</w:t>
      </w:r>
      <w:r w:rsidRPr="004A5215">
        <w:rPr>
          <w:rFonts w:asciiTheme="minorHAnsi" w:hAnsiTheme="minorHAnsi" w:cstheme="minorHAnsi"/>
          <w:sz w:val="16"/>
        </w:rPr>
        <w:t xml:space="preserve"> help </w:t>
      </w:r>
      <w:r w:rsidRPr="001748F8">
        <w:rPr>
          <w:rStyle w:val="Emphasis"/>
          <w:rFonts w:asciiTheme="minorHAnsi" w:hAnsiTheme="minorHAnsi" w:cstheme="minorHAnsi"/>
          <w:highlight w:val="green"/>
        </w:rPr>
        <w:t>meet the food needs of the planet’s growing population</w:t>
      </w:r>
      <w:r w:rsidRPr="004A5215">
        <w:rPr>
          <w:rFonts w:asciiTheme="minorHAnsi" w:hAnsiTheme="minorHAnsi" w:cstheme="minorHAnsi"/>
          <w:sz w:val="16"/>
        </w:rPr>
        <w:t xml:space="preserve">. • </w:t>
      </w:r>
      <w:r w:rsidRPr="004A5215">
        <w:rPr>
          <w:rStyle w:val="StyleUnderline"/>
          <w:rFonts w:asciiTheme="minorHAnsi" w:hAnsiTheme="minorHAnsi" w:cstheme="minorHAnsi"/>
        </w:rPr>
        <w:t>When model-</w:t>
      </w:r>
      <w:r w:rsidRPr="004A5215">
        <w:rPr>
          <w:rFonts w:asciiTheme="minorHAnsi" w:hAnsiTheme="minorHAnsi" w:cstheme="minorHAnsi"/>
          <w:sz w:val="16"/>
        </w:rPr>
        <w:t xml:space="preserve">based </w:t>
      </w:r>
      <w:r w:rsidRPr="001748F8">
        <w:rPr>
          <w:rStyle w:val="StyleUnderline"/>
          <w:rFonts w:asciiTheme="minorHAnsi" w:hAnsiTheme="minorHAnsi" w:cstheme="minorHAnsi"/>
          <w:highlight w:val="green"/>
        </w:rPr>
        <w:t>studies</w:t>
      </w:r>
      <w:r w:rsidRPr="004A5215">
        <w:rPr>
          <w:rStyle w:val="StyleUnderline"/>
          <w:rFonts w:asciiTheme="minorHAnsi" w:hAnsiTheme="minorHAnsi" w:cstheme="minorHAnsi"/>
        </w:rPr>
        <w:t xml:space="preserve"> fully account for the growth-enhancing and water-conserving benefits of</w:t>
      </w:r>
      <w:r w:rsidRPr="004A5215">
        <w:rPr>
          <w:rFonts w:asciiTheme="minorHAnsi" w:hAnsiTheme="minorHAnsi" w:cstheme="minorHAnsi"/>
          <w:sz w:val="16"/>
        </w:rPr>
        <w:t xml:space="preserve"> atmospheric </w:t>
      </w:r>
      <w:r w:rsidRPr="004A5215">
        <w:rPr>
          <w:rStyle w:val="StyleUnderline"/>
          <w:rFonts w:asciiTheme="minorHAnsi" w:hAnsiTheme="minorHAnsi" w:cstheme="minorHAnsi"/>
        </w:rPr>
        <w:t>CO2</w:t>
      </w:r>
      <w:r w:rsidRPr="004A5215">
        <w:rPr>
          <w:rFonts w:asciiTheme="minorHAnsi" w:hAnsiTheme="minorHAnsi" w:cstheme="minorHAnsi"/>
          <w:sz w:val="16"/>
        </w:rPr>
        <w:t xml:space="preserve"> enrichment, </w:t>
      </w:r>
      <w:r w:rsidRPr="004A5215">
        <w:rPr>
          <w:rStyle w:val="StyleUnderline"/>
          <w:rFonts w:asciiTheme="minorHAnsi" w:hAnsiTheme="minorHAnsi" w:cstheme="minorHAnsi"/>
        </w:rPr>
        <w:t xml:space="preserve">they </w:t>
      </w:r>
      <w:r w:rsidRPr="001748F8">
        <w:rPr>
          <w:rStyle w:val="StyleUnderline"/>
          <w:rFonts w:asciiTheme="minorHAnsi" w:hAnsiTheme="minorHAnsi" w:cstheme="minorHAnsi"/>
          <w:highlight w:val="green"/>
        </w:rPr>
        <w:t xml:space="preserve">project </w:t>
      </w:r>
      <w:r w:rsidRPr="001748F8">
        <w:rPr>
          <w:rStyle w:val="Emphasis"/>
          <w:rFonts w:asciiTheme="minorHAnsi" w:hAnsiTheme="minorHAnsi" w:cstheme="minorHAnsi"/>
          <w:highlight w:val="green"/>
        </w:rPr>
        <w:t>significant gains</w:t>
      </w:r>
      <w:r w:rsidRPr="001748F8">
        <w:rPr>
          <w:rStyle w:val="StyleUnderline"/>
          <w:rFonts w:asciiTheme="minorHAnsi" w:hAnsiTheme="minorHAnsi" w:cstheme="minorHAnsi"/>
          <w:highlight w:val="green"/>
        </w:rPr>
        <w:t xml:space="preserve"> for</w:t>
      </w:r>
      <w:r w:rsidRPr="004A5215">
        <w:rPr>
          <w:rStyle w:val="StyleUnderline"/>
          <w:rFonts w:asciiTheme="minorHAnsi" w:hAnsiTheme="minorHAnsi" w:cstheme="minorHAnsi"/>
        </w:rPr>
        <w:t xml:space="preserve"> future </w:t>
      </w:r>
      <w:r w:rsidRPr="001748F8">
        <w:rPr>
          <w:rStyle w:val="StyleUnderline"/>
          <w:rFonts w:asciiTheme="minorHAnsi" w:hAnsiTheme="minorHAnsi" w:cstheme="minorHAnsi"/>
          <w:highlight w:val="green"/>
        </w:rPr>
        <w:t>ag</w:t>
      </w:r>
      <w:r w:rsidRPr="004A5215">
        <w:rPr>
          <w:rFonts w:asciiTheme="minorHAnsi" w:hAnsiTheme="minorHAnsi" w:cstheme="minorHAnsi"/>
          <w:sz w:val="16"/>
        </w:rPr>
        <w:t xml:space="preserve">ricultural </w:t>
      </w:r>
      <w:r w:rsidRPr="004A5215">
        <w:rPr>
          <w:rStyle w:val="StyleUnderline"/>
          <w:rFonts w:asciiTheme="minorHAnsi" w:hAnsiTheme="minorHAnsi" w:cstheme="minorHAnsi"/>
        </w:rPr>
        <w:t>production</w:t>
      </w:r>
      <w:r w:rsidRPr="004A5215">
        <w:rPr>
          <w:rFonts w:asciiTheme="minorHAnsi" w:hAnsiTheme="minorHAnsi" w:cstheme="minorHAnsi"/>
          <w:sz w:val="16"/>
        </w:rPr>
        <w:t xml:space="preserve">. • </w:t>
      </w:r>
      <w:r w:rsidRPr="001748F8">
        <w:rPr>
          <w:rStyle w:val="StyleUnderline"/>
          <w:rFonts w:asciiTheme="minorHAnsi" w:hAnsiTheme="minorHAnsi" w:cstheme="minorHAnsi"/>
          <w:highlight w:val="green"/>
        </w:rPr>
        <w:t xml:space="preserve">The vigor of the </w:t>
      </w:r>
      <w:r w:rsidRPr="004A5215">
        <w:rPr>
          <w:rStyle w:val="StyleUnderline"/>
          <w:rFonts w:asciiTheme="minorHAnsi" w:hAnsiTheme="minorHAnsi" w:cstheme="minorHAnsi"/>
        </w:rPr>
        <w:t xml:space="preserve">terrestrial </w:t>
      </w:r>
      <w:r w:rsidRPr="001748F8">
        <w:rPr>
          <w:rStyle w:val="StyleUnderline"/>
          <w:rFonts w:asciiTheme="minorHAnsi" w:hAnsiTheme="minorHAnsi" w:cstheme="minorHAnsi"/>
          <w:highlight w:val="green"/>
        </w:rPr>
        <w:t xml:space="preserve">biosphere </w:t>
      </w:r>
      <w:r w:rsidRPr="004A5215">
        <w:rPr>
          <w:rStyle w:val="StyleUnderline"/>
          <w:rFonts w:asciiTheme="minorHAnsi" w:hAnsiTheme="minorHAnsi" w:cstheme="minorHAnsi"/>
        </w:rPr>
        <w:t xml:space="preserve">has been </w:t>
      </w:r>
      <w:r w:rsidRPr="001748F8">
        <w:rPr>
          <w:rStyle w:val="StyleUnderline"/>
          <w:rFonts w:asciiTheme="minorHAnsi" w:hAnsiTheme="minorHAnsi" w:cstheme="minorHAnsi"/>
          <w:highlight w:val="green"/>
        </w:rPr>
        <w:t xml:space="preserve">increasing with time, revealing a great </w:t>
      </w:r>
      <w:r w:rsidRPr="001748F8">
        <w:rPr>
          <w:rStyle w:val="Emphasis"/>
          <w:rFonts w:asciiTheme="minorHAnsi" w:hAnsiTheme="minorHAnsi" w:cstheme="minorHAnsi"/>
          <w:highlight w:val="green"/>
        </w:rPr>
        <w:t>greening of the planet</w:t>
      </w:r>
      <w:r w:rsidRPr="004A5215">
        <w:rPr>
          <w:rFonts w:asciiTheme="minorHAnsi" w:hAnsiTheme="minorHAnsi" w:cstheme="minorHAnsi"/>
          <w:sz w:val="16"/>
        </w:rPr>
        <w:t xml:space="preserve"> that extends </w:t>
      </w:r>
      <w:r w:rsidRPr="001748F8">
        <w:rPr>
          <w:rStyle w:val="StyleUnderline"/>
          <w:rFonts w:asciiTheme="minorHAnsi" w:hAnsiTheme="minorHAnsi" w:cstheme="minorHAnsi"/>
          <w:highlight w:val="green"/>
        </w:rPr>
        <w:t>across the globe</w:t>
      </w:r>
      <w:r w:rsidRPr="004A5215">
        <w:rPr>
          <w:rStyle w:val="StyleUnderline"/>
          <w:rFonts w:asciiTheme="minorHAnsi" w:hAnsiTheme="minorHAnsi" w:cstheme="minorHAnsi"/>
        </w:rPr>
        <w:t xml:space="preserve">. </w:t>
      </w:r>
      <w:r w:rsidRPr="004A5215">
        <w:rPr>
          <w:rFonts w:asciiTheme="minorHAnsi" w:hAnsiTheme="minorHAnsi" w:cstheme="minorHAnsi"/>
          <w:sz w:val="16"/>
        </w:rPr>
        <w:t xml:space="preserve">• Satellite-based analyses of net terrestrial primary productivity (NPP) reveal an increase of around 6– 13% since the 1980s. • There is no empirical evidence to support the model-based claim that future carbon uptake will diminish on a global scale due to rising temperatures. • Earth’s land surfaces were a net source of CO2- carbon to the atmosphere until about 1940. From 1940 onward, the terrestrial </w:t>
      </w:r>
      <w:r w:rsidRPr="004A5215">
        <w:rPr>
          <w:rFonts w:asciiTheme="minorHAnsi" w:hAnsiTheme="minorHAnsi" w:cstheme="minorHAnsi"/>
          <w:sz w:val="16"/>
        </w:rPr>
        <w:lastRenderedPageBreak/>
        <w:t xml:space="preserve">biosphere has become, in the mean, an increasingly greater sink for CO2- carbon. • Over the past 50 years, global carbon uptake has doubled from 2.4 ± 0.8 billion tons in 1960 to 5.0 ± 0.9 billion tons in 2010. • </w:t>
      </w:r>
      <w:r w:rsidRPr="004A5215">
        <w:rPr>
          <w:rStyle w:val="StyleUnderline"/>
          <w:rFonts w:asciiTheme="minorHAnsi" w:hAnsiTheme="minorHAnsi" w:cstheme="minorHAnsi"/>
        </w:rPr>
        <w:t>The</w:t>
      </w:r>
      <w:r w:rsidRPr="004A5215">
        <w:rPr>
          <w:rFonts w:asciiTheme="minorHAnsi" w:hAnsiTheme="minorHAnsi" w:cstheme="minorHAnsi"/>
          <w:sz w:val="16"/>
        </w:rPr>
        <w:t xml:space="preserve"> observed </w:t>
      </w:r>
      <w:r w:rsidRPr="001748F8">
        <w:rPr>
          <w:rStyle w:val="StyleUnderline"/>
          <w:rFonts w:asciiTheme="minorHAnsi" w:hAnsiTheme="minorHAnsi" w:cstheme="minorHAnsi"/>
          <w:highlight w:val="green"/>
        </w:rPr>
        <w:t>greening</w:t>
      </w:r>
      <w:r w:rsidRPr="004A5215">
        <w:rPr>
          <w:rFonts w:asciiTheme="minorHAnsi" w:hAnsiTheme="minorHAnsi" w:cstheme="minorHAnsi"/>
          <w:sz w:val="16"/>
        </w:rPr>
        <w:t xml:space="preserve"> of the Earth has </w:t>
      </w:r>
      <w:r w:rsidRPr="001748F8">
        <w:rPr>
          <w:rStyle w:val="StyleUnderline"/>
          <w:rFonts w:asciiTheme="minorHAnsi" w:hAnsiTheme="minorHAnsi" w:cstheme="minorHAnsi"/>
          <w:highlight w:val="green"/>
        </w:rPr>
        <w:t xml:space="preserve">occurred </w:t>
      </w:r>
      <w:proofErr w:type="gramStart"/>
      <w:r w:rsidRPr="001748F8">
        <w:rPr>
          <w:rStyle w:val="StyleUnderline"/>
          <w:rFonts w:asciiTheme="minorHAnsi" w:hAnsiTheme="minorHAnsi" w:cstheme="minorHAnsi"/>
          <w:highlight w:val="green"/>
        </w:rPr>
        <w:t>in spite of</w:t>
      </w:r>
      <w:proofErr w:type="gramEnd"/>
      <w:r w:rsidRPr="004A5215">
        <w:rPr>
          <w:rStyle w:val="StyleUnderline"/>
          <w:rFonts w:asciiTheme="minorHAnsi" w:hAnsiTheme="minorHAnsi" w:cstheme="minorHAnsi"/>
        </w:rPr>
        <w:t xml:space="preserve"> the many </w:t>
      </w:r>
      <w:r w:rsidRPr="004A5215">
        <w:rPr>
          <w:rFonts w:asciiTheme="minorHAnsi" w:hAnsiTheme="minorHAnsi" w:cstheme="minorHAnsi"/>
          <w:sz w:val="16"/>
        </w:rPr>
        <w:t xml:space="preserve">real and imagined </w:t>
      </w:r>
      <w:r w:rsidRPr="004A5215">
        <w:rPr>
          <w:rStyle w:val="StyleUnderline"/>
          <w:rFonts w:asciiTheme="minorHAnsi" w:hAnsiTheme="minorHAnsi" w:cstheme="minorHAnsi"/>
        </w:rPr>
        <w:t>assaults on the planet’s vegetation</w:t>
      </w:r>
      <w:r w:rsidRPr="004A5215">
        <w:rPr>
          <w:rFonts w:asciiTheme="minorHAnsi" w:hAnsiTheme="minorHAnsi" w:cstheme="minorHAnsi"/>
          <w:sz w:val="16"/>
        </w:rPr>
        <w:t xml:space="preserve"> over this time period, </w:t>
      </w:r>
      <w:r w:rsidRPr="004A5215">
        <w:rPr>
          <w:rStyle w:val="StyleUnderline"/>
          <w:rFonts w:asciiTheme="minorHAnsi" w:hAnsiTheme="minorHAnsi" w:cstheme="minorHAnsi"/>
        </w:rPr>
        <w:t xml:space="preserve">including </w:t>
      </w:r>
      <w:r w:rsidRPr="001748F8">
        <w:rPr>
          <w:rStyle w:val="StyleUnderline"/>
          <w:rFonts w:asciiTheme="minorHAnsi" w:hAnsiTheme="minorHAnsi" w:cstheme="minorHAnsi"/>
          <w:highlight w:val="green"/>
        </w:rPr>
        <w:t>fires, disease, outbreaks of pests, deforestation, and climatic changes</w:t>
      </w:r>
      <w:r w:rsidRPr="004A5215">
        <w:rPr>
          <w:rFonts w:asciiTheme="minorHAnsi" w:hAnsiTheme="minorHAnsi" w:cstheme="minorHAnsi"/>
          <w:sz w:val="16"/>
        </w:rPr>
        <w:t xml:space="preserve"> (primarily in temperature and precipitation). • The atmosphere’s rising </w:t>
      </w:r>
      <w:r w:rsidRPr="001748F8">
        <w:rPr>
          <w:rStyle w:val="StyleUnderline"/>
          <w:rFonts w:asciiTheme="minorHAnsi" w:hAnsiTheme="minorHAnsi" w:cstheme="minorHAnsi"/>
          <w:highlight w:val="green"/>
        </w:rPr>
        <w:t>CO2</w:t>
      </w:r>
      <w:r w:rsidRPr="004A5215">
        <w:rPr>
          <w:rFonts w:asciiTheme="minorHAnsi" w:hAnsiTheme="minorHAnsi" w:cstheme="minorHAnsi"/>
          <w:sz w:val="16"/>
        </w:rPr>
        <w:t xml:space="preserve"> content—which IPCC considers to be the chief culprit behind its concerns about the future of the biosphere—</w:t>
      </w:r>
      <w:r w:rsidRPr="001748F8">
        <w:rPr>
          <w:rStyle w:val="StyleUnderline"/>
          <w:rFonts w:asciiTheme="minorHAnsi" w:hAnsiTheme="minorHAnsi" w:cstheme="minorHAnsi"/>
          <w:highlight w:val="green"/>
        </w:rPr>
        <w:t>is</w:t>
      </w:r>
      <w:r w:rsidRPr="004A5215">
        <w:rPr>
          <w:rFonts w:asciiTheme="minorHAnsi" w:hAnsiTheme="minorHAnsi" w:cstheme="minorHAnsi"/>
          <w:sz w:val="16"/>
        </w:rPr>
        <w:t xml:space="preserve"> most likely </w:t>
      </w:r>
      <w:r w:rsidRPr="001748F8">
        <w:rPr>
          <w:rStyle w:val="Emphasis"/>
          <w:rFonts w:asciiTheme="minorHAnsi" w:hAnsiTheme="minorHAnsi" w:cstheme="minorHAnsi"/>
          <w:highlight w:val="green"/>
        </w:rPr>
        <w:t>the primary cause of</w:t>
      </w:r>
      <w:r w:rsidRPr="004A5215">
        <w:rPr>
          <w:rFonts w:asciiTheme="minorHAnsi" w:hAnsiTheme="minorHAnsi" w:cstheme="minorHAnsi"/>
          <w:sz w:val="16"/>
        </w:rPr>
        <w:t xml:space="preserve"> the observed </w:t>
      </w:r>
      <w:r w:rsidRPr="001748F8">
        <w:rPr>
          <w:rStyle w:val="Emphasis"/>
          <w:rFonts w:asciiTheme="minorHAnsi" w:hAnsiTheme="minorHAnsi" w:cstheme="minorHAnsi"/>
          <w:highlight w:val="green"/>
        </w:rPr>
        <w:t>greening</w:t>
      </w:r>
      <w:r w:rsidRPr="004A5215">
        <w:rPr>
          <w:rFonts w:asciiTheme="minorHAnsi" w:hAnsiTheme="minorHAnsi" w:cstheme="minorHAnsi"/>
          <w:sz w:val="16"/>
        </w:rPr>
        <w:t xml:space="preserve"> trends. • </w:t>
      </w:r>
      <w:r w:rsidRPr="004A5215">
        <w:rPr>
          <w:rStyle w:val="StyleUnderline"/>
          <w:rFonts w:asciiTheme="minorHAnsi" w:hAnsiTheme="minorHAnsi" w:cstheme="minorHAnsi"/>
        </w:rPr>
        <w:t xml:space="preserve">In the future, plants should be able to adjust their physiology to accommodate a warming of the </w:t>
      </w:r>
      <w:r w:rsidRPr="004A5215">
        <w:rPr>
          <w:rStyle w:val="Emphasis"/>
          <w:rFonts w:asciiTheme="minorHAnsi" w:hAnsiTheme="minorHAnsi" w:cstheme="minorHAnsi"/>
        </w:rPr>
        <w:t>magnitude</w:t>
      </w:r>
      <w:r w:rsidRPr="004A5215">
        <w:rPr>
          <w:rStyle w:val="StyleUnderline"/>
          <w:rFonts w:asciiTheme="minorHAnsi" w:hAnsiTheme="minorHAnsi" w:cstheme="minorHAnsi"/>
        </w:rPr>
        <w:t xml:space="preserve"> and </w:t>
      </w:r>
      <w:r w:rsidRPr="004A5215">
        <w:rPr>
          <w:rStyle w:val="Emphasis"/>
          <w:rFonts w:asciiTheme="minorHAnsi" w:hAnsiTheme="minorHAnsi" w:cstheme="minorHAnsi"/>
        </w:rPr>
        <w:t>rate</w:t>
      </w:r>
      <w:r w:rsidRPr="004A5215">
        <w:rPr>
          <w:rStyle w:val="StyleUnderline"/>
          <w:rFonts w:asciiTheme="minorHAnsi" w:hAnsiTheme="minorHAnsi" w:cstheme="minorHAnsi"/>
        </w:rPr>
        <w:t xml:space="preserve"> of rise typically predicted by climate models to accompany the projected future increase in atmospheric CO2 content. </w:t>
      </w:r>
      <w:r w:rsidRPr="004A5215">
        <w:rPr>
          <w:rFonts w:asciiTheme="minorHAnsi" w:hAnsiTheme="minorHAnsi" w:cstheme="minorHAnsi"/>
          <w:sz w:val="16"/>
        </w:rPr>
        <w:t xml:space="preserve">• The rise in the air’s </w:t>
      </w:r>
      <w:r w:rsidRPr="001748F8">
        <w:rPr>
          <w:rStyle w:val="StyleUnderline"/>
          <w:rFonts w:asciiTheme="minorHAnsi" w:hAnsiTheme="minorHAnsi" w:cstheme="minorHAnsi"/>
          <w:highlight w:val="green"/>
        </w:rPr>
        <w:t>CO2</w:t>
      </w:r>
      <w:r w:rsidRPr="004A5215">
        <w:rPr>
          <w:rFonts w:asciiTheme="minorHAnsi" w:hAnsiTheme="minorHAnsi" w:cstheme="minorHAnsi"/>
          <w:sz w:val="16"/>
        </w:rPr>
        <w:t xml:space="preserve"> concentration and its </w:t>
      </w:r>
      <w:proofErr w:type="spellStart"/>
      <w:r w:rsidRPr="004A5215">
        <w:rPr>
          <w:rFonts w:asciiTheme="minorHAnsi" w:hAnsiTheme="minorHAnsi" w:cstheme="minorHAnsi"/>
          <w:sz w:val="16"/>
        </w:rPr>
        <w:t>antitranspiration</w:t>
      </w:r>
      <w:proofErr w:type="spellEnd"/>
      <w:r w:rsidRPr="004A5215">
        <w:rPr>
          <w:rFonts w:asciiTheme="minorHAnsi" w:hAnsiTheme="minorHAnsi" w:cstheme="minorHAnsi"/>
          <w:sz w:val="16"/>
        </w:rPr>
        <w:t xml:space="preserve"> effect, which </w:t>
      </w:r>
      <w:r w:rsidRPr="001748F8">
        <w:rPr>
          <w:rStyle w:val="StyleUnderline"/>
          <w:rFonts w:asciiTheme="minorHAnsi" w:hAnsiTheme="minorHAnsi" w:cstheme="minorHAnsi"/>
          <w:highlight w:val="green"/>
        </w:rPr>
        <w:t xml:space="preserve">improves plant </w:t>
      </w:r>
      <w:proofErr w:type="spellStart"/>
      <w:r w:rsidRPr="001748F8">
        <w:rPr>
          <w:rStyle w:val="StyleUnderline"/>
          <w:rFonts w:asciiTheme="minorHAnsi" w:hAnsiTheme="minorHAnsi" w:cstheme="minorHAnsi"/>
          <w:highlight w:val="green"/>
        </w:rPr>
        <w:t>wateruse</w:t>
      </w:r>
      <w:proofErr w:type="spellEnd"/>
      <w:r w:rsidRPr="001748F8">
        <w:rPr>
          <w:rStyle w:val="StyleUnderline"/>
          <w:rFonts w:asciiTheme="minorHAnsi" w:hAnsiTheme="minorHAnsi" w:cstheme="minorHAnsi"/>
          <w:highlight w:val="green"/>
        </w:rPr>
        <w:t xml:space="preserve"> efficiency</w:t>
      </w:r>
      <w:r w:rsidRPr="004A5215">
        <w:rPr>
          <w:rStyle w:val="StyleUnderline"/>
          <w:rFonts w:asciiTheme="minorHAnsi" w:hAnsiTheme="minorHAnsi" w:cstheme="minorHAnsi"/>
        </w:rPr>
        <w:t xml:space="preserve">, </w:t>
      </w:r>
      <w:r w:rsidRPr="004A5215">
        <w:rPr>
          <w:rFonts w:asciiTheme="minorHAnsi" w:hAnsiTheme="minorHAnsi" w:cstheme="minorHAnsi"/>
          <w:sz w:val="16"/>
        </w:rPr>
        <w:t xml:space="preserve">are enhancing and </w:t>
      </w:r>
      <w:r w:rsidRPr="001748F8">
        <w:rPr>
          <w:rStyle w:val="StyleUnderline"/>
          <w:rFonts w:asciiTheme="minorHAnsi" w:hAnsiTheme="minorHAnsi" w:cstheme="minorHAnsi"/>
          <w:highlight w:val="green"/>
        </w:rPr>
        <w:t>will continue to enhance</w:t>
      </w:r>
      <w:r w:rsidRPr="004A5215">
        <w:rPr>
          <w:rStyle w:val="StyleUnderline"/>
          <w:rFonts w:asciiTheme="minorHAnsi" w:hAnsiTheme="minorHAnsi" w:cstheme="minorHAnsi"/>
        </w:rPr>
        <w:t xml:space="preserve"> the vegetative </w:t>
      </w:r>
      <w:r w:rsidRPr="001748F8">
        <w:rPr>
          <w:rStyle w:val="StyleUnderline"/>
          <w:rFonts w:asciiTheme="minorHAnsi" w:hAnsiTheme="minorHAnsi" w:cstheme="minorHAnsi"/>
          <w:highlight w:val="green"/>
        </w:rPr>
        <w:t xml:space="preserve">productivity of </w:t>
      </w:r>
      <w:r w:rsidRPr="001748F8">
        <w:rPr>
          <w:rStyle w:val="Emphasis"/>
          <w:rFonts w:asciiTheme="minorHAnsi" w:hAnsiTheme="minorHAnsi" w:cstheme="minorHAnsi"/>
          <w:highlight w:val="green"/>
        </w:rPr>
        <w:t>Africa</w:t>
      </w:r>
      <w:r w:rsidRPr="004A5215">
        <w:rPr>
          <w:rStyle w:val="StyleUnderline"/>
          <w:rFonts w:asciiTheme="minorHAnsi" w:hAnsiTheme="minorHAnsi" w:cstheme="minorHAnsi"/>
        </w:rPr>
        <w:t xml:space="preserve">. </w:t>
      </w:r>
      <w:r w:rsidRPr="004A5215">
        <w:rPr>
          <w:rFonts w:asciiTheme="minorHAnsi" w:hAnsiTheme="minorHAnsi" w:cstheme="minorHAnsi"/>
          <w:sz w:val="16"/>
        </w:rPr>
        <w:t xml:space="preserve">• The rise of the air’s CO2 concentration and temperature to their highest values of the past century enhanced the terrestrial vegetative productivity of all parts of Asia, including deserts, forests, grasslands, and the Tibetan Plateau. </w:t>
      </w:r>
      <w:r w:rsidRPr="004A5215">
        <w:rPr>
          <w:rStyle w:val="StyleUnderline"/>
          <w:rFonts w:asciiTheme="minorHAnsi" w:hAnsiTheme="minorHAnsi" w:cstheme="minorHAnsi"/>
        </w:rPr>
        <w:t xml:space="preserve">• Evergreen vegetation, woody plants, and other </w:t>
      </w:r>
      <w:r w:rsidRPr="001748F8">
        <w:rPr>
          <w:rStyle w:val="StyleUnderline"/>
          <w:rFonts w:asciiTheme="minorHAnsi" w:hAnsiTheme="minorHAnsi" w:cstheme="minorHAnsi"/>
          <w:highlight w:val="green"/>
        </w:rPr>
        <w:t xml:space="preserve">plant life </w:t>
      </w:r>
      <w:r w:rsidRPr="004A5215">
        <w:rPr>
          <w:rStyle w:val="StyleUnderline"/>
          <w:rFonts w:asciiTheme="minorHAnsi" w:hAnsiTheme="minorHAnsi" w:cstheme="minorHAnsi"/>
        </w:rPr>
        <w:t xml:space="preserve">have </w:t>
      </w:r>
      <w:r w:rsidRPr="001748F8">
        <w:rPr>
          <w:rStyle w:val="StyleUnderline"/>
          <w:rFonts w:asciiTheme="minorHAnsi" w:hAnsiTheme="minorHAnsi" w:cstheme="minorHAnsi"/>
          <w:highlight w:val="green"/>
        </w:rPr>
        <w:t>increased across Australia</w:t>
      </w:r>
      <w:r w:rsidRPr="004A5215">
        <w:rPr>
          <w:rStyle w:val="StyleUnderline"/>
          <w:rFonts w:asciiTheme="minorHAnsi" w:hAnsiTheme="minorHAnsi" w:cstheme="minorHAnsi"/>
        </w:rPr>
        <w:t xml:space="preserve"> over the past 200 years as a result of CO2 enrichment</w:t>
      </w:r>
      <w:r w:rsidRPr="004A5215">
        <w:rPr>
          <w:rFonts w:asciiTheme="minorHAnsi" w:hAnsiTheme="minorHAnsi" w:cstheme="minorHAnsi"/>
          <w:sz w:val="16"/>
        </w:rPr>
        <w:t xml:space="preserve">. • Over the last two decades of the twentieth century, </w:t>
      </w:r>
      <w:r w:rsidRPr="001748F8">
        <w:rPr>
          <w:rStyle w:val="StyleUnderline"/>
          <w:rFonts w:asciiTheme="minorHAnsi" w:hAnsiTheme="minorHAnsi" w:cstheme="minorHAnsi"/>
          <w:highlight w:val="green"/>
        </w:rPr>
        <w:t>Europe</w:t>
      </w:r>
      <w:r w:rsidRPr="004A5215">
        <w:rPr>
          <w:rStyle w:val="StyleUnderline"/>
          <w:rFonts w:asciiTheme="minorHAnsi" w:hAnsiTheme="minorHAnsi" w:cstheme="minorHAnsi"/>
        </w:rPr>
        <w:t xml:space="preserve"> </w:t>
      </w:r>
      <w:proofErr w:type="gramStart"/>
      <w:r w:rsidRPr="004A5215">
        <w:rPr>
          <w:rFonts w:asciiTheme="minorHAnsi" w:hAnsiTheme="minorHAnsi" w:cstheme="minorHAnsi"/>
          <w:sz w:val="16"/>
        </w:rPr>
        <w:t xml:space="preserve">as a whole </w:t>
      </w:r>
      <w:r w:rsidRPr="001748F8">
        <w:rPr>
          <w:rStyle w:val="StyleUnderline"/>
          <w:rFonts w:asciiTheme="minorHAnsi" w:hAnsiTheme="minorHAnsi" w:cstheme="minorHAnsi"/>
          <w:highlight w:val="green"/>
        </w:rPr>
        <w:t>became</w:t>
      </w:r>
      <w:proofErr w:type="gramEnd"/>
      <w:r w:rsidRPr="001748F8">
        <w:rPr>
          <w:rStyle w:val="StyleUnderline"/>
          <w:rFonts w:asciiTheme="minorHAnsi" w:hAnsiTheme="minorHAnsi" w:cstheme="minorHAnsi"/>
          <w:highlight w:val="green"/>
        </w:rPr>
        <w:t xml:space="preserve"> greener</w:t>
      </w:r>
      <w:r w:rsidRPr="004A5215">
        <w:rPr>
          <w:rStyle w:val="StyleUnderline"/>
          <w:rFonts w:asciiTheme="minorHAnsi" w:hAnsiTheme="minorHAnsi" w:cstheme="minorHAnsi"/>
        </w:rPr>
        <w:t xml:space="preserve"> and much of it is seeing an increase in woodlands due to the recent rise in atmospheric CO2,</w:t>
      </w:r>
      <w:r w:rsidRPr="004A5215">
        <w:rPr>
          <w:rFonts w:asciiTheme="minorHAnsi" w:hAnsiTheme="minorHAnsi" w:cstheme="minorHAnsi"/>
          <w:sz w:val="16"/>
        </w:rPr>
        <w:t xml:space="preserve"> which has tended to offset the detrimental effects of climate change in the region. • Opposite the forecasts promulgated by the models used by IPCC, </w:t>
      </w:r>
      <w:r w:rsidRPr="004A5215">
        <w:rPr>
          <w:rStyle w:val="StyleUnderline"/>
          <w:rFonts w:asciiTheme="minorHAnsi" w:hAnsiTheme="minorHAnsi" w:cstheme="minorHAnsi"/>
        </w:rPr>
        <w:t xml:space="preserve">land-based plants of </w:t>
      </w:r>
      <w:r w:rsidRPr="001748F8">
        <w:rPr>
          <w:rStyle w:val="StyleUnderline"/>
          <w:rFonts w:asciiTheme="minorHAnsi" w:hAnsiTheme="minorHAnsi" w:cstheme="minorHAnsi"/>
          <w:highlight w:val="green"/>
        </w:rPr>
        <w:t>the Arctic and</w:t>
      </w:r>
      <w:r w:rsidRPr="004A5215">
        <w:rPr>
          <w:rStyle w:val="StyleUnderline"/>
          <w:rFonts w:asciiTheme="minorHAnsi" w:hAnsiTheme="minorHAnsi" w:cstheme="minorHAnsi"/>
        </w:rPr>
        <w:t xml:space="preserve"> near-Arctic regions of </w:t>
      </w:r>
      <w:r w:rsidRPr="001748F8">
        <w:rPr>
          <w:rStyle w:val="StyleUnderline"/>
          <w:rFonts w:asciiTheme="minorHAnsi" w:hAnsiTheme="minorHAnsi" w:cstheme="minorHAnsi"/>
          <w:highlight w:val="green"/>
        </w:rPr>
        <w:t xml:space="preserve">North America are </w:t>
      </w:r>
      <w:r w:rsidRPr="001748F8">
        <w:rPr>
          <w:rStyle w:val="Emphasis"/>
          <w:rFonts w:asciiTheme="minorHAnsi" w:hAnsiTheme="minorHAnsi" w:cstheme="minorHAnsi"/>
          <w:highlight w:val="green"/>
        </w:rPr>
        <w:t>thriving</w:t>
      </w:r>
      <w:r w:rsidRPr="001748F8">
        <w:rPr>
          <w:rStyle w:val="StyleUnderline"/>
          <w:rFonts w:asciiTheme="minorHAnsi" w:hAnsiTheme="minorHAnsi" w:cstheme="minorHAnsi"/>
          <w:highlight w:val="green"/>
        </w:rPr>
        <w:t>, thanks</w:t>
      </w:r>
      <w:r w:rsidRPr="004A5215">
        <w:rPr>
          <w:rStyle w:val="StyleUnderline"/>
          <w:rFonts w:asciiTheme="minorHAnsi" w:hAnsiTheme="minorHAnsi" w:cstheme="minorHAnsi"/>
        </w:rPr>
        <w:t xml:space="preserve"> in large part </w:t>
      </w:r>
      <w:r w:rsidRPr="001748F8">
        <w:rPr>
          <w:rStyle w:val="StyleUnderline"/>
          <w:rFonts w:asciiTheme="minorHAnsi" w:hAnsiTheme="minorHAnsi" w:cstheme="minorHAnsi"/>
          <w:highlight w:val="green"/>
        </w:rPr>
        <w:t>to</w:t>
      </w:r>
      <w:r w:rsidRPr="004A5215">
        <w:rPr>
          <w:rStyle w:val="StyleUnderline"/>
          <w:rFonts w:asciiTheme="minorHAnsi" w:hAnsiTheme="minorHAnsi" w:cstheme="minorHAnsi"/>
        </w:rPr>
        <w:t xml:space="preserve"> the ongoing rise in</w:t>
      </w:r>
      <w:r w:rsidRPr="004A5215">
        <w:rPr>
          <w:rFonts w:asciiTheme="minorHAnsi" w:hAnsiTheme="minorHAnsi" w:cstheme="minorHAnsi"/>
          <w:sz w:val="16"/>
        </w:rPr>
        <w:t xml:space="preserve"> the atmosphere’s </w:t>
      </w:r>
      <w:r w:rsidRPr="001748F8">
        <w:rPr>
          <w:rStyle w:val="StyleUnderline"/>
          <w:rFonts w:asciiTheme="minorHAnsi" w:hAnsiTheme="minorHAnsi" w:cstheme="minorHAnsi"/>
          <w:highlight w:val="green"/>
        </w:rPr>
        <w:t>CO2</w:t>
      </w:r>
      <w:r w:rsidRPr="004A5215">
        <w:rPr>
          <w:rStyle w:val="StyleUnderline"/>
          <w:rFonts w:asciiTheme="minorHAnsi" w:hAnsiTheme="minorHAnsi" w:cstheme="minorHAnsi"/>
        </w:rPr>
        <w:t xml:space="preserve"> concentration and global warming. </w:t>
      </w:r>
      <w:r w:rsidRPr="004A5215">
        <w:rPr>
          <w:rFonts w:asciiTheme="minorHAnsi" w:hAnsiTheme="minorHAnsi" w:cstheme="minorHAnsi"/>
          <w:sz w:val="16"/>
        </w:rPr>
        <w:t xml:space="preserve">• </w:t>
      </w:r>
      <w:r w:rsidRPr="004A5215">
        <w:rPr>
          <w:rStyle w:val="StyleUnderline"/>
          <w:rFonts w:asciiTheme="minorHAnsi" w:hAnsiTheme="minorHAnsi" w:cstheme="minorHAnsi"/>
        </w:rPr>
        <w:t xml:space="preserve">Late </w:t>
      </w:r>
      <w:proofErr w:type="gramStart"/>
      <w:r w:rsidRPr="004A5215">
        <w:rPr>
          <w:rStyle w:val="StyleUnderline"/>
          <w:rFonts w:asciiTheme="minorHAnsi" w:hAnsiTheme="minorHAnsi" w:cstheme="minorHAnsi"/>
        </w:rPr>
        <w:t>twentieth-century</w:t>
      </w:r>
      <w:proofErr w:type="gramEnd"/>
      <w:r w:rsidRPr="004A5215">
        <w:rPr>
          <w:rStyle w:val="StyleUnderline"/>
          <w:rFonts w:asciiTheme="minorHAnsi" w:hAnsiTheme="minorHAnsi" w:cstheme="minorHAnsi"/>
        </w:rPr>
        <w:t xml:space="preserve"> </w:t>
      </w:r>
      <w:r w:rsidRPr="001748F8">
        <w:rPr>
          <w:rStyle w:val="StyleUnderline"/>
          <w:rFonts w:asciiTheme="minorHAnsi" w:hAnsiTheme="minorHAnsi" w:cstheme="minorHAnsi"/>
          <w:highlight w:val="green"/>
        </w:rPr>
        <w:t>increases in</w:t>
      </w:r>
      <w:r w:rsidRPr="004A5215">
        <w:rPr>
          <w:rFonts w:asciiTheme="minorHAnsi" w:hAnsiTheme="minorHAnsi" w:cstheme="minorHAnsi"/>
          <w:sz w:val="16"/>
        </w:rPr>
        <w:t xml:space="preserve"> air temperature and atmospheric </w:t>
      </w:r>
      <w:r w:rsidRPr="001748F8">
        <w:rPr>
          <w:rStyle w:val="StyleUnderline"/>
          <w:rFonts w:asciiTheme="minorHAnsi" w:hAnsiTheme="minorHAnsi" w:cstheme="minorHAnsi"/>
          <w:highlight w:val="green"/>
        </w:rPr>
        <w:t>CO2</w:t>
      </w:r>
      <w:r w:rsidRPr="004A5215">
        <w:rPr>
          <w:rFonts w:asciiTheme="minorHAnsi" w:hAnsiTheme="minorHAnsi" w:cstheme="minorHAnsi"/>
          <w:sz w:val="16"/>
        </w:rPr>
        <w:t xml:space="preserve"> concentration </w:t>
      </w:r>
      <w:r w:rsidRPr="001748F8">
        <w:rPr>
          <w:rStyle w:val="Emphasis"/>
          <w:rFonts w:asciiTheme="minorHAnsi" w:hAnsiTheme="minorHAnsi" w:cstheme="minorHAnsi"/>
          <w:highlight w:val="green"/>
        </w:rPr>
        <w:t>did not negatively affect plant communities</w:t>
      </w:r>
      <w:r w:rsidRPr="004A5215">
        <w:rPr>
          <w:rStyle w:val="StyleUnderline"/>
          <w:rFonts w:asciiTheme="minorHAnsi" w:hAnsiTheme="minorHAnsi" w:cstheme="minorHAnsi"/>
        </w:rPr>
        <w:t xml:space="preserve"> </w:t>
      </w:r>
      <w:r w:rsidRPr="004A5215">
        <w:rPr>
          <w:rFonts w:asciiTheme="minorHAnsi" w:hAnsiTheme="minorHAnsi" w:cstheme="minorHAnsi"/>
          <w:sz w:val="16"/>
        </w:rPr>
        <w:t xml:space="preserve">in the eastern United States. Rather, the </w:t>
      </w:r>
      <w:r w:rsidRPr="004A5215">
        <w:rPr>
          <w:rStyle w:val="StyleUnderline"/>
          <w:rFonts w:asciiTheme="minorHAnsi" w:hAnsiTheme="minorHAnsi" w:cstheme="minorHAnsi"/>
        </w:rPr>
        <w:t>temp</w:t>
      </w:r>
      <w:r w:rsidRPr="004A5215">
        <w:rPr>
          <w:rFonts w:asciiTheme="minorHAnsi" w:hAnsiTheme="minorHAnsi" w:cstheme="minorHAnsi"/>
          <w:sz w:val="16"/>
        </w:rPr>
        <w:t xml:space="preserve">erature </w:t>
      </w:r>
      <w:r w:rsidRPr="004A5215">
        <w:rPr>
          <w:rStyle w:val="StyleUnderline"/>
          <w:rFonts w:asciiTheme="minorHAnsi" w:hAnsiTheme="minorHAnsi" w:cstheme="minorHAnsi"/>
        </w:rPr>
        <w:t xml:space="preserve">and CO2 </w:t>
      </w:r>
      <w:proofErr w:type="gramStart"/>
      <w:r w:rsidRPr="004A5215">
        <w:rPr>
          <w:rStyle w:val="StyleUnderline"/>
          <w:rFonts w:asciiTheme="minorHAnsi" w:hAnsiTheme="minorHAnsi" w:cstheme="minorHAnsi"/>
        </w:rPr>
        <w:t>increases</w:t>
      </w:r>
      <w:proofErr w:type="gramEnd"/>
      <w:r w:rsidRPr="004A5215">
        <w:rPr>
          <w:rStyle w:val="StyleUnderline"/>
          <w:rFonts w:asciiTheme="minorHAnsi" w:hAnsiTheme="minorHAnsi" w:cstheme="minorHAnsi"/>
        </w:rPr>
        <w:t xml:space="preserve"> significantly enhanced local and regional productivity,</w:t>
      </w:r>
      <w:r w:rsidRPr="004A5215">
        <w:rPr>
          <w:rFonts w:asciiTheme="minorHAnsi" w:hAnsiTheme="minorHAnsi" w:cstheme="minorHAnsi"/>
          <w:sz w:val="16"/>
        </w:rPr>
        <w:t xml:space="preserve"> and there is little reason to think such enhancements will not continue throughout the foreseeable future. • The late twentieth-century rise in temperature and atmospheric CO2 concentrations improved the productivity of plant communities in the central region of the United States, notwithstanding model-based concerns to the contrary. • </w:t>
      </w:r>
      <w:r w:rsidRPr="004A5215">
        <w:rPr>
          <w:rStyle w:val="StyleUnderline"/>
          <w:rFonts w:asciiTheme="minorHAnsi" w:hAnsiTheme="minorHAnsi" w:cstheme="minorHAnsi"/>
        </w:rPr>
        <w:t>The late twentieth-century rise in temperature and atmospheric CO2 improved the productivity of plant communities in the western region of the United States</w:t>
      </w:r>
      <w:r w:rsidRPr="004A5215">
        <w:rPr>
          <w:rFonts w:asciiTheme="minorHAnsi" w:hAnsiTheme="minorHAnsi" w:cstheme="minorHAnsi"/>
          <w:sz w:val="16"/>
        </w:rPr>
        <w:t xml:space="preserve">, notwithstanding model-based projections of unprecedented ecological disaster due to rising temperatures and drought. • Warmer temperatures and </w:t>
      </w:r>
      <w:r w:rsidRPr="004A5215">
        <w:rPr>
          <w:rStyle w:val="StyleUnderline"/>
          <w:rFonts w:asciiTheme="minorHAnsi" w:hAnsiTheme="minorHAnsi" w:cstheme="minorHAnsi"/>
        </w:rPr>
        <w:t>higher CO2</w:t>
      </w:r>
      <w:r w:rsidRPr="004A5215">
        <w:rPr>
          <w:rFonts w:asciiTheme="minorHAnsi" w:hAnsiTheme="minorHAnsi" w:cstheme="minorHAnsi"/>
          <w:sz w:val="16"/>
        </w:rPr>
        <w:t xml:space="preserve"> concentrations </w:t>
      </w:r>
      <w:r w:rsidRPr="004A5215">
        <w:rPr>
          <w:rStyle w:val="StyleUnderline"/>
          <w:rFonts w:asciiTheme="minorHAnsi" w:hAnsiTheme="minorHAnsi" w:cstheme="minorHAnsi"/>
        </w:rPr>
        <w:t>are resulting</w:t>
      </w:r>
      <w:r w:rsidRPr="004A5215">
        <w:rPr>
          <w:rFonts w:asciiTheme="minorHAnsi" w:hAnsiTheme="minorHAnsi" w:cstheme="minorHAnsi"/>
          <w:sz w:val="16"/>
        </w:rPr>
        <w:t xml:space="preserve"> in net primary productivity </w:t>
      </w:r>
      <w:r w:rsidRPr="004A5215">
        <w:rPr>
          <w:rStyle w:val="StyleUnderline"/>
          <w:rFonts w:asciiTheme="minorHAnsi" w:hAnsiTheme="minorHAnsi" w:cstheme="minorHAnsi"/>
        </w:rPr>
        <w:t>increasing</w:t>
      </w:r>
      <w:r w:rsidRPr="004A5215">
        <w:rPr>
          <w:rFonts w:asciiTheme="minorHAnsi" w:hAnsiTheme="minorHAnsi" w:cstheme="minorHAnsi"/>
          <w:sz w:val="16"/>
        </w:rPr>
        <w:t xml:space="preserve"> across tropical South America, overcoming the effects of deforestation, forest fires, and incursions by human civilization into natural areas. • It is likely the greening of the planet will continue in the future, even if the largest temperature increases predicted by the models occur, because the optimum temperature for plant growth and development typically rises with increasing levels of atmospheric CO2. This response, coupled with expected increases in plant photosynthetic rates from the rise in the air’s CO2 concentration, is more than enough to compensate for any temperature-induced plant stress caused by global warming. • Real-world observations reveal plants have many ways of adjusting to changes in climate in addition to their ability to spread from places of rising warmth to cooler habitats, and these observations suggest the planet’s current assemblage of plants is likely to be around a good deal longer than many theoretical models have predicted. • </w:t>
      </w:r>
      <w:r w:rsidRPr="001748F8">
        <w:rPr>
          <w:rStyle w:val="StyleUnderline"/>
          <w:rFonts w:asciiTheme="minorHAnsi" w:hAnsiTheme="minorHAnsi" w:cstheme="minorHAnsi"/>
          <w:highlight w:val="green"/>
        </w:rPr>
        <w:t>A major cause of biodiversity reductions is not rising</w:t>
      </w:r>
      <w:r w:rsidRPr="004A5215">
        <w:rPr>
          <w:rStyle w:val="StyleUnderline"/>
          <w:rFonts w:asciiTheme="minorHAnsi" w:hAnsiTheme="minorHAnsi" w:cstheme="minorHAnsi"/>
        </w:rPr>
        <w:t xml:space="preserve"> atmospheric </w:t>
      </w:r>
      <w:r w:rsidRPr="001748F8">
        <w:rPr>
          <w:rStyle w:val="StyleUnderline"/>
          <w:rFonts w:asciiTheme="minorHAnsi" w:hAnsiTheme="minorHAnsi" w:cstheme="minorHAnsi"/>
          <w:highlight w:val="green"/>
        </w:rPr>
        <w:t>CO2</w:t>
      </w:r>
      <w:r w:rsidRPr="004A5215">
        <w:rPr>
          <w:rStyle w:val="StyleUnderline"/>
          <w:rFonts w:asciiTheme="minorHAnsi" w:hAnsiTheme="minorHAnsi" w:cstheme="minorHAnsi"/>
        </w:rPr>
        <w:t xml:space="preserve"> concentrations, </w:t>
      </w:r>
      <w:r w:rsidRPr="001748F8">
        <w:rPr>
          <w:rStyle w:val="StyleUnderline"/>
          <w:rFonts w:asciiTheme="minorHAnsi" w:hAnsiTheme="minorHAnsi" w:cstheme="minorHAnsi"/>
          <w:highlight w:val="green"/>
        </w:rPr>
        <w:t>but</w:t>
      </w:r>
      <w:r w:rsidRPr="004A5215">
        <w:rPr>
          <w:rStyle w:val="StyleUnderline"/>
          <w:rFonts w:asciiTheme="minorHAnsi" w:hAnsiTheme="minorHAnsi" w:cstheme="minorHAnsi"/>
        </w:rPr>
        <w:t xml:space="preserve"> instead the direct </w:t>
      </w:r>
      <w:r w:rsidRPr="001748F8">
        <w:rPr>
          <w:rStyle w:val="Emphasis"/>
          <w:rFonts w:asciiTheme="minorHAnsi" w:hAnsiTheme="minorHAnsi" w:cstheme="minorHAnsi"/>
          <w:highlight w:val="green"/>
        </w:rPr>
        <w:t>encroachment</w:t>
      </w:r>
      <w:r w:rsidRPr="001748F8">
        <w:rPr>
          <w:rStyle w:val="StyleUnderline"/>
          <w:rFonts w:asciiTheme="minorHAnsi" w:hAnsiTheme="minorHAnsi" w:cstheme="minorHAnsi"/>
          <w:highlight w:val="green"/>
        </w:rPr>
        <w:t xml:space="preserve"> of [hu]man[s] </w:t>
      </w:r>
      <w:r w:rsidRPr="001748F8">
        <w:rPr>
          <w:rStyle w:val="Emphasis"/>
          <w:rFonts w:asciiTheme="minorHAnsi" w:hAnsiTheme="minorHAnsi" w:cstheme="minorHAnsi"/>
          <w:highlight w:val="green"/>
        </w:rPr>
        <w:t>upon</w:t>
      </w:r>
      <w:r w:rsidRPr="004A5215">
        <w:rPr>
          <w:rStyle w:val="StyleUnderline"/>
          <w:rFonts w:asciiTheme="minorHAnsi" w:hAnsiTheme="minorHAnsi" w:cstheme="minorHAnsi"/>
        </w:rPr>
        <w:t xml:space="preserve"> the world of </w:t>
      </w:r>
      <w:r w:rsidRPr="001748F8">
        <w:rPr>
          <w:rStyle w:val="Emphasis"/>
          <w:rFonts w:asciiTheme="minorHAnsi" w:hAnsiTheme="minorHAnsi" w:cstheme="minorHAnsi"/>
          <w:highlight w:val="green"/>
        </w:rPr>
        <w:t>nature</w:t>
      </w:r>
      <w:r w:rsidRPr="004A5215">
        <w:rPr>
          <w:rStyle w:val="StyleUnderline"/>
          <w:rFonts w:asciiTheme="minorHAnsi" w:hAnsiTheme="minorHAnsi" w:cstheme="minorHAnsi"/>
        </w:rPr>
        <w:t xml:space="preserve">. Anthropogenic global </w:t>
      </w:r>
      <w:r w:rsidRPr="001748F8">
        <w:rPr>
          <w:rStyle w:val="StyleUnderline"/>
          <w:rFonts w:asciiTheme="minorHAnsi" w:hAnsiTheme="minorHAnsi" w:cstheme="minorHAnsi"/>
          <w:highlight w:val="green"/>
        </w:rPr>
        <w:t>warming</w:t>
      </w:r>
      <w:r w:rsidRPr="004A5215">
        <w:rPr>
          <w:rStyle w:val="StyleUnderline"/>
          <w:rFonts w:asciiTheme="minorHAnsi" w:hAnsiTheme="minorHAnsi" w:cstheme="minorHAnsi"/>
        </w:rPr>
        <w:t xml:space="preserve">, to whatever extent it exists, </w:t>
      </w:r>
      <w:r w:rsidRPr="001748F8">
        <w:rPr>
          <w:rStyle w:val="StyleUnderline"/>
          <w:rFonts w:asciiTheme="minorHAnsi" w:hAnsiTheme="minorHAnsi" w:cstheme="minorHAnsi"/>
          <w:highlight w:val="green"/>
        </w:rPr>
        <w:t xml:space="preserve">is helping plants </w:t>
      </w:r>
      <w:r w:rsidRPr="001748F8">
        <w:rPr>
          <w:rStyle w:val="Emphasis"/>
          <w:rFonts w:asciiTheme="minorHAnsi" w:hAnsiTheme="minorHAnsi" w:cstheme="minorHAnsi"/>
          <w:highlight w:val="green"/>
        </w:rPr>
        <w:t>overcome these assaults</w:t>
      </w:r>
      <w:r w:rsidRPr="001748F8">
        <w:rPr>
          <w:rStyle w:val="StyleUnderline"/>
          <w:rFonts w:asciiTheme="minorHAnsi" w:hAnsiTheme="minorHAnsi" w:cstheme="minorHAnsi"/>
          <w:highlight w:val="green"/>
        </w:rPr>
        <w:t xml:space="preserve"> and thrive </w:t>
      </w:r>
      <w:r w:rsidRPr="001748F8">
        <w:rPr>
          <w:rStyle w:val="Emphasis"/>
          <w:rFonts w:asciiTheme="minorHAnsi" w:hAnsiTheme="minorHAnsi" w:cstheme="minorHAnsi"/>
          <w:highlight w:val="green"/>
        </w:rPr>
        <w:t>despite the growing human presence.</w:t>
      </w:r>
      <w:r w:rsidRPr="004A5215">
        <w:rPr>
          <w:rStyle w:val="Emphasis"/>
          <w:rFonts w:asciiTheme="minorHAnsi" w:hAnsiTheme="minorHAnsi" w:cstheme="minorHAnsi"/>
        </w:rPr>
        <w:t xml:space="preserve"> </w:t>
      </w:r>
      <w:r w:rsidRPr="004A5215">
        <w:rPr>
          <w:rFonts w:asciiTheme="minorHAnsi" w:hAnsiTheme="minorHAnsi" w:cstheme="minorHAnsi"/>
          <w:sz w:val="16"/>
        </w:rPr>
        <w:t xml:space="preserve">• As good as things currently are for world agriculture, and as much better as they are expected to become as the atmospheric CO2 content continues to rise, </w:t>
      </w:r>
      <w:r w:rsidRPr="004A5215">
        <w:rPr>
          <w:rStyle w:val="StyleUnderline"/>
          <w:rFonts w:asciiTheme="minorHAnsi" w:hAnsiTheme="minorHAnsi" w:cstheme="minorHAnsi"/>
        </w:rPr>
        <w:t>there may be</w:t>
      </w:r>
      <w:r w:rsidRPr="004A5215">
        <w:rPr>
          <w:rFonts w:asciiTheme="minorHAnsi" w:hAnsiTheme="minorHAnsi" w:cstheme="minorHAnsi"/>
          <w:sz w:val="16"/>
        </w:rPr>
        <w:t xml:space="preserve"> additional </w:t>
      </w:r>
      <w:r w:rsidRPr="004A5215">
        <w:rPr>
          <w:rStyle w:val="StyleUnderline"/>
          <w:rFonts w:asciiTheme="minorHAnsi" w:hAnsiTheme="minorHAnsi" w:cstheme="minorHAnsi"/>
        </w:rPr>
        <w:t xml:space="preserve">substantial room for both </w:t>
      </w:r>
      <w:r w:rsidRPr="001748F8">
        <w:rPr>
          <w:rStyle w:val="StyleUnderline"/>
          <w:rFonts w:asciiTheme="minorHAnsi" w:hAnsiTheme="minorHAnsi" w:cstheme="minorHAnsi"/>
          <w:highlight w:val="green"/>
        </w:rPr>
        <w:t>natural selection and bioengineering</w:t>
      </w:r>
      <w:r w:rsidRPr="004A5215">
        <w:rPr>
          <w:rStyle w:val="StyleUnderline"/>
          <w:rFonts w:asciiTheme="minorHAnsi" w:hAnsiTheme="minorHAnsi" w:cstheme="minorHAnsi"/>
        </w:rPr>
        <w:t xml:space="preserve"> to remove the constraints of low CO2 adaptation in several important agricultural crops and thereby </w:t>
      </w:r>
      <w:r w:rsidRPr="001748F8">
        <w:rPr>
          <w:rStyle w:val="StyleUnderline"/>
          <w:rFonts w:asciiTheme="minorHAnsi" w:hAnsiTheme="minorHAnsi" w:cstheme="minorHAnsi"/>
          <w:highlight w:val="green"/>
        </w:rPr>
        <w:t>create</w:t>
      </w:r>
      <w:r w:rsidRPr="004A5215">
        <w:rPr>
          <w:rStyle w:val="StyleUnderline"/>
          <w:rFonts w:asciiTheme="minorHAnsi" w:hAnsiTheme="minorHAnsi" w:cstheme="minorHAnsi"/>
        </w:rPr>
        <w:t xml:space="preserve"> novel </w:t>
      </w:r>
      <w:r w:rsidRPr="001748F8">
        <w:rPr>
          <w:rStyle w:val="StyleUnderline"/>
          <w:rFonts w:asciiTheme="minorHAnsi" w:hAnsiTheme="minorHAnsi" w:cstheme="minorHAnsi"/>
          <w:highlight w:val="green"/>
        </w:rPr>
        <w:t xml:space="preserve">genotypes able to exploit </w:t>
      </w:r>
      <w:r w:rsidRPr="001748F8">
        <w:rPr>
          <w:rStyle w:val="Emphasis"/>
          <w:rFonts w:asciiTheme="minorHAnsi" w:hAnsiTheme="minorHAnsi" w:cstheme="minorHAnsi"/>
          <w:highlight w:val="green"/>
        </w:rPr>
        <w:t>high CO2 conditions</w:t>
      </w:r>
      <w:r w:rsidRPr="004A5215">
        <w:rPr>
          <w:rStyle w:val="StyleUnderline"/>
          <w:rFonts w:asciiTheme="minorHAnsi" w:hAnsiTheme="minorHAnsi" w:cstheme="minorHAnsi"/>
        </w:rPr>
        <w:t xml:space="preserve"> to their—and our— advantage. </w:t>
      </w:r>
      <w:r w:rsidRPr="004A5215">
        <w:rPr>
          <w:rFonts w:asciiTheme="minorHAnsi" w:hAnsiTheme="minorHAnsi" w:cstheme="minorHAnsi"/>
          <w:sz w:val="16"/>
        </w:rPr>
        <w:t xml:space="preserve">• </w:t>
      </w:r>
      <w:r w:rsidRPr="004A5215">
        <w:rPr>
          <w:rStyle w:val="StyleUnderline"/>
          <w:rFonts w:asciiTheme="minorHAnsi" w:hAnsiTheme="minorHAnsi" w:cstheme="minorHAnsi"/>
        </w:rPr>
        <w:t>The</w:t>
      </w:r>
      <w:r w:rsidRPr="004A5215">
        <w:rPr>
          <w:rFonts w:asciiTheme="minorHAnsi" w:hAnsiTheme="minorHAnsi" w:cstheme="minorHAnsi"/>
          <w:sz w:val="16"/>
        </w:rPr>
        <w:t xml:space="preserve"> ongoing </w:t>
      </w:r>
      <w:r w:rsidRPr="004A5215">
        <w:rPr>
          <w:rStyle w:val="StyleUnderline"/>
          <w:rFonts w:asciiTheme="minorHAnsi" w:hAnsiTheme="minorHAnsi" w:cstheme="minorHAnsi"/>
        </w:rPr>
        <w:t xml:space="preserve">rise in atmospheric </w:t>
      </w:r>
      <w:r w:rsidRPr="001748F8">
        <w:rPr>
          <w:rStyle w:val="StyleUnderline"/>
          <w:rFonts w:asciiTheme="minorHAnsi" w:hAnsiTheme="minorHAnsi" w:cstheme="minorHAnsi"/>
          <w:highlight w:val="green"/>
        </w:rPr>
        <w:t>CO2</w:t>
      </w:r>
      <w:r w:rsidRPr="004A5215">
        <w:rPr>
          <w:rStyle w:val="StyleUnderline"/>
          <w:rFonts w:asciiTheme="minorHAnsi" w:hAnsiTheme="minorHAnsi" w:cstheme="minorHAnsi"/>
        </w:rPr>
        <w:t xml:space="preserve"> content </w:t>
      </w:r>
      <w:r w:rsidRPr="001748F8">
        <w:rPr>
          <w:rStyle w:val="StyleUnderline"/>
          <w:rFonts w:asciiTheme="minorHAnsi" w:hAnsiTheme="minorHAnsi" w:cstheme="minorHAnsi"/>
          <w:highlight w:val="green"/>
        </w:rPr>
        <w:t>is</w:t>
      </w:r>
      <w:r w:rsidRPr="004A5215">
        <w:rPr>
          <w:rStyle w:val="StyleUnderline"/>
          <w:rFonts w:asciiTheme="minorHAnsi" w:hAnsiTheme="minorHAnsi" w:cstheme="minorHAnsi"/>
        </w:rPr>
        <w:t xml:space="preserve"> likely </w:t>
      </w:r>
      <w:r w:rsidRPr="001748F8">
        <w:rPr>
          <w:rStyle w:val="StyleUnderline"/>
          <w:rFonts w:asciiTheme="minorHAnsi" w:hAnsiTheme="minorHAnsi" w:cstheme="minorHAnsi"/>
          <w:highlight w:val="green"/>
        </w:rPr>
        <w:t>exerting</w:t>
      </w:r>
      <w:r w:rsidRPr="004A5215">
        <w:rPr>
          <w:rStyle w:val="StyleUnderline"/>
          <w:rFonts w:asciiTheme="minorHAnsi" w:hAnsiTheme="minorHAnsi" w:cstheme="minorHAnsi"/>
        </w:rPr>
        <w:t xml:space="preserve"> significant </w:t>
      </w:r>
      <w:r w:rsidRPr="001748F8">
        <w:rPr>
          <w:rStyle w:val="StyleUnderline"/>
          <w:rFonts w:asciiTheme="minorHAnsi" w:hAnsiTheme="minorHAnsi" w:cstheme="minorHAnsi"/>
          <w:highlight w:val="green"/>
        </w:rPr>
        <w:t>selection pressure</w:t>
      </w:r>
      <w:r w:rsidRPr="004A5215">
        <w:rPr>
          <w:rStyle w:val="StyleUnderline"/>
          <w:rFonts w:asciiTheme="minorHAnsi" w:hAnsiTheme="minorHAnsi" w:cstheme="minorHAnsi"/>
        </w:rPr>
        <w:t xml:space="preserve"> on Earth’s naturally occurring terrestrial plants, </w:t>
      </w:r>
      <w:r w:rsidRPr="001748F8">
        <w:rPr>
          <w:rStyle w:val="StyleUnderline"/>
          <w:rFonts w:asciiTheme="minorHAnsi" w:hAnsiTheme="minorHAnsi" w:cstheme="minorHAnsi"/>
          <w:highlight w:val="green"/>
        </w:rPr>
        <w:t xml:space="preserve">which should improve their performance in the face of </w:t>
      </w:r>
      <w:r w:rsidRPr="004A5215">
        <w:rPr>
          <w:rStyle w:val="StyleUnderline"/>
          <w:rFonts w:asciiTheme="minorHAnsi" w:hAnsiTheme="minorHAnsi" w:cstheme="minorHAnsi"/>
        </w:rPr>
        <w:t xml:space="preserve">various </w:t>
      </w:r>
      <w:r w:rsidRPr="001748F8">
        <w:rPr>
          <w:rStyle w:val="StyleUnderline"/>
          <w:rFonts w:asciiTheme="minorHAnsi" w:hAnsiTheme="minorHAnsi" w:cstheme="minorHAnsi"/>
          <w:highlight w:val="green"/>
        </w:rPr>
        <w:t>environmental stressors</w:t>
      </w:r>
      <w:r w:rsidRPr="004A5215">
        <w:rPr>
          <w:rStyle w:val="StyleUnderline"/>
          <w:rFonts w:asciiTheme="minorHAnsi" w:hAnsiTheme="minorHAnsi" w:cstheme="minorHAnsi"/>
        </w:rPr>
        <w:t xml:space="preserve"> via </w:t>
      </w:r>
      <w:r w:rsidRPr="004A5215">
        <w:rPr>
          <w:rFonts w:asciiTheme="minorHAnsi" w:hAnsiTheme="minorHAnsi" w:cstheme="minorHAnsi"/>
          <w:sz w:val="16"/>
        </w:rPr>
        <w:t>the process of</w:t>
      </w:r>
      <w:r w:rsidRPr="004A5215">
        <w:rPr>
          <w:rStyle w:val="StyleUnderline"/>
          <w:rFonts w:asciiTheme="minorHAnsi" w:hAnsiTheme="minorHAnsi" w:cstheme="minorHAnsi"/>
        </w:rPr>
        <w:t xml:space="preserve"> microevolution. </w:t>
      </w:r>
      <w:r w:rsidRPr="001748F8">
        <w:rPr>
          <w:rStyle w:val="StyleUnderline"/>
          <w:rFonts w:asciiTheme="minorHAnsi" w:hAnsiTheme="minorHAnsi" w:cstheme="minorHAnsi"/>
          <w:highlight w:val="green"/>
        </w:rPr>
        <w:t>Plants may be much better prepared</w:t>
      </w:r>
      <w:r w:rsidRPr="004A5215">
        <w:rPr>
          <w:rStyle w:val="StyleUnderline"/>
          <w:rFonts w:asciiTheme="minorHAnsi" w:hAnsiTheme="minorHAnsi" w:cstheme="minorHAnsi"/>
        </w:rPr>
        <w:t xml:space="preserve"> than most scientists once thought </w:t>
      </w:r>
      <w:r w:rsidRPr="001748F8">
        <w:rPr>
          <w:rStyle w:val="StyleUnderline"/>
          <w:rFonts w:asciiTheme="minorHAnsi" w:hAnsiTheme="minorHAnsi" w:cstheme="minorHAnsi"/>
          <w:highlight w:val="green"/>
        </w:rPr>
        <w:t>to meet</w:t>
      </w:r>
      <w:r w:rsidRPr="004A5215">
        <w:rPr>
          <w:rStyle w:val="StyleUnderline"/>
          <w:rFonts w:asciiTheme="minorHAnsi" w:hAnsiTheme="minorHAnsi" w:cstheme="minorHAnsi"/>
        </w:rPr>
        <w:t xml:space="preserve"> whatever </w:t>
      </w:r>
      <w:r w:rsidRPr="001748F8">
        <w:rPr>
          <w:rStyle w:val="StyleUnderline"/>
          <w:rFonts w:asciiTheme="minorHAnsi" w:hAnsiTheme="minorHAnsi" w:cstheme="minorHAnsi"/>
          <w:highlight w:val="green"/>
        </w:rPr>
        <w:t>climatic challenges</w:t>
      </w:r>
      <w:r w:rsidRPr="004A5215">
        <w:rPr>
          <w:rStyle w:val="StyleUnderline"/>
          <w:rFonts w:asciiTheme="minorHAnsi" w:hAnsiTheme="minorHAnsi" w:cstheme="minorHAnsi"/>
        </w:rPr>
        <w:t xml:space="preserve">, including global warming, the </w:t>
      </w:r>
      <w:r w:rsidRPr="004A5215">
        <w:rPr>
          <w:rStyle w:val="StyleUnderline"/>
          <w:rFonts w:asciiTheme="minorHAnsi" w:hAnsiTheme="minorHAnsi" w:cstheme="minorHAnsi"/>
        </w:rPr>
        <w:lastRenderedPageBreak/>
        <w:t xml:space="preserve">future may pose for them. </w:t>
      </w:r>
      <w:r w:rsidRPr="004A5215">
        <w:rPr>
          <w:rFonts w:asciiTheme="minorHAnsi" w:hAnsiTheme="minorHAnsi" w:cstheme="minorHAnsi"/>
          <w:sz w:val="16"/>
        </w:rPr>
        <w:t xml:space="preserve">• </w:t>
      </w:r>
      <w:r w:rsidRPr="001748F8">
        <w:rPr>
          <w:rStyle w:val="StyleUnderline"/>
          <w:rFonts w:asciiTheme="minorHAnsi" w:hAnsiTheme="minorHAnsi" w:cstheme="minorHAnsi"/>
          <w:highlight w:val="green"/>
        </w:rPr>
        <w:t xml:space="preserve">Evidence </w:t>
      </w:r>
      <w:r w:rsidRPr="004A5215">
        <w:rPr>
          <w:rStyle w:val="StyleUnderline"/>
          <w:rFonts w:asciiTheme="minorHAnsi" w:hAnsiTheme="minorHAnsi" w:cstheme="minorHAnsi"/>
        </w:rPr>
        <w:t xml:space="preserve">continues to accumulate for substantial heritable variation of ecologically important plant traits, including root allocation, drought tolerance, and nutrient plasticity, which </w:t>
      </w:r>
      <w:r w:rsidRPr="001748F8">
        <w:rPr>
          <w:rStyle w:val="StyleUnderline"/>
          <w:rFonts w:asciiTheme="minorHAnsi" w:hAnsiTheme="minorHAnsi" w:cstheme="minorHAnsi"/>
          <w:highlight w:val="green"/>
        </w:rPr>
        <w:t xml:space="preserve">suggests </w:t>
      </w:r>
      <w:r w:rsidRPr="001748F8">
        <w:rPr>
          <w:rStyle w:val="Emphasis"/>
          <w:rFonts w:asciiTheme="minorHAnsi" w:hAnsiTheme="minorHAnsi" w:cstheme="minorHAnsi"/>
          <w:highlight w:val="green"/>
        </w:rPr>
        <w:t>rapid evolution</w:t>
      </w:r>
      <w:r w:rsidRPr="004A5215">
        <w:rPr>
          <w:rStyle w:val="StyleUnderline"/>
          <w:rFonts w:asciiTheme="minorHAnsi" w:hAnsiTheme="minorHAnsi" w:cstheme="minorHAnsi"/>
        </w:rPr>
        <w:t xml:space="preserve"> based on epigenetic variation alone </w:t>
      </w:r>
      <w:r w:rsidRPr="001748F8">
        <w:rPr>
          <w:rStyle w:val="StyleUnderline"/>
          <w:rFonts w:asciiTheme="minorHAnsi" w:hAnsiTheme="minorHAnsi" w:cstheme="minorHAnsi"/>
          <w:highlight w:val="green"/>
        </w:rPr>
        <w:t>should be possible</w:t>
      </w:r>
      <w:r w:rsidRPr="004A5215">
        <w:rPr>
          <w:rStyle w:val="StyleUnderline"/>
          <w:rFonts w:asciiTheme="minorHAnsi" w:hAnsiTheme="minorHAnsi" w:cstheme="minorHAnsi"/>
        </w:rPr>
        <w:t>.</w:t>
      </w:r>
    </w:p>
    <w:p w14:paraId="61F6471A" w14:textId="77777777" w:rsidR="00FE05D2" w:rsidRPr="004A5215" w:rsidRDefault="00FE05D2" w:rsidP="00FE05D2">
      <w:pPr>
        <w:rPr>
          <w:rFonts w:asciiTheme="minorHAnsi" w:hAnsiTheme="minorHAnsi" w:cstheme="minorHAnsi"/>
        </w:rPr>
      </w:pPr>
    </w:p>
    <w:p w14:paraId="40128F9B" w14:textId="77777777" w:rsidR="00FE05D2" w:rsidRPr="004A5215" w:rsidRDefault="00FE05D2" w:rsidP="00FE05D2">
      <w:pPr>
        <w:pStyle w:val="Heading4"/>
        <w:rPr>
          <w:rFonts w:asciiTheme="minorHAnsi" w:hAnsiTheme="minorHAnsi" w:cstheme="minorHAnsi"/>
        </w:rPr>
      </w:pPr>
      <w:r w:rsidRPr="004A5215">
        <w:rPr>
          <w:rFonts w:asciiTheme="minorHAnsi" w:hAnsiTheme="minorHAnsi" w:cstheme="minorHAnsi"/>
        </w:rPr>
        <w:t xml:space="preserve">Food wars cause extinction – outweighs warming </w:t>
      </w:r>
    </w:p>
    <w:p w14:paraId="231BFB03" w14:textId="77777777" w:rsidR="00FE05D2" w:rsidRPr="004A5215" w:rsidRDefault="00FE05D2" w:rsidP="00FE05D2">
      <w:pPr>
        <w:rPr>
          <w:rFonts w:asciiTheme="minorHAnsi" w:hAnsiTheme="minorHAnsi" w:cstheme="minorHAnsi"/>
        </w:rPr>
      </w:pPr>
      <w:r w:rsidRPr="004A5215">
        <w:rPr>
          <w:rStyle w:val="Style13ptBold"/>
          <w:rFonts w:asciiTheme="minorHAnsi" w:hAnsiTheme="minorHAnsi" w:cstheme="minorHAnsi"/>
        </w:rPr>
        <w:t>Cribb 10</w:t>
      </w:r>
      <w:r w:rsidRPr="004A5215">
        <w:rPr>
          <w:rFonts w:asciiTheme="minorHAnsi" w:hAnsiTheme="minorHAnsi" w:cstheme="minorHAnsi"/>
        </w:rPr>
        <w:t xml:space="preserve"> (Julian Cribb, principal of JCA, fellow of the Australian Academy of Technological Sciences and Engineering, 2010, The Coming Famine: The Global Food Crisis and What We Can Do to Avoid It, google books</w:t>
      </w:r>
      <w:hyperlink r:id="rId12" w:anchor="v=onepage&amp;q=the%20coming%20famine&amp;f=false" w:history="1"/>
      <w:r w:rsidRPr="004A5215">
        <w:rPr>
          <w:rFonts w:asciiTheme="minorHAnsi" w:hAnsiTheme="minorHAnsi" w:cstheme="minorHAnsi"/>
        </w:rPr>
        <w:t>,)</w:t>
      </w:r>
    </w:p>
    <w:p w14:paraId="0379636E" w14:textId="77777777" w:rsidR="00FE05D2" w:rsidRPr="004A5215" w:rsidRDefault="00FE05D2" w:rsidP="00FE05D2">
      <w:pPr>
        <w:rPr>
          <w:rFonts w:asciiTheme="minorHAnsi" w:hAnsiTheme="minorHAnsi" w:cstheme="minorHAnsi"/>
          <w:sz w:val="16"/>
        </w:rPr>
      </w:pPr>
      <w:r w:rsidRPr="004A5215">
        <w:rPr>
          <w:rFonts w:asciiTheme="minorHAnsi" w:hAnsiTheme="minorHAnsi" w:cstheme="minorHAnsi"/>
          <w:sz w:val="16"/>
        </w:rPr>
        <w:t xml:space="preserve">The character of </w:t>
      </w:r>
      <w:r w:rsidRPr="004A5215">
        <w:rPr>
          <w:rFonts w:asciiTheme="minorHAnsi" w:hAnsiTheme="minorHAnsi" w:cstheme="minorHAnsi"/>
          <w:b/>
          <w:bCs/>
          <w:szCs w:val="20"/>
          <w:u w:val="single"/>
        </w:rPr>
        <w:t>human conflict has</w:t>
      </w:r>
      <w:r w:rsidRPr="004A5215">
        <w:rPr>
          <w:rFonts w:asciiTheme="minorHAnsi" w:hAnsiTheme="minorHAnsi" w:cstheme="minorHAnsi"/>
          <w:sz w:val="16"/>
        </w:rPr>
        <w:t xml:space="preserve"> also </w:t>
      </w:r>
      <w:r w:rsidRPr="004A5215">
        <w:rPr>
          <w:rFonts w:asciiTheme="minorHAnsi" w:hAnsiTheme="minorHAnsi" w:cstheme="minorHAnsi"/>
          <w:b/>
          <w:bCs/>
          <w:szCs w:val="20"/>
          <w:u w:val="single"/>
        </w:rPr>
        <w:t>changed</w:t>
      </w:r>
      <w:r w:rsidRPr="004A5215">
        <w:rPr>
          <w:rFonts w:asciiTheme="minorHAnsi" w:hAnsiTheme="minorHAnsi" w:cstheme="minorHAnsi"/>
          <w:sz w:val="16"/>
        </w:rPr>
        <w:t xml:space="preserve">: since the early 1990S, </w:t>
      </w:r>
      <w:r w:rsidRPr="001748F8">
        <w:rPr>
          <w:rFonts w:asciiTheme="minorHAnsi" w:hAnsiTheme="minorHAnsi" w:cstheme="minorHAnsi"/>
          <w:b/>
          <w:bCs/>
          <w:szCs w:val="20"/>
          <w:highlight w:val="green"/>
          <w:u w:val="single"/>
        </w:rPr>
        <w:t>more wars have been triggered</w:t>
      </w:r>
      <w:r w:rsidRPr="004A5215">
        <w:rPr>
          <w:rFonts w:asciiTheme="minorHAnsi" w:hAnsiTheme="minorHAnsi" w:cstheme="minorHAnsi"/>
          <w:b/>
          <w:bCs/>
          <w:szCs w:val="20"/>
          <w:u w:val="single"/>
        </w:rPr>
        <w:t xml:space="preserve"> by disputes </w:t>
      </w:r>
      <w:r w:rsidRPr="001748F8">
        <w:rPr>
          <w:rFonts w:asciiTheme="minorHAnsi" w:hAnsiTheme="minorHAnsi" w:cstheme="minorHAnsi"/>
          <w:b/>
          <w:bCs/>
          <w:szCs w:val="20"/>
          <w:highlight w:val="green"/>
          <w:u w:val="single"/>
        </w:rPr>
        <w:t>over food</w:t>
      </w:r>
      <w:r w:rsidRPr="004A5215">
        <w:rPr>
          <w:rFonts w:asciiTheme="minorHAnsi" w:hAnsiTheme="minorHAnsi" w:cstheme="minorHAnsi"/>
          <w:sz w:val="16"/>
        </w:rPr>
        <w:t xml:space="preserve">, land, and water </w:t>
      </w:r>
      <w:r w:rsidRPr="004A5215">
        <w:rPr>
          <w:rFonts w:asciiTheme="minorHAnsi" w:hAnsiTheme="minorHAnsi" w:cstheme="minorHAnsi"/>
          <w:b/>
          <w:bCs/>
          <w:szCs w:val="20"/>
          <w:u w:val="single"/>
        </w:rPr>
        <w:t>than</w:t>
      </w:r>
      <w:r w:rsidRPr="004A5215">
        <w:rPr>
          <w:rFonts w:asciiTheme="minorHAnsi" w:hAnsiTheme="minorHAnsi" w:cstheme="minorHAnsi"/>
          <w:sz w:val="16"/>
        </w:rPr>
        <w:t xml:space="preserve"> over </w:t>
      </w:r>
      <w:r w:rsidRPr="004A5215">
        <w:rPr>
          <w:rFonts w:asciiTheme="minorHAnsi" w:hAnsiTheme="minorHAnsi" w:cstheme="minorHAnsi"/>
          <w:b/>
          <w:bCs/>
          <w:szCs w:val="20"/>
          <w:u w:val="single"/>
        </w:rPr>
        <w:t>mere</w:t>
      </w:r>
      <w:r w:rsidRPr="004A5215">
        <w:rPr>
          <w:rFonts w:asciiTheme="minorHAnsi" w:hAnsiTheme="minorHAnsi" w:cstheme="minorHAnsi"/>
          <w:sz w:val="16"/>
        </w:rPr>
        <w:t xml:space="preserve"> political or ethnic </w:t>
      </w:r>
      <w:r w:rsidRPr="004A5215">
        <w:rPr>
          <w:rFonts w:asciiTheme="minorHAnsi" w:hAnsiTheme="minorHAnsi" w:cstheme="minorHAnsi"/>
          <w:b/>
          <w:bCs/>
          <w:szCs w:val="20"/>
          <w:u w:val="single"/>
        </w:rPr>
        <w:t>differences</w:t>
      </w:r>
      <w:r w:rsidRPr="004A5215">
        <w:rPr>
          <w:rFonts w:asciiTheme="minorHAnsi" w:hAnsiTheme="minorHAnsi" w:cstheme="minorHAnsi"/>
          <w:sz w:val="16"/>
        </w:rPr>
        <w:t xml:space="preserve">. This should not surprise US: </w:t>
      </w:r>
      <w:r w:rsidRPr="001748F8">
        <w:rPr>
          <w:rFonts w:asciiTheme="minorHAnsi" w:hAnsiTheme="minorHAnsi" w:cstheme="minorHAnsi"/>
          <w:b/>
          <w:bCs/>
          <w:szCs w:val="20"/>
          <w:highlight w:val="green"/>
          <w:u w:val="single"/>
        </w:rPr>
        <w:t>people</w:t>
      </w:r>
      <w:r w:rsidRPr="004A5215">
        <w:rPr>
          <w:rFonts w:asciiTheme="minorHAnsi" w:hAnsiTheme="minorHAnsi" w:cstheme="minorHAnsi"/>
          <w:b/>
          <w:bCs/>
          <w:szCs w:val="20"/>
          <w:u w:val="single"/>
        </w:rPr>
        <w:t xml:space="preserve"> have </w:t>
      </w:r>
      <w:r w:rsidRPr="001748F8">
        <w:rPr>
          <w:rFonts w:asciiTheme="minorHAnsi" w:hAnsiTheme="minorHAnsi" w:cstheme="minorHAnsi"/>
          <w:b/>
          <w:bCs/>
          <w:szCs w:val="20"/>
          <w:highlight w:val="green"/>
          <w:u w:val="single"/>
        </w:rPr>
        <w:t>fought over</w:t>
      </w:r>
      <w:r w:rsidRPr="004A5215">
        <w:rPr>
          <w:rFonts w:asciiTheme="minorHAnsi" w:hAnsiTheme="minorHAnsi" w:cstheme="minorHAnsi"/>
          <w:sz w:val="16"/>
        </w:rPr>
        <w:t xml:space="preserve"> the </w:t>
      </w:r>
      <w:r w:rsidRPr="001748F8">
        <w:rPr>
          <w:rFonts w:asciiTheme="minorHAnsi" w:hAnsiTheme="minorHAnsi" w:cstheme="minorHAnsi"/>
          <w:b/>
          <w:bCs/>
          <w:szCs w:val="20"/>
          <w:highlight w:val="green"/>
          <w:u w:val="single"/>
        </w:rPr>
        <w:t>means of survival</w:t>
      </w:r>
      <w:r w:rsidRPr="004A5215">
        <w:rPr>
          <w:rFonts w:asciiTheme="minorHAnsi" w:hAnsiTheme="minorHAnsi" w:cstheme="minorHAnsi"/>
          <w:sz w:val="16"/>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4A5215">
        <w:rPr>
          <w:rFonts w:asciiTheme="minorHAnsi" w:hAnsiTheme="minorHAnsi" w:cstheme="minorHAnsi"/>
          <w:b/>
          <w:bCs/>
          <w:szCs w:val="20"/>
          <w:u w:val="single"/>
        </w:rPr>
        <w:t>Caught up</w:t>
      </w:r>
      <w:r w:rsidRPr="004A5215">
        <w:rPr>
          <w:rFonts w:asciiTheme="minorHAnsi" w:hAnsiTheme="minorHAnsi" w:cstheme="minorHAnsi"/>
          <w:sz w:val="16"/>
        </w:rPr>
        <w:t xml:space="preserve"> in these </w:t>
      </w:r>
      <w:r w:rsidRPr="004A5215">
        <w:rPr>
          <w:rFonts w:asciiTheme="minorHAnsi" w:hAnsiTheme="minorHAnsi" w:cstheme="minorHAnsi"/>
          <w:b/>
          <w:bCs/>
          <w:szCs w:val="20"/>
          <w:u w:val="single"/>
        </w:rPr>
        <w:t>are</w:t>
      </w:r>
      <w:r w:rsidRPr="004A5215">
        <w:rPr>
          <w:rFonts w:asciiTheme="minorHAnsi" w:hAnsiTheme="minorHAnsi" w:cstheme="minorHAnsi"/>
          <w:sz w:val="16"/>
        </w:rPr>
        <w:t xml:space="preserve"> groups of ordinary, </w:t>
      </w:r>
      <w:r w:rsidRPr="001748F8">
        <w:rPr>
          <w:rFonts w:asciiTheme="minorHAnsi" w:hAnsiTheme="minorHAnsi" w:cstheme="minorHAnsi"/>
          <w:b/>
          <w:bCs/>
          <w:szCs w:val="20"/>
          <w:highlight w:val="green"/>
          <w:u w:val="single"/>
        </w:rPr>
        <w:t>desperate people</w:t>
      </w:r>
      <w:r w:rsidRPr="004A5215">
        <w:rPr>
          <w:rFonts w:asciiTheme="minorHAnsi" w:hAnsiTheme="minorHAnsi" w:cstheme="minorHAnsi"/>
          <w:b/>
          <w:bCs/>
          <w:szCs w:val="20"/>
          <w:u w:val="single"/>
        </w:rPr>
        <w:t xml:space="preserve"> fearful</w:t>
      </w:r>
      <w:r w:rsidRPr="004A5215">
        <w:rPr>
          <w:rFonts w:asciiTheme="minorHAnsi" w:hAnsiTheme="minorHAnsi" w:cstheme="minorHAnsi"/>
          <w:sz w:val="16"/>
        </w:rPr>
        <w:t xml:space="preserve"> that </w:t>
      </w:r>
      <w:r w:rsidRPr="004A5215">
        <w:rPr>
          <w:rFonts w:asciiTheme="minorHAnsi" w:hAnsiTheme="minorHAnsi" w:cstheme="minorHAnsi"/>
          <w:b/>
          <w:bCs/>
          <w:szCs w:val="20"/>
          <w:u w:val="single"/>
        </w:rPr>
        <w:t>there is no longer sufficient food</w:t>
      </w:r>
      <w:r w:rsidRPr="004A5215">
        <w:rPr>
          <w:rFonts w:asciiTheme="minorHAnsi" w:hAnsiTheme="minorHAnsi" w:cstheme="minorHAnsi"/>
          <w:sz w:val="16"/>
        </w:rPr>
        <w:t>, land, and water to feed their children—</w:t>
      </w:r>
      <w:r w:rsidRPr="004A5215">
        <w:rPr>
          <w:rFonts w:asciiTheme="minorHAnsi" w:hAnsiTheme="minorHAnsi" w:cstheme="minorHAnsi"/>
          <w:b/>
          <w:bCs/>
          <w:szCs w:val="20"/>
          <w:u w:val="single"/>
        </w:rPr>
        <w:t xml:space="preserve">and </w:t>
      </w:r>
      <w:r w:rsidRPr="001748F8">
        <w:rPr>
          <w:rFonts w:asciiTheme="minorHAnsi" w:hAnsiTheme="minorHAnsi" w:cstheme="minorHAnsi"/>
          <w:b/>
          <w:bCs/>
          <w:szCs w:val="20"/>
          <w:highlight w:val="green"/>
          <w:u w:val="single"/>
        </w:rPr>
        <w:t>believ</w:t>
      </w:r>
      <w:r w:rsidRPr="004A5215">
        <w:rPr>
          <w:rFonts w:asciiTheme="minorHAnsi" w:hAnsiTheme="minorHAnsi" w:cstheme="minorHAnsi"/>
          <w:b/>
          <w:bCs/>
          <w:szCs w:val="20"/>
          <w:u w:val="single"/>
        </w:rPr>
        <w:t>ing</w:t>
      </w:r>
      <w:r w:rsidRPr="004A5215">
        <w:rPr>
          <w:rFonts w:asciiTheme="minorHAnsi" w:hAnsiTheme="minorHAnsi" w:cstheme="minorHAnsi"/>
          <w:sz w:val="16"/>
        </w:rPr>
        <w:t xml:space="preserve"> that </w:t>
      </w:r>
      <w:r w:rsidRPr="001748F8">
        <w:rPr>
          <w:rFonts w:asciiTheme="minorHAnsi" w:hAnsiTheme="minorHAnsi" w:cstheme="minorHAnsi"/>
          <w:b/>
          <w:bCs/>
          <w:szCs w:val="20"/>
          <w:highlight w:val="green"/>
          <w:u w:val="single"/>
        </w:rPr>
        <w:t>they must fight</w:t>
      </w:r>
      <w:r w:rsidRPr="004A5215">
        <w:rPr>
          <w:rFonts w:asciiTheme="minorHAnsi" w:hAnsiTheme="minorHAnsi" w:cstheme="minorHAnsi"/>
          <w:sz w:val="16"/>
        </w:rPr>
        <w:t xml:space="preserve"> ‘the others” </w:t>
      </w:r>
      <w:r w:rsidRPr="004A5215">
        <w:rPr>
          <w:rFonts w:asciiTheme="minorHAnsi" w:hAnsiTheme="minorHAnsi" w:cstheme="minorHAnsi"/>
          <w:b/>
          <w:bCs/>
          <w:szCs w:val="20"/>
          <w:u w:val="single"/>
        </w:rPr>
        <w:t>to secure them</w:t>
      </w:r>
      <w:r w:rsidRPr="004A5215">
        <w:rPr>
          <w:rFonts w:asciiTheme="minorHAnsi" w:hAnsiTheme="minorHAnsi" w:cstheme="minorHAnsi"/>
          <w:sz w:val="16"/>
        </w:rPr>
        <w:t xml:space="preserve">. At the same time, the number of refugees in the world doubled, many of them escaping from conflicts and famines precipitated by food and resource shortages. Governments in troubled regions tottered and fell. </w:t>
      </w:r>
      <w:r w:rsidRPr="001748F8">
        <w:rPr>
          <w:rFonts w:asciiTheme="minorHAnsi" w:hAnsiTheme="minorHAnsi" w:cstheme="minorHAnsi"/>
          <w:b/>
          <w:bCs/>
          <w:szCs w:val="20"/>
          <w:highlight w:val="green"/>
          <w:u w:val="single"/>
        </w:rPr>
        <w:t xml:space="preserve">The coming famine is </w:t>
      </w:r>
      <w:r w:rsidRPr="001748F8">
        <w:rPr>
          <w:rFonts w:asciiTheme="minorHAnsi" w:hAnsiTheme="minorHAnsi" w:cstheme="minorHAnsi"/>
          <w:b/>
          <w:iCs/>
          <w:szCs w:val="20"/>
          <w:highlight w:val="green"/>
          <w:u w:val="single"/>
          <w:bdr w:val="single" w:sz="18" w:space="0" w:color="auto"/>
        </w:rPr>
        <w:t>planetary</w:t>
      </w:r>
      <w:r w:rsidRPr="004A5215">
        <w:rPr>
          <w:rFonts w:asciiTheme="minorHAnsi" w:hAnsiTheme="minorHAnsi" w:cstheme="minorHAnsi"/>
          <w:sz w:val="16"/>
        </w:rPr>
        <w:t xml:space="preserve"> </w:t>
      </w:r>
      <w:r w:rsidRPr="004A5215">
        <w:rPr>
          <w:rFonts w:asciiTheme="minorHAnsi" w:hAnsiTheme="minorHAnsi" w:cstheme="minorHAnsi"/>
          <w:b/>
          <w:bCs/>
          <w:szCs w:val="20"/>
          <w:u w:val="single"/>
        </w:rPr>
        <w:t xml:space="preserve">because it involves </w:t>
      </w:r>
      <w:r w:rsidRPr="004A5215">
        <w:rPr>
          <w:rFonts w:asciiTheme="minorHAnsi" w:hAnsiTheme="minorHAnsi" w:cstheme="minorHAnsi"/>
          <w:sz w:val="16"/>
        </w:rPr>
        <w:t xml:space="preserve">both </w:t>
      </w:r>
      <w:r w:rsidRPr="004A5215">
        <w:rPr>
          <w:rFonts w:asciiTheme="minorHAnsi" w:hAnsiTheme="minorHAnsi" w:cstheme="minorHAnsi"/>
          <w:b/>
          <w:bCs/>
          <w:szCs w:val="20"/>
          <w:u w:val="single"/>
        </w:rPr>
        <w:t xml:space="preserve">the immediate effects of hunger on </w:t>
      </w:r>
      <w:r w:rsidRPr="004A5215">
        <w:rPr>
          <w:rFonts w:asciiTheme="minorHAnsi" w:hAnsiTheme="minorHAnsi" w:cstheme="minorHAnsi"/>
          <w:sz w:val="16"/>
        </w:rPr>
        <w:t xml:space="preserve">directly affected populations in </w:t>
      </w:r>
      <w:r w:rsidRPr="004A5215">
        <w:rPr>
          <w:rFonts w:asciiTheme="minorHAnsi" w:hAnsiTheme="minorHAnsi" w:cstheme="minorHAnsi"/>
          <w:b/>
          <w:bCs/>
          <w:szCs w:val="20"/>
          <w:u w:val="single"/>
        </w:rPr>
        <w:t xml:space="preserve">heavily populated regions of the world </w:t>
      </w:r>
      <w:r w:rsidRPr="004A5215">
        <w:rPr>
          <w:rFonts w:asciiTheme="minorHAnsi" w:hAnsiTheme="minorHAnsi" w:cstheme="minorHAnsi"/>
          <w:sz w:val="16"/>
        </w:rPr>
        <w:t>in the next forty years—</w:t>
      </w:r>
      <w:proofErr w:type="gramStart"/>
      <w:r w:rsidRPr="004A5215">
        <w:rPr>
          <w:rFonts w:asciiTheme="minorHAnsi" w:hAnsiTheme="minorHAnsi" w:cstheme="minorHAnsi"/>
          <w:b/>
          <w:bCs/>
          <w:szCs w:val="20"/>
          <w:u w:val="single"/>
        </w:rPr>
        <w:t xml:space="preserve">and </w:t>
      </w:r>
      <w:r w:rsidRPr="004A5215">
        <w:rPr>
          <w:rFonts w:asciiTheme="minorHAnsi" w:hAnsiTheme="minorHAnsi" w:cstheme="minorHAnsi"/>
          <w:sz w:val="16"/>
        </w:rPr>
        <w:t>also</w:t>
      </w:r>
      <w:proofErr w:type="gramEnd"/>
      <w:r w:rsidRPr="004A5215">
        <w:rPr>
          <w:rFonts w:asciiTheme="minorHAnsi" w:hAnsiTheme="minorHAnsi" w:cstheme="minorHAnsi"/>
          <w:sz w:val="16"/>
        </w:rPr>
        <w:t xml:space="preserve"> </w:t>
      </w:r>
      <w:r w:rsidRPr="004A5215">
        <w:rPr>
          <w:rFonts w:asciiTheme="minorHAnsi" w:hAnsiTheme="minorHAnsi" w:cstheme="minorHAnsi"/>
          <w:b/>
          <w:bCs/>
          <w:szCs w:val="20"/>
          <w:u w:val="single"/>
        </w:rPr>
        <w:t>the impacts of war</w:t>
      </w:r>
      <w:r w:rsidRPr="004A5215">
        <w:rPr>
          <w:rFonts w:asciiTheme="minorHAnsi" w:hAnsiTheme="minorHAnsi" w:cstheme="minorHAnsi"/>
          <w:sz w:val="16"/>
        </w:rPr>
        <w:t xml:space="preserve">, government failure, refugee crises, shortages, and food price spikes </w:t>
      </w:r>
      <w:r w:rsidRPr="004A5215">
        <w:rPr>
          <w:rFonts w:asciiTheme="minorHAnsi" w:hAnsiTheme="minorHAnsi" w:cstheme="minorHAnsi"/>
          <w:b/>
          <w:bCs/>
          <w:szCs w:val="20"/>
          <w:u w:val="single"/>
        </w:rPr>
        <w:t xml:space="preserve">that will affect </w:t>
      </w:r>
      <w:r w:rsidRPr="004A5215">
        <w:rPr>
          <w:rFonts w:asciiTheme="minorHAnsi" w:hAnsiTheme="minorHAnsi" w:cstheme="minorHAnsi"/>
          <w:b/>
          <w:iCs/>
          <w:szCs w:val="20"/>
          <w:u w:val="single"/>
          <w:bdr w:val="single" w:sz="18" w:space="0" w:color="auto"/>
        </w:rPr>
        <w:t>all human beings</w:t>
      </w:r>
      <w:r w:rsidRPr="004A5215">
        <w:rPr>
          <w:rFonts w:asciiTheme="minorHAnsi" w:hAnsiTheme="minorHAnsi" w:cstheme="minorHAnsi"/>
          <w:b/>
          <w:bCs/>
          <w:szCs w:val="20"/>
          <w:u w:val="single"/>
        </w:rPr>
        <w:t>,</w:t>
      </w:r>
      <w:r w:rsidRPr="004A5215">
        <w:rPr>
          <w:rFonts w:asciiTheme="minorHAnsi" w:hAnsiTheme="minorHAnsi" w:cstheme="minorHAnsi"/>
          <w:sz w:val="16"/>
        </w:rPr>
        <w:t xml:space="preserve"> no matter who they are or where they live. It is an emergency because unless it is solved, </w:t>
      </w:r>
      <w:r w:rsidRPr="001748F8">
        <w:rPr>
          <w:rFonts w:asciiTheme="minorHAnsi" w:hAnsiTheme="minorHAnsi" w:cstheme="minorHAnsi"/>
          <w:b/>
          <w:iCs/>
          <w:szCs w:val="20"/>
          <w:highlight w:val="green"/>
          <w:u w:val="single"/>
          <w:bdr w:val="single" w:sz="18" w:space="0" w:color="auto"/>
        </w:rPr>
        <w:t xml:space="preserve">billions will experience </w:t>
      </w:r>
      <w:r w:rsidRPr="004A5215">
        <w:rPr>
          <w:rFonts w:asciiTheme="minorHAnsi" w:hAnsiTheme="minorHAnsi" w:cstheme="minorHAnsi"/>
          <w:b/>
          <w:iCs/>
          <w:szCs w:val="20"/>
          <w:u w:val="single"/>
          <w:bdr w:val="single" w:sz="18" w:space="0" w:color="auto"/>
        </w:rPr>
        <w:t xml:space="preserve">great </w:t>
      </w:r>
      <w:r w:rsidRPr="001748F8">
        <w:rPr>
          <w:rFonts w:asciiTheme="minorHAnsi" w:hAnsiTheme="minorHAnsi" w:cstheme="minorHAnsi"/>
          <w:b/>
          <w:iCs/>
          <w:szCs w:val="20"/>
          <w:highlight w:val="green"/>
          <w:u w:val="single"/>
          <w:bdr w:val="single" w:sz="18" w:space="0" w:color="auto"/>
        </w:rPr>
        <w:t>hardship</w:t>
      </w:r>
      <w:r w:rsidRPr="004A5215">
        <w:rPr>
          <w:rFonts w:asciiTheme="minorHAnsi" w:hAnsiTheme="minorHAnsi" w:cstheme="minorHAnsi"/>
          <w:sz w:val="16"/>
        </w:rPr>
        <w:t xml:space="preserve">, and not only in the poorer regions. Mike Murphy, one of the world’s most progressive dairy farmers, with operations in Ireland, New Zealand, and North and South America, succinctly summed it all up: “Global </w:t>
      </w:r>
      <w:r w:rsidRPr="004A5215">
        <w:rPr>
          <w:rFonts w:asciiTheme="minorHAnsi" w:hAnsiTheme="minorHAnsi" w:cstheme="minorHAnsi"/>
          <w:b/>
          <w:bCs/>
          <w:szCs w:val="20"/>
          <w:u w:val="single"/>
        </w:rPr>
        <w:t>warming gets</w:t>
      </w:r>
      <w:r w:rsidRPr="004A5215">
        <w:rPr>
          <w:rFonts w:asciiTheme="minorHAnsi" w:hAnsiTheme="minorHAnsi" w:cstheme="minorHAnsi"/>
          <w:sz w:val="16"/>
        </w:rPr>
        <w:t xml:space="preserve"> all the </w:t>
      </w:r>
      <w:r w:rsidRPr="004A5215">
        <w:rPr>
          <w:rFonts w:asciiTheme="minorHAnsi" w:hAnsiTheme="minorHAnsi" w:cstheme="minorHAnsi"/>
          <w:b/>
          <w:bCs/>
          <w:szCs w:val="20"/>
          <w:u w:val="single"/>
        </w:rPr>
        <w:t>publicity</w:t>
      </w:r>
      <w:r w:rsidRPr="004A5215">
        <w:rPr>
          <w:rFonts w:asciiTheme="minorHAnsi" w:hAnsiTheme="minorHAnsi" w:cstheme="minorHAnsi"/>
          <w:sz w:val="16"/>
        </w:rPr>
        <w:t xml:space="preserve"> </w:t>
      </w:r>
      <w:r w:rsidRPr="004A5215">
        <w:rPr>
          <w:rFonts w:asciiTheme="minorHAnsi" w:hAnsiTheme="minorHAnsi" w:cstheme="minorHAnsi"/>
          <w:b/>
          <w:bCs/>
          <w:szCs w:val="20"/>
          <w:u w:val="single"/>
        </w:rPr>
        <w:t xml:space="preserve">but </w:t>
      </w:r>
      <w:r w:rsidRPr="001748F8">
        <w:rPr>
          <w:rStyle w:val="Emphasis"/>
          <w:rFonts w:asciiTheme="minorHAnsi" w:hAnsiTheme="minorHAnsi" w:cstheme="minorHAnsi"/>
          <w:highlight w:val="green"/>
        </w:rPr>
        <w:t xml:space="preserve">the </w:t>
      </w:r>
      <w:r w:rsidRPr="004A5215">
        <w:rPr>
          <w:rStyle w:val="Emphasis"/>
          <w:rFonts w:asciiTheme="minorHAnsi" w:hAnsiTheme="minorHAnsi" w:cstheme="minorHAnsi"/>
        </w:rPr>
        <w:t xml:space="preserve">real </w:t>
      </w:r>
      <w:r w:rsidRPr="001748F8">
        <w:rPr>
          <w:rStyle w:val="Emphasis"/>
          <w:rFonts w:asciiTheme="minorHAnsi" w:hAnsiTheme="minorHAnsi" w:cstheme="minorHAnsi"/>
          <w:highlight w:val="green"/>
        </w:rPr>
        <w:t xml:space="preserve">imminent threat to </w:t>
      </w:r>
      <w:proofErr w:type="gramStart"/>
      <w:r w:rsidRPr="001748F8">
        <w:rPr>
          <w:rStyle w:val="Emphasis"/>
          <w:rFonts w:asciiTheme="minorHAnsi" w:hAnsiTheme="minorHAnsi" w:cstheme="minorHAnsi"/>
          <w:highlight w:val="green"/>
        </w:rPr>
        <w:t>the human race</w:t>
      </w:r>
      <w:proofErr w:type="gramEnd"/>
      <w:r w:rsidRPr="001748F8">
        <w:rPr>
          <w:rFonts w:asciiTheme="minorHAnsi" w:hAnsiTheme="minorHAnsi" w:cstheme="minorHAnsi"/>
          <w:b/>
          <w:bCs/>
          <w:sz w:val="28"/>
          <w:highlight w:val="green"/>
          <w:u w:val="single"/>
        </w:rPr>
        <w:t xml:space="preserve"> </w:t>
      </w:r>
      <w:r w:rsidRPr="001748F8">
        <w:rPr>
          <w:rFonts w:asciiTheme="minorHAnsi" w:hAnsiTheme="minorHAnsi" w:cstheme="minorHAnsi"/>
          <w:b/>
          <w:bCs/>
          <w:szCs w:val="20"/>
          <w:highlight w:val="green"/>
          <w:u w:val="single"/>
        </w:rPr>
        <w:t>is starvation</w:t>
      </w:r>
      <w:r w:rsidRPr="004A5215">
        <w:rPr>
          <w:rFonts w:asciiTheme="minorHAnsi" w:hAnsiTheme="minorHAnsi" w:cstheme="minorHAnsi"/>
          <w:b/>
          <w:bCs/>
          <w:szCs w:val="20"/>
          <w:u w:val="single"/>
        </w:rPr>
        <w:t xml:space="preserve"> on a massive scale</w:t>
      </w:r>
      <w:r w:rsidRPr="004A5215">
        <w:rPr>
          <w:rFonts w:asciiTheme="minorHAnsi" w:hAnsiTheme="minorHAnsi" w:cstheme="minorHAnsi"/>
          <w:sz w:val="16"/>
        </w:rPr>
        <w:t>. Taking a 10—</w:t>
      </w:r>
      <w:proofErr w:type="gramStart"/>
      <w:r w:rsidRPr="004A5215">
        <w:rPr>
          <w:rFonts w:asciiTheme="minorHAnsi" w:hAnsiTheme="minorHAnsi" w:cstheme="minorHAnsi"/>
          <w:sz w:val="16"/>
        </w:rPr>
        <w:t>30 year</w:t>
      </w:r>
      <w:proofErr w:type="gramEnd"/>
      <w:r w:rsidRPr="004A5215">
        <w:rPr>
          <w:rFonts w:asciiTheme="minorHAnsi" w:hAnsiTheme="minorHAnsi" w:cstheme="minorHAnsi"/>
          <w:sz w:val="16"/>
        </w:rPr>
        <w:t xml:space="preserve"> view, I believe that </w:t>
      </w:r>
      <w:r w:rsidRPr="004A5215">
        <w:rPr>
          <w:rFonts w:asciiTheme="minorHAnsi" w:hAnsiTheme="minorHAnsi" w:cstheme="minorHAnsi"/>
          <w:b/>
          <w:bCs/>
          <w:szCs w:val="20"/>
          <w:u w:val="single"/>
        </w:rPr>
        <w:t xml:space="preserve">food shortages, famine </w:t>
      </w:r>
      <w:r w:rsidRPr="001748F8">
        <w:rPr>
          <w:rStyle w:val="Emphasis"/>
          <w:rFonts w:asciiTheme="minorHAnsi" w:hAnsiTheme="minorHAnsi" w:cstheme="minorHAnsi"/>
          <w:highlight w:val="green"/>
        </w:rPr>
        <w:t>and</w:t>
      </w:r>
      <w:r w:rsidRPr="004A5215">
        <w:rPr>
          <w:rFonts w:asciiTheme="minorHAnsi" w:hAnsiTheme="minorHAnsi" w:cstheme="minorHAnsi"/>
          <w:b/>
          <w:bCs/>
          <w:szCs w:val="20"/>
          <w:u w:val="single"/>
        </w:rPr>
        <w:t xml:space="preserve"> huge social unrest are</w:t>
      </w:r>
      <w:r w:rsidRPr="004A5215">
        <w:rPr>
          <w:rFonts w:asciiTheme="minorHAnsi" w:hAnsiTheme="minorHAnsi" w:cstheme="minorHAnsi"/>
          <w:sz w:val="16"/>
        </w:rPr>
        <w:t xml:space="preserve"> probably </w:t>
      </w:r>
      <w:r w:rsidRPr="004A5215">
        <w:rPr>
          <w:rFonts w:asciiTheme="minorHAnsi" w:hAnsiTheme="minorHAnsi" w:cstheme="minorHAnsi"/>
          <w:b/>
          <w:bCs/>
          <w:szCs w:val="20"/>
          <w:u w:val="single"/>
        </w:rPr>
        <w:t>the greatest threat the human race has ever faced</w:t>
      </w:r>
      <w:r w:rsidRPr="004A5215">
        <w:rPr>
          <w:rFonts w:asciiTheme="minorHAnsi" w:hAnsiTheme="minorHAnsi" w:cstheme="minorHAnsi"/>
          <w:sz w:val="16"/>
        </w:rPr>
        <w:t xml:space="preserve">. I believe </w:t>
      </w:r>
      <w:r w:rsidRPr="004A5215">
        <w:rPr>
          <w:rStyle w:val="Emphasis"/>
          <w:rFonts w:asciiTheme="minorHAnsi" w:hAnsiTheme="minorHAnsi" w:cstheme="minorHAnsi"/>
        </w:rPr>
        <w:t xml:space="preserve">future food </w:t>
      </w:r>
      <w:r w:rsidRPr="004A5215">
        <w:rPr>
          <w:rStyle w:val="StyleUnderline"/>
          <w:rFonts w:asciiTheme="minorHAnsi" w:hAnsiTheme="minorHAnsi" w:cstheme="minorHAnsi"/>
        </w:rPr>
        <w:t xml:space="preserve">shortages </w:t>
      </w:r>
      <w:r w:rsidRPr="001748F8">
        <w:rPr>
          <w:rStyle w:val="StyleUnderline"/>
          <w:rFonts w:asciiTheme="minorHAnsi" w:hAnsiTheme="minorHAnsi" w:cstheme="minorHAnsi"/>
          <w:highlight w:val="green"/>
        </w:rPr>
        <w:t xml:space="preserve">are a </w:t>
      </w:r>
      <w:r w:rsidRPr="001748F8">
        <w:rPr>
          <w:rStyle w:val="Emphasis"/>
          <w:rFonts w:asciiTheme="minorHAnsi" w:hAnsiTheme="minorHAnsi" w:cstheme="minorHAnsi"/>
          <w:highlight w:val="green"/>
        </w:rPr>
        <w:t>far bigger</w:t>
      </w:r>
      <w:r w:rsidRPr="001748F8">
        <w:rPr>
          <w:rStyle w:val="StyleUnderline"/>
          <w:rFonts w:asciiTheme="minorHAnsi" w:hAnsiTheme="minorHAnsi" w:cstheme="minorHAnsi"/>
          <w:highlight w:val="green"/>
        </w:rPr>
        <w:t xml:space="preserve"> world threat than</w:t>
      </w:r>
      <w:r w:rsidRPr="004A5215">
        <w:rPr>
          <w:rStyle w:val="StyleUnderline"/>
          <w:rFonts w:asciiTheme="minorHAnsi" w:hAnsiTheme="minorHAnsi" w:cstheme="minorHAnsi"/>
        </w:rPr>
        <w:t xml:space="preserve"> global </w:t>
      </w:r>
      <w:r w:rsidRPr="001748F8">
        <w:rPr>
          <w:rStyle w:val="Emphasis"/>
          <w:rFonts w:asciiTheme="minorHAnsi" w:hAnsiTheme="minorHAnsi" w:cstheme="minorHAnsi"/>
          <w:highlight w:val="green"/>
        </w:rPr>
        <w:t>warming</w:t>
      </w:r>
      <w:r w:rsidRPr="004A5215">
        <w:rPr>
          <w:rFonts w:asciiTheme="minorHAnsi" w:hAnsiTheme="minorHAnsi" w:cstheme="minorHAnsi"/>
          <w:sz w:val="16"/>
        </w:rPr>
        <w:t xml:space="preserve">.”2°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 </w:t>
      </w:r>
    </w:p>
    <w:p w14:paraId="472E2210" w14:textId="77777777" w:rsidR="00FE05D2" w:rsidRPr="00C02579" w:rsidRDefault="00FE05D2" w:rsidP="00FE05D2">
      <w:pPr>
        <w:rPr>
          <w:rFonts w:asciiTheme="majorHAnsi" w:hAnsiTheme="majorHAnsi" w:cstheme="majorHAnsi"/>
        </w:rPr>
      </w:pPr>
    </w:p>
    <w:p w14:paraId="1C38EA28" w14:textId="77777777" w:rsidR="00FE05D2" w:rsidRPr="00FE05D2" w:rsidRDefault="00FE05D2" w:rsidP="00FE05D2"/>
    <w:sectPr w:rsidR="00FE05D2" w:rsidRPr="00FE05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05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E05D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E9D35"/>
  <w14:defaultImageDpi w14:val="300"/>
  <w15:docId w15:val="{31EE1547-0089-9046-BE67-99DDADC3C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05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0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05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Tag Char Char,Bold Cite,Cite 1,Read Char,Heading 3 Char1 Char Char,Heading 3 Char Char1 Char Char,Read Char Ch,Text 7,Tags v 2,No Underline,3: Cite,Char1,no,Char,n"/>
    <w:basedOn w:val="Normal"/>
    <w:next w:val="Normal"/>
    <w:link w:val="Heading3Char"/>
    <w:uiPriority w:val="9"/>
    <w:unhideWhenUsed/>
    <w:qFormat/>
    <w:rsid w:val="00FE05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FE05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0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05D2"/>
  </w:style>
  <w:style w:type="character" w:customStyle="1" w:styleId="Heading1Char">
    <w:name w:val="Heading 1 Char"/>
    <w:aliases w:val="Pocket Char"/>
    <w:basedOn w:val="DefaultParagraphFont"/>
    <w:link w:val="Heading1"/>
    <w:uiPriority w:val="9"/>
    <w:rsid w:val="00FE05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05D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1,Tag Char Char Char,Bold Cite Char1,Cite 1 Char,Read Char Char,Heading 3 Char1 Char Char Char,Heading 3 Char Char1 Char Char Char"/>
    <w:basedOn w:val="DefaultParagraphFont"/>
    <w:link w:val="Heading3"/>
    <w:uiPriority w:val="9"/>
    <w:rsid w:val="00FE05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E05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FE05D2"/>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FE05D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Box,Style1,B"/>
    <w:basedOn w:val="DefaultParagraphFont"/>
    <w:link w:val="textbold"/>
    <w:uiPriority w:val="20"/>
    <w:qFormat/>
    <w:rsid w:val="00FE05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05D2"/>
    <w:rPr>
      <w:color w:val="auto"/>
      <w:u w:val="none"/>
    </w:rPr>
  </w:style>
  <w:style w:type="character" w:styleId="Hyperlink">
    <w:name w:val="Hyperlink"/>
    <w:basedOn w:val="DefaultParagraphFont"/>
    <w:uiPriority w:val="99"/>
    <w:semiHidden/>
    <w:unhideWhenUsed/>
    <w:rsid w:val="00FE05D2"/>
    <w:rPr>
      <w:color w:val="auto"/>
      <w:u w:val="none"/>
    </w:rPr>
  </w:style>
  <w:style w:type="paragraph" w:styleId="DocumentMap">
    <w:name w:val="Document Map"/>
    <w:basedOn w:val="Normal"/>
    <w:link w:val="DocumentMapChar"/>
    <w:uiPriority w:val="99"/>
    <w:semiHidden/>
    <w:unhideWhenUsed/>
    <w:rsid w:val="00FE05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05D2"/>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E05D2"/>
    <w:pPr>
      <w:spacing w:before="100" w:beforeAutospacing="1" w:after="100" w:afterAutospacing="1" w:line="240" w:lineRule="auto"/>
      <w:contextualSpacing/>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E05D2"/>
    <w:rPr>
      <w:rFonts w:ascii="Times New Roman" w:eastAsia="Times New Roman" w:hAnsi="Times New Roman" w:cs="Times New Roman"/>
    </w:rPr>
  </w:style>
  <w:style w:type="paragraph" w:customStyle="1" w:styleId="textbold">
    <w:name w:val="text bold"/>
    <w:basedOn w:val="Normal"/>
    <w:link w:val="Emphasis"/>
    <w:uiPriority w:val="20"/>
    <w:qFormat/>
    <w:rsid w:val="00FE05D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ooks.google.com/books?id=Tv0zXxbQ7toC&amp;printsec=frontcover&amp;dq=the+coming+famine&amp;hl=en&amp;sa=X&amp;ei=RR_mT7OYFKeq2gXP5tHZCQ&amp;ved=0CDUQ6AEwA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science/medical-dispatch/indias-crisis-marks-a-new-phase-in-the-pandemic" TargetMode="External"/><Relationship Id="rId5" Type="http://schemas.openxmlformats.org/officeDocument/2006/relationships/numbering" Target="numbering.xml"/><Relationship Id="rId10" Type="http://schemas.openxmlformats.org/officeDocument/2006/relationships/hyperlink" Target="https://www.bloomberg.com/opinion/articles/2018-08-14/america-s-global-order-is-worth-fighting-for" TargetMode="External"/><Relationship Id="rId4" Type="http://schemas.openxmlformats.org/officeDocument/2006/relationships/customXml" Target="../customXml/item4.xml"/><Relationship Id="rId9" Type="http://schemas.openxmlformats.org/officeDocument/2006/relationships/hyperlink" Target="https://thediplomat.com/2017/08/the-great-us-china-biotechnology-and-artificial-intelligence-rac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8738</Words>
  <Characters>49812</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1</cp:revision>
  <dcterms:created xsi:type="dcterms:W3CDTF">2021-09-05T00:50:00Z</dcterms:created>
  <dcterms:modified xsi:type="dcterms:W3CDTF">2021-09-05T00:59:00Z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