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B84C5" w14:textId="50E4BEC9" w:rsidR="00E42E4C" w:rsidRDefault="00AE1A2B" w:rsidP="00AE1A2B">
      <w:pPr>
        <w:pStyle w:val="Heading2"/>
      </w:pPr>
      <w:r>
        <w:t>Framing</w:t>
      </w:r>
    </w:p>
    <w:p w14:paraId="097F618E" w14:textId="77777777" w:rsidR="00AE1A2B" w:rsidRPr="00192D33" w:rsidRDefault="00AE1A2B" w:rsidP="00AE1A2B">
      <w:pPr>
        <w:pStyle w:val="Heading4"/>
      </w:pPr>
      <w:r>
        <w:t>The standard is maximizing expected well-being, or hedonistic act utilitarianism.</w:t>
      </w:r>
    </w:p>
    <w:p w14:paraId="76CE41F3" w14:textId="77777777" w:rsidR="00AE1A2B" w:rsidRPr="00A3034A" w:rsidRDefault="00AE1A2B" w:rsidP="00AE1A2B">
      <w:pPr>
        <w:pStyle w:val="Heading4"/>
        <w:rPr>
          <w:bCs w:val="0"/>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14:paraId="61C4FE69" w14:textId="77777777" w:rsidR="00AE1A2B" w:rsidRPr="00192D33" w:rsidRDefault="00AE1A2B" w:rsidP="00AE1A2B">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5D60FB27"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6C8FEE6B"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 xml:space="preserve">using both </w:t>
      </w:r>
      <w:r w:rsidRPr="00A3034A">
        <w:rPr>
          <w:rFonts w:asciiTheme="minorHAnsi" w:hAnsiTheme="minorHAnsi" w:cstheme="minorHAnsi"/>
          <w:u w:val="single"/>
        </w:rPr>
        <w:lastRenderedPageBreak/>
        <w:t>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68BA643F"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1A4BBF2"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37CB24CE"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074FD046"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1BF5D450" w14:textId="77777777" w:rsidR="00AE1A2B" w:rsidRPr="00A3034A" w:rsidRDefault="00AE1A2B" w:rsidP="00AE1A2B">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40DED475"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w:t>
      </w:r>
      <w:r w:rsidRPr="00A3034A">
        <w:rPr>
          <w:rFonts w:asciiTheme="minorHAnsi" w:hAnsiTheme="minorHAnsi" w:cstheme="minorHAnsi"/>
          <w:sz w:val="16"/>
        </w:rPr>
        <w:lastRenderedPageBreak/>
        <w:t xml:space="preserve">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F896CB6"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61C64A7"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5A4E08AC"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7EAF9C8D"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215C6E8"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087C8B86"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D0153F8"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26FF2517"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53EAE96"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0BC720D" w14:textId="77777777" w:rsidR="00AE1A2B" w:rsidRPr="00A3034A" w:rsidRDefault="00AE1A2B" w:rsidP="00AE1A2B">
      <w:pPr>
        <w:rPr>
          <w:rFonts w:asciiTheme="minorHAnsi" w:hAnsiTheme="minorHAnsi" w:cstheme="minorHAnsi"/>
          <w:sz w:val="16"/>
        </w:rPr>
      </w:pPr>
      <w:proofErr w:type="gramStart"/>
      <w:r w:rsidRPr="00A3034A">
        <w:rPr>
          <w:rFonts w:asciiTheme="minorHAnsi" w:hAnsiTheme="minorHAnsi" w:cstheme="minorHAnsi"/>
          <w:sz w:val="16"/>
        </w:rPr>
        <w:lastRenderedPageBreak/>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08705A75"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94AE630"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96D954F"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C05B151" w14:textId="77777777" w:rsidR="00AE1A2B" w:rsidRPr="00A3034A" w:rsidRDefault="00AE1A2B" w:rsidP="00AE1A2B">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3170646A" w14:textId="77777777" w:rsidR="00AE1A2B" w:rsidRDefault="00AE1A2B" w:rsidP="00AE1A2B">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w:t>
      </w:r>
      <w:r w:rsidRPr="00A3034A">
        <w:rPr>
          <w:rFonts w:asciiTheme="minorHAnsi" w:hAnsiTheme="minorHAnsi" w:cstheme="minorHAnsi"/>
          <w:sz w:val="16"/>
        </w:rPr>
        <w:lastRenderedPageBreak/>
        <w:t xml:space="preserve">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FC9173E" w14:textId="77777777" w:rsidR="00AE1A2B" w:rsidRDefault="00AE1A2B" w:rsidP="00AE1A2B">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76E28A85" w14:textId="506CC6FD" w:rsidR="00AE1A2B" w:rsidRPr="00730CE9" w:rsidRDefault="00AE1A2B" w:rsidP="00AE1A2B">
      <w:pPr>
        <w:pStyle w:val="Heading4"/>
        <w:rPr>
          <w:rFonts w:cs="Arial"/>
        </w:rPr>
      </w:pPr>
      <w:r>
        <w:rPr>
          <w:rFonts w:cs="Arial"/>
        </w:rPr>
        <w:t>3</w:t>
      </w:r>
      <w:r>
        <w:rPr>
          <w:rFonts w:cs="Arial"/>
        </w:rPr>
        <w:t>] Extinction</w:t>
      </w:r>
      <w:r w:rsidRPr="00730CE9">
        <w:rPr>
          <w:rFonts w:cs="Arial"/>
        </w:rPr>
        <w:t xml:space="preserve"> outweighs---it’s the upmost moral evil and disavowal of the risk makes it more likely.</w:t>
      </w:r>
    </w:p>
    <w:p w14:paraId="6BE909FF" w14:textId="77777777" w:rsidR="00AE1A2B" w:rsidRPr="00AE4834" w:rsidRDefault="00AE1A2B" w:rsidP="00AE1A2B">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proofErr w:type="spellStart"/>
      <w:r w:rsidRPr="00AE4834">
        <w:rPr>
          <w:rStyle w:val="Style13ptBold"/>
          <w:rFonts w:eastAsia="Calibri"/>
        </w:rPr>
        <w:t>Finneron</w:t>
      </w:r>
      <w:proofErr w:type="spellEnd"/>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10"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66317B3D" w14:textId="77777777" w:rsidR="00AE1A2B" w:rsidRPr="00AE4834" w:rsidRDefault="00AE1A2B" w:rsidP="00AE1A2B">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proofErr w:type="gramStart"/>
      <w:r w:rsidRPr="00AE4834">
        <w:rPr>
          <w:rFonts w:eastAsia="Calibri"/>
          <w:sz w:val="8"/>
        </w:rPr>
        <w:t>assuming</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proofErr w:type="gramEnd"/>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lastRenderedPageBreak/>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proofErr w:type="gramStart"/>
      <w:r w:rsidRPr="00AE4834">
        <w:rPr>
          <w:rFonts w:eastAsia="Calibri"/>
          <w:sz w:val="8"/>
        </w:rPr>
        <w:t>particular</w:t>
      </w:r>
      <w:r w:rsidRPr="00AE4834">
        <w:rPr>
          <w:sz w:val="8"/>
        </w:rPr>
        <w:t xml:space="preserve"> </w:t>
      </w:r>
      <w:r w:rsidRPr="00AE4834">
        <w:rPr>
          <w:rFonts w:eastAsia="Calibri"/>
          <w:sz w:val="8"/>
        </w:rPr>
        <w:t>future</w:t>
      </w:r>
      <w:proofErr w:type="gramEnd"/>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proofErr w:type="gramStart"/>
      <w:r w:rsidRPr="00AE4834">
        <w:rPr>
          <w:rFonts w:eastAsia="Calibri"/>
          <w:sz w:val="8"/>
        </w:rPr>
        <w:t>later</w:t>
      </w:r>
      <w:r w:rsidRPr="00AE4834">
        <w:rPr>
          <w:sz w:val="8"/>
        </w:rPr>
        <w:t xml:space="preserve"> </w:t>
      </w:r>
      <w:r w:rsidRPr="00AE4834">
        <w:rPr>
          <w:rFonts w:eastAsia="Calibri"/>
          <w:sz w:val="8"/>
        </w:rPr>
        <w:t>on</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proofErr w:type="gramStart"/>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proofErr w:type="gramEnd"/>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proofErr w:type="gramStart"/>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proofErr w:type="gramStart"/>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the</w:t>
      </w:r>
      <w:proofErr w:type="gramEnd"/>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proofErr w:type="gramStart"/>
      <w:r w:rsidRPr="00AE4834">
        <w:rPr>
          <w:rFonts w:eastAsia="Calibri"/>
          <w:sz w:val="8"/>
        </w:rPr>
        <w:t>cases</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proofErr w:type="gramEnd"/>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proofErr w:type="gramStart"/>
      <w:r w:rsidRPr="00AE4834">
        <w:rPr>
          <w:rStyle w:val="StyleUnderline"/>
          <w:rFonts w:eastAsia="Calibri"/>
        </w:rPr>
        <w:t>higher</w:t>
      </w:r>
      <w:r w:rsidRPr="00AE4834">
        <w:rPr>
          <w:rStyle w:val="StyleUnderline"/>
        </w:rPr>
        <w:t xml:space="preserve"> </w:t>
      </w:r>
      <w:r w:rsidRPr="00AE4834">
        <w:rPr>
          <w:rStyle w:val="StyleUnderline"/>
          <w:rFonts w:eastAsia="Calibri"/>
        </w:rPr>
        <w:t>level</w:t>
      </w:r>
      <w:proofErr w:type="gramEnd"/>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lastRenderedPageBreak/>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1351B9E4" w14:textId="33B19DF5" w:rsidR="00AE1A2B" w:rsidRPr="00730CE9" w:rsidRDefault="00AE1A2B" w:rsidP="00AE1A2B">
      <w:pPr>
        <w:pStyle w:val="Heading4"/>
        <w:rPr>
          <w:rFonts w:cs="Arial"/>
        </w:rPr>
      </w:pPr>
      <w:r>
        <w:rPr>
          <w:rFonts w:cs="Arial"/>
        </w:rPr>
        <w:t>4</w:t>
      </w:r>
      <w:r>
        <w:rPr>
          <w:rFonts w:cs="Arial"/>
        </w:rPr>
        <w:t xml:space="preserve">] </w:t>
      </w:r>
      <w:r w:rsidRPr="00730CE9">
        <w:rPr>
          <w:rFonts w:cs="Arial"/>
        </w:rPr>
        <w:t xml:space="preserve">That is the only </w:t>
      </w:r>
      <w:r w:rsidRPr="00730CE9">
        <w:rPr>
          <w:rFonts w:cs="Arial"/>
          <w:u w:val="single"/>
        </w:rPr>
        <w:t>egalitarian metric</w:t>
      </w:r>
      <w:r w:rsidRPr="00730CE9">
        <w:rPr>
          <w:rFonts w:cs="Arial"/>
        </w:rPr>
        <w:t xml:space="preserve">---anything else collapses cooperation on </w:t>
      </w:r>
      <w:r w:rsidRPr="00730CE9">
        <w:rPr>
          <w:rFonts w:cs="Arial"/>
          <w:u w:val="single"/>
        </w:rPr>
        <w:t>collective action</w:t>
      </w:r>
      <w:r w:rsidRPr="00730CE9">
        <w:rPr>
          <w:rFonts w:cs="Arial"/>
        </w:rPr>
        <w:t xml:space="preserve"> crises and makes extinction inevitable </w:t>
      </w:r>
    </w:p>
    <w:p w14:paraId="4155146E" w14:textId="77777777" w:rsidR="00AE1A2B" w:rsidRPr="00AE4834" w:rsidRDefault="00AE1A2B" w:rsidP="00AE1A2B">
      <w:r w:rsidRPr="00AE4834">
        <w:rPr>
          <w:rStyle w:val="Style13ptBold"/>
        </w:rPr>
        <w:t xml:space="preserve">Khan 18 </w:t>
      </w:r>
      <w:r w:rsidRPr="00AE4834">
        <w:t>(</w:t>
      </w:r>
      <w:proofErr w:type="spellStart"/>
      <w:r w:rsidRPr="00AE4834">
        <w:t>Risalat</w:t>
      </w:r>
      <w:proofErr w:type="spellEnd"/>
      <w:r w:rsidRPr="00AE4834">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AE4834">
        <w:t>Risalat</w:t>
      </w:r>
      <w:proofErr w:type="spellEnd"/>
      <w:r w:rsidRPr="00AE4834">
        <w:t xml:space="preserve"> was part of a small core team that spearheaded the largest climate marches in history with a turnout of over 800,000 across 2,000 cities. After fighting for the Paris Agreement, </w:t>
      </w:r>
      <w:proofErr w:type="spellStart"/>
      <w:r w:rsidRPr="00AE4834">
        <w:t>Risalat</w:t>
      </w:r>
      <w:proofErr w:type="spellEnd"/>
      <w:r w:rsidRPr="00AE4834">
        <w:t xml:space="preserve"> led a campaign joined by over a million people to stop the </w:t>
      </w:r>
      <w:proofErr w:type="spellStart"/>
      <w:r w:rsidRPr="00AE4834">
        <w:t>Rampal</w:t>
      </w:r>
      <w:proofErr w:type="spellEnd"/>
      <w:r w:rsidRPr="00AE4834">
        <w:t xml:space="preserve"> coal plant in Bangladesh to protect the Sundarbans </w:t>
      </w:r>
      <w:proofErr w:type="gramStart"/>
      <w:r w:rsidRPr="00AE4834">
        <w:t>World Heritage forest</w:t>
      </w:r>
      <w:proofErr w:type="gramEnd"/>
      <w:r w:rsidRPr="00AE4834">
        <w:t xml:space="preserve">, and elicited criticism of the plant from Crédit </w:t>
      </w:r>
      <w:proofErr w:type="spellStart"/>
      <w:r w:rsidRPr="00AE4834">
        <w:t>Agricolé</w:t>
      </w:r>
      <w:proofErr w:type="spellEnd"/>
      <w:r w:rsidRPr="00AE4834">
        <w:t xml:space="preserve"> through targeted advocacy. Currently, </w:t>
      </w:r>
      <w:proofErr w:type="spellStart"/>
      <w:r w:rsidRPr="00AE4834">
        <w:t>Risalat</w:t>
      </w:r>
      <w:proofErr w:type="spellEnd"/>
      <w:r w:rsidRPr="00AE4834">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7277F6C3" w14:textId="69FF8202" w:rsidR="00AE1A2B" w:rsidRDefault="00AE1A2B" w:rsidP="00AE1A2B">
      <w:pPr>
        <w:rPr>
          <w:rStyle w:val="StyleUnderline"/>
        </w:rPr>
      </w:pPr>
      <w:r w:rsidRPr="00AE4834">
        <w:rPr>
          <w:rStyle w:val="Emphasis"/>
        </w:rPr>
        <w:t>Infinite</w:t>
      </w:r>
      <w:r w:rsidRPr="00AE4834">
        <w:rPr>
          <w:sz w:val="12"/>
        </w:rPr>
        <w:t xml:space="preserve"> future </w:t>
      </w:r>
      <w:r w:rsidRPr="00AE4834">
        <w:rPr>
          <w:rStyle w:val="Emphasis"/>
        </w:rPr>
        <w:t>possibilities</w:t>
      </w:r>
      <w:r w:rsidRPr="00AE4834">
        <w:rPr>
          <w:sz w:val="12"/>
        </w:rPr>
        <w:t xml:space="preserve"> I find the story of the </w:t>
      </w:r>
      <w:proofErr w:type="spellStart"/>
      <w:r w:rsidRPr="00AE4834">
        <w:rPr>
          <w:sz w:val="12"/>
        </w:rPr>
        <w:t>Moriori</w:t>
      </w:r>
      <w:proofErr w:type="spellEnd"/>
      <w:r w:rsidRPr="00AE4834">
        <w:rPr>
          <w:sz w:val="12"/>
        </w:rPr>
        <w:t xml:space="preserve"> profound. It teaches me two lessons. Firstly, that </w:t>
      </w:r>
      <w:r w:rsidRPr="000A2C32">
        <w:rPr>
          <w:rStyle w:val="StyleUnderline"/>
          <w:highlight w:val="cyan"/>
        </w:rPr>
        <w:t xml:space="preserve">human culture is </w:t>
      </w:r>
      <w:r w:rsidRPr="000A2C32">
        <w:rPr>
          <w:rStyle w:val="Emphasis"/>
          <w:highlight w:val="cyan"/>
        </w:rPr>
        <w:t>far from immutable</w:t>
      </w:r>
      <w:r w:rsidRPr="000A2C32">
        <w:rPr>
          <w:sz w:val="12"/>
          <w:highlight w:val="cyan"/>
        </w:rPr>
        <w:t>.</w:t>
      </w:r>
      <w:r w:rsidRPr="00AE4834">
        <w:rPr>
          <w:sz w:val="12"/>
        </w:rPr>
        <w:t xml:space="preserve"> That we can struggle against our baser instincts. That </w:t>
      </w:r>
      <w:r w:rsidRPr="000A2C32">
        <w:rPr>
          <w:rStyle w:val="Emphasis"/>
          <w:highlight w:val="cyan"/>
        </w:rPr>
        <w:t>we can</w:t>
      </w:r>
      <w:r w:rsidRPr="00AE4834">
        <w:rPr>
          <w:rStyle w:val="Emphasis"/>
        </w:rPr>
        <w:t xml:space="preserve"> master them and </w:t>
      </w:r>
      <w:r w:rsidRPr="000A2C32">
        <w:rPr>
          <w:rStyle w:val="Emphasis"/>
          <w:highlight w:val="cyan"/>
        </w:rPr>
        <w:t>rise to</w:t>
      </w:r>
      <w:r w:rsidRPr="00AE4834">
        <w:rPr>
          <w:rStyle w:val="Emphasis"/>
        </w:rPr>
        <w:t xml:space="preserve"> unprecedented </w:t>
      </w:r>
      <w:r w:rsidRPr="000A2C32">
        <w:rPr>
          <w:rStyle w:val="Emphasis"/>
          <w:highlight w:val="cyan"/>
        </w:rPr>
        <w:t>challenges</w:t>
      </w:r>
      <w:r w:rsidRPr="00AE4834">
        <w:rPr>
          <w:sz w:val="12"/>
        </w:rPr>
        <w:t xml:space="preserve">. Secondly, that </w:t>
      </w:r>
      <w:r w:rsidRPr="00AE4834">
        <w:rPr>
          <w:rStyle w:val="StyleUnderline"/>
        </w:rPr>
        <w:t xml:space="preserve">even this does not make us masters of our own destiny. We can make visionary choices, but the future can still surprise us. </w:t>
      </w:r>
      <w:r w:rsidRPr="00AE4834">
        <w:rPr>
          <w:sz w:val="12"/>
        </w:rPr>
        <w:t xml:space="preserve">This is a humbling realization. Because </w:t>
      </w:r>
      <w:r w:rsidRPr="000A2C32">
        <w:rPr>
          <w:rStyle w:val="Emphasis"/>
          <w:highlight w:val="cyan"/>
        </w:rPr>
        <w:t>faced with an uncertain future, the only wise thing we can do is prepare</w:t>
      </w:r>
      <w:r w:rsidRPr="00AE4834">
        <w:rPr>
          <w:sz w:val="12"/>
        </w:rPr>
        <w:t xml:space="preserve"> for possibilities. Standing at the launch pad of the Fourth Industrial Revolution, </w:t>
      </w:r>
      <w:r w:rsidRPr="00AE4834">
        <w:rPr>
          <w:rStyle w:val="StyleUnderline"/>
        </w:rPr>
        <w:t>the possibilities seem endless. They range from</w:t>
      </w:r>
      <w:r w:rsidRPr="00AE4834">
        <w:rPr>
          <w:sz w:val="12"/>
        </w:rPr>
        <w:t xml:space="preserve"> an era of </w:t>
      </w:r>
      <w:r w:rsidRPr="00AE4834">
        <w:rPr>
          <w:rStyle w:val="StyleUnderline"/>
        </w:rPr>
        <w:t>abundance to the end of humanity</w:t>
      </w:r>
      <w:r w:rsidRPr="00AE4834">
        <w:rPr>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AE4834">
        <w:rPr>
          <w:rStyle w:val="StyleUnderline"/>
        </w:rPr>
        <w:t>Among the infinite future possibilities</w:t>
      </w:r>
      <w:r w:rsidRPr="00AE4834">
        <w:rPr>
          <w:rStyle w:val="Emphasis"/>
        </w:rPr>
        <w:t xml:space="preserve">, </w:t>
      </w:r>
      <w:r w:rsidRPr="000A2C32">
        <w:rPr>
          <w:rStyle w:val="Emphasis"/>
          <w:highlight w:val="cyan"/>
        </w:rPr>
        <w:t>only one outcome is truly irreversible: extinction</w:t>
      </w:r>
      <w:r w:rsidRPr="000A2C32">
        <w:rPr>
          <w:sz w:val="12"/>
          <w:highlight w:val="cyan"/>
        </w:rPr>
        <w:t xml:space="preserve">. </w:t>
      </w:r>
      <w:r w:rsidRPr="000A2C32">
        <w:rPr>
          <w:rStyle w:val="StyleUnderline"/>
          <w:highlight w:val="cyan"/>
        </w:rPr>
        <w:t>Concerns</w:t>
      </w:r>
      <w:r w:rsidRPr="00AE4834">
        <w:rPr>
          <w:sz w:val="12"/>
        </w:rPr>
        <w:t xml:space="preserve"> about extinction </w:t>
      </w:r>
      <w:r w:rsidRPr="000A2C32">
        <w:rPr>
          <w:rStyle w:val="StyleUnderline"/>
          <w:highlight w:val="cyan"/>
        </w:rPr>
        <w:t>are</w:t>
      </w:r>
      <w:r w:rsidRPr="00AE4834">
        <w:rPr>
          <w:sz w:val="12"/>
        </w:rPr>
        <w:t xml:space="preserve"> often </w:t>
      </w:r>
      <w:r w:rsidRPr="000A2C32">
        <w:rPr>
          <w:rStyle w:val="StyleUnderline"/>
          <w:highlight w:val="cyan"/>
        </w:rPr>
        <w:t>dismissed</w:t>
      </w:r>
      <w:r w:rsidRPr="00AE4834">
        <w:rPr>
          <w:rStyle w:val="StyleUnderline"/>
        </w:rPr>
        <w:t xml:space="preserve"> as </w:t>
      </w:r>
      <w:r w:rsidRPr="00AE4834">
        <w:rPr>
          <w:rStyle w:val="Emphasis"/>
        </w:rPr>
        <w:t>apocalyptic alarmism</w:t>
      </w:r>
      <w:r w:rsidRPr="00AE4834">
        <w:rPr>
          <w:sz w:val="12"/>
        </w:rPr>
        <w:t xml:space="preserve">. Sometimes, they are. But </w:t>
      </w:r>
      <w:r w:rsidRPr="00AE4834">
        <w:rPr>
          <w:rStyle w:val="StyleUnderline"/>
        </w:rPr>
        <w:t xml:space="preserve">repeating that mankind is still here after 70 years of existential warning about nuclear warfare is a </w:t>
      </w:r>
      <w:r w:rsidRPr="00AE4834">
        <w:rPr>
          <w:rStyle w:val="Emphasis"/>
        </w:rPr>
        <w:t>straw man argument</w:t>
      </w:r>
      <w:r w:rsidRPr="00AE4834">
        <w:rPr>
          <w:rStyle w:val="StyleUnderline"/>
        </w:rPr>
        <w:t>.</w:t>
      </w:r>
      <w:r w:rsidRPr="00AE4834">
        <w:rPr>
          <w:sz w:val="12"/>
        </w:rPr>
        <w:t xml:space="preserve"> </w:t>
      </w:r>
      <w:r w:rsidRPr="00AE4834">
        <w:rPr>
          <w:rStyle w:val="Emphasis"/>
        </w:rPr>
        <w:t>The fact that a 1000-year flood has not happened does not negate its possibility</w:t>
      </w:r>
      <w:r w:rsidRPr="00AE4834">
        <w:rPr>
          <w:sz w:val="12"/>
        </w:rPr>
        <w:t xml:space="preserve">. And </w:t>
      </w:r>
      <w:r w:rsidRPr="000A2C32">
        <w:rPr>
          <w:rStyle w:val="StyleUnderline"/>
          <w:highlight w:val="cyan"/>
        </w:rPr>
        <w:t xml:space="preserve">there have been </w:t>
      </w:r>
      <w:r w:rsidRPr="000A2C32">
        <w:rPr>
          <w:rStyle w:val="Emphasis"/>
          <w:highlight w:val="cyan"/>
        </w:rPr>
        <w:t xml:space="preserve">far too many nuclear </w:t>
      </w:r>
      <w:proofErr w:type="gramStart"/>
      <w:r w:rsidRPr="000A2C32">
        <w:rPr>
          <w:rStyle w:val="Emphasis"/>
          <w:highlight w:val="cyan"/>
        </w:rPr>
        <w:t>near-misses</w:t>
      </w:r>
      <w:proofErr w:type="gramEnd"/>
      <w:r w:rsidRPr="000A2C32">
        <w:rPr>
          <w:rStyle w:val="Emphasis"/>
          <w:highlight w:val="cyan"/>
        </w:rPr>
        <w:t xml:space="preserve"> to rest easy.</w:t>
      </w:r>
      <w:r w:rsidRPr="00AE4834">
        <w:rPr>
          <w:rStyle w:val="Emphasis"/>
        </w:rPr>
        <w:t xml:space="preserve"> </w:t>
      </w:r>
      <w:r w:rsidRPr="00AE4834">
        <w:rPr>
          <w:sz w:val="12"/>
        </w:rPr>
        <w:t xml:space="preserve">As the World Economic Forum’s Annual Meeting in </w:t>
      </w:r>
      <w:r w:rsidRPr="00AE4834">
        <w:rPr>
          <w:rStyle w:val="StyleUnderline"/>
        </w:rPr>
        <w:t>Davos discusses</w:t>
      </w:r>
      <w:r w:rsidRPr="00AE4834">
        <w:rPr>
          <w:sz w:val="12"/>
        </w:rPr>
        <w:t xml:space="preserve"> how to create a shared future in a fractured world, here are </w:t>
      </w:r>
      <w:r w:rsidRPr="00AE4834">
        <w:rPr>
          <w:rStyle w:val="StyleUnderline"/>
        </w:rPr>
        <w:t xml:space="preserve">five reasons why the possibility of existential risks should raise the stakes of conversation: </w:t>
      </w:r>
      <w:r w:rsidRPr="00AE4834">
        <w:rPr>
          <w:sz w:val="12"/>
        </w:rPr>
        <w:t xml:space="preserve">1. </w:t>
      </w:r>
      <w:r w:rsidRPr="000A2C32">
        <w:rPr>
          <w:rStyle w:val="Emphasis"/>
          <w:highlight w:val="cyan"/>
        </w:rPr>
        <w:t>Extinction is the rule</w:t>
      </w:r>
      <w:r w:rsidRPr="00AE4834">
        <w:rPr>
          <w:rStyle w:val="Emphasis"/>
        </w:rPr>
        <w:t>, not the exception</w:t>
      </w:r>
      <w:r w:rsidRPr="00AE4834">
        <w:rPr>
          <w:sz w:val="12"/>
        </w:rPr>
        <w:t xml:space="preserve"> More than </w:t>
      </w:r>
      <w:r w:rsidRPr="000A2C32">
        <w:rPr>
          <w:rStyle w:val="StyleUnderline"/>
          <w:highlight w:val="cyan"/>
        </w:rPr>
        <w:t>99.9% of all the species that ever existed are gone</w:t>
      </w:r>
      <w:r w:rsidRPr="000A2C32">
        <w:rPr>
          <w:sz w:val="12"/>
          <w:highlight w:val="cyan"/>
        </w:rPr>
        <w:t xml:space="preserve">. </w:t>
      </w:r>
      <w:r w:rsidRPr="000A2C32">
        <w:rPr>
          <w:rStyle w:val="Emphasis"/>
          <w:highlight w:val="cyan"/>
        </w:rPr>
        <w:t>Deep time is unfathomable</w:t>
      </w:r>
      <w:r w:rsidRPr="00AE4834">
        <w:rPr>
          <w:sz w:val="12"/>
        </w:rPr>
        <w:t xml:space="preserve"> to the human brain. But </w:t>
      </w:r>
      <w:r w:rsidRPr="00AE4834">
        <w:rPr>
          <w:rStyle w:val="StyleUnderline"/>
        </w:rPr>
        <w:t xml:space="preserve">if one cares to take a tour of the billions of years of life’s history, we find a litany of forgotten species. </w:t>
      </w:r>
      <w:r w:rsidRPr="00AE4834">
        <w:rPr>
          <w:sz w:val="12"/>
        </w:rPr>
        <w:t xml:space="preserve">And we have only discovered a mere fraction of the extinct species that once roamed the planet. In the speck of time since the first humans evolved, more than </w:t>
      </w:r>
      <w:r w:rsidRPr="00AE4834">
        <w:rPr>
          <w:rStyle w:val="StyleUnderline"/>
        </w:rPr>
        <w:t>99.9% of all</w:t>
      </w:r>
      <w:r w:rsidRPr="00AE4834">
        <w:rPr>
          <w:sz w:val="12"/>
        </w:rPr>
        <w:t xml:space="preserve"> the distinct </w:t>
      </w:r>
      <w:r w:rsidRPr="00AE4834">
        <w:rPr>
          <w:rStyle w:val="StyleUnderline"/>
        </w:rPr>
        <w:t>human cultures that have ever existed are extinct.</w:t>
      </w:r>
      <w:r w:rsidRPr="00AE4834">
        <w:rPr>
          <w:sz w:val="12"/>
        </w:rPr>
        <w:t xml:space="preserve"> Each hunter-gatherer tribe had its own mythologies, </w:t>
      </w:r>
      <w:proofErr w:type="gramStart"/>
      <w:r w:rsidRPr="00AE4834">
        <w:rPr>
          <w:sz w:val="12"/>
        </w:rPr>
        <w:t>traditions</w:t>
      </w:r>
      <w:proofErr w:type="gramEnd"/>
      <w:r w:rsidRPr="00AE4834">
        <w:rPr>
          <w:sz w:val="12"/>
        </w:rPr>
        <w:t xml:space="preserve"> and norms. They wiped each other </w:t>
      </w:r>
      <w:proofErr w:type="gramStart"/>
      <w:r w:rsidRPr="00AE4834">
        <w:rPr>
          <w:sz w:val="12"/>
        </w:rPr>
        <w:t>out, or</w:t>
      </w:r>
      <w:proofErr w:type="gramEnd"/>
      <w:r w:rsidRPr="00AE4834">
        <w:rPr>
          <w:sz w:val="12"/>
        </w:rPr>
        <w:t xml:space="preserve"> coalesced into larger formations following the agricultural revolution. However, as major civilizations emerged, even those that reached incredible heights, such as the Egyptians and the Romans, eventually collapsed. </w:t>
      </w:r>
      <w:r w:rsidRPr="00AE4834">
        <w:rPr>
          <w:rStyle w:val="StyleUnderline"/>
        </w:rPr>
        <w:t xml:space="preserve">It is only in the very recent past </w:t>
      </w:r>
      <w:r w:rsidRPr="00AE4834">
        <w:rPr>
          <w:rStyle w:val="StyleUnderline"/>
        </w:rPr>
        <w:lastRenderedPageBreak/>
        <w:t>that we became a truly global civilization</w:t>
      </w:r>
      <w:r w:rsidRPr="00AE4834">
        <w:rPr>
          <w:sz w:val="12"/>
        </w:rPr>
        <w:t xml:space="preserve">. Our interconnectedness continues to grow rapidly. “Stand or fall, we are the last civilization”, as </w:t>
      </w:r>
      <w:proofErr w:type="spellStart"/>
      <w:r w:rsidRPr="00AE4834">
        <w:rPr>
          <w:sz w:val="12"/>
        </w:rPr>
        <w:t>Ricken</w:t>
      </w:r>
      <w:proofErr w:type="spellEnd"/>
      <w:r w:rsidRPr="00AE4834">
        <w:rPr>
          <w:sz w:val="12"/>
        </w:rPr>
        <w:t xml:space="preserve"> Patel, the founder of the global civic movement Avaaz, put it. 2. Environmental pressures can drive extinction More than </w:t>
      </w:r>
      <w:r w:rsidRPr="00AE4834">
        <w:rPr>
          <w:rStyle w:val="StyleUnderline"/>
        </w:rPr>
        <w:t>15,000 scientists just issued a ‘warning to humanity’</w:t>
      </w:r>
      <w:r w:rsidRPr="00AE4834">
        <w:rPr>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AE4834">
        <w:rPr>
          <w:rStyle w:val="StyleUnderline"/>
        </w:rPr>
        <w:t>Diamond charts the history of past societies</w:t>
      </w:r>
      <w:r w:rsidRPr="00AE4834">
        <w:rPr>
          <w:sz w:val="12"/>
        </w:rPr>
        <w:t xml:space="preserve">. He makes the case that </w:t>
      </w:r>
      <w:r w:rsidRPr="00AE4834">
        <w:rPr>
          <w:rStyle w:val="StyleUnderline"/>
        </w:rPr>
        <w:t xml:space="preserve">overpopulation and resource use beyond the carrying capacity have often been important, </w:t>
      </w:r>
      <w:r w:rsidRPr="00AE4834">
        <w:rPr>
          <w:sz w:val="12"/>
        </w:rPr>
        <w:t xml:space="preserve">if not the only, drivers </w:t>
      </w:r>
      <w:r w:rsidRPr="00AE4834">
        <w:rPr>
          <w:rStyle w:val="StyleUnderline"/>
        </w:rPr>
        <w:t xml:space="preserve">of collapse. </w:t>
      </w:r>
      <w:r w:rsidRPr="00AE4834">
        <w:rPr>
          <w:sz w:val="12"/>
        </w:rPr>
        <w:t xml:space="preserve">Even though we are making important incremental progress in battles such as climate change, </w:t>
      </w:r>
      <w:r w:rsidRPr="00AE4834">
        <w:rPr>
          <w:rStyle w:val="StyleUnderline"/>
        </w:rPr>
        <w:t>we must</w:t>
      </w:r>
      <w:r w:rsidRPr="00AE4834">
        <w:rPr>
          <w:sz w:val="12"/>
        </w:rPr>
        <w:t xml:space="preserve"> still </w:t>
      </w:r>
      <w:r w:rsidRPr="00AE4834">
        <w:rPr>
          <w:rStyle w:val="StyleUnderline"/>
        </w:rPr>
        <w:t xml:space="preserve">achieve tremendous </w:t>
      </w:r>
      <w:r w:rsidRPr="00AE4834">
        <w:rPr>
          <w:sz w:val="12"/>
        </w:rPr>
        <w:t xml:space="preserve">step </w:t>
      </w:r>
      <w:r w:rsidRPr="00AE4834">
        <w:rPr>
          <w:rStyle w:val="StyleUnderline"/>
        </w:rPr>
        <w:t>changes in our response to several major environmental crises.</w:t>
      </w:r>
      <w:r w:rsidRPr="00AE4834">
        <w:rPr>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AE4834">
        <w:rPr>
          <w:sz w:val="12"/>
        </w:rPr>
        <w:t>superintelligent</w:t>
      </w:r>
      <w:proofErr w:type="spellEnd"/>
      <w:r w:rsidRPr="00AE4834">
        <w:rPr>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AE4834">
        <w:rPr>
          <w:rStyle w:val="Emphasis"/>
        </w:rPr>
        <w:t>Bostrom cites a survey of industry experts that projected a 50% chance of the development of artificial superintelligence by 2050</w:t>
      </w:r>
      <w:r w:rsidRPr="00AE4834">
        <w:rPr>
          <w:sz w:val="12"/>
        </w:rPr>
        <w:t xml:space="preserve">, </w:t>
      </w:r>
      <w:r w:rsidRPr="00AE4834">
        <w:rPr>
          <w:rStyle w:val="Emphasis"/>
        </w:rPr>
        <w:t>and a 90% chance by 2075</w:t>
      </w:r>
      <w:r w:rsidRPr="00AE4834">
        <w:rPr>
          <w:sz w:val="12"/>
        </w:rPr>
        <w:t xml:space="preserve">. The latter date is within the life expectancy of many alive today. </w:t>
      </w:r>
      <w:r w:rsidRPr="00AE4834">
        <w:rPr>
          <w:rStyle w:val="StyleUnderline"/>
        </w:rPr>
        <w:t>Visionaries</w:t>
      </w:r>
      <w:r w:rsidRPr="00AE4834">
        <w:rPr>
          <w:sz w:val="12"/>
        </w:rPr>
        <w:t xml:space="preserve"> like Stephen Hawking and Elon Musk have </w:t>
      </w:r>
      <w:r w:rsidRPr="00AE4834">
        <w:rPr>
          <w:rStyle w:val="StyleUnderline"/>
        </w:rPr>
        <w:t xml:space="preserve">warned of the existential risks from artificial superintelligence. </w:t>
      </w:r>
      <w:r w:rsidRPr="00AE4834">
        <w:rPr>
          <w:sz w:val="12"/>
        </w:rPr>
        <w:t xml:space="preserve">Their opposite camp includes Larry Page and Mark Zuckerberg. But on an issue that concerns the future of humanity, is it </w:t>
      </w:r>
      <w:proofErr w:type="gramStart"/>
      <w:r w:rsidRPr="00AE4834">
        <w:rPr>
          <w:sz w:val="12"/>
        </w:rPr>
        <w:t>really wise</w:t>
      </w:r>
      <w:proofErr w:type="gramEnd"/>
      <w:r w:rsidRPr="00AE4834">
        <w:rPr>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AE4834">
        <w:rPr>
          <w:rStyle w:val="StyleUnderline"/>
        </w:rPr>
        <w:t>Throughout history, we have rallied against the ‘other’</w:t>
      </w:r>
      <w:r w:rsidRPr="00AE4834">
        <w:rPr>
          <w:sz w:val="12"/>
        </w:rPr>
        <w:t xml:space="preserve">. </w:t>
      </w:r>
      <w:r w:rsidRPr="00AE4834">
        <w:rPr>
          <w:rStyle w:val="StyleUnderline"/>
        </w:rPr>
        <w:t>Tribes</w:t>
      </w:r>
      <w:r w:rsidRPr="00AE4834">
        <w:rPr>
          <w:sz w:val="12"/>
        </w:rPr>
        <w:t xml:space="preserve"> have </w:t>
      </w:r>
      <w:r w:rsidRPr="00AE4834">
        <w:rPr>
          <w:rStyle w:val="StyleUnderline"/>
        </w:rPr>
        <w:t xml:space="preserve">overpowered </w:t>
      </w:r>
      <w:proofErr w:type="gramStart"/>
      <w:r w:rsidRPr="00AE4834">
        <w:rPr>
          <w:rStyle w:val="StyleUnderline"/>
        </w:rPr>
        <w:t>tribes,</w:t>
      </w:r>
      <w:proofErr w:type="gramEnd"/>
      <w:r w:rsidRPr="00AE4834">
        <w:rPr>
          <w:sz w:val="12"/>
        </w:rPr>
        <w:t xml:space="preserve"> </w:t>
      </w:r>
      <w:r w:rsidRPr="00AE4834">
        <w:rPr>
          <w:rStyle w:val="StyleUnderline"/>
        </w:rPr>
        <w:t>empires have conquered rivals</w:t>
      </w:r>
      <w:r w:rsidRPr="00AE4834">
        <w:rPr>
          <w:sz w:val="12"/>
        </w:rPr>
        <w:t xml:space="preserve">. Even today, </w:t>
      </w:r>
      <w:r w:rsidRPr="00AE4834">
        <w:rPr>
          <w:rStyle w:val="StyleUnderline"/>
        </w:rPr>
        <w:t xml:space="preserve">our fiercest </w:t>
      </w:r>
      <w:r w:rsidRPr="000A2C32">
        <w:rPr>
          <w:rStyle w:val="StyleUnderline"/>
          <w:highlight w:val="cyan"/>
        </w:rPr>
        <w:t>displays of unity typically happen at wartime.</w:t>
      </w:r>
      <w:r w:rsidRPr="00AE4834">
        <w:rPr>
          <w:rStyle w:val="StyleUnderline"/>
        </w:rPr>
        <w:t xml:space="preserve"> We</w:t>
      </w:r>
      <w:r w:rsidRPr="00AE4834">
        <w:rPr>
          <w:sz w:val="12"/>
        </w:rPr>
        <w:t xml:space="preserve"> give our lives for our motherland and defend nationalistic pride like a wounded lion. But like the early </w:t>
      </w:r>
      <w:proofErr w:type="spellStart"/>
      <w:r w:rsidRPr="00AE4834">
        <w:rPr>
          <w:sz w:val="12"/>
        </w:rPr>
        <w:t>Morioris</w:t>
      </w:r>
      <w:proofErr w:type="spellEnd"/>
      <w:r w:rsidRPr="00AE4834">
        <w:rPr>
          <w:sz w:val="12"/>
        </w:rPr>
        <w:t xml:space="preserve">, </w:t>
      </w:r>
      <w:r w:rsidRPr="00AE4834">
        <w:rPr>
          <w:rStyle w:val="StyleUnderline"/>
        </w:rPr>
        <w:t xml:space="preserve">we 21st-century citizens find ourselves on an </w:t>
      </w:r>
      <w:r w:rsidRPr="00AE4834">
        <w:rPr>
          <w:rStyle w:val="Emphasis"/>
        </w:rPr>
        <w:t>increasingly unstable island</w:t>
      </w:r>
      <w:r w:rsidRPr="00AE4834">
        <w:rPr>
          <w:rStyle w:val="StyleUnderline"/>
        </w:rPr>
        <w:t>.</w:t>
      </w:r>
      <w:r w:rsidRPr="00AE4834">
        <w:rPr>
          <w:sz w:val="12"/>
        </w:rPr>
        <w:t xml:space="preserve"> </w:t>
      </w:r>
      <w:r w:rsidRPr="000A2C32">
        <w:rPr>
          <w:rStyle w:val="StyleUnderline"/>
          <w:highlight w:val="cyan"/>
        </w:rPr>
        <w:t>We may have a violent past, but</w:t>
      </w:r>
      <w:r w:rsidRPr="00AE4834">
        <w:rPr>
          <w:rStyle w:val="StyleUnderline"/>
        </w:rPr>
        <w:t xml:space="preserve"> </w:t>
      </w:r>
      <w:r w:rsidRPr="00AE4834">
        <w:rPr>
          <w:rStyle w:val="Emphasis"/>
        </w:rPr>
        <w:t xml:space="preserve">we have </w:t>
      </w:r>
      <w:r w:rsidRPr="000A2C32">
        <w:rPr>
          <w:rStyle w:val="Emphasis"/>
          <w:highlight w:val="cyan"/>
        </w:rPr>
        <w:t>no more dangerous enemy than ourselves</w:t>
      </w:r>
      <w:r w:rsidRPr="00AE4834">
        <w:rPr>
          <w:sz w:val="12"/>
        </w:rPr>
        <w:t xml:space="preserve">. </w:t>
      </w:r>
      <w:r w:rsidRPr="00AE4834">
        <w:rPr>
          <w:rStyle w:val="StyleUnderline"/>
        </w:rPr>
        <w:t>Our task is to find</w:t>
      </w:r>
      <w:r w:rsidRPr="00AE4834">
        <w:rPr>
          <w:sz w:val="12"/>
        </w:rPr>
        <w:t xml:space="preserve"> our own </w:t>
      </w:r>
      <w:proofErr w:type="spellStart"/>
      <w:r w:rsidRPr="00AE4834">
        <w:rPr>
          <w:sz w:val="12"/>
        </w:rPr>
        <w:t>Nunuku’s</w:t>
      </w:r>
      <w:proofErr w:type="spellEnd"/>
      <w:r w:rsidRPr="00AE4834">
        <w:rPr>
          <w:sz w:val="12"/>
        </w:rPr>
        <w:t xml:space="preserve"> Law. </w:t>
      </w:r>
      <w:r w:rsidRPr="00AE4834">
        <w:rPr>
          <w:rStyle w:val="StyleUnderline"/>
        </w:rPr>
        <w:t xml:space="preserve">Our own shared contract, based on </w:t>
      </w:r>
      <w:r w:rsidRPr="000A2C32">
        <w:rPr>
          <w:rStyle w:val="StyleUnderline"/>
          <w:highlight w:val="cyan"/>
        </w:rPr>
        <w:t>equity, would help us navigate safely.</w:t>
      </w:r>
      <w:r w:rsidRPr="00AE4834">
        <w:rPr>
          <w:sz w:val="12"/>
        </w:rPr>
        <w:t xml:space="preserve"> It </w:t>
      </w:r>
      <w:r w:rsidRPr="00AE4834">
        <w:rPr>
          <w:rStyle w:val="StyleUnderline"/>
        </w:rPr>
        <w:t xml:space="preserve">would ensure </w:t>
      </w:r>
      <w:r w:rsidRPr="000A2C32">
        <w:rPr>
          <w:rStyle w:val="StyleUnderline"/>
          <w:highlight w:val="cyan"/>
        </w:rPr>
        <w:t>a future that unleashes the full potential of our</w:t>
      </w:r>
      <w:r w:rsidRPr="00AE4834">
        <w:rPr>
          <w:rStyle w:val="StyleUnderline"/>
        </w:rPr>
        <w:t xml:space="preserve"> still-budding human </w:t>
      </w:r>
      <w:r w:rsidRPr="000A2C32">
        <w:rPr>
          <w:rStyle w:val="StyleUnderline"/>
          <w:highlight w:val="cyan"/>
        </w:rPr>
        <w:t>civilization</w:t>
      </w:r>
      <w:r w:rsidRPr="00AE4834">
        <w:rPr>
          <w:rStyle w:val="StyleUnderline"/>
        </w:rPr>
        <w:t xml:space="preserve">, in all its diversity. </w:t>
      </w:r>
      <w:r w:rsidRPr="000A2C32">
        <w:rPr>
          <w:rStyle w:val="StyleUnderline"/>
          <w:highlight w:val="cyan"/>
        </w:rPr>
        <w:t xml:space="preserve">We cannot do this unless we are </w:t>
      </w:r>
      <w:r w:rsidRPr="000A2C32">
        <w:rPr>
          <w:rStyle w:val="Emphasis"/>
          <w:highlight w:val="cyan"/>
        </w:rPr>
        <w:t>humbly grounded in the possibility of our own destruction</w:t>
      </w:r>
      <w:r w:rsidRPr="000A2C32">
        <w:rPr>
          <w:sz w:val="12"/>
          <w:highlight w:val="cyan"/>
        </w:rPr>
        <w:t xml:space="preserve">. </w:t>
      </w:r>
      <w:r w:rsidRPr="000A2C32">
        <w:rPr>
          <w:rStyle w:val="Emphasis"/>
          <w:highlight w:val="cyan"/>
        </w:rPr>
        <w:t>Survival is life’s primal instinct</w:t>
      </w:r>
      <w:r w:rsidRPr="000A2C32">
        <w:rPr>
          <w:sz w:val="12"/>
          <w:highlight w:val="cyan"/>
        </w:rPr>
        <w:t xml:space="preserve">. </w:t>
      </w:r>
      <w:r w:rsidRPr="000A2C32">
        <w:rPr>
          <w:rStyle w:val="StyleUnderline"/>
          <w:highlight w:val="cyan"/>
        </w:rPr>
        <w:t>In the absence of a common enemy, we must find common cause in survival.</w:t>
      </w:r>
      <w:r w:rsidRPr="00AE4834">
        <w:rPr>
          <w:rStyle w:val="StyleUnderline"/>
        </w:rPr>
        <w:t xml:space="preserve"> Our future may depend on whether we realize this.</w:t>
      </w:r>
    </w:p>
    <w:p w14:paraId="0A2B8549" w14:textId="77777777" w:rsidR="00DF1088" w:rsidRDefault="00DF1088" w:rsidP="00AE1A2B">
      <w:pPr>
        <w:rPr>
          <w:rStyle w:val="StyleUnderline"/>
        </w:rPr>
      </w:pPr>
    </w:p>
    <w:p w14:paraId="1B636CB4" w14:textId="718EDAC7" w:rsidR="00382CD0" w:rsidRDefault="00382CD0" w:rsidP="00AE1A2B">
      <w:pPr>
        <w:rPr>
          <w:u w:val="single"/>
        </w:rPr>
      </w:pPr>
      <w:proofErr w:type="spellStart"/>
      <w:r>
        <w:rPr>
          <w:u w:val="single"/>
        </w:rPr>
        <w:t>Ceratin</w:t>
      </w:r>
      <w:proofErr w:type="spellEnd"/>
      <w:r>
        <w:rPr>
          <w:u w:val="single"/>
        </w:rPr>
        <w:t xml:space="preserve"> actions are always bad</w:t>
      </w:r>
    </w:p>
    <w:p w14:paraId="106C0087" w14:textId="1997CCDA" w:rsidR="00382CD0" w:rsidRDefault="00382CD0" w:rsidP="00AE1A2B">
      <w:pPr>
        <w:rPr>
          <w:u w:val="single"/>
        </w:rPr>
      </w:pPr>
      <w:r>
        <w:rPr>
          <w:u w:val="single"/>
        </w:rPr>
        <w:t>We don’t count chemicals, we count lives</w:t>
      </w:r>
    </w:p>
    <w:p w14:paraId="6F9A7E1D" w14:textId="43C51E90" w:rsidR="00382CD0" w:rsidRDefault="00382CD0" w:rsidP="00AE1A2B">
      <w:pPr>
        <w:rPr>
          <w:u w:val="single"/>
        </w:rPr>
      </w:pPr>
      <w:r>
        <w:rPr>
          <w:u w:val="single"/>
        </w:rPr>
        <w:t xml:space="preserve">Their framework collapses to util, obviously picking the best </w:t>
      </w:r>
      <w:proofErr w:type="spellStart"/>
      <w:r>
        <w:rPr>
          <w:u w:val="single"/>
        </w:rPr>
        <w:t>fw</w:t>
      </w:r>
      <w:proofErr w:type="spellEnd"/>
      <w:r>
        <w:rPr>
          <w:u w:val="single"/>
        </w:rPr>
        <w:t xml:space="preserve"> would be utilitarian</w:t>
      </w:r>
    </w:p>
    <w:p w14:paraId="7C32458A" w14:textId="0F55CF54" w:rsidR="00382CD0" w:rsidRPr="00AE1A2B" w:rsidRDefault="00DF1088" w:rsidP="00AE1A2B">
      <w:pPr>
        <w:rPr>
          <w:u w:val="single"/>
        </w:rPr>
      </w:pPr>
      <w:r>
        <w:rPr>
          <w:u w:val="single"/>
        </w:rPr>
        <w:t xml:space="preserve">There is no instance where </w:t>
      </w:r>
      <w:proofErr w:type="spellStart"/>
      <w:r>
        <w:rPr>
          <w:u w:val="single"/>
        </w:rPr>
        <w:t>ext</w:t>
      </w:r>
      <w:proofErr w:type="spellEnd"/>
      <w:r>
        <w:rPr>
          <w:u w:val="single"/>
        </w:rPr>
        <w:t xml:space="preserve"> would be bad</w:t>
      </w:r>
    </w:p>
    <w:p w14:paraId="0186B1D2" w14:textId="77777777" w:rsidR="00AE1A2B" w:rsidRPr="004A0486" w:rsidRDefault="00AE1A2B" w:rsidP="00AE1A2B">
      <w:pPr>
        <w:pStyle w:val="Heading2"/>
      </w:pPr>
      <w:r>
        <w:lastRenderedPageBreak/>
        <w:t>1NC – DA – Tech</w:t>
      </w:r>
    </w:p>
    <w:p w14:paraId="27606895" w14:textId="77777777" w:rsidR="00AE1A2B" w:rsidRDefault="00AE1A2B" w:rsidP="00AE1A2B">
      <w:pPr>
        <w:pStyle w:val="Heading4"/>
      </w:pPr>
      <w:r>
        <w:t xml:space="preserve">Tech can solve infrastructure concerns but needs to be </w:t>
      </w:r>
      <w:r w:rsidRPr="00E97EA7">
        <w:rPr>
          <w:u w:val="single"/>
        </w:rPr>
        <w:t>integrated</w:t>
      </w:r>
      <w:r>
        <w:t xml:space="preserve"> – operators are </w:t>
      </w:r>
      <w:r w:rsidRPr="00E97EA7">
        <w:rPr>
          <w:u w:val="single"/>
        </w:rPr>
        <w:t>key</w:t>
      </w:r>
      <w:r>
        <w:t>.</w:t>
      </w:r>
    </w:p>
    <w:p w14:paraId="3898E4D0" w14:textId="77777777" w:rsidR="00AE1A2B" w:rsidRPr="00E97EA7" w:rsidRDefault="00AE1A2B" w:rsidP="00AE1A2B">
      <w:r w:rsidRPr="00E97EA7">
        <w:rPr>
          <w:rStyle w:val="Style13ptBold"/>
        </w:rPr>
        <w:t>Jacobs 5/31</w:t>
      </w:r>
      <w:r>
        <w:t xml:space="preserve"> [Lionel; </w:t>
      </w:r>
      <w:r w:rsidRPr="00E97EA7">
        <w:t xml:space="preserve">Senior Security Architect in the Palo Alto Networks ICS and SCADA solutions team. Coming from the asset-owner </w:t>
      </w:r>
      <w:proofErr w:type="gramStart"/>
      <w:r w:rsidRPr="00E97EA7">
        <w:t>side ,</w:t>
      </w:r>
      <w:proofErr w:type="gramEnd"/>
      <w:r w:rsidRPr="00E97EA7">
        <w:t xml:space="preserve"> Lionel has spent more than 20 years working in the IT/OT environment, with a focus on ICS systems design, controls, and implementation. He was a pioneer in bridging the IT-OT security gap and implementing next-generation security into performance and safety critical process control areas. During his tenure, he successfully deployed a </w:t>
      </w:r>
      <w:proofErr w:type="gramStart"/>
      <w:r w:rsidRPr="00E97EA7">
        <w:t>large scale</w:t>
      </w:r>
      <w:proofErr w:type="gramEnd"/>
      <w:r w:rsidRPr="00E97EA7">
        <w:t xml:space="preserve"> ICS/SCADA security architecture composed of over 100 next-generation firewalls, hundreds of advanced endpoint protection clients and SIEM, distributed over dozens of remote plants and a centralized core, all based on a "Zero Trust" philosophy. Lionel graduated from Houston Baptist University with a double degree in Physics and Mathematics and has held certifications as a MCSE, CCA, CCNP, CCIP, CCNA, CSSA, and GICSP</w:t>
      </w:r>
      <w:r>
        <w:t>; “</w:t>
      </w:r>
      <w:r w:rsidRPr="00E97EA7">
        <w:t>Critical Infrastructure Protection: Physical and Cyber Security Both Matter</w:t>
      </w:r>
      <w:r>
        <w:t xml:space="preserve">,” </w:t>
      </w:r>
      <w:proofErr w:type="spellStart"/>
      <w:r>
        <w:t>eSecurity</w:t>
      </w:r>
      <w:proofErr w:type="spellEnd"/>
      <w:r>
        <w:t xml:space="preserve"> Planet; 5/31/21; </w:t>
      </w:r>
      <w:hyperlink r:id="rId11" w:history="1">
        <w:r w:rsidRPr="00540FF3">
          <w:rPr>
            <w:rStyle w:val="Hyperlink"/>
          </w:rPr>
          <w:t>https://www.esecurityplanet.com/networks/critical-infrastructure-protection-physical-cybersecurity/</w:t>
        </w:r>
      </w:hyperlink>
      <w:r>
        <w:t>] Justin</w:t>
      </w:r>
    </w:p>
    <w:p w14:paraId="5C8EC5E2" w14:textId="77777777" w:rsidR="00AE1A2B" w:rsidRPr="00E97EA7" w:rsidRDefault="00AE1A2B" w:rsidP="00AE1A2B">
      <w:pPr>
        <w:rPr>
          <w:sz w:val="16"/>
        </w:rPr>
      </w:pPr>
      <w:r w:rsidRPr="00E97EA7">
        <w:rPr>
          <w:sz w:val="16"/>
        </w:rPr>
        <w:t>Segmentation based on business criteria</w:t>
      </w:r>
    </w:p>
    <w:p w14:paraId="6C4A47D0" w14:textId="77777777" w:rsidR="00AE1A2B" w:rsidRPr="00E97EA7" w:rsidRDefault="00AE1A2B" w:rsidP="00AE1A2B">
      <w:pPr>
        <w:rPr>
          <w:u w:val="single"/>
        </w:rPr>
      </w:pPr>
      <w:r w:rsidRPr="00E97EA7">
        <w:rPr>
          <w:sz w:val="16"/>
        </w:rPr>
        <w:t xml:space="preserve">Segmentation is not just breaking apart the network based on the IP-Address space. True </w:t>
      </w:r>
      <w:r w:rsidRPr="00E97EA7">
        <w:rPr>
          <w:highlight w:val="green"/>
          <w:u w:val="single"/>
        </w:rPr>
        <w:t xml:space="preserve">segmentation requires </w:t>
      </w:r>
      <w:r w:rsidRPr="00E97EA7">
        <w:rPr>
          <w:rStyle w:val="Emphasis"/>
          <w:highlight w:val="green"/>
        </w:rPr>
        <w:t>identifying</w:t>
      </w:r>
      <w:r w:rsidRPr="00E97EA7">
        <w:rPr>
          <w:highlight w:val="green"/>
          <w:u w:val="single"/>
        </w:rPr>
        <w:t xml:space="preserve"> and </w:t>
      </w:r>
      <w:r w:rsidRPr="00E97EA7">
        <w:rPr>
          <w:rStyle w:val="Emphasis"/>
          <w:highlight w:val="green"/>
        </w:rPr>
        <w:t>grouping</w:t>
      </w:r>
      <w:r w:rsidRPr="00E97EA7">
        <w:rPr>
          <w:highlight w:val="green"/>
          <w:u w:val="single"/>
        </w:rPr>
        <w:t xml:space="preserve"> devices</w:t>
      </w:r>
      <w:r w:rsidRPr="00E97EA7">
        <w:rPr>
          <w:u w:val="single"/>
        </w:rPr>
        <w:t xml:space="preserve"> into Zones or Enclaves based on </w:t>
      </w:r>
      <w:r w:rsidRPr="00E97EA7">
        <w:rPr>
          <w:rStyle w:val="Emphasis"/>
        </w:rPr>
        <w:t>meaningful business criteria</w:t>
      </w:r>
      <w:r w:rsidRPr="00E97EA7">
        <w:rPr>
          <w:u w:val="single"/>
        </w:rPr>
        <w:t xml:space="preserve"> to protect </w:t>
      </w:r>
      <w:r w:rsidRPr="00E97EA7">
        <w:rPr>
          <w:rStyle w:val="Emphasis"/>
        </w:rPr>
        <w:t>better vulnerable devices</w:t>
      </w:r>
      <w:r w:rsidRPr="00E97EA7">
        <w:rPr>
          <w:sz w:val="16"/>
        </w:rPr>
        <w:t xml:space="preserve"> found within the address space. </w:t>
      </w:r>
      <w:r w:rsidRPr="00E97EA7">
        <w:rPr>
          <w:highlight w:val="green"/>
          <w:u w:val="single"/>
        </w:rPr>
        <w:t>Access</w:t>
      </w:r>
      <w:r w:rsidRPr="00E97EA7">
        <w:rPr>
          <w:u w:val="single"/>
        </w:rPr>
        <w:t xml:space="preserve"> to devices in the zone </w:t>
      </w:r>
      <w:r w:rsidRPr="00E97EA7">
        <w:rPr>
          <w:highlight w:val="green"/>
          <w:u w:val="single"/>
        </w:rPr>
        <w:t xml:space="preserve">needs to be </w:t>
      </w:r>
      <w:r w:rsidRPr="00E97EA7">
        <w:rPr>
          <w:rStyle w:val="Emphasis"/>
          <w:highlight w:val="green"/>
        </w:rPr>
        <w:t>restricted</w:t>
      </w:r>
      <w:r w:rsidRPr="00E97EA7">
        <w:rPr>
          <w:u w:val="single"/>
        </w:rPr>
        <w:t xml:space="preserve"> by </w:t>
      </w:r>
      <w:r w:rsidRPr="00E97EA7">
        <w:rPr>
          <w:rStyle w:val="Emphasis"/>
        </w:rPr>
        <w:t>users</w:t>
      </w:r>
      <w:r w:rsidRPr="00E97EA7">
        <w:rPr>
          <w:u w:val="single"/>
        </w:rPr>
        <w:t xml:space="preserve">, </w:t>
      </w:r>
      <w:r w:rsidRPr="00E97EA7">
        <w:rPr>
          <w:rStyle w:val="Emphasis"/>
        </w:rPr>
        <w:t>groups</w:t>
      </w:r>
      <w:r w:rsidRPr="00E97EA7">
        <w:rPr>
          <w:u w:val="single"/>
        </w:rPr>
        <w:t xml:space="preserve">, </w:t>
      </w:r>
      <w:r w:rsidRPr="00E97EA7">
        <w:rPr>
          <w:rStyle w:val="Emphasis"/>
        </w:rPr>
        <w:t>protocols</w:t>
      </w:r>
      <w:r w:rsidRPr="00E97EA7">
        <w:rPr>
          <w:u w:val="single"/>
        </w:rPr>
        <w:t xml:space="preserve">, </w:t>
      </w:r>
      <w:r w:rsidRPr="00E97EA7">
        <w:rPr>
          <w:rStyle w:val="Emphasis"/>
        </w:rPr>
        <w:t>networks</w:t>
      </w:r>
      <w:r w:rsidRPr="00E97EA7">
        <w:rPr>
          <w:u w:val="single"/>
        </w:rPr>
        <w:t xml:space="preserve">, and </w:t>
      </w:r>
      <w:r w:rsidRPr="00E97EA7">
        <w:rPr>
          <w:rStyle w:val="Emphasis"/>
        </w:rPr>
        <w:t>devices</w:t>
      </w:r>
      <w:r w:rsidRPr="00E97EA7">
        <w:rPr>
          <w:u w:val="single"/>
        </w:rPr>
        <w:t xml:space="preserve">. In some instances, you may even consider </w:t>
      </w:r>
      <w:r w:rsidRPr="00E97EA7">
        <w:rPr>
          <w:rStyle w:val="Emphasis"/>
        </w:rPr>
        <w:t>restricting</w:t>
      </w:r>
      <w:r w:rsidRPr="00E97EA7">
        <w:rPr>
          <w:u w:val="single"/>
        </w:rPr>
        <w:t xml:space="preserve"> access by </w:t>
      </w:r>
      <w:r w:rsidRPr="00E97EA7">
        <w:rPr>
          <w:rStyle w:val="Emphasis"/>
        </w:rPr>
        <w:t>time of day</w:t>
      </w:r>
      <w:r w:rsidRPr="00E97EA7">
        <w:rPr>
          <w:u w:val="single"/>
        </w:rPr>
        <w:t>.</w:t>
      </w:r>
    </w:p>
    <w:p w14:paraId="78B1F929" w14:textId="77777777" w:rsidR="00AE1A2B" w:rsidRPr="00E97EA7" w:rsidRDefault="00AE1A2B" w:rsidP="00AE1A2B">
      <w:pPr>
        <w:rPr>
          <w:sz w:val="16"/>
        </w:rPr>
      </w:pPr>
      <w:r w:rsidRPr="00E97EA7">
        <w:rPr>
          <w:sz w:val="16"/>
        </w:rPr>
        <w:t>IoT/</w:t>
      </w:r>
      <w:proofErr w:type="spellStart"/>
      <w:r w:rsidRPr="00E97EA7">
        <w:rPr>
          <w:sz w:val="16"/>
        </w:rPr>
        <w:t>IIoT</w:t>
      </w:r>
      <w:proofErr w:type="spellEnd"/>
      <w:r w:rsidRPr="00E97EA7">
        <w:rPr>
          <w:sz w:val="16"/>
        </w:rPr>
        <w:t xml:space="preserve"> is beginning to take hold in the energy industry, which means there are going to be more devices attached to these networks gathering information and possibly running on a vendor’s proprietary software and hardware, which more than likely will not be managed or patchable by the operator of the system. </w:t>
      </w:r>
      <w:proofErr w:type="gramStart"/>
      <w:r w:rsidRPr="00E97EA7">
        <w:rPr>
          <w:sz w:val="16"/>
        </w:rPr>
        <w:t>So</w:t>
      </w:r>
      <w:proofErr w:type="gramEnd"/>
      <w:r w:rsidRPr="00E97EA7">
        <w:rPr>
          <w:sz w:val="16"/>
        </w:rPr>
        <w:t xml:space="preserve"> O&amp;G needs to have a definite plan on how they will address this growing trend, and a zero trust-based strategy offers the best means of doing this integration in a safe, secure, and, most important, reversible manner.</w:t>
      </w:r>
    </w:p>
    <w:p w14:paraId="5EB08ACF" w14:textId="77777777" w:rsidR="00AE1A2B" w:rsidRPr="00E97EA7" w:rsidRDefault="00AE1A2B" w:rsidP="00AE1A2B">
      <w:pPr>
        <w:rPr>
          <w:sz w:val="16"/>
        </w:rPr>
      </w:pPr>
      <w:r w:rsidRPr="00E97EA7">
        <w:rPr>
          <w:sz w:val="16"/>
        </w:rPr>
        <w:t>Camera and sensor security</w:t>
      </w:r>
    </w:p>
    <w:p w14:paraId="35CA1D36" w14:textId="77777777" w:rsidR="00AE1A2B" w:rsidRPr="00E97EA7" w:rsidRDefault="00AE1A2B" w:rsidP="00AE1A2B">
      <w:pPr>
        <w:rPr>
          <w:u w:val="single"/>
        </w:rPr>
      </w:pPr>
      <w:r w:rsidRPr="00E97EA7">
        <w:rPr>
          <w:sz w:val="16"/>
        </w:rPr>
        <w:t xml:space="preserve">Segmentation will also include the zoning of radio frequency (RF) technologies like Wi-Fi, Microwave, satellite, and cellular. ICS and SCADA systems </w:t>
      </w:r>
      <w:r w:rsidRPr="00E97EA7">
        <w:rPr>
          <w:highlight w:val="green"/>
          <w:u w:val="single"/>
        </w:rPr>
        <w:t xml:space="preserve">operators must remain </w:t>
      </w:r>
      <w:r w:rsidRPr="00E97EA7">
        <w:rPr>
          <w:rStyle w:val="Emphasis"/>
          <w:highlight w:val="green"/>
        </w:rPr>
        <w:t>mindful</w:t>
      </w:r>
      <w:r w:rsidRPr="00E97EA7">
        <w:rPr>
          <w:u w:val="single"/>
        </w:rPr>
        <w:t xml:space="preserve"> of the </w:t>
      </w:r>
      <w:r w:rsidRPr="00E97EA7">
        <w:rPr>
          <w:rStyle w:val="Emphasis"/>
        </w:rPr>
        <w:t>possibility</w:t>
      </w:r>
      <w:r w:rsidRPr="00E97EA7">
        <w:rPr>
          <w:u w:val="single"/>
        </w:rPr>
        <w:t xml:space="preserve"> </w:t>
      </w:r>
      <w:r w:rsidRPr="00E97EA7">
        <w:rPr>
          <w:highlight w:val="green"/>
          <w:u w:val="single"/>
        </w:rPr>
        <w:t xml:space="preserve">of an </w:t>
      </w:r>
      <w:r w:rsidRPr="00E97EA7">
        <w:rPr>
          <w:rStyle w:val="Emphasis"/>
          <w:highlight w:val="green"/>
        </w:rPr>
        <w:t>upstream attack</w:t>
      </w:r>
      <w:r w:rsidRPr="00E97EA7">
        <w:rPr>
          <w:u w:val="single"/>
        </w:rPr>
        <w:t xml:space="preserve"> by threat actors who have managed to </w:t>
      </w:r>
      <w:r w:rsidRPr="00E97EA7">
        <w:rPr>
          <w:rStyle w:val="Emphasis"/>
        </w:rPr>
        <w:t>compromise</w:t>
      </w:r>
      <w:r w:rsidRPr="00E97EA7">
        <w:rPr>
          <w:u w:val="single"/>
        </w:rPr>
        <w:t xml:space="preserve"> their RF facilities</w:t>
      </w:r>
      <w:r w:rsidRPr="00E97EA7">
        <w:rPr>
          <w:sz w:val="16"/>
        </w:rPr>
        <w:t xml:space="preserve">. Remote </w:t>
      </w:r>
      <w:r w:rsidRPr="00E97EA7">
        <w:rPr>
          <w:rStyle w:val="Emphasis"/>
          <w:highlight w:val="green"/>
        </w:rPr>
        <w:t>facilities</w:t>
      </w:r>
      <w:r w:rsidRPr="00E97EA7">
        <w:rPr>
          <w:u w:val="single"/>
        </w:rPr>
        <w:t xml:space="preserve"> and </w:t>
      </w:r>
      <w:r w:rsidRPr="00E97EA7">
        <w:rPr>
          <w:rStyle w:val="Emphasis"/>
        </w:rPr>
        <w:t>devices</w:t>
      </w:r>
      <w:r w:rsidRPr="00E97EA7">
        <w:rPr>
          <w:u w:val="single"/>
        </w:rPr>
        <w:t xml:space="preserve"> often </w:t>
      </w:r>
      <w:r w:rsidRPr="00E97EA7">
        <w:rPr>
          <w:highlight w:val="green"/>
          <w:u w:val="single"/>
        </w:rPr>
        <w:t xml:space="preserve">have </w:t>
      </w:r>
      <w:r w:rsidRPr="00E97EA7">
        <w:rPr>
          <w:rStyle w:val="Emphasis"/>
          <w:highlight w:val="green"/>
        </w:rPr>
        <w:t>cameras</w:t>
      </w:r>
      <w:r w:rsidRPr="00E97EA7">
        <w:rPr>
          <w:highlight w:val="green"/>
          <w:u w:val="single"/>
        </w:rPr>
        <w:t xml:space="preserve"> and </w:t>
      </w:r>
      <w:r w:rsidRPr="00E97EA7">
        <w:rPr>
          <w:rStyle w:val="Emphasis"/>
          <w:highlight w:val="green"/>
        </w:rPr>
        <w:t>sensors</w:t>
      </w:r>
      <w:r w:rsidRPr="00E97EA7">
        <w:rPr>
          <w:sz w:val="16"/>
        </w:rPr>
        <w:t xml:space="preserve"> to alert when a door has been opened. Still, because they are remote, </w:t>
      </w:r>
      <w:r w:rsidRPr="00E97EA7">
        <w:rPr>
          <w:highlight w:val="green"/>
          <w:u w:val="single"/>
        </w:rPr>
        <w:t xml:space="preserve">attackers have time to </w:t>
      </w:r>
      <w:r w:rsidRPr="00E97EA7">
        <w:rPr>
          <w:rStyle w:val="Emphasis"/>
          <w:highlight w:val="green"/>
        </w:rPr>
        <w:t>enter the facilities</w:t>
      </w:r>
      <w:r w:rsidRPr="00E97EA7">
        <w:rPr>
          <w:highlight w:val="green"/>
          <w:u w:val="single"/>
        </w:rPr>
        <w:t xml:space="preserve"> and plant a device</w:t>
      </w:r>
      <w:r w:rsidRPr="00E97EA7">
        <w:rPr>
          <w:u w:val="single"/>
        </w:rPr>
        <w:t xml:space="preserve"> that can go </w:t>
      </w:r>
      <w:r w:rsidRPr="00E97EA7">
        <w:rPr>
          <w:rStyle w:val="Emphasis"/>
        </w:rPr>
        <w:t>completely unnoticed</w:t>
      </w:r>
      <w:r w:rsidRPr="00E97EA7">
        <w:rPr>
          <w:u w:val="single"/>
        </w:rPr>
        <w:t>.</w:t>
      </w:r>
    </w:p>
    <w:p w14:paraId="25CF7DAE" w14:textId="77777777" w:rsidR="00AE1A2B" w:rsidRPr="00E97EA7" w:rsidRDefault="00AE1A2B" w:rsidP="00AE1A2B">
      <w:pPr>
        <w:rPr>
          <w:sz w:val="16"/>
        </w:rPr>
      </w:pPr>
      <w:r w:rsidRPr="00E97EA7">
        <w:rPr>
          <w:sz w:val="16"/>
        </w:rPr>
        <w:t xml:space="preserve">Another option physical access affords them is the opportunity to compromise the runtime operating systems and/or OS of the devices they find. The only way you will find these would be to do a </w:t>
      </w:r>
      <w:r w:rsidRPr="00E97EA7">
        <w:rPr>
          <w:rStyle w:val="Emphasis"/>
          <w:highlight w:val="green"/>
        </w:rPr>
        <w:t>physical search</w:t>
      </w:r>
      <w:r w:rsidRPr="00E97EA7">
        <w:rPr>
          <w:u w:val="single"/>
        </w:rPr>
        <w:t xml:space="preserve"> of the facility or cabinet </w:t>
      </w:r>
      <w:r w:rsidRPr="00E97EA7">
        <w:rPr>
          <w:highlight w:val="green"/>
          <w:u w:val="single"/>
        </w:rPr>
        <w:t>and</w:t>
      </w:r>
      <w:r w:rsidRPr="00E97EA7">
        <w:rPr>
          <w:u w:val="single"/>
        </w:rPr>
        <w:t xml:space="preserve"> run an </w:t>
      </w:r>
      <w:r w:rsidRPr="00E97EA7">
        <w:rPr>
          <w:rStyle w:val="Emphasis"/>
          <w:highlight w:val="green"/>
        </w:rPr>
        <w:t>audit</w:t>
      </w:r>
      <w:r w:rsidRPr="00E97EA7">
        <w:rPr>
          <w:highlight w:val="green"/>
          <w:u w:val="single"/>
        </w:rPr>
        <w:t xml:space="preserve"> of the </w:t>
      </w:r>
      <w:r w:rsidRPr="00E97EA7">
        <w:rPr>
          <w:rStyle w:val="Emphasis"/>
          <w:highlight w:val="green"/>
        </w:rPr>
        <w:t>OS</w:t>
      </w:r>
      <w:r w:rsidRPr="00E97EA7">
        <w:rPr>
          <w:sz w:val="16"/>
        </w:rPr>
        <w:t xml:space="preserve"> to ensure nothing has been tainted.</w:t>
      </w:r>
    </w:p>
    <w:p w14:paraId="2415469E" w14:textId="77777777" w:rsidR="00AE1A2B" w:rsidRPr="00E97EA7" w:rsidRDefault="00AE1A2B" w:rsidP="00AE1A2B">
      <w:pPr>
        <w:rPr>
          <w:sz w:val="16"/>
        </w:rPr>
      </w:pPr>
      <w:r w:rsidRPr="00E97EA7">
        <w:rPr>
          <w:sz w:val="16"/>
        </w:rPr>
        <w:t>Zoning limits damage</w:t>
      </w:r>
    </w:p>
    <w:p w14:paraId="5F42DD09" w14:textId="77777777" w:rsidR="00AE1A2B" w:rsidRPr="00E97EA7" w:rsidRDefault="00AE1A2B" w:rsidP="00AE1A2B">
      <w:pPr>
        <w:rPr>
          <w:u w:val="single"/>
        </w:rPr>
      </w:pPr>
      <w:proofErr w:type="gramStart"/>
      <w:r w:rsidRPr="00E97EA7">
        <w:rPr>
          <w:sz w:val="16"/>
        </w:rPr>
        <w:t>So</w:t>
      </w:r>
      <w:proofErr w:type="gramEnd"/>
      <w:r w:rsidRPr="00E97EA7">
        <w:rPr>
          <w:sz w:val="16"/>
        </w:rPr>
        <w:t xml:space="preserve"> </w:t>
      </w:r>
      <w:r w:rsidRPr="00E97EA7">
        <w:rPr>
          <w:u w:val="single"/>
        </w:rPr>
        <w:t xml:space="preserve">the reason why the </w:t>
      </w:r>
      <w:r w:rsidRPr="00E97EA7">
        <w:rPr>
          <w:rStyle w:val="Emphasis"/>
        </w:rPr>
        <w:t>zone trust segmentation</w:t>
      </w:r>
      <w:r w:rsidRPr="00E97EA7">
        <w:rPr>
          <w:u w:val="single"/>
        </w:rPr>
        <w:t xml:space="preserve"> (zoning) is so important is if you don’t have the </w:t>
      </w:r>
      <w:r w:rsidRPr="00E97EA7">
        <w:rPr>
          <w:rStyle w:val="Emphasis"/>
        </w:rPr>
        <w:t>time</w:t>
      </w:r>
      <w:r w:rsidRPr="00E97EA7">
        <w:rPr>
          <w:u w:val="single"/>
        </w:rPr>
        <w:t xml:space="preserve"> to perform these acts to confirm that the site is </w:t>
      </w:r>
      <w:r w:rsidRPr="00E97EA7">
        <w:rPr>
          <w:rStyle w:val="Emphasis"/>
        </w:rPr>
        <w:t>not compromised</w:t>
      </w:r>
      <w:r w:rsidRPr="00E97EA7">
        <w:rPr>
          <w:u w:val="single"/>
        </w:rPr>
        <w:t xml:space="preserve">. With </w:t>
      </w:r>
      <w:r w:rsidRPr="00E97EA7">
        <w:rPr>
          <w:rStyle w:val="Emphasis"/>
          <w:highlight w:val="green"/>
        </w:rPr>
        <w:t>proper zoning</w:t>
      </w:r>
      <w:r w:rsidRPr="00E97EA7">
        <w:rPr>
          <w:highlight w:val="green"/>
          <w:u w:val="single"/>
        </w:rPr>
        <w:t xml:space="preserve"> enforcement</w:t>
      </w:r>
      <w:r w:rsidRPr="00E97EA7">
        <w:rPr>
          <w:u w:val="single"/>
        </w:rPr>
        <w:t xml:space="preserve">, you </w:t>
      </w:r>
      <w:r w:rsidRPr="00E97EA7">
        <w:rPr>
          <w:highlight w:val="green"/>
          <w:u w:val="single"/>
        </w:rPr>
        <w:t xml:space="preserve">can </w:t>
      </w:r>
      <w:r w:rsidRPr="00E97EA7">
        <w:rPr>
          <w:rStyle w:val="Emphasis"/>
          <w:highlight w:val="green"/>
        </w:rPr>
        <w:t>limit</w:t>
      </w:r>
      <w:r w:rsidRPr="00E97EA7">
        <w:rPr>
          <w:highlight w:val="green"/>
          <w:u w:val="single"/>
        </w:rPr>
        <w:t xml:space="preserve"> and </w:t>
      </w:r>
      <w:r w:rsidRPr="00E97EA7">
        <w:rPr>
          <w:rStyle w:val="Emphasis"/>
          <w:highlight w:val="green"/>
        </w:rPr>
        <w:t>isolate</w:t>
      </w:r>
      <w:r w:rsidRPr="00E97EA7">
        <w:rPr>
          <w:highlight w:val="green"/>
          <w:u w:val="single"/>
        </w:rPr>
        <w:t xml:space="preserve"> the damage</w:t>
      </w:r>
      <w:r w:rsidRPr="00E97EA7">
        <w:rPr>
          <w:u w:val="single"/>
        </w:rPr>
        <w:t xml:space="preserve"> to a region or </w:t>
      </w:r>
      <w:r w:rsidRPr="00E97EA7">
        <w:rPr>
          <w:rStyle w:val="Emphasis"/>
        </w:rPr>
        <w:t>just that location</w:t>
      </w:r>
      <w:r w:rsidRPr="00E97EA7">
        <w:rPr>
          <w:u w:val="single"/>
        </w:rPr>
        <w:t>.</w:t>
      </w:r>
    </w:p>
    <w:p w14:paraId="2326809B" w14:textId="77777777" w:rsidR="00AE1A2B" w:rsidRPr="00E97EA7" w:rsidRDefault="00AE1A2B" w:rsidP="00AE1A2B">
      <w:pPr>
        <w:rPr>
          <w:sz w:val="16"/>
        </w:rPr>
      </w:pPr>
      <w:r w:rsidRPr="00E97EA7">
        <w:rPr>
          <w:sz w:val="16"/>
        </w:rPr>
        <w:lastRenderedPageBreak/>
        <w:t>Zones in a Zero Trust network also serve as an inspection point for traffic entering and exiting the enclave. The enabling of IPS, IDS, and virtual sandboxing technology can be applied on a per-zone basis, allowing for customized protection for the vulnerable devices contained within. Implementing these security measures is a best practice even on zones where devices can receive updates and have some form of endpoint protection.</w:t>
      </w:r>
    </w:p>
    <w:p w14:paraId="17208816" w14:textId="77777777" w:rsidR="00AE1A2B" w:rsidRPr="00E97EA7" w:rsidRDefault="00AE1A2B" w:rsidP="00AE1A2B">
      <w:pPr>
        <w:rPr>
          <w:sz w:val="16"/>
        </w:rPr>
      </w:pPr>
      <w:r w:rsidRPr="00E97EA7">
        <w:rPr>
          <w:sz w:val="16"/>
        </w:rPr>
        <w:t xml:space="preserve">With proper design and device consideration, zoning with the different inspection technologies enabled can also be a remediating factor for those devices in your network that cannot be patched, updated, and even those that are end-of-life. In short, zoning with inspection technology enabled helps to ensure IT and OT network systems’ safe operations. In even the most secure environments, it is never safe to assume that data traffic </w:t>
      </w:r>
      <w:proofErr w:type="spellStart"/>
      <w:r w:rsidRPr="00E97EA7">
        <w:rPr>
          <w:sz w:val="16"/>
        </w:rPr>
        <w:t>transversing</w:t>
      </w:r>
      <w:proofErr w:type="spellEnd"/>
      <w:r w:rsidRPr="00E97EA7">
        <w:rPr>
          <w:sz w:val="16"/>
        </w:rPr>
        <w:t xml:space="preserve"> the network is free of a potential threat.</w:t>
      </w:r>
    </w:p>
    <w:p w14:paraId="56117C4C" w14:textId="77777777" w:rsidR="00AE1A2B" w:rsidRPr="00C87BD7" w:rsidRDefault="00AE1A2B" w:rsidP="00AE1A2B"/>
    <w:p w14:paraId="77DA544F" w14:textId="77777777" w:rsidR="00AE1A2B" w:rsidRDefault="00AE1A2B" w:rsidP="00AE1A2B">
      <w:pPr>
        <w:pStyle w:val="Heading4"/>
      </w:pPr>
      <w:r>
        <w:t xml:space="preserve">Increased strikes send a </w:t>
      </w:r>
      <w:r w:rsidRPr="004C7F9B">
        <w:rPr>
          <w:u w:val="single"/>
        </w:rPr>
        <w:t>clear signal to terrorists</w:t>
      </w:r>
      <w:r>
        <w:t xml:space="preserve"> that critical US infrastructure is </w:t>
      </w:r>
      <w:r w:rsidRPr="004C7F9B">
        <w:rPr>
          <w:u w:val="single"/>
        </w:rPr>
        <w:t>vulnerable</w:t>
      </w:r>
      <w:r>
        <w:t xml:space="preserve"> by </w:t>
      </w:r>
      <w:r w:rsidRPr="00E97EA7">
        <w:rPr>
          <w:u w:val="single"/>
        </w:rPr>
        <w:t>weakening organizations</w:t>
      </w:r>
      <w:r>
        <w:t>.</w:t>
      </w:r>
    </w:p>
    <w:p w14:paraId="0DE15FB3" w14:textId="77777777" w:rsidR="00AE1A2B" w:rsidRPr="004C7F9B" w:rsidRDefault="00AE1A2B" w:rsidP="00AE1A2B">
      <w:r w:rsidRPr="004C7F9B">
        <w:rPr>
          <w:rStyle w:val="Style13ptBold"/>
        </w:rPr>
        <w:t>Davies 6</w:t>
      </w:r>
      <w:r>
        <w:t xml:space="preserve"> [Ross; </w:t>
      </w:r>
      <w:r w:rsidRPr="004C7F9B">
        <w:t>George Mason University - Antonin Scalia Law School, Faculty</w:t>
      </w:r>
      <w:r>
        <w:t>,</w:t>
      </w:r>
      <w:r w:rsidRPr="004C7F9B">
        <w:t xml:space="preserve"> The Green Bag</w:t>
      </w:r>
      <w:r>
        <w:t>; “</w:t>
      </w:r>
      <w:r w:rsidRPr="004C7F9B">
        <w:t>Strike Season: Protecting Labor-Management Conflict in the Age of Terror</w:t>
      </w:r>
      <w:r>
        <w:t xml:space="preserve">,” SSRN; 4/12/06; </w:t>
      </w:r>
      <w:hyperlink r:id="rId12" w:history="1">
        <w:r w:rsidRPr="00540FF3">
          <w:rPr>
            <w:rStyle w:val="Hyperlink"/>
          </w:rPr>
          <w:t>https://papers.ssrn.com/sol3/papers.cfm?abstract_id=896185</w:t>
        </w:r>
      </w:hyperlink>
      <w:r>
        <w:t>] Justin</w:t>
      </w:r>
    </w:p>
    <w:p w14:paraId="1A211964" w14:textId="77777777" w:rsidR="00AE1A2B" w:rsidRPr="004C7F9B" w:rsidRDefault="00AE1A2B" w:rsidP="00AE1A2B">
      <w:pPr>
        <w:rPr>
          <w:sz w:val="16"/>
        </w:rPr>
      </w:pPr>
      <w:r w:rsidRPr="004C7F9B">
        <w:rPr>
          <w:highlight w:val="green"/>
          <w:u w:val="single"/>
        </w:rPr>
        <w:t>Strikes</w:t>
      </w:r>
      <w:r w:rsidRPr="004C7F9B">
        <w:rPr>
          <w:sz w:val="16"/>
        </w:rPr>
        <w:t xml:space="preserve"> (and, to a lesser extent, lockouts) are painful but necessary parts of private-sector American labor-management relations. Even if they weren't - even if sound public policy called for their eradication - we couldn't stop them. They </w:t>
      </w:r>
      <w:r w:rsidRPr="00A81982">
        <w:rPr>
          <w:u w:val="single"/>
        </w:rPr>
        <w:t xml:space="preserve">are an </w:t>
      </w:r>
      <w:r w:rsidRPr="0047337F">
        <w:rPr>
          <w:rStyle w:val="Emphasis"/>
        </w:rPr>
        <w:t>inevitable byproduct</w:t>
      </w:r>
      <w:r w:rsidRPr="00A81982">
        <w:rPr>
          <w:u w:val="single"/>
        </w:rPr>
        <w:t xml:space="preserve"> of the conflicting interests and </w:t>
      </w:r>
      <w:r w:rsidRPr="0047337F">
        <w:rPr>
          <w:rStyle w:val="Emphasis"/>
        </w:rPr>
        <w:t>limited resources of organized workers</w:t>
      </w:r>
      <w:r w:rsidRPr="00A81982">
        <w:rPr>
          <w:u w:val="single"/>
        </w:rPr>
        <w:t xml:space="preserve"> and their employers. History shows that this is true even in times of warfare overseas or crisis at home</w:t>
      </w:r>
      <w:r w:rsidRPr="004C7F9B">
        <w:rPr>
          <w:sz w:val="16"/>
        </w:rPr>
        <w:t xml:space="preserve">: labor-management strife lessens at the beginning of a conflict and then bounces back. </w:t>
      </w:r>
      <w:r w:rsidRPr="00A81982">
        <w:rPr>
          <w:u w:val="single"/>
        </w:rPr>
        <w:t xml:space="preserve">Now, however, we are </w:t>
      </w:r>
      <w:r w:rsidRPr="004C7F9B">
        <w:rPr>
          <w:highlight w:val="green"/>
          <w:u w:val="single"/>
        </w:rPr>
        <w:t xml:space="preserve">confronted with </w:t>
      </w:r>
      <w:r w:rsidRPr="0047337F">
        <w:rPr>
          <w:rStyle w:val="Emphasis"/>
          <w:highlight w:val="green"/>
        </w:rPr>
        <w:t>warfare at home</w:t>
      </w:r>
      <w:r w:rsidRPr="004C7F9B">
        <w:rPr>
          <w:sz w:val="16"/>
        </w:rPr>
        <w:t>, a phenomenon that the United States has not had to deal with since the Civil War - before the rise of today's unprecedentedly large, complex, and interdependent economy and government.</w:t>
      </w:r>
    </w:p>
    <w:p w14:paraId="02D7D01F" w14:textId="77777777" w:rsidR="00AE1A2B" w:rsidRPr="004C7F9B" w:rsidRDefault="00AE1A2B" w:rsidP="00AE1A2B">
      <w:pPr>
        <w:rPr>
          <w:sz w:val="16"/>
        </w:rPr>
      </w:pPr>
      <w:r w:rsidRPr="004C7F9B">
        <w:rPr>
          <w:sz w:val="16"/>
        </w:rPr>
        <w:t xml:space="preserve">And history is repeating itself again. </w:t>
      </w:r>
      <w:r w:rsidRPr="00A81982">
        <w:rPr>
          <w:u w:val="single"/>
        </w:rPr>
        <w:t xml:space="preserve">After a lull at the </w:t>
      </w:r>
      <w:r w:rsidRPr="0047337F">
        <w:rPr>
          <w:rStyle w:val="Emphasis"/>
        </w:rPr>
        <w:t>beginning</w:t>
      </w:r>
      <w:r w:rsidRPr="00A81982">
        <w:rPr>
          <w:u w:val="single"/>
        </w:rPr>
        <w:t xml:space="preserve"> of the war with terrorists</w:t>
      </w:r>
      <w:r w:rsidRPr="004C7F9B">
        <w:rPr>
          <w:sz w:val="16"/>
        </w:rPr>
        <w:t xml:space="preserve">, </w:t>
      </w:r>
      <w:r w:rsidRPr="00A81982">
        <w:rPr>
          <w:u w:val="single"/>
        </w:rPr>
        <w:t xml:space="preserve">work stoppages have </w:t>
      </w:r>
      <w:r w:rsidRPr="0047337F">
        <w:rPr>
          <w:rStyle w:val="Emphasis"/>
        </w:rPr>
        <w:t>returned to their pre-war levels</w:t>
      </w:r>
      <w:r w:rsidRPr="00A81982">
        <w:rPr>
          <w:u w:val="single"/>
        </w:rPr>
        <w:t xml:space="preserve">. The </w:t>
      </w:r>
      <w:r w:rsidRPr="004C7F9B">
        <w:rPr>
          <w:highlight w:val="green"/>
          <w:u w:val="single"/>
        </w:rPr>
        <w:t>overall rate of strike</w:t>
      </w:r>
      <w:r w:rsidRPr="00A81982">
        <w:rPr>
          <w:u w:val="single"/>
        </w:rPr>
        <w:t xml:space="preserve"> activity </w:t>
      </w:r>
      <w:r w:rsidRPr="004C7F9B">
        <w:rPr>
          <w:highlight w:val="green"/>
          <w:u w:val="single"/>
        </w:rPr>
        <w:t>is substantially lower</w:t>
      </w:r>
      <w:r w:rsidRPr="00A81982">
        <w:rPr>
          <w:u w:val="single"/>
        </w:rPr>
        <w:t xml:space="preserve"> than it was during previous wars</w:t>
      </w:r>
      <w:r w:rsidRPr="004C7F9B">
        <w:rPr>
          <w:sz w:val="16"/>
        </w:rPr>
        <w:t xml:space="preserve"> (it has been slowly declining, along with overall union membership in the private sector, for decades). </w:t>
      </w:r>
      <w:r w:rsidRPr="00A81982">
        <w:rPr>
          <w:u w:val="single"/>
        </w:rPr>
        <w:t>Today's war</w:t>
      </w:r>
      <w:r w:rsidRPr="004C7F9B">
        <w:rPr>
          <w:sz w:val="16"/>
        </w:rPr>
        <w:t xml:space="preserve">, however, </w:t>
      </w:r>
      <w:r w:rsidRPr="00A81982">
        <w:rPr>
          <w:u w:val="single"/>
        </w:rPr>
        <w:t xml:space="preserve">is being fought in </w:t>
      </w:r>
      <w:r w:rsidRPr="000B15BF">
        <w:rPr>
          <w:rStyle w:val="Emphasis"/>
        </w:rPr>
        <w:t>part on American soil</w:t>
      </w:r>
      <w:r w:rsidRPr="004C7F9B">
        <w:rPr>
          <w:sz w:val="16"/>
        </w:rPr>
        <w:t xml:space="preserve">, and against enemies who operate worldwide, but whose attacks tend to be small and local, seeking advantage from the unpredictability and brutality of the damage they inflict rather than from its scale. Thus, </w:t>
      </w:r>
      <w:r w:rsidRPr="00A81982">
        <w:rPr>
          <w:u w:val="single"/>
        </w:rPr>
        <w:t xml:space="preserve">even small, localized, and </w:t>
      </w:r>
      <w:r w:rsidRPr="00566D1D">
        <w:rPr>
          <w:rStyle w:val="Emphasis"/>
        </w:rPr>
        <w:t xml:space="preserve">occasional </w:t>
      </w:r>
      <w:r w:rsidRPr="00566D1D">
        <w:rPr>
          <w:rStyle w:val="Emphasis"/>
          <w:highlight w:val="green"/>
        </w:rPr>
        <w:t>work stoppages</w:t>
      </w:r>
      <w:r w:rsidRPr="004C7F9B">
        <w:rPr>
          <w:sz w:val="16"/>
        </w:rPr>
        <w:t xml:space="preserve"> - </w:t>
      </w:r>
      <w:r w:rsidRPr="00A81982">
        <w:rPr>
          <w:u w:val="single"/>
        </w:rPr>
        <w:t xml:space="preserve">not just the </w:t>
      </w:r>
      <w:r w:rsidRPr="00566D1D">
        <w:rPr>
          <w:rStyle w:val="Emphasis"/>
          <w:highlight w:val="green"/>
        </w:rPr>
        <w:t>large-scale strikes</w:t>
      </w:r>
      <w:r w:rsidRPr="00A81982">
        <w:rPr>
          <w:u w:val="single"/>
        </w:rPr>
        <w:t xml:space="preserve"> that arguably affected the </w:t>
      </w:r>
      <w:r w:rsidRPr="00566D1D">
        <w:rPr>
          <w:rStyle w:val="Emphasis"/>
        </w:rPr>
        <w:t>military-industrial complex</w:t>
      </w:r>
      <w:r w:rsidRPr="00A81982">
        <w:rPr>
          <w:u w:val="single"/>
        </w:rPr>
        <w:t xml:space="preserve"> and thus the </w:t>
      </w:r>
      <w:r w:rsidRPr="00566D1D">
        <w:rPr>
          <w:rStyle w:val="Emphasis"/>
        </w:rPr>
        <w:t>war efforts in the past</w:t>
      </w:r>
      <w:r w:rsidRPr="004C7F9B">
        <w:rPr>
          <w:sz w:val="16"/>
        </w:rPr>
        <w:t xml:space="preserve"> - </w:t>
      </w:r>
      <w:r w:rsidRPr="00A81982">
        <w:rPr>
          <w:u w:val="single"/>
        </w:rPr>
        <w:t xml:space="preserve">have the potential to </w:t>
      </w:r>
      <w:r w:rsidRPr="00566D1D">
        <w:rPr>
          <w:rStyle w:val="Emphasis"/>
          <w:highlight w:val="green"/>
        </w:rPr>
        <w:t>increase risks to critical infrastructure</w:t>
      </w:r>
      <w:r w:rsidRPr="0047337F">
        <w:rPr>
          <w:highlight w:val="green"/>
          <w:u w:val="single"/>
        </w:rPr>
        <w:t xml:space="preserve"> and</w:t>
      </w:r>
      <w:r w:rsidRPr="00A81982">
        <w:rPr>
          <w:u w:val="single"/>
        </w:rPr>
        <w:t xml:space="preserve"> public </w:t>
      </w:r>
      <w:r w:rsidRPr="0047337F">
        <w:rPr>
          <w:highlight w:val="green"/>
          <w:u w:val="single"/>
        </w:rPr>
        <w:t>safety</w:t>
      </w:r>
      <w:r w:rsidRPr="00A81982">
        <w:rPr>
          <w:u w:val="single"/>
        </w:rPr>
        <w:t xml:space="preserve"> during the war on terror</w:t>
      </w:r>
      <w:r w:rsidRPr="004C7F9B">
        <w:rPr>
          <w:sz w:val="16"/>
        </w:rPr>
        <w:t xml:space="preserve">. In other words, </w:t>
      </w:r>
      <w:r w:rsidRPr="0047337F">
        <w:rPr>
          <w:highlight w:val="green"/>
          <w:u w:val="single"/>
        </w:rPr>
        <w:t>persistent strike activity</w:t>
      </w:r>
      <w:r w:rsidRPr="00A81982">
        <w:rPr>
          <w:u w:val="single"/>
        </w:rPr>
        <w:t xml:space="preserve"> at current levels </w:t>
      </w:r>
      <w:r w:rsidRPr="0047337F">
        <w:rPr>
          <w:highlight w:val="green"/>
          <w:u w:val="single"/>
        </w:rPr>
        <w:t>poses risks of public harm</w:t>
      </w:r>
      <w:r w:rsidRPr="004C7F9B">
        <w:rPr>
          <w:sz w:val="16"/>
        </w:rPr>
        <w:t xml:space="preserve">, </w:t>
      </w:r>
      <w:r w:rsidRPr="00A81982">
        <w:rPr>
          <w:u w:val="single"/>
        </w:rPr>
        <w:t xml:space="preserve">albeit </w:t>
      </w:r>
      <w:r w:rsidRPr="0047337F">
        <w:rPr>
          <w:highlight w:val="green"/>
          <w:u w:val="single"/>
        </w:rPr>
        <w:t xml:space="preserve">risks that are </w:t>
      </w:r>
      <w:r w:rsidRPr="00566D1D">
        <w:rPr>
          <w:rStyle w:val="Emphasis"/>
          <w:highlight w:val="green"/>
        </w:rPr>
        <w:t>difficult to anticipate</w:t>
      </w:r>
      <w:r w:rsidRPr="00A81982">
        <w:rPr>
          <w:u w:val="single"/>
        </w:rPr>
        <w:t xml:space="preserve"> with specificity in the absence of much </w:t>
      </w:r>
      <w:r w:rsidRPr="00566D1D">
        <w:rPr>
          <w:rStyle w:val="Emphasis"/>
        </w:rPr>
        <w:t>experience or available data</w:t>
      </w:r>
      <w:r w:rsidRPr="004C7F9B">
        <w:rPr>
          <w:sz w:val="16"/>
        </w:rPr>
        <w:t>. This justifies taking some reasonable precautions, including the proposal made in this Article.</w:t>
      </w:r>
    </w:p>
    <w:p w14:paraId="2C57F0FB" w14:textId="77777777" w:rsidR="00AE1A2B" w:rsidRDefault="00AE1A2B" w:rsidP="00AE1A2B">
      <w:pPr>
        <w:rPr>
          <w:u w:val="single"/>
        </w:rPr>
      </w:pPr>
      <w:r w:rsidRPr="004C7F9B">
        <w:rPr>
          <w:sz w:val="16"/>
        </w:rPr>
        <w:t xml:space="preserve">By its very nature, </w:t>
      </w:r>
      <w:r w:rsidRPr="00A81982">
        <w:rPr>
          <w:u w:val="single"/>
        </w:rPr>
        <w:t xml:space="preserve">a </w:t>
      </w:r>
      <w:r w:rsidRPr="0047337F">
        <w:rPr>
          <w:highlight w:val="green"/>
          <w:u w:val="single"/>
        </w:rPr>
        <w:t>labor strike increases</w:t>
      </w:r>
      <w:r w:rsidRPr="00A81982">
        <w:rPr>
          <w:u w:val="single"/>
        </w:rPr>
        <w:t xml:space="preserve"> the </w:t>
      </w:r>
      <w:r w:rsidRPr="00566D1D">
        <w:rPr>
          <w:rStyle w:val="Emphasis"/>
          <w:highlight w:val="green"/>
        </w:rPr>
        <w:t>vulnerability of</w:t>
      </w:r>
      <w:r w:rsidRPr="00566D1D">
        <w:rPr>
          <w:rStyle w:val="Emphasis"/>
        </w:rPr>
        <w:t xml:space="preserve"> that employer's </w:t>
      </w:r>
      <w:r w:rsidRPr="00566D1D">
        <w:rPr>
          <w:rStyle w:val="Emphasis"/>
          <w:highlight w:val="green"/>
        </w:rPr>
        <w:t>operations</w:t>
      </w:r>
      <w:r w:rsidRPr="0047337F">
        <w:rPr>
          <w:highlight w:val="green"/>
          <w:u w:val="single"/>
        </w:rPr>
        <w:t xml:space="preserve"> to a </w:t>
      </w:r>
      <w:r w:rsidRPr="00566D1D">
        <w:rPr>
          <w:rStyle w:val="Emphasis"/>
          <w:highlight w:val="green"/>
        </w:rPr>
        <w:t>terrorist attack</w:t>
      </w:r>
      <w:r w:rsidRPr="0047337F">
        <w:rPr>
          <w:highlight w:val="green"/>
          <w:u w:val="single"/>
        </w:rPr>
        <w:t>. A strike</w:t>
      </w:r>
      <w:r w:rsidRPr="00A81982">
        <w:rPr>
          <w:u w:val="single"/>
        </w:rPr>
        <w:t xml:space="preserve"> is an act </w:t>
      </w:r>
      <w:r w:rsidRPr="00566D1D">
        <w:rPr>
          <w:rStyle w:val="Emphasis"/>
        </w:rPr>
        <w:t>specifically designed to</w:t>
      </w:r>
      <w:r w:rsidRPr="00A81982">
        <w:rPr>
          <w:u w:val="single"/>
        </w:rPr>
        <w:t xml:space="preserve"> disrupt and </w:t>
      </w:r>
      <w:r w:rsidRPr="0047337F">
        <w:rPr>
          <w:highlight w:val="green"/>
          <w:u w:val="single"/>
        </w:rPr>
        <w:t xml:space="preserve">weaken an </w:t>
      </w:r>
      <w:r w:rsidRPr="00566D1D">
        <w:rPr>
          <w:rStyle w:val="Emphasis"/>
          <w:highlight w:val="green"/>
        </w:rPr>
        <w:t>employer's operations</w:t>
      </w:r>
      <w:r w:rsidRPr="004C7F9B">
        <w:rPr>
          <w:sz w:val="16"/>
        </w:rPr>
        <w:t xml:space="preserve">, for the (usually) perfectly lawful purpose of pressing for resolution of a dispute with management. </w:t>
      </w:r>
      <w:r w:rsidRPr="00A81982">
        <w:rPr>
          <w:u w:val="single"/>
        </w:rPr>
        <w:t xml:space="preserve">A </w:t>
      </w:r>
      <w:r w:rsidRPr="00566D1D">
        <w:rPr>
          <w:rStyle w:val="Emphasis"/>
          <w:highlight w:val="green"/>
        </w:rPr>
        <w:t>weakened organization</w:t>
      </w:r>
      <w:r w:rsidRPr="00A81982">
        <w:rPr>
          <w:u w:val="single"/>
        </w:rPr>
        <w:t xml:space="preserve"> or other entity </w:t>
      </w:r>
      <w:r w:rsidRPr="0047337F">
        <w:rPr>
          <w:highlight w:val="green"/>
          <w:u w:val="single"/>
        </w:rPr>
        <w:t>is</w:t>
      </w:r>
      <w:r w:rsidRPr="004C7F9B">
        <w:rPr>
          <w:sz w:val="16"/>
        </w:rPr>
        <w:t xml:space="preserve">, of course, </w:t>
      </w:r>
      <w:r w:rsidRPr="00566D1D">
        <w:rPr>
          <w:rStyle w:val="Emphasis"/>
          <w:highlight w:val="green"/>
        </w:rPr>
        <w:t>less capable of resisting</w:t>
      </w:r>
      <w:r w:rsidRPr="00A81982">
        <w:rPr>
          <w:u w:val="single"/>
        </w:rPr>
        <w:t xml:space="preserve"> and </w:t>
      </w:r>
      <w:r w:rsidRPr="00566D1D">
        <w:rPr>
          <w:rStyle w:val="Emphasis"/>
        </w:rPr>
        <w:t xml:space="preserve">surviving </w:t>
      </w:r>
      <w:r w:rsidRPr="00566D1D">
        <w:rPr>
          <w:rStyle w:val="Emphasis"/>
          <w:highlight w:val="green"/>
        </w:rPr>
        <w:t>exogenous shocks</w:t>
      </w:r>
      <w:r w:rsidRPr="00A81982">
        <w:rPr>
          <w:u w:val="single"/>
        </w:rPr>
        <w:t xml:space="preserve">, whether they be commercial competition </w:t>
      </w:r>
      <w:r w:rsidRPr="0047337F">
        <w:rPr>
          <w:highlight w:val="green"/>
          <w:u w:val="single"/>
        </w:rPr>
        <w:t xml:space="preserve">or </w:t>
      </w:r>
      <w:r w:rsidRPr="00566D1D">
        <w:rPr>
          <w:rStyle w:val="Emphasis"/>
          <w:highlight w:val="green"/>
        </w:rPr>
        <w:t>terrorist attacks</w:t>
      </w:r>
      <w:r w:rsidRPr="0047337F">
        <w:rPr>
          <w:highlight w:val="green"/>
          <w:u w:val="single"/>
        </w:rPr>
        <w:t>.</w:t>
      </w:r>
      <w:r w:rsidRPr="00A81982">
        <w:rPr>
          <w:u w:val="single"/>
        </w:rPr>
        <w:t xml:space="preserve"> In the United States, </w:t>
      </w:r>
      <w:r w:rsidRPr="0047337F">
        <w:rPr>
          <w:highlight w:val="green"/>
          <w:u w:val="single"/>
        </w:rPr>
        <w:t>with</w:t>
      </w:r>
      <w:r w:rsidRPr="004C7F9B">
        <w:rPr>
          <w:sz w:val="16"/>
        </w:rPr>
        <w:t xml:space="preserve"> its fully </w:t>
      </w:r>
      <w:r w:rsidRPr="00A81982">
        <w:rPr>
          <w:u w:val="single"/>
        </w:rPr>
        <w:t xml:space="preserve">extended and </w:t>
      </w:r>
      <w:r w:rsidRPr="0047337F">
        <w:rPr>
          <w:highlight w:val="green"/>
          <w:u w:val="single"/>
        </w:rPr>
        <w:t xml:space="preserve">endlessly </w:t>
      </w:r>
      <w:r w:rsidRPr="00566D1D">
        <w:rPr>
          <w:rStyle w:val="Emphasis"/>
          <w:highlight w:val="green"/>
        </w:rPr>
        <w:t>interconnected critical infrastructure</w:t>
      </w:r>
      <w:r w:rsidRPr="00A81982">
        <w:rPr>
          <w:u w:val="single"/>
        </w:rPr>
        <w:t xml:space="preserve"> that touches </w:t>
      </w:r>
      <w:r w:rsidRPr="00566D1D">
        <w:rPr>
          <w:rStyle w:val="Emphasis"/>
        </w:rPr>
        <w:t>everything</w:t>
      </w:r>
      <w:r w:rsidRPr="00A81982">
        <w:rPr>
          <w:u w:val="single"/>
        </w:rPr>
        <w:t xml:space="preserve"> from food processing to energy distribution to water quality</w:t>
      </w:r>
      <w:r w:rsidRPr="004C7F9B">
        <w:rPr>
          <w:sz w:val="16"/>
        </w:rPr>
        <w:t xml:space="preserve">, </w:t>
      </w:r>
      <w:r w:rsidRPr="0047337F">
        <w:rPr>
          <w:highlight w:val="green"/>
          <w:u w:val="single"/>
        </w:rPr>
        <w:t xml:space="preserve">a strike in the </w:t>
      </w:r>
      <w:r w:rsidRPr="00566D1D">
        <w:rPr>
          <w:rStyle w:val="Emphasis"/>
          <w:highlight w:val="green"/>
        </w:rPr>
        <w:t>wrong place</w:t>
      </w:r>
      <w:r w:rsidRPr="00566D1D">
        <w:rPr>
          <w:rStyle w:val="Emphasis"/>
        </w:rPr>
        <w:t xml:space="preserve"> at the wrong time</w:t>
      </w:r>
      <w:r w:rsidRPr="00A81982">
        <w:rPr>
          <w:u w:val="single"/>
        </w:rPr>
        <w:t xml:space="preserve"> </w:t>
      </w:r>
      <w:r w:rsidRPr="0047337F">
        <w:rPr>
          <w:highlight w:val="green"/>
          <w:u w:val="single"/>
        </w:rPr>
        <w:t>that disrupts and weakens</w:t>
      </w:r>
      <w:r w:rsidRPr="00A81982">
        <w:rPr>
          <w:u w:val="single"/>
        </w:rPr>
        <w:t xml:space="preserve"> some part of that </w:t>
      </w:r>
      <w:r w:rsidRPr="0047337F">
        <w:rPr>
          <w:highlight w:val="green"/>
          <w:u w:val="single"/>
        </w:rPr>
        <w:t xml:space="preserve">infrastructure could be </w:t>
      </w:r>
      <w:r w:rsidRPr="00566D1D">
        <w:rPr>
          <w:rStyle w:val="Emphasis"/>
          <w:highlight w:val="green"/>
        </w:rPr>
        <w:t>decisive in</w:t>
      </w:r>
      <w:r w:rsidRPr="00566D1D">
        <w:rPr>
          <w:rStyle w:val="Emphasis"/>
        </w:rPr>
        <w:t xml:space="preserve"> the success or failure of a </w:t>
      </w:r>
      <w:r w:rsidRPr="00566D1D">
        <w:rPr>
          <w:rStyle w:val="Emphasis"/>
          <w:highlight w:val="green"/>
        </w:rPr>
        <w:t>terrorist attack</w:t>
      </w:r>
      <w:r w:rsidRPr="004C7F9B">
        <w:rPr>
          <w:sz w:val="16"/>
        </w:rPr>
        <w:t xml:space="preserve"> of the small, local sort described above, </w:t>
      </w:r>
      <w:r w:rsidRPr="00A81982">
        <w:rPr>
          <w:u w:val="single"/>
        </w:rPr>
        <w:t>on such a weakened link in some infrastructural chain</w:t>
      </w:r>
      <w:r w:rsidRPr="004C7F9B">
        <w:rPr>
          <w:sz w:val="16"/>
        </w:rPr>
        <w:t xml:space="preserve">. Of course, none of this is to suggest that any union or its members (or any employer or its managers) would knowingly expose their fellow citizens or their property to a terrorist attack. To the contrary, experience to date suggests that </w:t>
      </w:r>
      <w:r w:rsidRPr="004C7F9B">
        <w:rPr>
          <w:sz w:val="16"/>
        </w:rPr>
        <w:lastRenderedPageBreak/>
        <w:t xml:space="preserve">union members are at least as patriotic and conscientious as Americans in general. In fact, the effectiveness of the proposal made in this Article is predicated in part on the assumption that neither workers nor their employers will knowingly contribute to the incidence or effectiveness of terrorist attacks. The concern addressed here is, rather, </w:t>
      </w:r>
      <w:r w:rsidRPr="00A81982">
        <w:rPr>
          <w:u w:val="single"/>
        </w:rPr>
        <w:t xml:space="preserve">that innocent instigators or perpetuators of a </w:t>
      </w:r>
      <w:r w:rsidRPr="0047337F">
        <w:rPr>
          <w:highlight w:val="green"/>
          <w:u w:val="single"/>
        </w:rPr>
        <w:t>work stoppage</w:t>
      </w:r>
      <w:r w:rsidRPr="00A81982">
        <w:rPr>
          <w:u w:val="single"/>
        </w:rPr>
        <w:t xml:space="preserve"> might </w:t>
      </w:r>
      <w:r w:rsidRPr="00566D1D">
        <w:rPr>
          <w:rStyle w:val="Emphasis"/>
        </w:rPr>
        <w:t xml:space="preserve">unwittingly </w:t>
      </w:r>
      <w:r w:rsidRPr="00566D1D">
        <w:rPr>
          <w:rStyle w:val="Emphasis"/>
          <w:highlight w:val="green"/>
        </w:rPr>
        <w:t>facilitate a successful terrorist attack</w:t>
      </w:r>
      <w:r w:rsidRPr="00A81982">
        <w:rPr>
          <w:u w:val="single"/>
        </w:rPr>
        <w:t xml:space="preserve"> or aggravate its effects.</w:t>
      </w:r>
    </w:p>
    <w:p w14:paraId="44C49E1C" w14:textId="77777777" w:rsidR="00AE1A2B" w:rsidRDefault="00AE1A2B" w:rsidP="00AE1A2B">
      <w:pPr>
        <w:rPr>
          <w:u w:val="single"/>
        </w:rPr>
      </w:pPr>
    </w:p>
    <w:p w14:paraId="45F2693F" w14:textId="77777777" w:rsidR="00AE1A2B" w:rsidRDefault="00AE1A2B" w:rsidP="00AE1A2B">
      <w:pPr>
        <w:pStyle w:val="Heading4"/>
      </w:pPr>
      <w:r>
        <w:t xml:space="preserve">Attacks on critical infrastructure </w:t>
      </w:r>
      <w:r w:rsidRPr="00EC2C94">
        <w:rPr>
          <w:u w:val="single"/>
        </w:rPr>
        <w:t>collapses the economy</w:t>
      </w:r>
      <w:r>
        <w:t xml:space="preserve"> through </w:t>
      </w:r>
      <w:r w:rsidRPr="00EC2C94">
        <w:rPr>
          <w:u w:val="single"/>
        </w:rPr>
        <w:t>multiple avenues</w:t>
      </w:r>
      <w:r>
        <w:t>.</w:t>
      </w:r>
    </w:p>
    <w:p w14:paraId="7FBC5DE4" w14:textId="77777777" w:rsidR="00AE1A2B" w:rsidRPr="00EC2C94" w:rsidRDefault="00AE1A2B" w:rsidP="00AE1A2B">
      <w:r w:rsidRPr="00EC2C94">
        <w:rPr>
          <w:rStyle w:val="Style13ptBold"/>
        </w:rPr>
        <w:t>FAS 6</w:t>
      </w:r>
      <w:r>
        <w:t xml:space="preserve"> [DCSINT </w:t>
      </w:r>
      <w:proofErr w:type="gramStart"/>
      <w:r>
        <w:t>Handbook  No.</w:t>
      </w:r>
      <w:proofErr w:type="gramEnd"/>
      <w:r>
        <w:t xml:space="preserve"> 1.02; Info directly from US army and </w:t>
      </w:r>
      <w:r w:rsidRPr="00EC2C94">
        <w:t>Deputy Chief of Staff for Intelligence</w:t>
      </w:r>
      <w:r>
        <w:t>; “</w:t>
      </w:r>
      <w:r w:rsidRPr="00EC2C94">
        <w:t>Critical Infrastructure Threats and Terrorism</w:t>
      </w:r>
      <w:r>
        <w:t>,” DCSINT/FAS; 8/10/6;</w:t>
      </w:r>
      <w:r w:rsidRPr="00EC2C94">
        <w:t xml:space="preserve"> </w:t>
      </w:r>
      <w:hyperlink r:id="rId13" w:history="1">
        <w:r w:rsidRPr="00540FF3">
          <w:rPr>
            <w:rStyle w:val="Hyperlink"/>
          </w:rPr>
          <w:t>https://fas.org/irp/threat/terrorism/sup2.pdf</w:t>
        </w:r>
      </w:hyperlink>
      <w:r>
        <w:t>] Justin</w:t>
      </w:r>
    </w:p>
    <w:p w14:paraId="786AE305" w14:textId="77777777" w:rsidR="00AE1A2B" w:rsidRPr="00EC2C94" w:rsidRDefault="00AE1A2B" w:rsidP="00AE1A2B">
      <w:pPr>
        <w:rPr>
          <w:u w:val="single"/>
        </w:rPr>
      </w:pPr>
      <w:r w:rsidRPr="00A237E5">
        <w:rPr>
          <w:rStyle w:val="Emphasis"/>
        </w:rPr>
        <w:t>Agriculture</w:t>
      </w:r>
      <w:r w:rsidRPr="00EC2C94">
        <w:rPr>
          <w:u w:val="single"/>
        </w:rPr>
        <w:t xml:space="preserve"> </w:t>
      </w:r>
    </w:p>
    <w:p w14:paraId="379425F0" w14:textId="77777777" w:rsidR="00AE1A2B" w:rsidRPr="00EC2C94" w:rsidRDefault="00AE1A2B" w:rsidP="00AE1A2B">
      <w:pPr>
        <w:rPr>
          <w:sz w:val="16"/>
        </w:rPr>
      </w:pPr>
      <w:r w:rsidRPr="00EC2C94">
        <w:rPr>
          <w:sz w:val="16"/>
        </w:rPr>
        <w:t xml:space="preserve">In 1984, a cult </w:t>
      </w:r>
      <w:r w:rsidRPr="00EC2C94">
        <w:rPr>
          <w:highlight w:val="green"/>
          <w:u w:val="single"/>
        </w:rPr>
        <w:t xml:space="preserve">group </w:t>
      </w:r>
      <w:r w:rsidRPr="00A237E5">
        <w:rPr>
          <w:rStyle w:val="Emphasis"/>
          <w:highlight w:val="green"/>
        </w:rPr>
        <w:t>poisoned salad bars</w:t>
      </w:r>
      <w:r w:rsidRPr="00A237E5">
        <w:rPr>
          <w:rStyle w:val="Emphasis"/>
        </w:rPr>
        <w:t xml:space="preserve"> at several Oregon restaurants with Salmonella bacteria</w:t>
      </w:r>
      <w:r w:rsidRPr="00EC2C94">
        <w:rPr>
          <w:u w:val="single"/>
        </w:rPr>
        <w:t xml:space="preserve"> as</w:t>
      </w:r>
      <w:r w:rsidRPr="00EC2C94">
        <w:rPr>
          <w:sz w:val="16"/>
        </w:rPr>
        <w:t xml:space="preserve"> the </w:t>
      </w:r>
      <w:r w:rsidRPr="00EC2C94">
        <w:rPr>
          <w:highlight w:val="green"/>
          <w:u w:val="single"/>
        </w:rPr>
        <w:t xml:space="preserve">first recorded event of </w:t>
      </w:r>
      <w:r w:rsidRPr="00A237E5">
        <w:rPr>
          <w:rStyle w:val="Emphasis"/>
          <w:highlight w:val="green"/>
        </w:rPr>
        <w:t>bioterrorism</w:t>
      </w:r>
      <w:r w:rsidRPr="00EC2C94">
        <w:rPr>
          <w:u w:val="single"/>
        </w:rPr>
        <w:t xml:space="preserve"> in the United States</w:t>
      </w:r>
      <w:r w:rsidRPr="00EC2C94">
        <w:rPr>
          <w:sz w:val="16"/>
        </w:rPr>
        <w:t xml:space="preserve">. This resulted in 750 people becoming sick.24 </w:t>
      </w:r>
      <w:r w:rsidRPr="00EC2C94">
        <w:rPr>
          <w:u w:val="single"/>
        </w:rPr>
        <w:t xml:space="preserve">A </w:t>
      </w:r>
      <w:r w:rsidRPr="00A237E5">
        <w:rPr>
          <w:rStyle w:val="Emphasis"/>
        </w:rPr>
        <w:t>review</w:t>
      </w:r>
      <w:r w:rsidRPr="00EC2C94">
        <w:rPr>
          <w:u w:val="single"/>
        </w:rPr>
        <w:t xml:space="preserve"> of the </w:t>
      </w:r>
      <w:r w:rsidRPr="00EC2C94">
        <w:rPr>
          <w:highlight w:val="green"/>
          <w:u w:val="single"/>
        </w:rPr>
        <w:t>agriculture infrastructure</w:t>
      </w:r>
      <w:r w:rsidRPr="00EC2C94">
        <w:rPr>
          <w:u w:val="single"/>
        </w:rPr>
        <w:t xml:space="preserve"> results in </w:t>
      </w:r>
      <w:r w:rsidRPr="00A237E5">
        <w:rPr>
          <w:rStyle w:val="Emphasis"/>
          <w:highlight w:val="green"/>
        </w:rPr>
        <w:t xml:space="preserve">vulnerable areas </w:t>
      </w:r>
      <w:r w:rsidRPr="00A237E5">
        <w:rPr>
          <w:rStyle w:val="Emphasis"/>
        </w:rPr>
        <w:t>such as the high concentration</w:t>
      </w:r>
      <w:r w:rsidRPr="00EC2C94">
        <w:rPr>
          <w:u w:val="single"/>
        </w:rPr>
        <w:t xml:space="preserve"> of the </w:t>
      </w:r>
      <w:r w:rsidRPr="00A237E5">
        <w:rPr>
          <w:rStyle w:val="Emphasis"/>
        </w:rPr>
        <w:t>livestock industry</w:t>
      </w:r>
      <w:r w:rsidRPr="00EC2C94">
        <w:rPr>
          <w:u w:val="single"/>
        </w:rPr>
        <w:t xml:space="preserve"> and the </w:t>
      </w:r>
      <w:r w:rsidRPr="00A237E5">
        <w:rPr>
          <w:rStyle w:val="Emphasis"/>
        </w:rPr>
        <w:t>centralized nature</w:t>
      </w:r>
      <w:r w:rsidRPr="00EC2C94">
        <w:rPr>
          <w:u w:val="single"/>
        </w:rPr>
        <w:t xml:space="preserve"> of the </w:t>
      </w:r>
      <w:r w:rsidRPr="00A237E5">
        <w:rPr>
          <w:rStyle w:val="Emphasis"/>
        </w:rPr>
        <w:t>food processing industry</w:t>
      </w:r>
      <w:r w:rsidRPr="00EC2C94">
        <w:rPr>
          <w:sz w:val="16"/>
        </w:rPr>
        <w:t xml:space="preserve">. The farm-to table chain contains various points into which an attack could be launched. </w:t>
      </w:r>
      <w:r w:rsidRPr="00EC2C94">
        <w:rPr>
          <w:u w:val="single"/>
        </w:rPr>
        <w:t xml:space="preserve">The </w:t>
      </w:r>
      <w:r w:rsidRPr="00EC2C94">
        <w:rPr>
          <w:highlight w:val="green"/>
          <w:u w:val="single"/>
        </w:rPr>
        <w:t>threat of attack would</w:t>
      </w:r>
      <w:r w:rsidRPr="00EC2C94">
        <w:rPr>
          <w:u w:val="single"/>
        </w:rPr>
        <w:t xml:space="preserve"> seriously </w:t>
      </w:r>
      <w:r w:rsidRPr="00A237E5">
        <w:rPr>
          <w:rStyle w:val="Emphasis"/>
          <w:highlight w:val="green"/>
        </w:rPr>
        <w:t>damage consumer confidence</w:t>
      </w:r>
      <w:r w:rsidRPr="00EC2C94">
        <w:rPr>
          <w:highlight w:val="green"/>
          <w:u w:val="single"/>
        </w:rPr>
        <w:t xml:space="preserve"> and </w:t>
      </w:r>
      <w:r w:rsidRPr="00A237E5">
        <w:rPr>
          <w:rStyle w:val="Emphasis"/>
          <w:highlight w:val="green"/>
        </w:rPr>
        <w:t>undermine export markets</w:t>
      </w:r>
      <w:r w:rsidRPr="00EC2C94">
        <w:rPr>
          <w:sz w:val="16"/>
        </w:rPr>
        <w:t xml:space="preserve">. Understanding the goal of the threat points to the area most likely attacked. </w:t>
      </w:r>
      <w:r w:rsidRPr="00EC2C94">
        <w:rPr>
          <w:u w:val="single"/>
        </w:rPr>
        <w:t xml:space="preserve">If the intent was economic disruption the target would be </w:t>
      </w:r>
      <w:r w:rsidRPr="00A237E5">
        <w:rPr>
          <w:rStyle w:val="Emphasis"/>
        </w:rPr>
        <w:t>livestock</w:t>
      </w:r>
      <w:r w:rsidRPr="00EC2C94">
        <w:rPr>
          <w:u w:val="single"/>
        </w:rPr>
        <w:t xml:space="preserve"> and </w:t>
      </w:r>
      <w:r w:rsidRPr="00A237E5">
        <w:rPr>
          <w:rStyle w:val="Emphasis"/>
        </w:rPr>
        <w:t>crops</w:t>
      </w:r>
      <w:r w:rsidRPr="00EC2C94">
        <w:rPr>
          <w:u w:val="single"/>
        </w:rPr>
        <w:t>, but if the intent was mass casualties the point of attack would be contamination of finished food products</w:t>
      </w:r>
      <w:r w:rsidRPr="00EC2C94">
        <w:rPr>
          <w:sz w:val="16"/>
        </w:rPr>
        <w:t xml:space="preserve">. Damage to livestock could be very swift, the USDA calculated that foot-and mouth disease could spread to 25 states in 5 days.25 CDC is presently tracking and developing scenarios for the arrival of Avian Flu. </w:t>
      </w:r>
    </w:p>
    <w:p w14:paraId="49802A0D" w14:textId="77777777" w:rsidR="00AE1A2B" w:rsidRPr="00A237E5" w:rsidRDefault="00AE1A2B" w:rsidP="00AE1A2B">
      <w:pPr>
        <w:rPr>
          <w:rStyle w:val="Emphasis"/>
        </w:rPr>
      </w:pPr>
      <w:r w:rsidRPr="00A237E5">
        <w:rPr>
          <w:rStyle w:val="Emphasis"/>
        </w:rPr>
        <w:t xml:space="preserve">Banking </w:t>
      </w:r>
    </w:p>
    <w:p w14:paraId="54DA0199" w14:textId="77777777" w:rsidR="00AE1A2B" w:rsidRPr="00EC2C94" w:rsidRDefault="00AE1A2B" w:rsidP="00AE1A2B">
      <w:pPr>
        <w:rPr>
          <w:sz w:val="16"/>
        </w:rPr>
      </w:pPr>
      <w:r w:rsidRPr="00EC2C94">
        <w:rPr>
          <w:sz w:val="16"/>
        </w:rPr>
        <w:t xml:space="preserve">Prior to the destruction of the Twin Towers, </w:t>
      </w:r>
      <w:r w:rsidRPr="00A237E5">
        <w:rPr>
          <w:rStyle w:val="Emphasis"/>
          <w:highlight w:val="green"/>
        </w:rPr>
        <w:t>physical</w:t>
      </w:r>
      <w:r w:rsidRPr="00EC2C94">
        <w:rPr>
          <w:highlight w:val="green"/>
          <w:u w:val="single"/>
        </w:rPr>
        <w:t xml:space="preserve"> </w:t>
      </w:r>
      <w:r w:rsidRPr="00A237E5">
        <w:rPr>
          <w:rStyle w:val="Emphasis"/>
          <w:highlight w:val="green"/>
        </w:rPr>
        <w:t>attacks</w:t>
      </w:r>
      <w:r w:rsidRPr="00EC2C94">
        <w:rPr>
          <w:highlight w:val="green"/>
          <w:u w:val="single"/>
        </w:rPr>
        <w:t xml:space="preserve"> against</w:t>
      </w:r>
      <w:r w:rsidRPr="00EC2C94">
        <w:rPr>
          <w:u w:val="single"/>
        </w:rPr>
        <w:t xml:space="preserve"> the </w:t>
      </w:r>
      <w:r w:rsidRPr="00EC2C94">
        <w:rPr>
          <w:highlight w:val="green"/>
          <w:u w:val="single"/>
        </w:rPr>
        <w:t>banking</w:t>
      </w:r>
      <w:r w:rsidRPr="00EC2C94">
        <w:rPr>
          <w:u w:val="single"/>
        </w:rPr>
        <w:t xml:space="preserve"> industry, such as the </w:t>
      </w:r>
      <w:r w:rsidRPr="00A237E5">
        <w:rPr>
          <w:rStyle w:val="Emphasis"/>
          <w:highlight w:val="green"/>
        </w:rPr>
        <w:t>destruction</w:t>
      </w:r>
      <w:r w:rsidRPr="00EC2C94">
        <w:rPr>
          <w:highlight w:val="green"/>
          <w:u w:val="single"/>
        </w:rPr>
        <w:t xml:space="preserve"> of facilities</w:t>
      </w:r>
      <w:r w:rsidRPr="00EC2C94">
        <w:rPr>
          <w:u w:val="single"/>
        </w:rPr>
        <w:t>, were rare</w:t>
      </w:r>
      <w:r w:rsidRPr="00EC2C94">
        <w:rPr>
          <w:sz w:val="16"/>
        </w:rPr>
        <w:t xml:space="preserve">. Unfortunately, </w:t>
      </w:r>
      <w:r w:rsidRPr="00EC2C94">
        <w:rPr>
          <w:u w:val="single"/>
        </w:rPr>
        <w:t xml:space="preserve">evidence indicates </w:t>
      </w:r>
      <w:r w:rsidRPr="00A237E5">
        <w:rPr>
          <w:rStyle w:val="Emphasis"/>
        </w:rPr>
        <w:t>that may change</w:t>
      </w:r>
      <w:r w:rsidRPr="00EC2C94">
        <w:rPr>
          <w:sz w:val="16"/>
        </w:rPr>
        <w:t xml:space="preserve">, in March 2005 </w:t>
      </w:r>
      <w:r w:rsidRPr="00EC2C94">
        <w:rPr>
          <w:u w:val="single"/>
        </w:rPr>
        <w:t xml:space="preserve">three British </w:t>
      </w:r>
      <w:r w:rsidRPr="00EC2C94">
        <w:rPr>
          <w:highlight w:val="green"/>
          <w:u w:val="single"/>
        </w:rPr>
        <w:t>al-</w:t>
      </w:r>
      <w:proofErr w:type="spellStart"/>
      <w:r w:rsidRPr="00EC2C94">
        <w:rPr>
          <w:highlight w:val="green"/>
          <w:u w:val="single"/>
        </w:rPr>
        <w:t>Qa’ida</w:t>
      </w:r>
      <w:proofErr w:type="spellEnd"/>
      <w:r w:rsidRPr="00EC2C94">
        <w:rPr>
          <w:u w:val="single"/>
        </w:rPr>
        <w:t xml:space="preserve"> operatives were indicted by a U.S. federal court on charges of conducting </w:t>
      </w:r>
      <w:r w:rsidRPr="00A237E5">
        <w:rPr>
          <w:rStyle w:val="Emphasis"/>
        </w:rPr>
        <w:t xml:space="preserve">detailed reconnaissance of </w:t>
      </w:r>
      <w:r w:rsidRPr="00A237E5">
        <w:rPr>
          <w:rStyle w:val="Emphasis"/>
          <w:highlight w:val="green"/>
        </w:rPr>
        <w:t>financial targets</w:t>
      </w:r>
      <w:r w:rsidRPr="00EC2C94">
        <w:rPr>
          <w:sz w:val="16"/>
        </w:rPr>
        <w:t xml:space="preserve"> in lower Manhattan, Newark, New Jersey, and Washington, D.C. </w:t>
      </w:r>
      <w:r w:rsidRPr="00EC2C94">
        <w:rPr>
          <w:u w:val="single"/>
        </w:rPr>
        <w:t xml:space="preserve">In addition to </w:t>
      </w:r>
      <w:proofErr w:type="spellStart"/>
      <w:r w:rsidRPr="00EC2C94">
        <w:rPr>
          <w:u w:val="single"/>
        </w:rPr>
        <w:t>video taping</w:t>
      </w:r>
      <w:proofErr w:type="spellEnd"/>
      <w:r w:rsidRPr="00EC2C94">
        <w:rPr>
          <w:u w:val="single"/>
        </w:rPr>
        <w:t xml:space="preserve"> the </w:t>
      </w:r>
      <w:r w:rsidRPr="00A237E5">
        <w:rPr>
          <w:rStyle w:val="Emphasis"/>
          <w:highlight w:val="green"/>
        </w:rPr>
        <w:t>Citigroup Center</w:t>
      </w:r>
      <w:r w:rsidRPr="00EC2C94">
        <w:rPr>
          <w:u w:val="single"/>
        </w:rPr>
        <w:t xml:space="preserve"> and the </w:t>
      </w:r>
      <w:r w:rsidRPr="00A237E5">
        <w:rPr>
          <w:rStyle w:val="Emphasis"/>
          <w:highlight w:val="green"/>
        </w:rPr>
        <w:t>New York Stock Exchange</w:t>
      </w:r>
      <w:r w:rsidRPr="00EC2C94">
        <w:rPr>
          <w:u w:val="single"/>
        </w:rPr>
        <w:t xml:space="preserve"> in New York City, the </w:t>
      </w:r>
      <w:r w:rsidRPr="00A237E5">
        <w:rPr>
          <w:rStyle w:val="Emphasis"/>
          <w:highlight w:val="green"/>
        </w:rPr>
        <w:t>Prudential Financial building</w:t>
      </w:r>
      <w:r w:rsidRPr="00A237E5">
        <w:rPr>
          <w:rStyle w:val="Emphasis"/>
        </w:rPr>
        <w:t xml:space="preserve"> in Newark</w:t>
      </w:r>
      <w:r w:rsidRPr="00EC2C94">
        <w:rPr>
          <w:u w:val="single"/>
        </w:rPr>
        <w:t xml:space="preserve">, and the </w:t>
      </w:r>
      <w:r w:rsidRPr="00A237E5">
        <w:rPr>
          <w:rStyle w:val="Emphasis"/>
        </w:rPr>
        <w:t>headquarters</w:t>
      </w:r>
      <w:r w:rsidRPr="00EC2C94">
        <w:rPr>
          <w:u w:val="single"/>
        </w:rPr>
        <w:t xml:space="preserve"> of the </w:t>
      </w:r>
      <w:r w:rsidRPr="00A237E5">
        <w:rPr>
          <w:rStyle w:val="Emphasis"/>
          <w:highlight w:val="green"/>
        </w:rPr>
        <w:t>International Monetary Fund</w:t>
      </w:r>
      <w:r w:rsidRPr="00EC2C94">
        <w:rPr>
          <w:highlight w:val="green"/>
          <w:u w:val="single"/>
        </w:rPr>
        <w:t xml:space="preserve"> and</w:t>
      </w:r>
      <w:r w:rsidRPr="00EC2C94">
        <w:rPr>
          <w:u w:val="single"/>
        </w:rPr>
        <w:t xml:space="preserve"> the </w:t>
      </w:r>
      <w:r w:rsidRPr="00A237E5">
        <w:rPr>
          <w:rStyle w:val="Emphasis"/>
          <w:highlight w:val="green"/>
        </w:rPr>
        <w:t>World Bank</w:t>
      </w:r>
      <w:r w:rsidRPr="00EC2C94">
        <w:rPr>
          <w:highlight w:val="green"/>
          <w:u w:val="single"/>
        </w:rPr>
        <w:t xml:space="preserve"> </w:t>
      </w:r>
      <w:r w:rsidRPr="00EC2C94">
        <w:rPr>
          <w:u w:val="single"/>
        </w:rPr>
        <w:t xml:space="preserve">in Washington D.C., the men </w:t>
      </w:r>
      <w:r w:rsidRPr="00A237E5">
        <w:rPr>
          <w:rStyle w:val="Emphasis"/>
        </w:rPr>
        <w:t>amassed</w:t>
      </w:r>
      <w:r w:rsidRPr="00EC2C94">
        <w:rPr>
          <w:u w:val="single"/>
        </w:rPr>
        <w:t xml:space="preserve"> more than 500 photographs of the sites</w:t>
      </w:r>
      <w:r w:rsidRPr="00EC2C94">
        <w:rPr>
          <w:sz w:val="16"/>
        </w:rPr>
        <w:t xml:space="preserve">.26 </w:t>
      </w:r>
      <w:r w:rsidRPr="00EC2C94">
        <w:rPr>
          <w:u w:val="single"/>
        </w:rPr>
        <w:t xml:space="preserve">The Banking infrastructures primary </w:t>
      </w:r>
      <w:r w:rsidRPr="00EC2C94">
        <w:rPr>
          <w:highlight w:val="green"/>
          <w:u w:val="single"/>
        </w:rPr>
        <w:t>weakness is along</w:t>
      </w:r>
      <w:r w:rsidRPr="00EC2C94">
        <w:rPr>
          <w:u w:val="single"/>
        </w:rPr>
        <w:t xml:space="preserve"> its </w:t>
      </w:r>
      <w:r w:rsidRPr="00A237E5">
        <w:rPr>
          <w:rStyle w:val="Emphasis"/>
          <w:highlight w:val="green"/>
        </w:rPr>
        <w:t>cyber axis</w:t>
      </w:r>
      <w:r w:rsidRPr="00A237E5">
        <w:rPr>
          <w:rStyle w:val="Emphasis"/>
        </w:rPr>
        <w:t xml:space="preserve"> of attack</w:t>
      </w:r>
      <w:r w:rsidRPr="00EC2C94">
        <w:rPr>
          <w:sz w:val="16"/>
        </w:rPr>
        <w:t xml:space="preserve">. Through phishing and banking Trojan targeting specific financial institutions, </w:t>
      </w:r>
      <w:r w:rsidRPr="00EC2C94">
        <w:rPr>
          <w:u w:val="single"/>
        </w:rPr>
        <w:t xml:space="preserve">attackers </w:t>
      </w:r>
      <w:r w:rsidRPr="00A237E5">
        <w:rPr>
          <w:rStyle w:val="Emphasis"/>
        </w:rPr>
        <w:t>reduce confidence</w:t>
      </w:r>
      <w:r w:rsidRPr="00EC2C94">
        <w:rPr>
          <w:u w:val="single"/>
        </w:rPr>
        <w:t xml:space="preserve"> among consumers</w:t>
      </w:r>
      <w:r w:rsidRPr="00EC2C94">
        <w:rPr>
          <w:sz w:val="16"/>
        </w:rPr>
        <w:t>. Recently American Express posted an alert online, including a screenshot of a pop-up that appeared when users log in to its secure site.27</w:t>
      </w:r>
    </w:p>
    <w:p w14:paraId="4A7C325B" w14:textId="77777777" w:rsidR="00AE1A2B" w:rsidRPr="00EC2C94" w:rsidRDefault="00AE1A2B" w:rsidP="00AE1A2B">
      <w:pPr>
        <w:rPr>
          <w:sz w:val="16"/>
        </w:rPr>
      </w:pPr>
      <w:r w:rsidRPr="00EC2C94">
        <w:rPr>
          <w:sz w:val="16"/>
        </w:rPr>
        <w:t xml:space="preserve">The </w:t>
      </w:r>
      <w:r w:rsidRPr="00EC2C94">
        <w:rPr>
          <w:u w:val="single"/>
        </w:rPr>
        <w:t xml:space="preserve">attack not only attempts to </w:t>
      </w:r>
      <w:r w:rsidRPr="00A237E5">
        <w:rPr>
          <w:rStyle w:val="Emphasis"/>
        </w:rPr>
        <w:t>obtain personal information</w:t>
      </w:r>
      <w:r w:rsidRPr="00EC2C94">
        <w:rPr>
          <w:u w:val="single"/>
        </w:rPr>
        <w:t xml:space="preserve"> that can be used for </w:t>
      </w:r>
      <w:r w:rsidRPr="00A237E5">
        <w:rPr>
          <w:rStyle w:val="Emphasis"/>
        </w:rPr>
        <w:t>various operations</w:t>
      </w:r>
      <w:r w:rsidRPr="00EC2C94">
        <w:rPr>
          <w:u w:val="single"/>
        </w:rPr>
        <w:t xml:space="preserve">, but also launches a </w:t>
      </w:r>
      <w:r w:rsidRPr="00A237E5">
        <w:rPr>
          <w:rStyle w:val="Emphasis"/>
        </w:rPr>
        <w:t>virus</w:t>
      </w:r>
      <w:r w:rsidRPr="00EC2C94">
        <w:rPr>
          <w:u w:val="single"/>
        </w:rPr>
        <w:t xml:space="preserve"> into the user’s computer. </w:t>
      </w:r>
      <w:proofErr w:type="spellStart"/>
      <w:r w:rsidRPr="00EC2C94">
        <w:rPr>
          <w:u w:val="single"/>
        </w:rPr>
        <w:t>CitiBank</w:t>
      </w:r>
      <w:proofErr w:type="spellEnd"/>
      <w:r w:rsidRPr="00EC2C94">
        <w:rPr>
          <w:u w:val="single"/>
        </w:rPr>
        <w:t xml:space="preserve">, and Chase Manhattan Bank have both been victim </w:t>
      </w:r>
      <w:r w:rsidRPr="00EC2C94">
        <w:rPr>
          <w:sz w:val="16"/>
        </w:rPr>
        <w:t>during 2005 and 2006 to phishing schemes misrepresenting their services to their clients.</w:t>
      </w:r>
    </w:p>
    <w:p w14:paraId="19A4BCDB" w14:textId="77777777" w:rsidR="00AE1A2B" w:rsidRPr="00EC2C94" w:rsidRDefault="00AE1A2B" w:rsidP="00AE1A2B">
      <w:pPr>
        <w:rPr>
          <w:sz w:val="16"/>
        </w:rPr>
      </w:pPr>
      <w:r w:rsidRPr="00A237E5">
        <w:rPr>
          <w:rStyle w:val="Emphasis"/>
        </w:rPr>
        <w:t>Energy</w:t>
      </w:r>
    </w:p>
    <w:p w14:paraId="5FEDD155" w14:textId="77777777" w:rsidR="00AE1A2B" w:rsidRPr="00EC2C94" w:rsidRDefault="00AE1A2B" w:rsidP="00AE1A2B">
      <w:pPr>
        <w:rPr>
          <w:sz w:val="16"/>
        </w:rPr>
      </w:pPr>
      <w:r w:rsidRPr="00EC2C94">
        <w:rPr>
          <w:sz w:val="16"/>
        </w:rPr>
        <w:t xml:space="preserve">Recently </w:t>
      </w:r>
      <w:r w:rsidRPr="00EC2C94">
        <w:rPr>
          <w:u w:val="single"/>
        </w:rPr>
        <w:t xml:space="preserve">the </w:t>
      </w:r>
      <w:r w:rsidRPr="00EC2C94">
        <w:rPr>
          <w:highlight w:val="green"/>
          <w:u w:val="single"/>
        </w:rPr>
        <w:t>oil industry</w:t>
      </w:r>
      <w:r w:rsidRPr="00EC2C94">
        <w:rPr>
          <w:u w:val="single"/>
        </w:rPr>
        <w:t xml:space="preserve"> </w:t>
      </w:r>
      <w:r w:rsidRPr="00A237E5">
        <w:rPr>
          <w:rStyle w:val="Emphasis"/>
        </w:rPr>
        <w:t>occupied the headlines,</w:t>
      </w:r>
      <w:r w:rsidRPr="00EC2C94">
        <w:rPr>
          <w:u w:val="single"/>
        </w:rPr>
        <w:t xml:space="preserve"> and the </w:t>
      </w:r>
      <w:r w:rsidRPr="00EC2C94">
        <w:rPr>
          <w:highlight w:val="green"/>
          <w:u w:val="single"/>
        </w:rPr>
        <w:t>criticality</w:t>
      </w:r>
      <w:r w:rsidRPr="00EC2C94">
        <w:rPr>
          <w:u w:val="single"/>
        </w:rPr>
        <w:t xml:space="preserve"> of this infrastructure </w:t>
      </w:r>
      <w:r w:rsidRPr="00EC2C94">
        <w:rPr>
          <w:highlight w:val="green"/>
          <w:u w:val="single"/>
        </w:rPr>
        <w:t xml:space="preserve">is </w:t>
      </w:r>
      <w:r w:rsidRPr="00A237E5">
        <w:rPr>
          <w:rStyle w:val="Emphasis"/>
          <w:highlight w:val="green"/>
        </w:rPr>
        <w:t>not</w:t>
      </w:r>
      <w:r w:rsidRPr="00EC2C94">
        <w:rPr>
          <w:highlight w:val="green"/>
          <w:u w:val="single"/>
        </w:rPr>
        <w:t xml:space="preserve"> lost on terrorists</w:t>
      </w:r>
      <w:r w:rsidRPr="00EC2C94">
        <w:rPr>
          <w:sz w:val="16"/>
        </w:rPr>
        <w:t xml:space="preserve">. In mid-December 2004, </w:t>
      </w:r>
      <w:r w:rsidRPr="00EC2C94">
        <w:rPr>
          <w:highlight w:val="green"/>
          <w:u w:val="single"/>
        </w:rPr>
        <w:t>Arab television aired</w:t>
      </w:r>
      <w:r w:rsidRPr="00EC2C94">
        <w:rPr>
          <w:u w:val="single"/>
        </w:rPr>
        <w:t xml:space="preserve"> an </w:t>
      </w:r>
      <w:r w:rsidRPr="00A237E5">
        <w:rPr>
          <w:rStyle w:val="Emphasis"/>
        </w:rPr>
        <w:t>alleged</w:t>
      </w:r>
      <w:r w:rsidRPr="00EC2C94">
        <w:rPr>
          <w:u w:val="single"/>
        </w:rPr>
        <w:t xml:space="preserve"> </w:t>
      </w:r>
      <w:r w:rsidRPr="00EC2C94">
        <w:rPr>
          <w:highlight w:val="green"/>
          <w:u w:val="single"/>
        </w:rPr>
        <w:t>audiotape message</w:t>
      </w:r>
      <w:r w:rsidRPr="00EC2C94">
        <w:rPr>
          <w:u w:val="single"/>
        </w:rPr>
        <w:t xml:space="preserve"> by Usama bin </w:t>
      </w:r>
      <w:r w:rsidRPr="00EC2C94">
        <w:rPr>
          <w:highlight w:val="green"/>
          <w:u w:val="single"/>
        </w:rPr>
        <w:lastRenderedPageBreak/>
        <w:t>Laden in which he called</w:t>
      </w:r>
      <w:r w:rsidRPr="00EC2C94">
        <w:rPr>
          <w:u w:val="single"/>
        </w:rPr>
        <w:t xml:space="preserve"> upon </w:t>
      </w:r>
      <w:r w:rsidRPr="00EC2C94">
        <w:rPr>
          <w:highlight w:val="green"/>
          <w:u w:val="single"/>
        </w:rPr>
        <w:t xml:space="preserve">his followers to </w:t>
      </w:r>
      <w:r w:rsidRPr="00A237E5">
        <w:rPr>
          <w:rStyle w:val="Emphasis"/>
          <w:highlight w:val="green"/>
        </w:rPr>
        <w:t>wreak havoc on</w:t>
      </w:r>
      <w:r w:rsidRPr="00A237E5">
        <w:rPr>
          <w:rStyle w:val="Emphasis"/>
        </w:rPr>
        <w:t xml:space="preserve"> the </w:t>
      </w:r>
      <w:r w:rsidRPr="00A237E5">
        <w:rPr>
          <w:rStyle w:val="Emphasis"/>
          <w:highlight w:val="green"/>
        </w:rPr>
        <w:t xml:space="preserve">U.S. and world economy by disrupting oil </w:t>
      </w:r>
      <w:r w:rsidRPr="00A237E5">
        <w:rPr>
          <w:rStyle w:val="Emphasis"/>
        </w:rPr>
        <w:t>supplies</w:t>
      </w:r>
      <w:r w:rsidRPr="00EC2C94">
        <w:rPr>
          <w:sz w:val="16"/>
        </w:rPr>
        <w:t xml:space="preserve"> from the Persian Gulf to the United States.28 </w:t>
      </w:r>
      <w:r w:rsidRPr="00EC2C94">
        <w:rPr>
          <w:highlight w:val="green"/>
          <w:u w:val="single"/>
        </w:rPr>
        <w:t xml:space="preserve">The U.S. uses </w:t>
      </w:r>
      <w:r w:rsidRPr="00A237E5">
        <w:rPr>
          <w:rStyle w:val="Emphasis"/>
          <w:highlight w:val="green"/>
        </w:rPr>
        <w:t>over</w:t>
      </w:r>
      <w:r w:rsidRPr="00EC2C94">
        <w:rPr>
          <w:highlight w:val="green"/>
          <w:u w:val="single"/>
        </w:rPr>
        <w:t xml:space="preserve"> 20.7 million barrels a day</w:t>
      </w:r>
      <w:r w:rsidRPr="00EC2C94">
        <w:rPr>
          <w:u w:val="single"/>
        </w:rPr>
        <w:t xml:space="preserve"> of crude oil and products and imports 58.4% of that requirement</w:t>
      </w:r>
      <w:r w:rsidRPr="00EC2C94">
        <w:rPr>
          <w:sz w:val="16"/>
        </w:rPr>
        <w:t xml:space="preserve">.29 On 19 January 2006 al-Qaeda leader Osama bin Laden announced in a video release that, “The war against America and its allies will not be confined to Iraq…..”, and since June of 2003 there have been 298 recorded attacks against Iraqi oil facilities.30 </w:t>
      </w:r>
      <w:r w:rsidRPr="00EC2C94">
        <w:rPr>
          <w:u w:val="single"/>
        </w:rPr>
        <w:t xml:space="preserve">Terrorists conduct research as to the easiest point to </w:t>
      </w:r>
      <w:r w:rsidRPr="00A237E5">
        <w:rPr>
          <w:rStyle w:val="Emphasis"/>
        </w:rPr>
        <w:t>damage the flow of oil or to the point where the most damage can be done</w:t>
      </w:r>
      <w:r w:rsidRPr="00EC2C94">
        <w:rPr>
          <w:sz w:val="16"/>
        </w:rPr>
        <w:t xml:space="preserve">. Scenarios involving the oil fields themselves, a jetliner crashing into the Ras Tanura facility in Saudi Arabia could remove 10 percent of the world’s energy imports in one act.31 </w:t>
      </w:r>
      <w:r w:rsidRPr="00EC2C94">
        <w:rPr>
          <w:u w:val="single"/>
        </w:rPr>
        <w:t xml:space="preserve">Maritime attacks are also </w:t>
      </w:r>
      <w:r w:rsidRPr="00A237E5">
        <w:rPr>
          <w:rStyle w:val="Emphasis"/>
        </w:rPr>
        <w:t>option</w:t>
      </w:r>
      <w:r w:rsidRPr="00EC2C94">
        <w:rPr>
          <w:u w:val="single"/>
        </w:rPr>
        <w:t xml:space="preserve"> for terrorists</w:t>
      </w:r>
      <w:r w:rsidRPr="00EC2C94">
        <w:rPr>
          <w:sz w:val="16"/>
        </w:rPr>
        <w:t xml:space="preserve">; on October 6, </w:t>
      </w:r>
      <w:proofErr w:type="gramStart"/>
      <w:r w:rsidRPr="00EC2C94">
        <w:rPr>
          <w:sz w:val="16"/>
        </w:rPr>
        <w:t>2002</w:t>
      </w:r>
      <w:proofErr w:type="gramEnd"/>
      <w:r w:rsidRPr="00EC2C94">
        <w:rPr>
          <w:sz w:val="16"/>
        </w:rPr>
        <w:t xml:space="preserve"> a French tanker carrying 397,000 barrels of crude oil from Iran to Malaysia was rammed by an explosive laden boat off of the port of Ash </w:t>
      </w:r>
      <w:proofErr w:type="spellStart"/>
      <w:r w:rsidRPr="00EC2C94">
        <w:rPr>
          <w:sz w:val="16"/>
        </w:rPr>
        <w:t>Shihr</w:t>
      </w:r>
      <w:proofErr w:type="spellEnd"/>
      <w:r w:rsidRPr="00EC2C94">
        <w:rPr>
          <w:sz w:val="16"/>
        </w:rPr>
        <w:t>, 353 miles east of Aden. The double-hulled tanker was breached, and maritime insurers tripled the rates.32 Energy most travel often long distances from the site where it is obtained to the point where it is converted into energy for use, a catastrophic event at any of the sites or along its route can adversely impact the energy infrastructure and cause ripples in other infrastructures. The security of the pipeline in Alaska increases in importance as efforts are made to make America more independent on energy use.</w:t>
      </w:r>
    </w:p>
    <w:p w14:paraId="4184976D" w14:textId="77777777" w:rsidR="00AE1A2B" w:rsidRPr="00EC2C94" w:rsidRDefault="00AE1A2B" w:rsidP="00AE1A2B">
      <w:pPr>
        <w:rPr>
          <w:sz w:val="16"/>
        </w:rPr>
      </w:pPr>
      <w:r w:rsidRPr="00A237E5">
        <w:rPr>
          <w:rStyle w:val="Emphasis"/>
        </w:rPr>
        <w:t>Economy</w:t>
      </w:r>
    </w:p>
    <w:p w14:paraId="16B1F981" w14:textId="77777777" w:rsidR="00AE1A2B" w:rsidRPr="00A237E5" w:rsidRDefault="00AE1A2B" w:rsidP="00AE1A2B">
      <w:pPr>
        <w:rPr>
          <w:rStyle w:val="Emphasis"/>
        </w:rPr>
      </w:pPr>
      <w:r w:rsidRPr="00EC2C94">
        <w:rPr>
          <w:u w:val="single"/>
        </w:rPr>
        <w:t xml:space="preserve">The U.S. </w:t>
      </w:r>
      <w:r w:rsidRPr="00EC2C94">
        <w:rPr>
          <w:highlight w:val="green"/>
          <w:u w:val="single"/>
        </w:rPr>
        <w:t xml:space="preserve">economy is the </w:t>
      </w:r>
      <w:r w:rsidRPr="00A237E5">
        <w:rPr>
          <w:rStyle w:val="Emphasis"/>
          <w:highlight w:val="green"/>
        </w:rPr>
        <w:t>end-state target of several terrorist groups</w:t>
      </w:r>
      <w:r w:rsidRPr="00EC2C94">
        <w:rPr>
          <w:u w:val="single"/>
        </w:rPr>
        <w:t xml:space="preserve"> as identified in the </w:t>
      </w:r>
      <w:r w:rsidRPr="00A237E5">
        <w:rPr>
          <w:rStyle w:val="Emphasis"/>
        </w:rPr>
        <w:t>introduction quote</w:t>
      </w:r>
      <w:r w:rsidRPr="00EC2C94">
        <w:rPr>
          <w:sz w:val="16"/>
        </w:rPr>
        <w:t xml:space="preserve">. The means by which </w:t>
      </w:r>
      <w:r w:rsidRPr="00EC2C94">
        <w:rPr>
          <w:highlight w:val="green"/>
          <w:u w:val="single"/>
        </w:rPr>
        <w:t>terrorists</w:t>
      </w:r>
      <w:r w:rsidRPr="00EC2C94">
        <w:rPr>
          <w:u w:val="single"/>
        </w:rPr>
        <w:t xml:space="preserve"> and other threats </w:t>
      </w:r>
      <w:r w:rsidRPr="00EC2C94">
        <w:rPr>
          <w:highlight w:val="green"/>
          <w:u w:val="single"/>
        </w:rPr>
        <w:t xml:space="preserve">attempt to </w:t>
      </w:r>
      <w:r w:rsidRPr="00A237E5">
        <w:rPr>
          <w:rStyle w:val="Emphasis"/>
          <w:highlight w:val="green"/>
        </w:rPr>
        <w:t>impact</w:t>
      </w:r>
      <w:r w:rsidRPr="00A237E5">
        <w:rPr>
          <w:rStyle w:val="Emphasis"/>
        </w:rPr>
        <w:t xml:space="preserve"> the </w:t>
      </w:r>
      <w:r w:rsidRPr="00A237E5">
        <w:rPr>
          <w:rStyle w:val="Emphasis"/>
          <w:highlight w:val="green"/>
        </w:rPr>
        <w:t>economic infrastructure</w:t>
      </w:r>
      <w:r w:rsidRPr="00EC2C94">
        <w:rPr>
          <w:u w:val="single"/>
        </w:rPr>
        <w:t xml:space="preserve"> is through </w:t>
      </w:r>
      <w:proofErr w:type="spellStart"/>
      <w:proofErr w:type="gramStart"/>
      <w:r w:rsidRPr="00EC2C94">
        <w:rPr>
          <w:u w:val="single"/>
        </w:rPr>
        <w:t>it’s</w:t>
      </w:r>
      <w:proofErr w:type="spellEnd"/>
      <w:proofErr w:type="gramEnd"/>
      <w:r w:rsidRPr="00EC2C94">
        <w:rPr>
          <w:u w:val="single"/>
        </w:rPr>
        <w:t xml:space="preserve"> linkage to</w:t>
      </w:r>
      <w:r w:rsidRPr="00EC2C94">
        <w:rPr>
          <w:sz w:val="16"/>
        </w:rPr>
        <w:t xml:space="preserve"> the other </w:t>
      </w:r>
      <w:r w:rsidRPr="00A237E5">
        <w:rPr>
          <w:rStyle w:val="Emphasis"/>
        </w:rPr>
        <w:t>infrastructures</w:t>
      </w:r>
      <w:r w:rsidRPr="00EC2C94">
        <w:rPr>
          <w:u w:val="single"/>
        </w:rPr>
        <w:t xml:space="preserve">. </w:t>
      </w:r>
      <w:r w:rsidRPr="00EC2C94">
        <w:rPr>
          <w:highlight w:val="green"/>
          <w:u w:val="single"/>
        </w:rPr>
        <w:t>Attacks</w:t>
      </w:r>
      <w:r w:rsidRPr="00EC2C94">
        <w:rPr>
          <w:u w:val="single"/>
        </w:rPr>
        <w:t xml:space="preserve"> are launched at </w:t>
      </w:r>
      <w:r w:rsidRPr="00A237E5">
        <w:rPr>
          <w:rStyle w:val="Emphasis"/>
        </w:rPr>
        <w:t>other infrastructures</w:t>
      </w:r>
      <w:r w:rsidRPr="00EC2C94">
        <w:rPr>
          <w:u w:val="single"/>
        </w:rPr>
        <w:t xml:space="preserve">, such as </w:t>
      </w:r>
      <w:r w:rsidRPr="00A237E5">
        <w:rPr>
          <w:rStyle w:val="Emphasis"/>
        </w:rPr>
        <w:t>energy</w:t>
      </w:r>
      <w:r w:rsidRPr="00EC2C94">
        <w:rPr>
          <w:u w:val="single"/>
        </w:rPr>
        <w:t xml:space="preserve"> or the </w:t>
      </w:r>
      <w:r w:rsidRPr="00A237E5">
        <w:rPr>
          <w:rStyle w:val="Emphasis"/>
        </w:rPr>
        <w:t>Defense Industrial Base</w:t>
      </w:r>
      <w:r w:rsidRPr="00EC2C94">
        <w:rPr>
          <w:u w:val="single"/>
        </w:rPr>
        <w:t xml:space="preserve"> </w:t>
      </w:r>
      <w:proofErr w:type="gramStart"/>
      <w:r w:rsidRPr="00EC2C94">
        <w:rPr>
          <w:u w:val="single"/>
        </w:rPr>
        <w:t>in an effort to</w:t>
      </w:r>
      <w:proofErr w:type="gramEnd"/>
      <w:r w:rsidRPr="00EC2C94">
        <w:rPr>
          <w:u w:val="single"/>
        </w:rPr>
        <w:t xml:space="preserve"> </w:t>
      </w:r>
      <w:r w:rsidRPr="00EC2C94">
        <w:rPr>
          <w:highlight w:val="green"/>
          <w:u w:val="single"/>
        </w:rPr>
        <w:t xml:space="preserve">achieve a </w:t>
      </w:r>
      <w:r w:rsidRPr="00A237E5">
        <w:rPr>
          <w:rStyle w:val="Emphasis"/>
          <w:highlight w:val="green"/>
        </w:rPr>
        <w:t>“cascading” result</w:t>
      </w:r>
      <w:r w:rsidRPr="00EC2C94">
        <w:rPr>
          <w:sz w:val="16"/>
        </w:rPr>
        <w:t xml:space="preserve"> that impacts the economy. </w:t>
      </w:r>
      <w:proofErr w:type="spellStart"/>
      <w:r w:rsidRPr="00EC2C94">
        <w:rPr>
          <w:u w:val="single"/>
        </w:rPr>
        <w:t>Cyber attacks</w:t>
      </w:r>
      <w:proofErr w:type="spellEnd"/>
      <w:r w:rsidRPr="00EC2C94">
        <w:rPr>
          <w:u w:val="single"/>
        </w:rPr>
        <w:t xml:space="preserve"> on Banking and Finance are another effort to indirectly impact the economy. The </w:t>
      </w:r>
      <w:proofErr w:type="gramStart"/>
      <w:r w:rsidRPr="00EC2C94">
        <w:rPr>
          <w:u w:val="single"/>
        </w:rPr>
        <w:t>short term</w:t>
      </w:r>
      <w:proofErr w:type="gramEnd"/>
      <w:r w:rsidRPr="00EC2C94">
        <w:rPr>
          <w:u w:val="single"/>
        </w:rPr>
        <w:t xml:space="preserve"> impacts of the 9/11 attacks on Lower Manhattan resulted in the </w:t>
      </w:r>
      <w:r w:rsidRPr="00A237E5">
        <w:rPr>
          <w:rStyle w:val="Emphasis"/>
        </w:rPr>
        <w:t>loss of 30% of office space</w:t>
      </w:r>
      <w:r w:rsidRPr="00EC2C94">
        <w:rPr>
          <w:u w:val="single"/>
        </w:rPr>
        <w:t xml:space="preserve"> and a number of businesses </w:t>
      </w:r>
      <w:r w:rsidRPr="00A237E5">
        <w:rPr>
          <w:rStyle w:val="Emphasis"/>
        </w:rPr>
        <w:t>simply ceased to exist</w:t>
      </w:r>
      <w:r w:rsidRPr="00EC2C94">
        <w:rPr>
          <w:sz w:val="16"/>
        </w:rPr>
        <w:t xml:space="preserve">. Close to </w:t>
      </w:r>
      <w:r w:rsidRPr="00A237E5">
        <w:rPr>
          <w:rStyle w:val="Emphasis"/>
        </w:rPr>
        <w:t>200,000 jobs were destroyed</w:t>
      </w:r>
      <w:r w:rsidRPr="00EC2C94">
        <w:rPr>
          <w:u w:val="single"/>
        </w:rPr>
        <w:t xml:space="preserve"> or </w:t>
      </w:r>
      <w:r w:rsidRPr="00A237E5">
        <w:rPr>
          <w:rStyle w:val="Emphasis"/>
        </w:rPr>
        <w:t>relocated</w:t>
      </w:r>
      <w:r w:rsidRPr="00EC2C94">
        <w:rPr>
          <w:u w:val="single"/>
        </w:rPr>
        <w:t xml:space="preserve"> out of New York City. The </w:t>
      </w:r>
      <w:r w:rsidRPr="00A237E5">
        <w:rPr>
          <w:rStyle w:val="Emphasis"/>
        </w:rPr>
        <w:t>destruction of physical assets</w:t>
      </w:r>
      <w:r w:rsidRPr="00EC2C94">
        <w:rPr>
          <w:u w:val="single"/>
        </w:rPr>
        <w:t xml:space="preserve"> was estimated in the national accounts to amount to $14 billion for private businesses, $1.5 billion for state and local government enterprises and $0.7 billion for federal enterprises. Rescue, cleanup and related costs are estimated to at </w:t>
      </w:r>
      <w:r w:rsidRPr="00A237E5">
        <w:rPr>
          <w:rStyle w:val="Emphasis"/>
        </w:rPr>
        <w:t>least $11 billion for a total direct cost of $27.2 billion</w:t>
      </w:r>
      <w:r w:rsidRPr="00EC2C94">
        <w:rPr>
          <w:sz w:val="16"/>
        </w:rPr>
        <w:t xml:space="preserve">.33 The </w:t>
      </w:r>
      <w:proofErr w:type="gramStart"/>
      <w:r w:rsidRPr="00EC2C94">
        <w:rPr>
          <w:sz w:val="16"/>
        </w:rPr>
        <w:t>medium and long term</w:t>
      </w:r>
      <w:proofErr w:type="gramEnd"/>
      <w:r w:rsidRPr="00EC2C94">
        <w:rPr>
          <w:sz w:val="16"/>
        </w:rPr>
        <w:t xml:space="preserve"> effects cannot be accurately estimated but demonstrate the idea of cascading effects. The five main areas affected over a longer period were Insurance, Airlines, Tourism and other Service Industries, Shipping and Security and military spending. </w:t>
      </w:r>
      <w:r w:rsidRPr="00EC2C94">
        <w:rPr>
          <w:u w:val="single"/>
        </w:rPr>
        <w:t xml:space="preserve">At various times terrorist rhetoric has </w:t>
      </w:r>
      <w:r w:rsidRPr="00A237E5">
        <w:rPr>
          <w:rStyle w:val="Emphasis"/>
        </w:rPr>
        <w:t>mentioned attacks</w:t>
      </w:r>
      <w:r w:rsidRPr="00EC2C94">
        <w:rPr>
          <w:u w:val="single"/>
        </w:rPr>
        <w:t xml:space="preserve"> against Wall Street proper, but the more </w:t>
      </w:r>
      <w:r w:rsidRPr="00A237E5">
        <w:rPr>
          <w:rStyle w:val="Emphasis"/>
        </w:rPr>
        <w:t xml:space="preserve">realistic </w:t>
      </w:r>
      <w:r w:rsidRPr="00A237E5">
        <w:rPr>
          <w:rStyle w:val="Emphasis"/>
          <w:highlight w:val="green"/>
        </w:rPr>
        <w:t xml:space="preserve">damage </w:t>
      </w:r>
      <w:r w:rsidRPr="00EC2C94">
        <w:rPr>
          <w:highlight w:val="green"/>
          <w:u w:val="single"/>
        </w:rPr>
        <w:t>to the economy will come through</w:t>
      </w:r>
      <w:r w:rsidRPr="00EC2C94">
        <w:rPr>
          <w:u w:val="single"/>
        </w:rPr>
        <w:t xml:space="preserve"> the </w:t>
      </w:r>
      <w:r w:rsidRPr="00A237E5">
        <w:rPr>
          <w:rStyle w:val="Emphasis"/>
          <w:highlight w:val="green"/>
        </w:rPr>
        <w:t>indirect</w:t>
      </w:r>
      <w:r w:rsidRPr="00A237E5">
        <w:rPr>
          <w:rStyle w:val="Emphasis"/>
        </w:rPr>
        <w:t xml:space="preserve"> approach of </w:t>
      </w:r>
      <w:r w:rsidRPr="00A237E5">
        <w:rPr>
          <w:rStyle w:val="Emphasis"/>
          <w:highlight w:val="green"/>
        </w:rPr>
        <w:t>cascading effects</w:t>
      </w:r>
      <w:r w:rsidRPr="00A237E5">
        <w:rPr>
          <w:rStyle w:val="Emphasis"/>
        </w:rPr>
        <w:t>.</w:t>
      </w:r>
    </w:p>
    <w:p w14:paraId="44BD9996" w14:textId="77777777" w:rsidR="00AE1A2B" w:rsidRPr="00EC2C94" w:rsidRDefault="00AE1A2B" w:rsidP="00AE1A2B">
      <w:pPr>
        <w:rPr>
          <w:u w:val="single"/>
        </w:rPr>
      </w:pPr>
      <w:r w:rsidRPr="00A237E5">
        <w:rPr>
          <w:rStyle w:val="Emphasis"/>
        </w:rPr>
        <w:t>Transportation</w:t>
      </w:r>
    </w:p>
    <w:p w14:paraId="38B9F386" w14:textId="77777777" w:rsidR="00AE1A2B" w:rsidRPr="00EC2C94" w:rsidRDefault="00AE1A2B" w:rsidP="00AE1A2B">
      <w:pPr>
        <w:rPr>
          <w:sz w:val="16"/>
        </w:rPr>
      </w:pPr>
      <w:r w:rsidRPr="00EC2C94">
        <w:rPr>
          <w:sz w:val="16"/>
        </w:rPr>
        <w:t>The attack on commuter trains in Madrid in March of 2004 and the London bombings in July of 2005, which together killed 243 people, clearly indicated the threat to the transportation infrastructure. Statistics provided by the Brookings Institute in Washington DC show that between 1991 and 2001 42% of worldwide terrorist attacks were directed against mass transit. Transportation is viewed by terrorists as a “soft target” and one that will impact the people of a country. Mass Service Transportation (MST) is the likely target of a terrorist attack.</w:t>
      </w:r>
    </w:p>
    <w:p w14:paraId="50C021F6" w14:textId="77777777" w:rsidR="00AE1A2B" w:rsidRPr="00EC2C94" w:rsidRDefault="00AE1A2B" w:rsidP="00AE1A2B">
      <w:pPr>
        <w:rPr>
          <w:sz w:val="16"/>
        </w:rPr>
      </w:pPr>
      <w:r w:rsidRPr="00EC2C94">
        <w:rPr>
          <w:sz w:val="16"/>
        </w:rPr>
        <w:t xml:space="preserve">MST caters to large volumes of people, crammed into narrow confined spaces </w:t>
      </w:r>
    </w:p>
    <w:p w14:paraId="75E3C2BD" w14:textId="77777777" w:rsidR="00AE1A2B" w:rsidRPr="00EC2C94" w:rsidRDefault="00AE1A2B" w:rsidP="00AE1A2B">
      <w:pPr>
        <w:rPr>
          <w:sz w:val="16"/>
        </w:rPr>
      </w:pPr>
      <w:r w:rsidRPr="00EC2C94">
        <w:rPr>
          <w:sz w:val="16"/>
        </w:rPr>
        <w:t>MST is designed to move large numbers of people quickly and efficiently, which is often counter to protective measure</w:t>
      </w:r>
    </w:p>
    <w:p w14:paraId="3DB2CDD6" w14:textId="77777777" w:rsidR="00AE1A2B" w:rsidRPr="00EC2C94" w:rsidRDefault="00AE1A2B" w:rsidP="00AE1A2B">
      <w:pPr>
        <w:rPr>
          <w:sz w:val="16"/>
        </w:rPr>
      </w:pPr>
      <w:r w:rsidRPr="00EC2C94">
        <w:rPr>
          <w:sz w:val="16"/>
        </w:rPr>
        <w:t xml:space="preserve">MST assets are enclosed, serving to amplify explosions </w:t>
      </w:r>
    </w:p>
    <w:p w14:paraId="0F8F6A47" w14:textId="77777777" w:rsidR="00AE1A2B" w:rsidRPr="00EC2C94" w:rsidRDefault="00AE1A2B" w:rsidP="00AE1A2B">
      <w:pPr>
        <w:rPr>
          <w:sz w:val="16"/>
        </w:rPr>
      </w:pPr>
      <w:r w:rsidRPr="00EC2C94">
        <w:rPr>
          <w:sz w:val="16"/>
        </w:rPr>
        <w:t>MST attacks can result in “cascading effects” because communications and power conduits are usually collocated in proximity to their routes</w:t>
      </w:r>
    </w:p>
    <w:p w14:paraId="0BECEFFA" w14:textId="77777777" w:rsidR="00AE1A2B" w:rsidRPr="00EC2C94" w:rsidRDefault="00AE1A2B" w:rsidP="00AE1A2B">
      <w:pPr>
        <w:rPr>
          <w:sz w:val="16"/>
        </w:rPr>
      </w:pPr>
      <w:r w:rsidRPr="00EC2C94">
        <w:rPr>
          <w:sz w:val="16"/>
        </w:rPr>
        <w:t xml:space="preserve">The Department of Homeland Security sent a “public sector notice” in May of 2006 based on two incidents of “suspicious videotaping” of European mass-transit systems.34 The individual had several tapes besides the one in his camera, none of which showed any tourist sites. The tapes focused on the insides of subway cars, the inside and outside of several stations and exit routes </w:t>
      </w:r>
      <w:r w:rsidRPr="00EC2C94">
        <w:rPr>
          <w:sz w:val="16"/>
        </w:rPr>
        <w:lastRenderedPageBreak/>
        <w:t xml:space="preserve">from the stations. In June of 2003 the FBI arrested </w:t>
      </w:r>
      <w:proofErr w:type="spellStart"/>
      <w:r w:rsidRPr="00EC2C94">
        <w:rPr>
          <w:sz w:val="16"/>
        </w:rPr>
        <w:t>Iyman</w:t>
      </w:r>
      <w:proofErr w:type="spellEnd"/>
      <w:r w:rsidRPr="00EC2C94">
        <w:rPr>
          <w:sz w:val="16"/>
        </w:rPr>
        <w:t xml:space="preserve"> Faris, a </w:t>
      </w:r>
      <w:proofErr w:type="gramStart"/>
      <w:r w:rsidRPr="00EC2C94">
        <w:rPr>
          <w:sz w:val="16"/>
        </w:rPr>
        <w:t>34 year old</w:t>
      </w:r>
      <w:proofErr w:type="gramEnd"/>
      <w:r w:rsidRPr="00EC2C94">
        <w:rPr>
          <w:sz w:val="16"/>
        </w:rPr>
        <w:t xml:space="preserve"> naturalized American citizen who had been in contact with Al Qaeda conducting research and reconnaissance in an effort to destroy the Brooklyn Bridge.35 Mr. Faris had traveled to Afghanistan and Pakistan in 2000, meeting with Osama bin Laden, he returned to the U.S. and began gathering information concerning the Brooklyn Bridge and communicating via coded messages with Al Qaeda leaders. </w:t>
      </w:r>
      <w:r w:rsidRPr="00EC2C94">
        <w:rPr>
          <w:u w:val="single"/>
        </w:rPr>
        <w:t xml:space="preserve">An attack on the </w:t>
      </w:r>
      <w:r w:rsidRPr="00A237E5">
        <w:rPr>
          <w:rStyle w:val="Emphasis"/>
        </w:rPr>
        <w:t>bridge</w:t>
      </w:r>
      <w:r w:rsidRPr="00EC2C94">
        <w:rPr>
          <w:u w:val="single"/>
        </w:rPr>
        <w:t xml:space="preserve"> would have not only damaged the </w:t>
      </w:r>
      <w:r w:rsidRPr="00A237E5">
        <w:rPr>
          <w:rStyle w:val="Emphasis"/>
        </w:rPr>
        <w:t>transportation infrastructure</w:t>
      </w:r>
      <w:r w:rsidRPr="00EC2C94">
        <w:rPr>
          <w:u w:val="single"/>
        </w:rPr>
        <w:t xml:space="preserve">, but also a known </w:t>
      </w:r>
      <w:r w:rsidRPr="00A237E5">
        <w:rPr>
          <w:rStyle w:val="Emphasis"/>
        </w:rPr>
        <w:t>American landmark</w:t>
      </w:r>
      <w:r w:rsidRPr="00EC2C94">
        <w:rPr>
          <w:sz w:val="16"/>
        </w:rPr>
        <w:t>. On 24 May 2006, a Pakistani immigrant was convicted on charges of plotting to blow up one of Manhattan’s busiest subway stations in retaliation for the U.S. actions at the Abu Ghraib prison.36</w:t>
      </w:r>
    </w:p>
    <w:p w14:paraId="1BBEF68E" w14:textId="77777777" w:rsidR="00AE1A2B" w:rsidRDefault="00AE1A2B" w:rsidP="00AE1A2B">
      <w:pPr>
        <w:rPr>
          <w:sz w:val="16"/>
        </w:rPr>
      </w:pPr>
      <w:r w:rsidRPr="00A237E5">
        <w:rPr>
          <w:rStyle w:val="Emphasis"/>
          <w:highlight w:val="green"/>
        </w:rPr>
        <w:t>Terrorist threats to</w:t>
      </w:r>
      <w:r w:rsidRPr="00A237E5">
        <w:rPr>
          <w:rStyle w:val="Emphasis"/>
        </w:rPr>
        <w:t xml:space="preserve"> the </w:t>
      </w:r>
      <w:r w:rsidRPr="00A237E5">
        <w:rPr>
          <w:rStyle w:val="Emphasis"/>
          <w:highlight w:val="green"/>
        </w:rPr>
        <w:t>transportation</w:t>
      </w:r>
      <w:r w:rsidRPr="00A237E5">
        <w:rPr>
          <w:rStyle w:val="Emphasis"/>
        </w:rPr>
        <w:t xml:space="preserve"> infrastructure</w:t>
      </w:r>
      <w:r w:rsidRPr="00EC2C94">
        <w:rPr>
          <w:u w:val="single"/>
        </w:rPr>
        <w:t xml:space="preserve"> </w:t>
      </w:r>
      <w:r w:rsidRPr="00EC2C94">
        <w:rPr>
          <w:highlight w:val="green"/>
          <w:u w:val="single"/>
        </w:rPr>
        <w:t xml:space="preserve">extend </w:t>
      </w:r>
      <w:r w:rsidRPr="00A237E5">
        <w:rPr>
          <w:rStyle w:val="Emphasis"/>
          <w:highlight w:val="green"/>
        </w:rPr>
        <w:t>beyond land to</w:t>
      </w:r>
      <w:r w:rsidRPr="00A237E5">
        <w:rPr>
          <w:rStyle w:val="Emphasis"/>
        </w:rPr>
        <w:t xml:space="preserve"> the </w:t>
      </w:r>
      <w:r w:rsidRPr="00A237E5">
        <w:rPr>
          <w:rStyle w:val="Emphasis"/>
          <w:highlight w:val="green"/>
        </w:rPr>
        <w:t>sea</w:t>
      </w:r>
      <w:r w:rsidRPr="00EC2C94">
        <w:rPr>
          <w:sz w:val="16"/>
        </w:rPr>
        <w:t xml:space="preserve">. Vice Admiral Jonathan </w:t>
      </w:r>
      <w:proofErr w:type="spellStart"/>
      <w:r w:rsidRPr="00EC2C94">
        <w:rPr>
          <w:sz w:val="16"/>
        </w:rPr>
        <w:t>Greenert</w:t>
      </w:r>
      <w:proofErr w:type="spellEnd"/>
      <w:r w:rsidRPr="00EC2C94">
        <w:rPr>
          <w:sz w:val="16"/>
        </w:rPr>
        <w:t xml:space="preserve">, commander of the U.S. Seventh Fleet, said “one of my nightmares would be a maritime terrorism attack in the Strait of Malacca”.37 “There is a strain of al-Qaida in Southeast Asia, called Jemaah </w:t>
      </w:r>
      <w:proofErr w:type="spellStart"/>
      <w:r w:rsidRPr="00EC2C94">
        <w:rPr>
          <w:sz w:val="16"/>
        </w:rPr>
        <w:t>Islamiya</w:t>
      </w:r>
      <w:proofErr w:type="spellEnd"/>
      <w:r w:rsidRPr="00EC2C94">
        <w:rPr>
          <w:sz w:val="16"/>
        </w:rPr>
        <w:t xml:space="preserve">. They are actively pursuing a maritime terrorism capability that includes diving and mining training.”38 </w:t>
      </w:r>
      <w:r w:rsidRPr="00EC2C94">
        <w:rPr>
          <w:u w:val="single"/>
        </w:rPr>
        <w:t xml:space="preserve">As how this </w:t>
      </w:r>
      <w:r w:rsidRPr="00A237E5">
        <w:rPr>
          <w:rStyle w:val="Emphasis"/>
        </w:rPr>
        <w:t>might</w:t>
      </w:r>
      <w:r w:rsidRPr="00EC2C94">
        <w:rPr>
          <w:u w:val="single"/>
        </w:rPr>
        <w:t xml:space="preserve"> impact on the economy</w:t>
      </w:r>
      <w:r w:rsidRPr="00A237E5">
        <w:rPr>
          <w:rStyle w:val="Emphasis"/>
        </w:rPr>
        <w:t xml:space="preserve">, </w:t>
      </w:r>
      <w:r w:rsidRPr="00A237E5">
        <w:rPr>
          <w:rStyle w:val="Emphasis"/>
          <w:highlight w:val="green"/>
        </w:rPr>
        <w:t>$220 billion in trade comes through</w:t>
      </w:r>
      <w:r w:rsidRPr="00A237E5">
        <w:rPr>
          <w:rStyle w:val="Emphasis"/>
        </w:rPr>
        <w:t xml:space="preserve"> the </w:t>
      </w:r>
      <w:r w:rsidRPr="00A237E5">
        <w:rPr>
          <w:rStyle w:val="Emphasis"/>
          <w:highlight w:val="green"/>
        </w:rPr>
        <w:t>Seventh Fleet area of responsibility</w:t>
      </w:r>
      <w:r w:rsidRPr="00EC2C94">
        <w:rPr>
          <w:u w:val="single"/>
        </w:rPr>
        <w:t xml:space="preserve"> and </w:t>
      </w:r>
      <w:r w:rsidRPr="00A237E5">
        <w:rPr>
          <w:rStyle w:val="Emphasis"/>
          <w:highlight w:val="green"/>
        </w:rPr>
        <w:t>98% of the commerce is moved by sea</w:t>
      </w:r>
      <w:r w:rsidRPr="00EC2C94">
        <w:rPr>
          <w:u w:val="single"/>
        </w:rPr>
        <w:t xml:space="preserve">. Just as ports can be viewed a SPOF within the maritime transport system, there are </w:t>
      </w:r>
      <w:r w:rsidRPr="00A237E5">
        <w:rPr>
          <w:rStyle w:val="Emphasis"/>
        </w:rPr>
        <w:t>certain waterway</w:t>
      </w:r>
      <w:r w:rsidRPr="00EC2C94">
        <w:rPr>
          <w:u w:val="single"/>
        </w:rPr>
        <w:t xml:space="preserve"> </w:t>
      </w:r>
      <w:r w:rsidRPr="00A237E5">
        <w:rPr>
          <w:rStyle w:val="Emphasis"/>
        </w:rPr>
        <w:t>chokepoints</w:t>
      </w:r>
      <w:r w:rsidRPr="00EC2C94">
        <w:rPr>
          <w:u w:val="single"/>
        </w:rPr>
        <w:t xml:space="preserve"> or </w:t>
      </w:r>
      <w:r w:rsidRPr="00A237E5">
        <w:rPr>
          <w:rStyle w:val="Emphasis"/>
        </w:rPr>
        <w:t>heavily trafficked areas</w:t>
      </w:r>
      <w:r w:rsidRPr="00EC2C94">
        <w:rPr>
          <w:sz w:val="16"/>
        </w:rPr>
        <w:t xml:space="preserve"> that can be viewed as a high payoff target to a terrorist or result in catastrophic damage from a natural disaster.</w:t>
      </w:r>
    </w:p>
    <w:p w14:paraId="080569ED" w14:textId="77777777" w:rsidR="00AE1A2B" w:rsidRDefault="00AE1A2B" w:rsidP="00AE1A2B"/>
    <w:p w14:paraId="52BD4F63" w14:textId="77777777" w:rsidR="00AE1A2B" w:rsidRDefault="00AE1A2B" w:rsidP="00AE1A2B">
      <w:pPr>
        <w:pStyle w:val="Heading4"/>
      </w:pPr>
      <w:r w:rsidRPr="00A237E5">
        <w:rPr>
          <w:u w:val="single"/>
        </w:rPr>
        <w:t>Extinction</w:t>
      </w:r>
      <w:r>
        <w:t>.</w:t>
      </w:r>
    </w:p>
    <w:p w14:paraId="439B5BD6" w14:textId="77777777" w:rsidR="00AE1A2B" w:rsidRDefault="00AE1A2B" w:rsidP="00AE1A2B">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4" w:history="1">
        <w:r w:rsidRPr="003E7CF1">
          <w:rPr>
            <w:rStyle w:val="Hyperlink"/>
          </w:rPr>
          <w:t>https://www.weforum.org/agenda/2018/11/the-next-economic-crisis-could-cause-a-global-conflict-heres-why/</w:t>
        </w:r>
      </w:hyperlink>
      <w:r>
        <w:t>] // Re-Cut Justin</w:t>
      </w:r>
    </w:p>
    <w:p w14:paraId="3A1EF689" w14:textId="46C1176A" w:rsidR="00AE1A2B" w:rsidRDefault="00AE1A2B" w:rsidP="00AE1A2B">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lastRenderedPageBreak/>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proofErr w:type="gramStart"/>
      <w:r w:rsidRPr="00063A61">
        <w:rPr>
          <w:rStyle w:val="StyleUnderline"/>
          <w:highlight w:val="green"/>
        </w:rPr>
        <w:t xml:space="preserve">all </w:t>
      </w:r>
      <w:r w:rsidRPr="00063A61">
        <w:rPr>
          <w:rStyle w:val="StyleUnderline"/>
        </w:rPr>
        <w:t>the more</w:t>
      </w:r>
      <w:proofErr w:type="gramEnd"/>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r w:rsidRPr="00A010E6">
        <w:rPr>
          <w:rStyle w:val="StyleUnderline"/>
        </w:rPr>
        <w:t>anxiety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14:paraId="78AC2521" w14:textId="21206395" w:rsidR="00382CD0" w:rsidRDefault="00382CD0" w:rsidP="00382CD0">
      <w:pPr>
        <w:pStyle w:val="Heading2"/>
      </w:pPr>
      <w:r>
        <w:lastRenderedPageBreak/>
        <w:t>Offense</w:t>
      </w:r>
    </w:p>
    <w:p w14:paraId="72990D70" w14:textId="415BB9D3" w:rsidR="00382CD0" w:rsidRPr="00382CD0" w:rsidRDefault="00382CD0" w:rsidP="00382CD0">
      <w:r>
        <w:t>Extinction o/w</w:t>
      </w:r>
    </w:p>
    <w:p w14:paraId="2B7FCE10" w14:textId="2E5149A7" w:rsidR="00AE1A2B" w:rsidRDefault="00382CD0" w:rsidP="00382CD0">
      <w:pPr>
        <w:pStyle w:val="Heading2"/>
      </w:pPr>
      <w:r>
        <w:lastRenderedPageBreak/>
        <w:t>UV</w:t>
      </w:r>
    </w:p>
    <w:p w14:paraId="25AC564B" w14:textId="77777777" w:rsidR="00382CD0" w:rsidRDefault="00382CD0" w:rsidP="00382CD0">
      <w:pPr>
        <w:pStyle w:val="Heading3"/>
      </w:pPr>
      <w:r>
        <w:lastRenderedPageBreak/>
        <w:t>NC – AT: 1AR Theory DTD</w:t>
      </w:r>
    </w:p>
    <w:p w14:paraId="5F7746EC" w14:textId="77777777" w:rsidR="00382CD0" w:rsidRDefault="00382CD0" w:rsidP="00382CD0">
      <w:pPr>
        <w:pStyle w:val="Heading4"/>
      </w:pPr>
      <w:r w:rsidRPr="00921799">
        <w:t xml:space="preserve">They get 1AR theory but it’s not DTD- incentivizes reading 10 </w:t>
      </w:r>
      <w:proofErr w:type="spellStart"/>
      <w:r w:rsidRPr="00921799">
        <w:t>friv</w:t>
      </w:r>
      <w:proofErr w:type="spellEnd"/>
      <w:r w:rsidRPr="00921799">
        <w:t xml:space="preserve"> shells since they can win on any of them- AND, 1AR time advantage on 1AR theory since they get 2 speeches and 7 min, abuse is self-imposed b/c they could always better develop the shell in the 1ar; proportional- reading theory cancels out the abuse; and no reason short speech means drop the debater- just get more efficient or don’t read theory.</w:t>
      </w:r>
    </w:p>
    <w:p w14:paraId="7F835385" w14:textId="7DE8B71A" w:rsidR="00382CD0" w:rsidRDefault="00382CD0" w:rsidP="00382CD0"/>
    <w:p w14:paraId="63C56BCF" w14:textId="6588053C" w:rsidR="00382CD0" w:rsidRDefault="00382CD0" w:rsidP="00382CD0">
      <w:r>
        <w:t>No presumption/permissibility</w:t>
      </w:r>
    </w:p>
    <w:p w14:paraId="599527C7" w14:textId="77777777" w:rsidR="00382CD0" w:rsidRDefault="00382CD0" w:rsidP="00382CD0">
      <w:pPr>
        <w:pStyle w:val="Heading4"/>
      </w:pPr>
      <w:r>
        <w:t>Cosmology- Certain actions like murder are still intuitively bad. They base their calculus on aliens that we don’t even exist, it’s only useful to consider util for the finite people we know are alive</w:t>
      </w:r>
    </w:p>
    <w:p w14:paraId="6B0E9AE4" w14:textId="2A5919E3" w:rsidR="00382CD0" w:rsidRPr="00382CD0" w:rsidRDefault="00382CD0" w:rsidP="00382CD0">
      <w:r>
        <w:t xml:space="preserve">Death is the worst evil, </w:t>
      </w:r>
      <w:proofErr w:type="spellStart"/>
      <w:r>
        <w:t>ext</w:t>
      </w:r>
      <w:proofErr w:type="spellEnd"/>
      <w:r>
        <w:t xml:space="preserve"> first</w:t>
      </w:r>
    </w:p>
    <w:sectPr w:rsidR="00382CD0" w:rsidRPr="00382CD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Droid Sans Fallback">
    <w:panose1 w:val="020B0604020202020204"/>
    <w:charset w:val="00"/>
    <w:family w:val="roman"/>
    <w:notTrueType/>
    <w:pitch w:val="default"/>
  </w:font>
  <w:font w:name="Lohit Hindi">
    <w:altName w:val="Yu Gothic"/>
    <w:panose1 w:val="020B0604020202020204"/>
    <w:charset w:val="80"/>
    <w:family w:val="auto"/>
    <w:pitch w:val="variable"/>
  </w:font>
  <w:font w:name="Copperplate Gothic Bold">
    <w:panose1 w:val="020E0705020206020404"/>
    <w:charset w:val="4D"/>
    <w:family w:val="swiss"/>
    <w:pitch w:val="variable"/>
    <w:sig w:usb0="00000003" w:usb1="00000000" w:usb2="00000000" w:usb3="00000000" w:csb0="00000001" w:csb1="00000000"/>
  </w:font>
  <w:font w:name="Minion Pro">
    <w:altName w:val="Cambria"/>
    <w:panose1 w:val="020B0604020202020204"/>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4E"/>
    <w:family w:val="auto"/>
    <w:pitch w:val="variable"/>
    <w:sig w:usb0="E00002FF" w:usb1="7AC7FFFF" w:usb2="00000012" w:usb3="00000000" w:csb0="0002000D"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Sabon LT Std">
    <w:altName w:val="Cambria"/>
    <w:panose1 w:val="020B0604020202020204"/>
    <w:charset w:val="4D"/>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Baskerville">
    <w:panose1 w:val="02020502070401020303"/>
    <w:charset w:val="00"/>
    <w:family w:val="roman"/>
    <w:pitch w:val="variable"/>
    <w:sig w:usb0="80000067" w:usb1="02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notTrueType/>
    <w:pitch w:val="variable"/>
    <w:sig w:usb0="80000A67" w:usb1="00000000" w:usb2="00000000" w:usb3="00000000" w:csb0="000001F7" w:csb1="00000000"/>
  </w:font>
  <w:font w:name="Times New Roman Bold">
    <w:altName w:val="Times New Roman"/>
    <w:panose1 w:val="020B0604020202020204"/>
    <w:charset w:val="00"/>
    <w:family w:val="auto"/>
    <w:pitch w:val="variable"/>
    <w:sig w:usb0="E0002AFF" w:usb1="C0007841" w:usb2="00000009" w:usb3="00000000" w:csb0="000001FF" w:csb1="00000000"/>
  </w:font>
  <w:font w:name="Futura">
    <w:panose1 w:val="020B0602020204020303"/>
    <w:charset w:val="00"/>
    <w:family w:val="swiss"/>
    <w:pitch w:val="variable"/>
    <w:sig w:usb0="A00002AF" w:usb1="5000214A" w:usb2="00000000" w:usb3="00000000" w:csb0="0000009F" w:csb1="00000000"/>
  </w:font>
  <w:font w:name="Estrangelo Edessa">
    <w:panose1 w:val="020B0604020202020204"/>
    <w:charset w:val="01"/>
    <w:family w:val="roman"/>
    <w:pitch w:val="variable"/>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pitch w:val="variable"/>
    <w:sig w:usb0="00000287" w:usb1="00000000" w:usb2="00000000" w:usb3="00000000" w:csb0="0000009F" w:csb1="00000000"/>
  </w:font>
  <w:font w:name="Showcard Gothic">
    <w:panose1 w:val="020B0604020202020204"/>
    <w:charset w:val="4D"/>
    <w:family w:val="decorative"/>
    <w:pitch w:val="variable"/>
    <w:sig w:usb0="00000003" w:usb1="00000000" w:usb2="00000000" w:usb3="00000000" w:csb0="00000001" w:csb1="00000000"/>
  </w:font>
  <w:font w:name="Meridien-Italic">
    <w:altName w:val="Cambria"/>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Palatino">
    <w:panose1 w:val="00000000000000000000"/>
    <w:charset w:val="4D"/>
    <w:family w:val="auto"/>
    <w:notTrueType/>
    <w:pitch w:val="variable"/>
    <w:sig w:usb0="A00002FF" w:usb1="7800205A" w:usb2="14600000" w:usb3="00000000" w:csb0="00000193" w:csb1="00000000"/>
  </w:font>
  <w:font w:name="Scala">
    <w:altName w:val="Calibri"/>
    <w:panose1 w:val="020B0604020202020204"/>
    <w:charset w:val="00"/>
    <w:family w:val="roman"/>
    <w:notTrueType/>
    <w:pitch w:val="default"/>
    <w:sig w:usb0="00000003" w:usb1="00000000" w:usb2="00000000" w:usb3="00000000" w:csb0="00000001" w:csb1="00000000"/>
  </w:font>
  <w:font w:name="Arial Rounded MT Bold">
    <w:panose1 w:val="020F0704030504030204"/>
    <w:charset w:val="4D"/>
    <w:family w:val="swiss"/>
    <w:pitch w:val="variable"/>
    <w:sig w:usb0="00000003" w:usb1="00000000" w:usb2="00000000" w:usb3="00000000" w:csb0="00000001" w:csb1="00000000"/>
  </w:font>
  <w:font w:name="Times-Italic">
    <w:altName w:val="Times New Roman"/>
    <w:panose1 w:val="00000500000000090000"/>
    <w:charset w:val="4D"/>
    <w:family w:val="roman"/>
    <w:notTrueType/>
    <w:pitch w:val="default"/>
    <w:sig w:usb0="00000003" w:usb1="00000000" w:usb2="00000000" w:usb3="00000000" w:csb0="00000001" w:csb1="00000000"/>
  </w:font>
  <w:font w:name="Times-Roman">
    <w:altName w:val="Times New Roman"/>
    <w:panose1 w:val="00000500000000020000"/>
    <w:charset w:val="4D"/>
    <w:family w:val="roman"/>
    <w:pitch w:val="default"/>
    <w:sig w:usb0="03000000"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sig w:usb0="00000003" w:usb1="00000000" w:usb2="00000000" w:usb3="00000000" w:csb0="00000001" w:csb1="00000000"/>
  </w:font>
  <w:font w:name="Frutiger 45 Light">
    <w:altName w:val="Times New Roman"/>
    <w:panose1 w:val="020B0604020202020204"/>
    <w:charset w:val="00"/>
    <w:family w:val="swiss"/>
    <w:notTrueType/>
    <w:pitch w:val="default"/>
    <w:sig w:usb0="03000003" w:usb1="00000000" w:usb2="00000000" w:usb3="00000000" w:csb0="00000001" w:csb1="00000000"/>
  </w:font>
  <w:font w:name="Arial Bold">
    <w:altName w:val="Arial"/>
    <w:panose1 w:val="020B0604020202020204"/>
    <w:charset w:val="00"/>
    <w:family w:val="auto"/>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B16004"/>
    <w:multiLevelType w:val="hybridMultilevel"/>
    <w:tmpl w:val="804C5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AE4006"/>
    <w:multiLevelType w:val="hybridMultilevel"/>
    <w:tmpl w:val="160E8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9141DF"/>
    <w:multiLevelType w:val="hybridMultilevel"/>
    <w:tmpl w:val="D2DCF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AF85D16"/>
    <w:multiLevelType w:val="hybridMultilevel"/>
    <w:tmpl w:val="BD247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3F14CF"/>
    <w:multiLevelType w:val="hybridMultilevel"/>
    <w:tmpl w:val="F20AE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8773B9"/>
    <w:multiLevelType w:val="hybridMultilevel"/>
    <w:tmpl w:val="69E60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3D66F6"/>
    <w:multiLevelType w:val="hybridMultilevel"/>
    <w:tmpl w:val="C7488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DCE7A18"/>
    <w:multiLevelType w:val="hybridMultilevel"/>
    <w:tmpl w:val="1B224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5A6E31"/>
    <w:multiLevelType w:val="hybridMultilevel"/>
    <w:tmpl w:val="F4180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155F00"/>
    <w:multiLevelType w:val="hybridMultilevel"/>
    <w:tmpl w:val="37BA6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DC97FCF"/>
    <w:multiLevelType w:val="hybridMultilevel"/>
    <w:tmpl w:val="AF528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0634774"/>
    <w:multiLevelType w:val="hybridMultilevel"/>
    <w:tmpl w:val="27B84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9970CC"/>
    <w:multiLevelType w:val="hybridMultilevel"/>
    <w:tmpl w:val="13169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7B2761"/>
    <w:multiLevelType w:val="hybridMultilevel"/>
    <w:tmpl w:val="A9BE8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873C20"/>
    <w:multiLevelType w:val="hybridMultilevel"/>
    <w:tmpl w:val="A1282268"/>
    <w:lvl w:ilvl="0" w:tplc="6988FD9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900255"/>
    <w:multiLevelType w:val="hybridMultilevel"/>
    <w:tmpl w:val="55E8F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5A3F03"/>
    <w:multiLevelType w:val="hybridMultilevel"/>
    <w:tmpl w:val="48AA24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013C9C"/>
    <w:multiLevelType w:val="hybridMultilevel"/>
    <w:tmpl w:val="CC4E4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E4C725E"/>
    <w:multiLevelType w:val="hybridMultilevel"/>
    <w:tmpl w:val="9C9EC4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23"/>
  </w:num>
  <w:num w:numId="15">
    <w:abstractNumId w:val="33"/>
  </w:num>
  <w:num w:numId="16">
    <w:abstractNumId w:val="19"/>
  </w:num>
  <w:num w:numId="17">
    <w:abstractNumId w:val="25"/>
  </w:num>
  <w:num w:numId="18">
    <w:abstractNumId w:val="28"/>
  </w:num>
  <w:num w:numId="19">
    <w:abstractNumId w:val="11"/>
  </w:num>
  <w:num w:numId="20">
    <w:abstractNumId w:val="15"/>
  </w:num>
  <w:num w:numId="21">
    <w:abstractNumId w:val="16"/>
  </w:num>
  <w:num w:numId="22">
    <w:abstractNumId w:val="17"/>
  </w:num>
  <w:num w:numId="23">
    <w:abstractNumId w:val="24"/>
  </w:num>
  <w:num w:numId="24">
    <w:abstractNumId w:val="30"/>
  </w:num>
  <w:num w:numId="25">
    <w:abstractNumId w:val="22"/>
  </w:num>
  <w:num w:numId="26">
    <w:abstractNumId w:val="18"/>
  </w:num>
  <w:num w:numId="27">
    <w:abstractNumId w:val="12"/>
  </w:num>
  <w:num w:numId="28">
    <w:abstractNumId w:val="20"/>
  </w:num>
  <w:num w:numId="29">
    <w:abstractNumId w:val="32"/>
  </w:num>
  <w:num w:numId="30">
    <w:abstractNumId w:val="26"/>
  </w:num>
  <w:num w:numId="31">
    <w:abstractNumId w:val="21"/>
  </w:num>
  <w:num w:numId="32">
    <w:abstractNumId w:val="34"/>
  </w:num>
  <w:num w:numId="33">
    <w:abstractNumId w:val="31"/>
  </w:num>
  <w:num w:numId="34">
    <w:abstractNumId w:val="2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E1A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CD0"/>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4CD"/>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A2B"/>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088"/>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24A21C"/>
  <w14:defaultImageDpi w14:val="300"/>
  <w15:docId w15:val="{ADC19193-688B-5F4D-BFC5-D608BFAED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1A2B"/>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AHeading 1,F2 - Heading 1,Brief - Heading 1,Block Header"/>
    <w:basedOn w:val="Normal"/>
    <w:next w:val="Normal"/>
    <w:link w:val="Heading1Char"/>
    <w:uiPriority w:val="9"/>
    <w:qFormat/>
    <w:rsid w:val="00AE1A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AE1A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AE1A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TAG,Ch,no read,No Spacing211,No Spacing12,No Spacing2111,No Spacing4,No Spacing11111,No Spacing5,No Spacing21,Tags,tags,No Spacing1111,ta,t,Ta,T"/>
    <w:basedOn w:val="Normal"/>
    <w:next w:val="Normal"/>
    <w:link w:val="Heading4Char"/>
    <w:uiPriority w:val="9"/>
    <w:unhideWhenUsed/>
    <w:qFormat/>
    <w:rsid w:val="00AE1A2B"/>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nhideWhenUsed/>
    <w:qFormat/>
    <w:rsid w:val="00AE1A2B"/>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aliases w:val="Title (no index)"/>
    <w:basedOn w:val="Heading3"/>
    <w:next w:val="Normal"/>
    <w:link w:val="Heading6Char"/>
    <w:unhideWhenUsed/>
    <w:qFormat/>
    <w:rsid w:val="00AE1A2B"/>
    <w:pPr>
      <w:pageBreakBefore w:val="0"/>
      <w:spacing w:before="200" w:line="240" w:lineRule="auto"/>
      <w:jc w:val="left"/>
      <w:outlineLvl w:val="5"/>
    </w:pPr>
    <w:rPr>
      <w:rFonts w:asciiTheme="majorHAnsi" w:hAnsiTheme="majorHAnsi"/>
      <w:b w:val="0"/>
      <w:bCs w:val="0"/>
      <w:i/>
      <w:iCs/>
      <w:color w:val="243F60" w:themeColor="accent1" w:themeShade="7F"/>
      <w:sz w:val="22"/>
      <w:szCs w:val="22"/>
      <w:u w:val="none"/>
    </w:rPr>
  </w:style>
  <w:style w:type="paragraph" w:styleId="Heading7">
    <w:name w:val="heading 7"/>
    <w:basedOn w:val="Normal"/>
    <w:next w:val="Normal"/>
    <w:link w:val="Heading7Char"/>
    <w:unhideWhenUsed/>
    <w:qFormat/>
    <w:rsid w:val="00AE1A2B"/>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AE1A2B"/>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AE1A2B"/>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AE1A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1A2B"/>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AHeading 1 Char,F2 - Heading 1 Char"/>
    <w:basedOn w:val="DefaultParagraphFont"/>
    <w:link w:val="Heading1"/>
    <w:uiPriority w:val="9"/>
    <w:rsid w:val="00AE1A2B"/>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AE1A2B"/>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E1A2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TAG Char,Ch Char,no read Char,No Spacing211 Char,No Spacing12 Char,No Spacing2111 Char"/>
    <w:basedOn w:val="DefaultParagraphFont"/>
    <w:link w:val="Heading4"/>
    <w:uiPriority w:val="9"/>
    <w:rsid w:val="00AE1A2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AE1A2B"/>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AE1A2B"/>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
    <w:basedOn w:val="DefaultParagraphFont"/>
    <w:link w:val="textbold"/>
    <w:uiPriority w:val="20"/>
    <w:qFormat/>
    <w:rsid w:val="00AE1A2B"/>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AE1A2B"/>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AE1A2B"/>
    <w:rPr>
      <w:color w:val="auto"/>
      <w:u w:val="none"/>
    </w:rPr>
  </w:style>
  <w:style w:type="paragraph" w:styleId="DocumentMap">
    <w:name w:val="Document Map"/>
    <w:basedOn w:val="Normal"/>
    <w:link w:val="DocumentMapChar"/>
    <w:uiPriority w:val="99"/>
    <w:unhideWhenUsed/>
    <w:rsid w:val="00AE1A2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E1A2B"/>
    <w:rPr>
      <w:rFonts w:ascii="Lucida Grande" w:hAnsi="Lucida Grande" w:cs="Lucida Grande"/>
    </w:rPr>
  </w:style>
  <w:style w:type="paragraph" w:customStyle="1" w:styleId="textbold">
    <w:name w:val="text bold"/>
    <w:basedOn w:val="Normal"/>
    <w:link w:val="Emphasis"/>
    <w:uiPriority w:val="20"/>
    <w:qFormat/>
    <w:rsid w:val="00AE1A2B"/>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AE1A2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aliases w:val="Blocks Char"/>
    <w:basedOn w:val="DefaultParagraphFont"/>
    <w:link w:val="Heading5"/>
    <w:rsid w:val="00AE1A2B"/>
    <w:rPr>
      <w:rFonts w:asciiTheme="majorHAnsi" w:eastAsiaTheme="majorEastAsia" w:hAnsiTheme="majorHAnsi" w:cstheme="majorBidi"/>
      <w:color w:val="243F60" w:themeColor="accent1" w:themeShade="7F"/>
      <w:sz w:val="22"/>
    </w:rPr>
  </w:style>
  <w:style w:type="character" w:customStyle="1" w:styleId="Heading6Char">
    <w:name w:val="Heading 6 Char"/>
    <w:aliases w:val="Title (no index) Char"/>
    <w:basedOn w:val="DefaultParagraphFont"/>
    <w:link w:val="Heading6"/>
    <w:rsid w:val="00AE1A2B"/>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rsid w:val="00AE1A2B"/>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rsid w:val="00AE1A2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AE1A2B"/>
    <w:rPr>
      <w:rFonts w:asciiTheme="majorHAnsi" w:eastAsiaTheme="majorEastAsia" w:hAnsiTheme="majorHAnsi" w:cstheme="majorBidi"/>
      <w:i/>
      <w:iCs/>
      <w:color w:val="404040" w:themeColor="text1" w:themeTint="BF"/>
      <w:sz w:val="20"/>
      <w:szCs w:val="20"/>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6"/>
    <w:qFormat/>
    <w:rsid w:val="00AE1A2B"/>
    <w:rPr>
      <w:u w:val="single"/>
    </w:rPr>
  </w:style>
  <w:style w:type="paragraph" w:styleId="Title">
    <w:name w:val="Title"/>
    <w:aliases w:val="title,UNDERLINE,Cites and Cards,Bold Underlined,Block Heading,Read This,Non Read Text,Debate Normal"/>
    <w:basedOn w:val="Normal"/>
    <w:link w:val="TitleChar"/>
    <w:uiPriority w:val="6"/>
    <w:qFormat/>
    <w:rsid w:val="00AE1A2B"/>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qFormat/>
    <w:rsid w:val="00AE1A2B"/>
    <w:rPr>
      <w:rFonts w:asciiTheme="majorHAnsi" w:eastAsiaTheme="majorEastAsia" w:hAnsiTheme="majorHAnsi" w:cstheme="majorBidi"/>
      <w:spacing w:val="-10"/>
      <w:kern w:val="28"/>
      <w:sz w:val="56"/>
      <w:szCs w:val="5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E1A2B"/>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aliases w:val="6 font"/>
    <w:basedOn w:val="Normal"/>
    <w:uiPriority w:val="34"/>
    <w:qFormat/>
    <w:rsid w:val="00AE1A2B"/>
    <w:pPr>
      <w:ind w:left="720"/>
      <w:contextualSpacing/>
    </w:pPr>
  </w:style>
  <w:style w:type="character" w:styleId="Strong">
    <w:name w:val="Strong"/>
    <w:aliases w:val="8 pt font,Citation Char Char1 Char Char Char Char Char,Cut,Small 1,Read Char Char Char,Citation Char Char Char1,Read Char Char1"/>
    <w:basedOn w:val="DefaultParagraphFont"/>
    <w:uiPriority w:val="22"/>
    <w:qFormat/>
    <w:rsid w:val="00AE1A2B"/>
    <w:rPr>
      <w:b/>
      <w:bCs/>
    </w:rPr>
  </w:style>
  <w:style w:type="paragraph" w:customStyle="1" w:styleId="gntarbp">
    <w:name w:val="gnt_ar_b_p"/>
    <w:basedOn w:val="Normal"/>
    <w:rsid w:val="00AE1A2B"/>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1">
    <w:name w:val="Unresolved Mention1"/>
    <w:basedOn w:val="DefaultParagraphFont"/>
    <w:uiPriority w:val="99"/>
    <w:unhideWhenUsed/>
    <w:rsid w:val="00AE1A2B"/>
    <w:rPr>
      <w:color w:val="605E5C"/>
      <w:shd w:val="clear" w:color="auto" w:fill="E1DFDD"/>
    </w:rPr>
  </w:style>
  <w:style w:type="paragraph" w:customStyle="1" w:styleId="UnderlinePara">
    <w:name w:val="Underline Para"/>
    <w:basedOn w:val="Normal"/>
    <w:uiPriority w:val="1"/>
    <w:qFormat/>
    <w:rsid w:val="00AE1A2B"/>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AE1A2B"/>
    <w:rPr>
      <w:b/>
      <w:u w:val="single"/>
    </w:rPr>
  </w:style>
  <w:style w:type="character" w:customStyle="1" w:styleId="Minimize">
    <w:name w:val="Minimize"/>
    <w:uiPriority w:val="1"/>
    <w:qFormat/>
    <w:rsid w:val="00AE1A2B"/>
    <w:rPr>
      <w:rFonts w:asciiTheme="minorHAnsi" w:hAnsiTheme="minorHAnsi"/>
      <w:sz w:val="16"/>
    </w:rPr>
  </w:style>
  <w:style w:type="paragraph" w:customStyle="1" w:styleId="Underline2">
    <w:name w:val="Underline2"/>
    <w:basedOn w:val="Normal"/>
    <w:link w:val="Underline2Char"/>
    <w:autoRedefine/>
    <w:uiPriority w:val="4"/>
    <w:qFormat/>
    <w:rsid w:val="00AE1A2B"/>
    <w:rPr>
      <w:b/>
      <w:u w:val="single"/>
    </w:rPr>
  </w:style>
  <w:style w:type="character" w:customStyle="1" w:styleId="Underline2Char">
    <w:name w:val="Underline2 Char"/>
    <w:basedOn w:val="DefaultParagraphFont"/>
    <w:link w:val="Underline2"/>
    <w:uiPriority w:val="4"/>
    <w:rsid w:val="00AE1A2B"/>
    <w:rPr>
      <w:rFonts w:ascii="Calibri" w:hAnsi="Calibri"/>
      <w:b/>
      <w:sz w:val="22"/>
      <w:u w:val="single"/>
    </w:rPr>
  </w:style>
  <w:style w:type="character" w:customStyle="1" w:styleId="BoldUnderline0">
    <w:name w:val="BoldUnderline"/>
    <w:basedOn w:val="DefaultParagraphFont"/>
    <w:uiPriority w:val="1"/>
    <w:qFormat/>
    <w:rsid w:val="00AE1A2B"/>
    <w:rPr>
      <w:rFonts w:ascii="Arial" w:hAnsi="Arial"/>
      <w:b/>
      <w:sz w:val="20"/>
      <w:u w:val="single"/>
    </w:rPr>
  </w:style>
  <w:style w:type="character" w:styleId="FootnoteReference">
    <w:name w:val="footnote reference"/>
    <w:aliases w:val="FN Ref,footnote reference,fr,o,FR,(NECG) Footnote Reference"/>
    <w:basedOn w:val="DefaultParagraphFont"/>
    <w:unhideWhenUsed/>
    <w:qFormat/>
    <w:rsid w:val="00AE1A2B"/>
    <w:rPr>
      <w:vertAlign w:val="superscript"/>
    </w:rPr>
  </w:style>
  <w:style w:type="paragraph" w:styleId="FootnoteText">
    <w:name w:val="footnote text"/>
    <w:basedOn w:val="Normal"/>
    <w:link w:val="FootnoteTextChar"/>
    <w:unhideWhenUsed/>
    <w:qFormat/>
    <w:rsid w:val="00AE1A2B"/>
    <w:pPr>
      <w:spacing w:line="256" w:lineRule="auto"/>
    </w:pPr>
    <w:rPr>
      <w:sz w:val="20"/>
      <w:szCs w:val="20"/>
    </w:rPr>
  </w:style>
  <w:style w:type="character" w:customStyle="1" w:styleId="FootnoteTextChar">
    <w:name w:val="Footnote Text Char"/>
    <w:basedOn w:val="DefaultParagraphFont"/>
    <w:link w:val="FootnoteText"/>
    <w:rsid w:val="00AE1A2B"/>
    <w:rPr>
      <w:rFonts w:ascii="Calibri" w:hAnsi="Calibri"/>
      <w:sz w:val="20"/>
      <w:szCs w:val="20"/>
    </w:rPr>
  </w:style>
  <w:style w:type="paragraph" w:customStyle="1" w:styleId="clay-paragraph">
    <w:name w:val="clay-paragraph"/>
    <w:basedOn w:val="Normal"/>
    <w:rsid w:val="00AE1A2B"/>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AE1A2B"/>
  </w:style>
  <w:style w:type="character" w:customStyle="1" w:styleId="gmail-styleunderline">
    <w:name w:val="gmail-styleunderline"/>
    <w:basedOn w:val="DefaultParagraphFont"/>
    <w:rsid w:val="00AE1A2B"/>
  </w:style>
  <w:style w:type="paragraph" w:customStyle="1" w:styleId="css-182kmce">
    <w:name w:val="css-182kmce"/>
    <w:basedOn w:val="Normal"/>
    <w:rsid w:val="00AE1A2B"/>
    <w:pPr>
      <w:spacing w:before="100" w:beforeAutospacing="1" w:after="100" w:afterAutospacing="1" w:line="240" w:lineRule="auto"/>
    </w:pPr>
    <w:rPr>
      <w:rFonts w:eastAsia="Times New Roman"/>
      <w:lang w:eastAsia="ko-KR"/>
    </w:rPr>
  </w:style>
  <w:style w:type="character" w:customStyle="1" w:styleId="inline-garnett-quote">
    <w:name w:val="inline-garnett-quote"/>
    <w:basedOn w:val="DefaultParagraphFont"/>
    <w:rsid w:val="00AE1A2B"/>
  </w:style>
  <w:style w:type="paragraph" w:customStyle="1" w:styleId="pullquote-paragraph">
    <w:name w:val="pullquote-paragraph"/>
    <w:basedOn w:val="Normal"/>
    <w:rsid w:val="00AE1A2B"/>
    <w:pPr>
      <w:spacing w:before="100" w:beforeAutospacing="1" w:after="100" w:afterAutospacing="1" w:line="240" w:lineRule="auto"/>
    </w:pPr>
    <w:rPr>
      <w:rFonts w:eastAsia="Times New Roman"/>
      <w:lang w:eastAsia="ko-KR"/>
    </w:rPr>
  </w:style>
  <w:style w:type="character" w:styleId="HTMLCite">
    <w:name w:val="HTML Cite"/>
    <w:basedOn w:val="DefaultParagraphFont"/>
    <w:uiPriority w:val="99"/>
    <w:unhideWhenUsed/>
    <w:rsid w:val="00AE1A2B"/>
    <w:rPr>
      <w:i/>
      <w:iCs/>
    </w:rPr>
  </w:style>
  <w:style w:type="paragraph" w:customStyle="1" w:styleId="font--body">
    <w:name w:val="font--body"/>
    <w:basedOn w:val="Normal"/>
    <w:uiPriority w:val="99"/>
    <w:rsid w:val="00AE1A2B"/>
    <w:pPr>
      <w:spacing w:before="100" w:beforeAutospacing="1" w:after="100" w:afterAutospacing="1" w:line="240" w:lineRule="auto"/>
    </w:pPr>
    <w:rPr>
      <w:rFonts w:eastAsia="Times New Roman"/>
      <w:lang w:eastAsia="ko-KR"/>
    </w:rPr>
  </w:style>
  <w:style w:type="paragraph" w:customStyle="1" w:styleId="slate-paragraph">
    <w:name w:val="slate-paragraph"/>
    <w:basedOn w:val="Normal"/>
    <w:uiPriority w:val="99"/>
    <w:rsid w:val="00AE1A2B"/>
    <w:pPr>
      <w:spacing w:before="100" w:beforeAutospacing="1" w:after="100" w:afterAutospacing="1" w:line="240" w:lineRule="auto"/>
    </w:pPr>
    <w:rPr>
      <w:rFonts w:eastAsia="Times New Roman"/>
      <w:lang w:eastAsia="ko-KR"/>
    </w:rPr>
  </w:style>
  <w:style w:type="character" w:customStyle="1" w:styleId="numbers">
    <w:name w:val="numbers"/>
    <w:basedOn w:val="DefaultParagraphFont"/>
    <w:rsid w:val="00AE1A2B"/>
  </w:style>
  <w:style w:type="paragraph" w:customStyle="1" w:styleId="endmarkenabled">
    <w:name w:val="endmarkenabled"/>
    <w:basedOn w:val="Normal"/>
    <w:rsid w:val="00AE1A2B"/>
    <w:pPr>
      <w:spacing w:before="100" w:beforeAutospacing="1" w:after="100" w:afterAutospacing="1" w:line="240" w:lineRule="auto"/>
    </w:pPr>
    <w:rPr>
      <w:rFonts w:eastAsia="Times New Roman"/>
      <w:lang w:eastAsia="ko-KR"/>
    </w:rPr>
  </w:style>
  <w:style w:type="character" w:customStyle="1" w:styleId="link">
    <w:name w:val="link"/>
    <w:basedOn w:val="DefaultParagraphFont"/>
    <w:rsid w:val="00AE1A2B"/>
  </w:style>
  <w:style w:type="paragraph" w:customStyle="1" w:styleId="css-exrw3m">
    <w:name w:val="css-exrw3m"/>
    <w:basedOn w:val="Normal"/>
    <w:uiPriority w:val="99"/>
    <w:rsid w:val="00AE1A2B"/>
    <w:pPr>
      <w:spacing w:before="100" w:beforeAutospacing="1" w:after="100" w:afterAutospacing="1" w:line="240" w:lineRule="auto"/>
    </w:pPr>
    <w:rPr>
      <w:rFonts w:eastAsia="Times New Roman"/>
    </w:rPr>
  </w:style>
  <w:style w:type="character" w:customStyle="1" w:styleId="css-8l6xbc">
    <w:name w:val="css-8l6xbc"/>
    <w:basedOn w:val="DefaultParagraphFont"/>
    <w:rsid w:val="00AE1A2B"/>
  </w:style>
  <w:style w:type="paragraph" w:customStyle="1" w:styleId="t-body-text">
    <w:name w:val="t-body-text"/>
    <w:basedOn w:val="Normal"/>
    <w:uiPriority w:val="99"/>
    <w:rsid w:val="00AE1A2B"/>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unhideWhenUsed/>
    <w:rsid w:val="00AE1A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AE1A2B"/>
    <w:rPr>
      <w:rFonts w:ascii="Segoe UI" w:hAnsi="Segoe UI" w:cs="Segoe UI"/>
      <w:sz w:val="18"/>
      <w:szCs w:val="18"/>
    </w:rPr>
  </w:style>
  <w:style w:type="character" w:customStyle="1" w:styleId="caps">
    <w:name w:val="caps"/>
    <w:basedOn w:val="DefaultParagraphFont"/>
    <w:rsid w:val="00AE1A2B"/>
  </w:style>
  <w:style w:type="paragraph" w:customStyle="1" w:styleId="c-user-cardbio">
    <w:name w:val="c-user-card__bio"/>
    <w:basedOn w:val="Normal"/>
    <w:uiPriority w:val="99"/>
    <w:rsid w:val="00AE1A2B"/>
    <w:pPr>
      <w:spacing w:before="100" w:beforeAutospacing="1" w:after="100" w:afterAutospacing="1" w:line="240" w:lineRule="auto"/>
    </w:pPr>
    <w:rPr>
      <w:rFonts w:eastAsia="Times New Roman"/>
    </w:rPr>
  </w:style>
  <w:style w:type="paragraph" w:customStyle="1" w:styleId="selectionshareable">
    <w:name w:val="selectionshareable"/>
    <w:basedOn w:val="Normal"/>
    <w:uiPriority w:val="99"/>
    <w:qFormat/>
    <w:rsid w:val="00AE1A2B"/>
    <w:pPr>
      <w:spacing w:before="100" w:beforeAutospacing="1" w:after="100" w:afterAutospacing="1" w:line="240" w:lineRule="auto"/>
    </w:pPr>
    <w:rPr>
      <w:rFonts w:eastAsia="Times New Roman"/>
    </w:rPr>
  </w:style>
  <w:style w:type="character" w:customStyle="1" w:styleId="3oh-">
    <w:name w:val="_3oh-"/>
    <w:basedOn w:val="DefaultParagraphFont"/>
    <w:rsid w:val="00AE1A2B"/>
  </w:style>
  <w:style w:type="paragraph" w:customStyle="1" w:styleId="normal1">
    <w:name w:val="normal1"/>
    <w:basedOn w:val="Normal"/>
    <w:rsid w:val="00AE1A2B"/>
    <w:pPr>
      <w:spacing w:before="100" w:beforeAutospacing="1" w:after="100" w:afterAutospacing="1" w:line="240" w:lineRule="auto"/>
    </w:pPr>
    <w:rPr>
      <w:rFonts w:eastAsia="Times New Roman"/>
    </w:rPr>
  </w:style>
  <w:style w:type="character" w:customStyle="1" w:styleId="c-timestamplabel">
    <w:name w:val="c-timestamp__label"/>
    <w:basedOn w:val="DefaultParagraphFont"/>
    <w:rsid w:val="00AE1A2B"/>
  </w:style>
  <w:style w:type="character" w:customStyle="1" w:styleId="c-messagelistunreaddividerlabel">
    <w:name w:val="c-message_list__unread_divider__label"/>
    <w:basedOn w:val="DefaultParagraphFont"/>
    <w:rsid w:val="00AE1A2B"/>
  </w:style>
  <w:style w:type="character" w:customStyle="1" w:styleId="c-messagesender">
    <w:name w:val="c-message__sender"/>
    <w:basedOn w:val="DefaultParagraphFont"/>
    <w:rsid w:val="00AE1A2B"/>
  </w:style>
  <w:style w:type="character" w:customStyle="1" w:styleId="c-reactioncount">
    <w:name w:val="c-reaction__count"/>
    <w:basedOn w:val="DefaultParagraphFont"/>
    <w:rsid w:val="00AE1A2B"/>
  </w:style>
  <w:style w:type="paragraph" w:customStyle="1" w:styleId="Analytic">
    <w:name w:val="Analytic"/>
    <w:basedOn w:val="Normal"/>
    <w:link w:val="AnalyticChar"/>
    <w:autoRedefine/>
    <w:uiPriority w:val="4"/>
    <w:qFormat/>
    <w:rsid w:val="00AE1A2B"/>
    <w:rPr>
      <w:color w:val="1F497D" w:themeColor="text2"/>
    </w:rPr>
  </w:style>
  <w:style w:type="character" w:customStyle="1" w:styleId="AnalyticChar">
    <w:name w:val="Analytic Char"/>
    <w:basedOn w:val="DefaultParagraphFont"/>
    <w:link w:val="Analytic"/>
    <w:uiPriority w:val="4"/>
    <w:rsid w:val="00AE1A2B"/>
    <w:rPr>
      <w:rFonts w:ascii="Calibri" w:hAnsi="Calibri"/>
      <w:color w:val="1F497D" w:themeColor="text2"/>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AE1A2B"/>
    <w:rPr>
      <w:rFonts w:eastAsiaTheme="minorHAnsi"/>
      <w:b/>
      <w:sz w:val="22"/>
      <w:szCs w:val="22"/>
      <w:u w:val="single"/>
    </w:rPr>
  </w:style>
  <w:style w:type="paragraph" w:styleId="Header">
    <w:name w:val="header"/>
    <w:aliases w:val="Header 1, Char2,Header Char Char,Char2,Block Char Char,Header Char1 Char,Header Char Char Char,Header Char Char1 Char,Header Char1 Char Char Char,Header Char Char1 Char Char Char,Header Char1 Char Char1 Char Char Char,HeaderOld,Header Char2"/>
    <w:basedOn w:val="Normal"/>
    <w:link w:val="HeaderChar"/>
    <w:uiPriority w:val="99"/>
    <w:unhideWhenUsed/>
    <w:qFormat/>
    <w:rsid w:val="00AE1A2B"/>
    <w:pPr>
      <w:tabs>
        <w:tab w:val="center" w:pos="4680"/>
        <w:tab w:val="right" w:pos="9360"/>
      </w:tabs>
      <w:spacing w:after="0" w:line="240" w:lineRule="auto"/>
    </w:pPr>
  </w:style>
  <w:style w:type="character" w:customStyle="1" w:styleId="HeaderChar">
    <w:name w:val="Header Char"/>
    <w:aliases w:val="Header 1 Char2, Char2 Char,Header Char Char Char1,Char2 Char,Block Char Char Char,Header Char1 Char Char,Header Char Char Char Char,Header Char Char1 Char Char,Header Char1 Char Char Char Char,Header Char Char1 Char Char Char Char"/>
    <w:basedOn w:val="DefaultParagraphFont"/>
    <w:link w:val="Header"/>
    <w:uiPriority w:val="99"/>
    <w:qFormat/>
    <w:rsid w:val="00AE1A2B"/>
    <w:rPr>
      <w:rFonts w:ascii="Calibri" w:hAnsi="Calibri"/>
      <w:sz w:val="22"/>
    </w:rPr>
  </w:style>
  <w:style w:type="paragraph" w:styleId="Footer">
    <w:name w:val="footer"/>
    <w:basedOn w:val="Normal"/>
    <w:link w:val="FooterChar"/>
    <w:uiPriority w:val="99"/>
    <w:unhideWhenUsed/>
    <w:rsid w:val="00AE1A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2B"/>
    <w:rPr>
      <w:rFonts w:ascii="Calibri" w:hAnsi="Calibri"/>
      <w:sz w:val="22"/>
    </w:rPr>
  </w:style>
  <w:style w:type="paragraph" w:customStyle="1" w:styleId="Emphasis1">
    <w:name w:val="Emphasis1"/>
    <w:basedOn w:val="Normal"/>
    <w:autoRedefine/>
    <w:uiPriority w:val="20"/>
    <w:qFormat/>
    <w:rsid w:val="00AE1A2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z-TopofFormChar">
    <w:name w:val="z-Top of Form Char"/>
    <w:basedOn w:val="DefaultParagraphFont"/>
    <w:link w:val="z-TopofForm"/>
    <w:uiPriority w:val="99"/>
    <w:rsid w:val="00AE1A2B"/>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AE1A2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AE1A2B"/>
    <w:rPr>
      <w:rFonts w:ascii="Arial" w:hAnsi="Arial" w:cs="Arial"/>
      <w:vanish/>
      <w:sz w:val="16"/>
      <w:szCs w:val="16"/>
    </w:rPr>
  </w:style>
  <w:style w:type="character" w:customStyle="1" w:styleId="z-BottomofFormChar">
    <w:name w:val="z-Bottom of Form Char"/>
    <w:basedOn w:val="DefaultParagraphFont"/>
    <w:link w:val="z-BottomofForm"/>
    <w:uiPriority w:val="99"/>
    <w:rsid w:val="00AE1A2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AE1A2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AE1A2B"/>
    <w:rPr>
      <w:rFonts w:ascii="Arial" w:hAnsi="Arial" w:cs="Arial"/>
      <w:vanish/>
      <w:sz w:val="16"/>
      <w:szCs w:val="16"/>
    </w:rPr>
  </w:style>
  <w:style w:type="paragraph" w:customStyle="1" w:styleId="Emphasize">
    <w:name w:val="Emphasize"/>
    <w:basedOn w:val="Normal"/>
    <w:uiPriority w:val="7"/>
    <w:qFormat/>
    <w:rsid w:val="00AE1A2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PageNumber">
    <w:name w:val="page number"/>
    <w:aliases w:val="card ununderlined"/>
    <w:basedOn w:val="DefaultParagraphFont"/>
    <w:uiPriority w:val="99"/>
    <w:unhideWhenUsed/>
    <w:rsid w:val="00AE1A2B"/>
  </w:style>
  <w:style w:type="character" w:customStyle="1" w:styleId="UnderlineBold">
    <w:name w:val="Underline + Bold"/>
    <w:uiPriority w:val="1"/>
    <w:qFormat/>
    <w:rsid w:val="00AE1A2B"/>
    <w:rPr>
      <w:b/>
      <w:sz w:val="20"/>
      <w:u w:val="single"/>
    </w:rPr>
  </w:style>
  <w:style w:type="paragraph" w:customStyle="1" w:styleId="8MIn">
    <w:name w:val="8 MIn"/>
    <w:basedOn w:val="Normal"/>
    <w:link w:val="8MInChar"/>
    <w:uiPriority w:val="4"/>
    <w:qFormat/>
    <w:rsid w:val="00AE1A2B"/>
    <w:pPr>
      <w:shd w:val="clear" w:color="auto" w:fill="FFFFFF"/>
      <w:spacing w:beforeAutospacing="1" w:after="0" w:afterAutospacing="1" w:line="240" w:lineRule="auto"/>
      <w:textAlignment w:val="baseline"/>
    </w:pPr>
    <w:rPr>
      <w:rFonts w:eastAsia="Times New Roman" w:cstheme="minorHAnsi"/>
      <w:color w:val="333333"/>
    </w:rPr>
  </w:style>
  <w:style w:type="character" w:customStyle="1" w:styleId="8MInChar">
    <w:name w:val="8 MIn Char"/>
    <w:basedOn w:val="DefaultParagraphFont"/>
    <w:link w:val="8MIn"/>
    <w:uiPriority w:val="4"/>
    <w:rsid w:val="00AE1A2B"/>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AE1A2B"/>
  </w:style>
  <w:style w:type="character" w:customStyle="1" w:styleId="c-messagekittext">
    <w:name w:val="c-message_kit__text"/>
    <w:basedOn w:val="DefaultParagraphFont"/>
    <w:rsid w:val="00AE1A2B"/>
  </w:style>
  <w:style w:type="character" w:customStyle="1" w:styleId="cardChar">
    <w:name w:val="card Char"/>
    <w:aliases w:val="Bold Cite Char Char,Speed Cite Char"/>
    <w:basedOn w:val="DefaultParagraphFont"/>
    <w:rsid w:val="00AE1A2B"/>
    <w:rPr>
      <w:rFonts w:ascii="Georgia" w:eastAsia="Calibri" w:hAnsi="Georgia" w:cs="Times New Roman"/>
      <w:sz w:val="24"/>
    </w:rPr>
  </w:style>
  <w:style w:type="character" w:customStyle="1" w:styleId="UnresolvedMention10">
    <w:name w:val="Unresolved Mention10"/>
    <w:basedOn w:val="DefaultParagraphFont"/>
    <w:uiPriority w:val="99"/>
    <w:semiHidden/>
    <w:unhideWhenUsed/>
    <w:rsid w:val="00AE1A2B"/>
    <w:rPr>
      <w:color w:val="605E5C"/>
      <w:shd w:val="clear" w:color="auto" w:fill="E1DFDD"/>
    </w:rPr>
  </w:style>
  <w:style w:type="character" w:customStyle="1" w:styleId="expertise">
    <w:name w:val="expertise"/>
    <w:basedOn w:val="DefaultParagraphFont"/>
    <w:rsid w:val="00AE1A2B"/>
  </w:style>
  <w:style w:type="character" w:customStyle="1" w:styleId="education">
    <w:name w:val="education"/>
    <w:basedOn w:val="DefaultParagraphFont"/>
    <w:rsid w:val="00AE1A2B"/>
  </w:style>
  <w:style w:type="character" w:customStyle="1" w:styleId="rollover-people">
    <w:name w:val="rollover-people"/>
    <w:basedOn w:val="DefaultParagraphFont"/>
    <w:rsid w:val="00AE1A2B"/>
  </w:style>
  <w:style w:type="character" w:customStyle="1" w:styleId="UnresolvedMention2">
    <w:name w:val="Unresolved Mention2"/>
    <w:basedOn w:val="DefaultParagraphFont"/>
    <w:uiPriority w:val="99"/>
    <w:unhideWhenUsed/>
    <w:rsid w:val="00AE1A2B"/>
    <w:rPr>
      <w:color w:val="605E5C"/>
      <w:shd w:val="clear" w:color="auto" w:fill="E1DFDD"/>
    </w:rPr>
  </w:style>
  <w:style w:type="character" w:styleId="IntenseEmphasis">
    <w:name w:val="Intense Emphasis"/>
    <w:aliases w:val="Intense Emphasi,Char Char Char1,cites Char Ch,Citation Char Char Cha,Box Out,Char Char Char Char Char Char Char Char1,Heading 3 Char Char1 Char,cit,8.,Intense Emphasis11111,9.5 pt,Italic,Intense Emphasis5,Heading 3 Char1 Char Char Ch,S"/>
    <w:basedOn w:val="DefaultParagraphFont"/>
    <w:uiPriority w:val="1"/>
    <w:qFormat/>
    <w:rsid w:val="00AE1A2B"/>
    <w:rPr>
      <w:b/>
      <w:bCs w:val="0"/>
      <w:sz w:val="26"/>
      <w:u w:val="single"/>
    </w:rPr>
  </w:style>
  <w:style w:type="character" w:customStyle="1" w:styleId="UnresolvedMention3">
    <w:name w:val="Unresolved Mention3"/>
    <w:basedOn w:val="DefaultParagraphFont"/>
    <w:uiPriority w:val="99"/>
    <w:rsid w:val="00AE1A2B"/>
    <w:rPr>
      <w:color w:val="605E5C"/>
      <w:shd w:val="clear" w:color="auto" w:fill="E1DFDD"/>
    </w:rPr>
  </w:style>
  <w:style w:type="paragraph" w:customStyle="1" w:styleId="Body">
    <w:name w:val="Body"/>
    <w:link w:val="BodyChar"/>
    <w:autoRedefine/>
    <w:uiPriority w:val="99"/>
    <w:qFormat/>
    <w:rsid w:val="00AE1A2B"/>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uiPriority w:val="99"/>
    <w:rsid w:val="00AE1A2B"/>
    <w:rPr>
      <w:rFonts w:ascii="Calibri" w:eastAsiaTheme="majorEastAsia" w:hAnsi="Calibri" w:cstheme="majorBidi"/>
      <w:iCs/>
      <w:color w:val="000000" w:themeColor="text1"/>
      <w:sz w:val="8"/>
      <w:szCs w:val="22"/>
    </w:rPr>
  </w:style>
  <w:style w:type="character" w:customStyle="1" w:styleId="url">
    <w:name w:val="url"/>
    <w:basedOn w:val="DefaultParagraphFont"/>
    <w:rsid w:val="00AE1A2B"/>
  </w:style>
  <w:style w:type="character" w:customStyle="1" w:styleId="ellip">
    <w:name w:val="ellip"/>
    <w:basedOn w:val="DefaultParagraphFont"/>
    <w:rsid w:val="00AE1A2B"/>
  </w:style>
  <w:style w:type="character" w:customStyle="1" w:styleId="nowrap">
    <w:name w:val="nowrap"/>
    <w:basedOn w:val="DefaultParagraphFont"/>
    <w:rsid w:val="00AE1A2B"/>
  </w:style>
  <w:style w:type="paragraph" w:customStyle="1" w:styleId="msonormal0">
    <w:name w:val="msonormal"/>
    <w:basedOn w:val="Normal"/>
    <w:qFormat/>
    <w:rsid w:val="00AE1A2B"/>
    <w:pPr>
      <w:spacing w:before="100" w:beforeAutospacing="1" w:after="100" w:afterAutospacing="1" w:line="256" w:lineRule="auto"/>
    </w:pPr>
  </w:style>
  <w:style w:type="paragraph" w:styleId="Revision">
    <w:name w:val="Revision"/>
    <w:uiPriority w:val="99"/>
    <w:semiHidden/>
    <w:rsid w:val="00AE1A2B"/>
    <w:rPr>
      <w:rFonts w:ascii="Calibri" w:hAnsi="Calibri" w:cs="Arial"/>
      <w:sz w:val="22"/>
    </w:rPr>
  </w:style>
  <w:style w:type="paragraph" w:customStyle="1" w:styleId="Tag2">
    <w:name w:val="Tag2"/>
    <w:basedOn w:val="Normal"/>
    <w:qFormat/>
    <w:rsid w:val="00AE1A2B"/>
    <w:pPr>
      <w:spacing w:line="256" w:lineRule="auto"/>
    </w:pPr>
    <w:rPr>
      <w:b/>
    </w:rPr>
  </w:style>
  <w:style w:type="paragraph" w:customStyle="1" w:styleId="megaarticlebodyfirst-p2htdt">
    <w:name w:val="megaarticlebody_first-p_2htdt"/>
    <w:basedOn w:val="Normal"/>
    <w:uiPriority w:val="99"/>
    <w:semiHidden/>
    <w:rsid w:val="00AE1A2B"/>
    <w:pPr>
      <w:spacing w:before="100" w:beforeAutospacing="1" w:after="100" w:afterAutospacing="1" w:line="256" w:lineRule="auto"/>
    </w:pPr>
  </w:style>
  <w:style w:type="paragraph" w:customStyle="1" w:styleId="p1">
    <w:name w:val="p1"/>
    <w:basedOn w:val="Normal"/>
    <w:uiPriority w:val="99"/>
    <w:qFormat/>
    <w:rsid w:val="00AE1A2B"/>
    <w:pPr>
      <w:spacing w:line="256" w:lineRule="auto"/>
    </w:pPr>
    <w:rPr>
      <w:sz w:val="20"/>
      <w:szCs w:val="20"/>
    </w:rPr>
  </w:style>
  <w:style w:type="character" w:customStyle="1" w:styleId="underlinedChar">
    <w:name w:val="underlined Char"/>
    <w:link w:val="underlined"/>
    <w:locked/>
    <w:rsid w:val="00AE1A2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AE1A2B"/>
    <w:pPr>
      <w:contextualSpacing/>
    </w:pPr>
    <w:rPr>
      <w:rFonts w:ascii="Times New Roman" w:eastAsia="Malgun Gothic" w:hAnsi="Times New Roman" w:cs="Times New Roman"/>
      <w:u w:val="single"/>
    </w:rPr>
  </w:style>
  <w:style w:type="paragraph" w:customStyle="1" w:styleId="Shrink6">
    <w:name w:val="Shrink 6"/>
    <w:basedOn w:val="Normal"/>
    <w:qFormat/>
    <w:rsid w:val="00AE1A2B"/>
    <w:pPr>
      <w:spacing w:line="256" w:lineRule="auto"/>
    </w:pPr>
    <w:rPr>
      <w:rFonts w:ascii="Georgia" w:eastAsia="Calibri" w:hAnsi="Georgia"/>
      <w:sz w:val="12"/>
    </w:rPr>
  </w:style>
  <w:style w:type="paragraph" w:customStyle="1" w:styleId="Scrunched">
    <w:name w:val="Scrunched"/>
    <w:basedOn w:val="Normal"/>
    <w:next w:val="Normal"/>
    <w:uiPriority w:val="99"/>
    <w:qFormat/>
    <w:rsid w:val="00AE1A2B"/>
    <w:pPr>
      <w:spacing w:line="256" w:lineRule="auto"/>
    </w:pPr>
  </w:style>
  <w:style w:type="character" w:styleId="EndnoteReference">
    <w:name w:val="endnote reference"/>
    <w:basedOn w:val="DefaultParagraphFont"/>
    <w:unhideWhenUsed/>
    <w:rsid w:val="00AE1A2B"/>
    <w:rPr>
      <w:vertAlign w:val="superscript"/>
    </w:rPr>
  </w:style>
  <w:style w:type="character" w:customStyle="1" w:styleId="Emph">
    <w:name w:val="Emph"/>
    <w:basedOn w:val="DefaultParagraphFont"/>
    <w:uiPriority w:val="1"/>
    <w:qFormat/>
    <w:rsid w:val="00AE1A2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AE1A2B"/>
    <w:rPr>
      <w:u w:val="single"/>
    </w:rPr>
  </w:style>
  <w:style w:type="character" w:customStyle="1" w:styleId="BoldUnderlineChar">
    <w:name w:val="Bold Underline Char"/>
    <w:basedOn w:val="DefaultParagraphFont"/>
    <w:rsid w:val="00AE1A2B"/>
    <w:rPr>
      <w:rFonts w:ascii="Arial" w:hAnsi="Arial" w:cs="Arial" w:hint="default"/>
      <w:b/>
      <w:bCs w:val="0"/>
      <w:u w:val="single"/>
    </w:rPr>
  </w:style>
  <w:style w:type="character" w:customStyle="1" w:styleId="ReadCard">
    <w:name w:val="ReadCard"/>
    <w:uiPriority w:val="1"/>
    <w:qFormat/>
    <w:rsid w:val="00AE1A2B"/>
    <w:rPr>
      <w:rFonts w:ascii="Times New Roman" w:hAnsi="Times New Roman" w:cs="Times New Roman" w:hint="default"/>
      <w:b/>
      <w:bCs w:val="0"/>
      <w:sz w:val="24"/>
      <w:u w:val="single"/>
    </w:rPr>
  </w:style>
  <w:style w:type="paragraph" w:customStyle="1" w:styleId="CiteSpacing">
    <w:name w:val="Cite Spacing"/>
    <w:basedOn w:val="Normal"/>
    <w:uiPriority w:val="4"/>
    <w:qFormat/>
    <w:rsid w:val="00AE1A2B"/>
    <w:pPr>
      <w:spacing w:before="60" w:after="60"/>
    </w:pPr>
  </w:style>
  <w:style w:type="character" w:customStyle="1" w:styleId="FooterChar1">
    <w:name w:val="Footer Char1"/>
    <w:basedOn w:val="DefaultParagraphFont"/>
    <w:uiPriority w:val="99"/>
    <w:semiHidden/>
    <w:rsid w:val="00AE1A2B"/>
    <w:rPr>
      <w:rFonts w:ascii="Calibri" w:eastAsiaTheme="minorHAnsi" w:hAnsi="Calibri" w:cs="Calibri"/>
      <w:sz w:val="16"/>
      <w:szCs w:val="22"/>
    </w:rPr>
  </w:style>
  <w:style w:type="paragraph" w:customStyle="1" w:styleId="Cards">
    <w:name w:val="Cards"/>
    <w:next w:val="Normal"/>
    <w:link w:val="CardsChar"/>
    <w:qFormat/>
    <w:rsid w:val="00AE1A2B"/>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AE1A2B"/>
    <w:rPr>
      <w:rFonts w:ascii="Times New Roman" w:eastAsia="Times New Roman" w:hAnsi="Times New Roman" w:cs="Times New Roman"/>
      <w:sz w:val="20"/>
    </w:rPr>
  </w:style>
  <w:style w:type="character" w:customStyle="1" w:styleId="DebateUnderline">
    <w:name w:val="Debate Underline"/>
    <w:qFormat/>
    <w:rsid w:val="00AE1A2B"/>
    <w:rPr>
      <w:rFonts w:ascii="Times New Roman" w:hAnsi="Times New Roman"/>
      <w:sz w:val="20"/>
      <w:u w:val="thick"/>
    </w:rPr>
  </w:style>
  <w:style w:type="paragraph" w:customStyle="1" w:styleId="Nothing">
    <w:name w:val="Nothing"/>
    <w:link w:val="NothingChar"/>
    <w:qFormat/>
    <w:rsid w:val="00AE1A2B"/>
    <w:rPr>
      <w:rFonts w:ascii="Times New Roman" w:eastAsia="Times New Roman" w:hAnsi="Times New Roman" w:cs="Times New Roman"/>
      <w:sz w:val="20"/>
    </w:rPr>
  </w:style>
  <w:style w:type="character" w:customStyle="1" w:styleId="NothingChar">
    <w:name w:val="Nothing Char"/>
    <w:link w:val="Nothing"/>
    <w:rsid w:val="00AE1A2B"/>
    <w:rPr>
      <w:rFonts w:ascii="Times New Roman" w:eastAsia="Times New Roman" w:hAnsi="Times New Roman" w:cs="Times New Roman"/>
      <w:sz w:val="20"/>
    </w:rPr>
  </w:style>
  <w:style w:type="character" w:customStyle="1" w:styleId="HeaderChar1">
    <w:name w:val="Header Char1"/>
    <w:aliases w:val="Header Char Char Char Char Char1,Header Char Char Char Char Char Char Char1,Header Char Char Char Char Char Char Char Cha Char,Header 1 Char1,Header 1 Char Char Char1,Char2 Char1,Header Char2 Char1,Header Char1 Char Char1"/>
    <w:basedOn w:val="DefaultParagraphFont"/>
    <w:uiPriority w:val="99"/>
    <w:rsid w:val="00AE1A2B"/>
    <w:rPr>
      <w:rFonts w:ascii="Calibri" w:eastAsiaTheme="minorHAnsi" w:hAnsi="Calibri" w:cs="Calibri"/>
      <w:sz w:val="16"/>
      <w:szCs w:val="22"/>
    </w:rPr>
  </w:style>
  <w:style w:type="paragraph" w:customStyle="1" w:styleId="cardtext">
    <w:name w:val="card text"/>
    <w:basedOn w:val="Normal"/>
    <w:link w:val="cardtextChar"/>
    <w:qFormat/>
    <w:rsid w:val="00AE1A2B"/>
    <w:pPr>
      <w:ind w:left="288" w:right="288"/>
    </w:pPr>
    <w:rPr>
      <w:rFonts w:ascii="Book Antiqua" w:hAnsi="Book Antiqua" w:cs="Lucida Grande"/>
    </w:rPr>
  </w:style>
  <w:style w:type="character" w:customStyle="1" w:styleId="cardtextChar">
    <w:name w:val="card text Char"/>
    <w:basedOn w:val="DefaultParagraphFont"/>
    <w:link w:val="cardtext"/>
    <w:rsid w:val="00AE1A2B"/>
    <w:rPr>
      <w:rFonts w:ascii="Book Antiqua" w:hAnsi="Book Antiqua" w:cs="Lucida Grande"/>
      <w:sz w:val="22"/>
    </w:rPr>
  </w:style>
  <w:style w:type="paragraph" w:customStyle="1" w:styleId="TagText">
    <w:name w:val="TagText"/>
    <w:basedOn w:val="Normal"/>
    <w:uiPriority w:val="99"/>
    <w:qFormat/>
    <w:rsid w:val="00AE1A2B"/>
    <w:rPr>
      <w:rFonts w:eastAsia="Calibri"/>
      <w:b/>
    </w:rPr>
  </w:style>
  <w:style w:type="paragraph" w:customStyle="1" w:styleId="UnderlineEmphasis">
    <w:name w:val="Underline + Emphasis"/>
    <w:basedOn w:val="Normal"/>
    <w:next w:val="Normal"/>
    <w:link w:val="UnderlineEmphasisChar"/>
    <w:autoRedefine/>
    <w:qFormat/>
    <w:rsid w:val="00AE1A2B"/>
    <w:rPr>
      <w:rFonts w:eastAsia="Calibri"/>
      <w:b/>
      <w:color w:val="000000"/>
      <w:u w:val="single"/>
    </w:rPr>
  </w:style>
  <w:style w:type="character" w:customStyle="1" w:styleId="UnderlineEmphasisChar">
    <w:name w:val="Underline + Emphasis Char"/>
    <w:basedOn w:val="DefaultParagraphFont"/>
    <w:link w:val="UnderlineEmphasis"/>
    <w:rsid w:val="00AE1A2B"/>
    <w:rPr>
      <w:rFonts w:ascii="Calibri" w:eastAsia="Calibri" w:hAnsi="Calibri"/>
      <w:b/>
      <w:color w:val="000000"/>
      <w:sz w:val="22"/>
      <w:u w:val="single"/>
    </w:rPr>
  </w:style>
  <w:style w:type="character" w:customStyle="1" w:styleId="BoldUnderlineUNDO">
    <w:name w:val="Bold.Underline.UNDO"/>
    <w:uiPriority w:val="1"/>
    <w:qFormat/>
    <w:rsid w:val="00AE1A2B"/>
    <w:rPr>
      <w:b w:val="0"/>
    </w:rPr>
  </w:style>
  <w:style w:type="character" w:customStyle="1" w:styleId="LinedDown">
    <w:name w:val="Lined Down"/>
    <w:qFormat/>
    <w:rsid w:val="00AE1A2B"/>
    <w:rPr>
      <w:rFonts w:ascii="Times New Roman" w:hAnsi="Times New Roman" w:cs="Times New Roman"/>
      <w:b w:val="0"/>
      <w:bCs w:val="0"/>
      <w:i w:val="0"/>
      <w:iCs w:val="0"/>
      <w:color w:val="000000"/>
      <w:sz w:val="12"/>
      <w:szCs w:val="12"/>
      <w:u w:val="none"/>
    </w:rPr>
  </w:style>
  <w:style w:type="character" w:customStyle="1" w:styleId="Carded">
    <w:name w:val="Carded"/>
    <w:qFormat/>
    <w:rsid w:val="00AE1A2B"/>
    <w:rPr>
      <w:rFonts w:ascii="Times New Roman" w:hAnsi="Times New Roman" w:cs="Times New Roman"/>
      <w:b/>
      <w:bCs/>
      <w:color w:val="000000"/>
      <w:sz w:val="24"/>
      <w:szCs w:val="24"/>
      <w:u w:val="single"/>
    </w:rPr>
  </w:style>
  <w:style w:type="character" w:customStyle="1" w:styleId="BalloonTextChar1">
    <w:name w:val="Balloon Text Char1"/>
    <w:basedOn w:val="DefaultParagraphFont"/>
    <w:uiPriority w:val="99"/>
    <w:rsid w:val="00AE1A2B"/>
    <w:rPr>
      <w:rFonts w:ascii="Segoe UI" w:hAnsi="Segoe UI" w:cs="Segoe UI"/>
      <w:sz w:val="18"/>
      <w:szCs w:val="18"/>
    </w:rPr>
  </w:style>
  <w:style w:type="character" w:customStyle="1" w:styleId="TitleChar2">
    <w:name w:val="Title Char2"/>
    <w:aliases w:val="Bold Underlined Char1,UNDERLINE Char1,Cites and Cards Char1,title Char1,Block Heading Char1"/>
    <w:uiPriority w:val="6"/>
    <w:qFormat/>
    <w:locked/>
    <w:rsid w:val="00AE1A2B"/>
    <w:rPr>
      <w:bCs/>
      <w:sz w:val="20"/>
      <w:u w:val="single"/>
    </w:rPr>
  </w:style>
  <w:style w:type="character" w:customStyle="1" w:styleId="LDAnalytics">
    <w:name w:val="LD Analytics"/>
    <w:basedOn w:val="DefaultParagraphFont"/>
    <w:autoRedefine/>
    <w:uiPriority w:val="1"/>
    <w:qFormat/>
    <w:rsid w:val="00AE1A2B"/>
  </w:style>
  <w:style w:type="paragraph" w:customStyle="1" w:styleId="evidencetext">
    <w:name w:val="evidence text"/>
    <w:basedOn w:val="Normal"/>
    <w:next w:val="Normal"/>
    <w:link w:val="evidencetextChar1"/>
    <w:qFormat/>
    <w:rsid w:val="00AE1A2B"/>
    <w:pPr>
      <w:ind w:left="432" w:right="432"/>
    </w:pPr>
    <w:rPr>
      <w:rFonts w:eastAsia="Times New Roman"/>
      <w:color w:val="000000"/>
    </w:rPr>
  </w:style>
  <w:style w:type="character" w:customStyle="1" w:styleId="evidencetextChar1">
    <w:name w:val="evidence text Char1"/>
    <w:basedOn w:val="DefaultParagraphFont"/>
    <w:link w:val="evidencetext"/>
    <w:rsid w:val="00AE1A2B"/>
    <w:rPr>
      <w:rFonts w:ascii="Calibri" w:eastAsia="Times New Roman" w:hAnsi="Calibri"/>
      <w:color w:val="000000"/>
      <w:sz w:val="22"/>
    </w:rPr>
  </w:style>
  <w:style w:type="paragraph" w:styleId="Subtitle">
    <w:name w:val="Subtitle"/>
    <w:aliases w:val="Underlined card text"/>
    <w:basedOn w:val="Normal"/>
    <w:next w:val="Normal"/>
    <w:link w:val="SubtitleChar"/>
    <w:uiPriority w:val="99"/>
    <w:unhideWhenUsed/>
    <w:qFormat/>
    <w:rsid w:val="00AE1A2B"/>
    <w:pPr>
      <w:numPr>
        <w:ilvl w:val="1"/>
      </w:numPr>
    </w:pPr>
    <w:rPr>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AE1A2B"/>
    <w:rPr>
      <w:rFonts w:ascii="Calibri" w:hAnsi="Calibri"/>
      <w:color w:val="5A5A5A" w:themeColor="text1" w:themeTint="A5"/>
      <w:spacing w:val="15"/>
      <w:sz w:val="22"/>
    </w:rPr>
  </w:style>
  <w:style w:type="paragraph" w:customStyle="1" w:styleId="Citation">
    <w:name w:val="Citation"/>
    <w:basedOn w:val="Normal"/>
    <w:autoRedefine/>
    <w:uiPriority w:val="1"/>
    <w:qFormat/>
    <w:rsid w:val="00AE1A2B"/>
    <w:rPr>
      <w:rFonts w:eastAsia="Times New Roman" w:cs="Garamond"/>
      <w:bCs/>
      <w:u w:val="single"/>
    </w:rPr>
  </w:style>
  <w:style w:type="paragraph" w:styleId="BodyText">
    <w:name w:val="Body Text"/>
    <w:aliases w:val="BT"/>
    <w:basedOn w:val="Normal"/>
    <w:link w:val="BodyTextChar"/>
    <w:uiPriority w:val="99"/>
    <w:unhideWhenUsed/>
    <w:qFormat/>
    <w:rsid w:val="00AE1A2B"/>
    <w:pPr>
      <w:spacing w:after="120"/>
    </w:pPr>
  </w:style>
  <w:style w:type="character" w:customStyle="1" w:styleId="BodyTextChar">
    <w:name w:val="Body Text Char"/>
    <w:aliases w:val="BT Char"/>
    <w:basedOn w:val="DefaultParagraphFont"/>
    <w:link w:val="BodyText"/>
    <w:uiPriority w:val="99"/>
    <w:rsid w:val="00AE1A2B"/>
    <w:rPr>
      <w:rFonts w:ascii="Calibri" w:hAnsi="Calibri"/>
      <w:sz w:val="22"/>
    </w:rPr>
  </w:style>
  <w:style w:type="paragraph" w:customStyle="1" w:styleId="tiny">
    <w:name w:val="tiny"/>
    <w:next w:val="Normal"/>
    <w:link w:val="tinyChar"/>
    <w:autoRedefine/>
    <w:qFormat/>
    <w:rsid w:val="00AE1A2B"/>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AE1A2B"/>
    <w:rPr>
      <w:rFonts w:ascii="Times New Roman" w:eastAsia="Malgun Gothic" w:hAnsi="Times New Roman" w:cs="Times New Roman"/>
      <w:sz w:val="12"/>
    </w:rPr>
  </w:style>
  <w:style w:type="character" w:customStyle="1" w:styleId="LDCut">
    <w:name w:val="LD Cut"/>
    <w:basedOn w:val="DefaultParagraphFont"/>
    <w:uiPriority w:val="1"/>
    <w:qFormat/>
    <w:rsid w:val="00AE1A2B"/>
    <w:rPr>
      <w:rFonts w:ascii="Times New Roman" w:hAnsi="Times New Roman"/>
      <w:b w:val="0"/>
      <w:color w:val="auto"/>
      <w:sz w:val="12"/>
    </w:rPr>
  </w:style>
  <w:style w:type="character" w:customStyle="1" w:styleId="LDUnderline">
    <w:name w:val="LD Underline"/>
    <w:basedOn w:val="DefaultParagraphFont"/>
    <w:uiPriority w:val="1"/>
    <w:qFormat/>
    <w:rsid w:val="00AE1A2B"/>
    <w:rPr>
      <w:rFonts w:ascii="Times New Roman" w:hAnsi="Times New Roman" w:cs="Times New Roman"/>
      <w:b/>
      <w:color w:val="auto"/>
      <w:sz w:val="24"/>
      <w:u w:val="single"/>
    </w:rPr>
  </w:style>
  <w:style w:type="character" w:customStyle="1" w:styleId="Style4Char">
    <w:name w:val="Style4 Char"/>
    <w:link w:val="Style4"/>
    <w:rsid w:val="00AE1A2B"/>
    <w:rPr>
      <w:rFonts w:ascii="Arial Narrow" w:hAnsi="Arial Narrow"/>
      <w:u w:val="single"/>
    </w:rPr>
  </w:style>
  <w:style w:type="character" w:customStyle="1" w:styleId="Style1Char">
    <w:name w:val="Style1 Char"/>
    <w:locked/>
    <w:rsid w:val="00AE1A2B"/>
    <w:rPr>
      <w:rFonts w:ascii="Times New Roman" w:eastAsia="SimSun" w:hAnsi="Times New Roman"/>
      <w:szCs w:val="24"/>
      <w:u w:val="single"/>
      <w:lang w:eastAsia="zh-CN"/>
    </w:rPr>
  </w:style>
  <w:style w:type="character" w:customStyle="1" w:styleId="Style11pt">
    <w:name w:val="Style 11 pt"/>
    <w:basedOn w:val="DefaultParagraphFont"/>
    <w:rsid w:val="00AE1A2B"/>
    <w:rPr>
      <w:sz w:val="20"/>
    </w:rPr>
  </w:style>
  <w:style w:type="character" w:customStyle="1" w:styleId="DebateHighlighted">
    <w:name w:val="Debate Highlighted"/>
    <w:qFormat/>
    <w:rsid w:val="00AE1A2B"/>
    <w:rPr>
      <w:rFonts w:ascii="Times New Roman" w:hAnsi="Times New Roman"/>
      <w:sz w:val="20"/>
      <w:u w:val="thick"/>
      <w:bdr w:val="none" w:sz="0" w:space="0" w:color="auto"/>
      <w:shd w:val="clear" w:color="auto" w:fill="00FFFF"/>
    </w:rPr>
  </w:style>
  <w:style w:type="paragraph" w:customStyle="1" w:styleId="Cites">
    <w:name w:val="Cites"/>
    <w:next w:val="Cards"/>
    <w:link w:val="CitesChar"/>
    <w:qFormat/>
    <w:rsid w:val="00AE1A2B"/>
    <w:pPr>
      <w:widowControl w:val="0"/>
    </w:pPr>
    <w:rPr>
      <w:rFonts w:ascii="Times New Roman" w:eastAsia="Times New Roman" w:hAnsi="Times New Roman" w:cs="Times New Roman"/>
      <w:sz w:val="20"/>
    </w:rPr>
  </w:style>
  <w:style w:type="character" w:customStyle="1" w:styleId="Author-Date">
    <w:name w:val="Author-Date"/>
    <w:qFormat/>
    <w:rsid w:val="00AE1A2B"/>
    <w:rPr>
      <w:b/>
      <w:sz w:val="24"/>
    </w:rPr>
  </w:style>
  <w:style w:type="character" w:customStyle="1" w:styleId="regtext">
    <w:name w:val="regtext"/>
    <w:uiPriority w:val="99"/>
    <w:rsid w:val="00AE1A2B"/>
  </w:style>
  <w:style w:type="character" w:customStyle="1" w:styleId="Dottedunderline">
    <w:name w:val="Dotted underline"/>
    <w:rsid w:val="00AE1A2B"/>
    <w:rPr>
      <w:u w:val="dotted"/>
    </w:rPr>
  </w:style>
  <w:style w:type="character" w:customStyle="1" w:styleId="slug-pub-date">
    <w:name w:val="slug-pub-date"/>
    <w:rsid w:val="00AE1A2B"/>
  </w:style>
  <w:style w:type="character" w:customStyle="1" w:styleId="slug-vol">
    <w:name w:val="slug-vol"/>
    <w:rsid w:val="00AE1A2B"/>
  </w:style>
  <w:style w:type="character" w:customStyle="1" w:styleId="slug-issue">
    <w:name w:val="slug-issue"/>
    <w:rsid w:val="00AE1A2B"/>
  </w:style>
  <w:style w:type="character" w:customStyle="1" w:styleId="slug-pages">
    <w:name w:val="slug-pages"/>
    <w:rsid w:val="00AE1A2B"/>
  </w:style>
  <w:style w:type="character" w:customStyle="1" w:styleId="DDIUnderline">
    <w:name w:val="DDI Underline"/>
    <w:qFormat/>
    <w:rsid w:val="00AE1A2B"/>
    <w:rPr>
      <w:sz w:val="20"/>
      <w:u w:val="thick"/>
    </w:rPr>
  </w:style>
  <w:style w:type="character" w:customStyle="1" w:styleId="CardsChar1">
    <w:name w:val="Cards Char1"/>
    <w:locked/>
    <w:rsid w:val="00AE1A2B"/>
    <w:rPr>
      <w:rFonts w:ascii="Times New Roman" w:eastAsia="Times New Roman" w:hAnsi="Times New Roman" w:cs="Times New Roman"/>
    </w:rPr>
  </w:style>
  <w:style w:type="character" w:customStyle="1" w:styleId="DocumentMapChar1">
    <w:name w:val="Document Map Char1"/>
    <w:basedOn w:val="DefaultParagraphFont"/>
    <w:uiPriority w:val="99"/>
    <w:rsid w:val="00AE1A2B"/>
    <w:rPr>
      <w:rFonts w:ascii="Segoe UI" w:hAnsi="Segoe UI" w:cs="Segoe UI"/>
      <w:sz w:val="16"/>
      <w:szCs w:val="16"/>
    </w:rPr>
  </w:style>
  <w:style w:type="character" w:customStyle="1" w:styleId="CardTextChar0">
    <w:name w:val="Card Text Char"/>
    <w:locked/>
    <w:rsid w:val="00AE1A2B"/>
    <w:rPr>
      <w:rFonts w:ascii="Georgia" w:hAnsi="Georgia"/>
      <w:sz w:val="18"/>
      <w:u w:val="single"/>
    </w:rPr>
  </w:style>
  <w:style w:type="character" w:customStyle="1" w:styleId="normaltextrun">
    <w:name w:val="normaltextrun"/>
    <w:basedOn w:val="DefaultParagraphFont"/>
    <w:rsid w:val="00AE1A2B"/>
  </w:style>
  <w:style w:type="character" w:customStyle="1" w:styleId="eop">
    <w:name w:val="eop"/>
    <w:basedOn w:val="DefaultParagraphFont"/>
    <w:rsid w:val="00AE1A2B"/>
  </w:style>
  <w:style w:type="character" w:customStyle="1" w:styleId="spellingerror">
    <w:name w:val="spellingerror"/>
    <w:basedOn w:val="DefaultParagraphFont"/>
    <w:rsid w:val="00AE1A2B"/>
  </w:style>
  <w:style w:type="paragraph" w:customStyle="1" w:styleId="m-2839544472620372085msonospacing">
    <w:name w:val="m_-2839544472620372085msonospacing"/>
    <w:basedOn w:val="Normal"/>
    <w:uiPriority w:val="99"/>
    <w:rsid w:val="00AE1A2B"/>
    <w:pPr>
      <w:spacing w:before="100" w:beforeAutospacing="1" w:after="100" w:afterAutospacing="1"/>
    </w:pPr>
  </w:style>
  <w:style w:type="paragraph" w:customStyle="1" w:styleId="franklin-light1">
    <w:name w:val="franklin-light1"/>
    <w:basedOn w:val="Normal"/>
    <w:uiPriority w:val="99"/>
    <w:rsid w:val="00AE1A2B"/>
    <w:pPr>
      <w:spacing w:before="100" w:beforeAutospacing="1" w:after="100" w:afterAutospacing="1"/>
    </w:pPr>
  </w:style>
  <w:style w:type="character" w:customStyle="1" w:styleId="powa-tease">
    <w:name w:val="powa-tease"/>
    <w:basedOn w:val="DefaultParagraphFont"/>
    <w:rsid w:val="00AE1A2B"/>
  </w:style>
  <w:style w:type="character" w:customStyle="1" w:styleId="powa-byline">
    <w:name w:val="powa-byline"/>
    <w:basedOn w:val="DefaultParagraphFont"/>
    <w:rsid w:val="00AE1A2B"/>
  </w:style>
  <w:style w:type="character" w:customStyle="1" w:styleId="apple-style-span">
    <w:name w:val="apple-style-span"/>
    <w:basedOn w:val="DefaultParagraphFont"/>
    <w:rsid w:val="00AE1A2B"/>
    <w:rPr>
      <w:rFonts w:cs="Times New Roman"/>
    </w:rPr>
  </w:style>
  <w:style w:type="paragraph" w:customStyle="1" w:styleId="noindent">
    <w:name w:val="noindent"/>
    <w:basedOn w:val="Normal"/>
    <w:uiPriority w:val="99"/>
    <w:qFormat/>
    <w:rsid w:val="00AE1A2B"/>
    <w:pPr>
      <w:spacing w:before="100" w:beforeAutospacing="1" w:after="100" w:afterAutospacing="1"/>
    </w:pPr>
    <w:rPr>
      <w:rFonts w:eastAsia="Times New Roman"/>
    </w:rPr>
  </w:style>
  <w:style w:type="character" w:customStyle="1" w:styleId="st">
    <w:name w:val="st"/>
    <w:rsid w:val="00AE1A2B"/>
  </w:style>
  <w:style w:type="character" w:customStyle="1" w:styleId="highlight2">
    <w:name w:val="highlight2"/>
    <w:basedOn w:val="DefaultParagraphFont"/>
    <w:rsid w:val="00AE1A2B"/>
    <w:rPr>
      <w:rFonts w:ascii="Arial" w:hAnsi="Arial"/>
      <w:b/>
      <w:sz w:val="19"/>
      <w:u w:val="thick"/>
      <w:bdr w:val="none" w:sz="0" w:space="0" w:color="auto"/>
      <w:shd w:val="clear" w:color="auto" w:fill="auto"/>
    </w:rPr>
  </w:style>
  <w:style w:type="character" w:customStyle="1" w:styleId="Emphasis2">
    <w:name w:val="Emphasis2"/>
    <w:basedOn w:val="DefaultParagraphFont"/>
    <w:rsid w:val="00AE1A2B"/>
    <w:rPr>
      <w:rFonts w:ascii="Franklin Gothic Heavy" w:hAnsi="Franklin Gothic Heavy" w:hint="default"/>
      <w:iCs/>
      <w:u w:val="single"/>
    </w:rPr>
  </w:style>
  <w:style w:type="character" w:customStyle="1" w:styleId="EmphasizeThis">
    <w:name w:val="EmphasizeThis"/>
    <w:rsid w:val="00AE1A2B"/>
    <w:rPr>
      <w:rFonts w:ascii="Georgia" w:hAnsi="Georgia" w:hint="default"/>
      <w:b/>
      <w:bCs w:val="0"/>
      <w:iCs/>
      <w:sz w:val="24"/>
      <w:u w:val="thick"/>
    </w:rPr>
  </w:style>
  <w:style w:type="character" w:customStyle="1" w:styleId="Style3Char">
    <w:name w:val="Style3 Char"/>
    <w:link w:val="Style3"/>
    <w:rsid w:val="00AE1A2B"/>
    <w:rPr>
      <w:rFonts w:ascii="Arial Narrow" w:hAnsi="Arial Narrow"/>
      <w:b/>
    </w:rPr>
  </w:style>
  <w:style w:type="character" w:styleId="CommentReference">
    <w:name w:val="annotation reference"/>
    <w:basedOn w:val="DefaultParagraphFont"/>
    <w:uiPriority w:val="99"/>
    <w:unhideWhenUsed/>
    <w:rsid w:val="00AE1A2B"/>
    <w:rPr>
      <w:sz w:val="16"/>
      <w:szCs w:val="16"/>
    </w:rPr>
  </w:style>
  <w:style w:type="paragraph" w:styleId="CommentText">
    <w:name w:val="annotation text"/>
    <w:basedOn w:val="Normal"/>
    <w:link w:val="CommentTextChar"/>
    <w:uiPriority w:val="99"/>
    <w:unhideWhenUsed/>
    <w:rsid w:val="00AE1A2B"/>
    <w:rPr>
      <w:sz w:val="20"/>
      <w:szCs w:val="20"/>
    </w:rPr>
  </w:style>
  <w:style w:type="character" w:customStyle="1" w:styleId="CommentTextChar">
    <w:name w:val="Comment Text Char"/>
    <w:basedOn w:val="DefaultParagraphFont"/>
    <w:link w:val="CommentText"/>
    <w:uiPriority w:val="99"/>
    <w:rsid w:val="00AE1A2B"/>
    <w:rPr>
      <w:rFonts w:ascii="Calibri" w:hAnsi="Calibri"/>
      <w:sz w:val="20"/>
      <w:szCs w:val="20"/>
    </w:rPr>
  </w:style>
  <w:style w:type="character" w:customStyle="1" w:styleId="balancedheadline">
    <w:name w:val="balancedheadline"/>
    <w:basedOn w:val="DefaultParagraphFont"/>
    <w:rsid w:val="00AE1A2B"/>
  </w:style>
  <w:style w:type="paragraph" w:customStyle="1" w:styleId="analytic0">
    <w:name w:val="analytic"/>
    <w:basedOn w:val="Analytic"/>
    <w:link w:val="analyticChar0"/>
    <w:autoRedefine/>
    <w:uiPriority w:val="4"/>
    <w:qFormat/>
    <w:rsid w:val="00AE1A2B"/>
    <w:rPr>
      <w:i/>
      <w:color w:val="2D72B1"/>
    </w:rPr>
  </w:style>
  <w:style w:type="character" w:customStyle="1" w:styleId="analyticChar0">
    <w:name w:val="analytic Char"/>
    <w:basedOn w:val="DefaultParagraphFont"/>
    <w:link w:val="analytic0"/>
    <w:uiPriority w:val="4"/>
    <w:rsid w:val="00AE1A2B"/>
    <w:rPr>
      <w:rFonts w:ascii="Calibri" w:hAnsi="Calibri"/>
      <w:i/>
      <w:color w:val="2D72B1"/>
      <w:sz w:val="22"/>
    </w:rPr>
  </w:style>
  <w:style w:type="paragraph" w:customStyle="1" w:styleId="ColorfulList-Accent11">
    <w:name w:val="Colorful List - Accent 11"/>
    <w:basedOn w:val="Normal"/>
    <w:uiPriority w:val="34"/>
    <w:qFormat/>
    <w:rsid w:val="00AE1A2B"/>
    <w:pPr>
      <w:ind w:left="720"/>
      <w:contextualSpacing/>
    </w:pPr>
    <w:rPr>
      <w:rFonts w:eastAsia="SimSun"/>
      <w:lang w:eastAsia="zh-CN"/>
    </w:rPr>
  </w:style>
  <w:style w:type="character" w:customStyle="1" w:styleId="UnresolvedMention30">
    <w:name w:val="Unresolved Mention30"/>
    <w:basedOn w:val="DefaultParagraphFont"/>
    <w:uiPriority w:val="99"/>
    <w:semiHidden/>
    <w:unhideWhenUsed/>
    <w:rsid w:val="00AE1A2B"/>
    <w:rPr>
      <w:color w:val="605E5C"/>
      <w:shd w:val="clear" w:color="auto" w:fill="E1DFDD"/>
    </w:rPr>
  </w:style>
  <w:style w:type="character" w:customStyle="1" w:styleId="m-4339160018974791352style13ptbold">
    <w:name w:val="m_-4339160018974791352style13ptbold"/>
    <w:basedOn w:val="DefaultParagraphFont"/>
    <w:rsid w:val="00AE1A2B"/>
  </w:style>
  <w:style w:type="character" w:customStyle="1" w:styleId="m-4339160018974791352styleunderline">
    <w:name w:val="m_-4339160018974791352styleunderline"/>
    <w:basedOn w:val="DefaultParagraphFont"/>
    <w:rsid w:val="00AE1A2B"/>
  </w:style>
  <w:style w:type="character" w:customStyle="1" w:styleId="m8622195508348221850gmail-msohyperlink">
    <w:name w:val="m_8622195508348221850gmail-msohyperlink"/>
    <w:basedOn w:val="DefaultParagraphFont"/>
    <w:rsid w:val="00AE1A2B"/>
  </w:style>
  <w:style w:type="character" w:customStyle="1" w:styleId="UnresolvedMention4">
    <w:name w:val="Unresolved Mention4"/>
    <w:basedOn w:val="DefaultParagraphFont"/>
    <w:uiPriority w:val="99"/>
    <w:semiHidden/>
    <w:unhideWhenUsed/>
    <w:rsid w:val="00AE1A2B"/>
    <w:rPr>
      <w:color w:val="605E5C"/>
      <w:shd w:val="clear" w:color="auto" w:fill="E1DFDD"/>
    </w:rPr>
  </w:style>
  <w:style w:type="character" w:customStyle="1" w:styleId="longbio">
    <w:name w:val="long_bio"/>
    <w:basedOn w:val="DefaultParagraphFont"/>
    <w:rsid w:val="00AE1A2B"/>
  </w:style>
  <w:style w:type="paragraph" w:customStyle="1" w:styleId="css-1ygdjhk">
    <w:name w:val="css-1ygdjhk"/>
    <w:basedOn w:val="Normal"/>
    <w:uiPriority w:val="99"/>
    <w:rsid w:val="00AE1A2B"/>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AE1A2B"/>
    <w:rPr>
      <w:color w:val="605E5C"/>
      <w:shd w:val="clear" w:color="auto" w:fill="E1DFDD"/>
    </w:rPr>
  </w:style>
  <w:style w:type="table" w:styleId="TableGrid">
    <w:name w:val="Table Grid"/>
    <w:basedOn w:val="TableNormal"/>
    <w:rsid w:val="00AE1A2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AE1A2B"/>
    <w:rPr>
      <w:color w:val="605E5C"/>
      <w:shd w:val="clear" w:color="auto" w:fill="E1DFDD"/>
    </w:rPr>
  </w:style>
  <w:style w:type="character" w:customStyle="1" w:styleId="UnresolvedMention7">
    <w:name w:val="Unresolved Mention7"/>
    <w:basedOn w:val="DefaultParagraphFont"/>
    <w:uiPriority w:val="99"/>
    <w:semiHidden/>
    <w:unhideWhenUsed/>
    <w:rsid w:val="00AE1A2B"/>
    <w:rPr>
      <w:color w:val="605E5C"/>
      <w:shd w:val="clear" w:color="auto" w:fill="E1DFDD"/>
    </w:rPr>
  </w:style>
  <w:style w:type="character" w:customStyle="1" w:styleId="UnresolvedMention8">
    <w:name w:val="Unresolved Mention8"/>
    <w:basedOn w:val="DefaultParagraphFont"/>
    <w:uiPriority w:val="99"/>
    <w:semiHidden/>
    <w:unhideWhenUsed/>
    <w:rsid w:val="00AE1A2B"/>
    <w:rPr>
      <w:color w:val="605E5C"/>
      <w:shd w:val="clear" w:color="auto" w:fill="E1DFDD"/>
    </w:rPr>
  </w:style>
  <w:style w:type="paragraph" w:customStyle="1" w:styleId="CardText2">
    <w:name w:val="Card Text 2"/>
    <w:basedOn w:val="Normal"/>
    <w:link w:val="CardText2Char"/>
    <w:qFormat/>
    <w:rsid w:val="00AE1A2B"/>
    <w:rPr>
      <w:rFonts w:eastAsia="Calibri"/>
      <w:b/>
      <w:color w:val="000000"/>
      <w:u w:val="single"/>
      <w:lang w:val="x-none" w:eastAsia="x-none"/>
    </w:rPr>
  </w:style>
  <w:style w:type="character" w:customStyle="1" w:styleId="CardText2Char">
    <w:name w:val="Card Text 2 Char"/>
    <w:link w:val="CardText2"/>
    <w:rsid w:val="00AE1A2B"/>
    <w:rPr>
      <w:rFonts w:ascii="Calibri" w:eastAsia="Calibri" w:hAnsi="Calibri"/>
      <w:b/>
      <w:color w:val="000000"/>
      <w:sz w:val="22"/>
      <w:u w:val="single"/>
      <w:lang w:val="x-none" w:eastAsia="x-none"/>
    </w:rPr>
  </w:style>
  <w:style w:type="character" w:customStyle="1" w:styleId="m4841727538114946087gmail-styleunderline">
    <w:name w:val="m_4841727538114946087gmail-styleunderline"/>
    <w:basedOn w:val="DefaultParagraphFont"/>
    <w:rsid w:val="00AE1A2B"/>
  </w:style>
  <w:style w:type="character" w:customStyle="1" w:styleId="UnresolvedMention9">
    <w:name w:val="Unresolved Mention9"/>
    <w:basedOn w:val="DefaultParagraphFont"/>
    <w:uiPriority w:val="99"/>
    <w:semiHidden/>
    <w:unhideWhenUsed/>
    <w:rsid w:val="00AE1A2B"/>
    <w:rPr>
      <w:color w:val="605E5C"/>
      <w:shd w:val="clear" w:color="auto" w:fill="E1DFDD"/>
    </w:rPr>
  </w:style>
  <w:style w:type="character" w:customStyle="1" w:styleId="UnresolvedMention100">
    <w:name w:val="Unresolved Mention100"/>
    <w:basedOn w:val="DefaultParagraphFont"/>
    <w:uiPriority w:val="99"/>
    <w:semiHidden/>
    <w:unhideWhenUsed/>
    <w:rsid w:val="00AE1A2B"/>
    <w:rPr>
      <w:color w:val="605E5C"/>
      <w:shd w:val="clear" w:color="auto" w:fill="E1DFDD"/>
    </w:rPr>
  </w:style>
  <w:style w:type="paragraph" w:customStyle="1" w:styleId="m8953919872937919259gmail-msolistparagraphcxspmiddle">
    <w:name w:val="m_8953919872937919259gmail-msolistparagraphcxspmiddle"/>
    <w:basedOn w:val="Normal"/>
    <w:uiPriority w:val="99"/>
    <w:rsid w:val="00AE1A2B"/>
    <w:pPr>
      <w:spacing w:beforeLines="1" w:afterLines="1"/>
    </w:pPr>
    <w:rPr>
      <w:rFonts w:ascii="Times" w:hAnsi="Times"/>
      <w:sz w:val="20"/>
      <w:szCs w:val="20"/>
    </w:rPr>
  </w:style>
  <w:style w:type="character" w:customStyle="1" w:styleId="UnresolvedMention11">
    <w:name w:val="Unresolved Mention11"/>
    <w:basedOn w:val="DefaultParagraphFont"/>
    <w:uiPriority w:val="99"/>
    <w:semiHidden/>
    <w:unhideWhenUsed/>
    <w:rsid w:val="00AE1A2B"/>
    <w:rPr>
      <w:color w:val="605E5C"/>
      <w:shd w:val="clear" w:color="auto" w:fill="E1DFDD"/>
    </w:rPr>
  </w:style>
  <w:style w:type="paragraph" w:customStyle="1" w:styleId="flashline">
    <w:name w:val="flashline"/>
    <w:basedOn w:val="Normal"/>
    <w:uiPriority w:val="99"/>
    <w:rsid w:val="00AE1A2B"/>
    <w:pPr>
      <w:spacing w:before="100" w:beforeAutospacing="1" w:after="100" w:afterAutospacing="1"/>
    </w:pPr>
    <w:rPr>
      <w:rFonts w:eastAsia="Times New Roman"/>
    </w:rPr>
  </w:style>
  <w:style w:type="paragraph" w:customStyle="1" w:styleId="lbexhangwithmargin">
    <w:name w:val="lbexhangwithmargin"/>
    <w:basedOn w:val="Normal"/>
    <w:uiPriority w:val="99"/>
    <w:rsid w:val="00AE1A2B"/>
    <w:pPr>
      <w:spacing w:before="100" w:beforeAutospacing="1" w:after="100" w:afterAutospacing="1"/>
    </w:pPr>
    <w:rPr>
      <w:rFonts w:eastAsia="Times New Roman"/>
    </w:rPr>
  </w:style>
  <w:style w:type="character" w:customStyle="1" w:styleId="lbexsectionlevelolc">
    <w:name w:val="lbexsectionlevelolc"/>
    <w:basedOn w:val="DefaultParagraphFont"/>
    <w:rsid w:val="00AE1A2B"/>
  </w:style>
  <w:style w:type="character" w:customStyle="1" w:styleId="lbexallcap">
    <w:name w:val="lbexallcap"/>
    <w:basedOn w:val="DefaultParagraphFont"/>
    <w:rsid w:val="00AE1A2B"/>
  </w:style>
  <w:style w:type="paragraph" w:customStyle="1" w:styleId="lbexindent">
    <w:name w:val="lbexindent"/>
    <w:basedOn w:val="Normal"/>
    <w:uiPriority w:val="99"/>
    <w:rsid w:val="00AE1A2B"/>
    <w:pPr>
      <w:spacing w:before="100" w:beforeAutospacing="1" w:after="100" w:afterAutospacing="1"/>
    </w:pPr>
    <w:rPr>
      <w:rFonts w:eastAsia="Times New Roman"/>
    </w:rPr>
  </w:style>
  <w:style w:type="paragraph" w:customStyle="1" w:styleId="lbexindentparagraph">
    <w:name w:val="lbexindentparagraph"/>
    <w:basedOn w:val="Normal"/>
    <w:uiPriority w:val="99"/>
    <w:rsid w:val="00AE1A2B"/>
    <w:pPr>
      <w:spacing w:before="100" w:beforeAutospacing="1" w:after="100" w:afterAutospacing="1"/>
    </w:pPr>
    <w:rPr>
      <w:rFonts w:eastAsia="Times New Roman"/>
    </w:rPr>
  </w:style>
  <w:style w:type="paragraph" w:customStyle="1" w:styleId="zn-bodyparagraph">
    <w:name w:val="zn-body__paragraph"/>
    <w:basedOn w:val="Normal"/>
    <w:uiPriority w:val="99"/>
    <w:rsid w:val="00AE1A2B"/>
    <w:pPr>
      <w:spacing w:before="100" w:beforeAutospacing="1" w:after="100" w:afterAutospacing="1"/>
    </w:pPr>
    <w:rPr>
      <w:rFonts w:eastAsia="Times New Roman"/>
    </w:rPr>
  </w:style>
  <w:style w:type="character" w:customStyle="1" w:styleId="c-messagebody">
    <w:name w:val="c-message__body"/>
    <w:basedOn w:val="DefaultParagraphFont"/>
    <w:rsid w:val="00AE1A2B"/>
  </w:style>
  <w:style w:type="character" w:customStyle="1" w:styleId="m7735155540857680774gmail-style13ptbold">
    <w:name w:val="m_7735155540857680774gmail-style13ptbold"/>
    <w:basedOn w:val="DefaultParagraphFont"/>
    <w:rsid w:val="00AE1A2B"/>
  </w:style>
  <w:style w:type="character" w:customStyle="1" w:styleId="style65">
    <w:name w:val="style65"/>
    <w:basedOn w:val="DefaultParagraphFont"/>
    <w:rsid w:val="00AE1A2B"/>
  </w:style>
  <w:style w:type="character" w:customStyle="1" w:styleId="bodytext0">
    <w:name w:val="body_text"/>
    <w:basedOn w:val="DefaultParagraphFont"/>
    <w:rsid w:val="00AE1A2B"/>
  </w:style>
  <w:style w:type="character" w:customStyle="1" w:styleId="bio">
    <w:name w:val="bio"/>
    <w:basedOn w:val="DefaultParagraphFont"/>
    <w:rsid w:val="00AE1A2B"/>
  </w:style>
  <w:style w:type="paragraph" w:customStyle="1" w:styleId="cites0">
    <w:name w:val="cites"/>
    <w:next w:val="Normal"/>
    <w:autoRedefine/>
    <w:qFormat/>
    <w:rsid w:val="00AE1A2B"/>
    <w:pPr>
      <w:contextualSpacing/>
    </w:pPr>
    <w:rPr>
      <w:rFonts w:eastAsia="SimSun"/>
      <w:b/>
      <w:sz w:val="22"/>
      <w:szCs w:val="22"/>
      <w:lang w:eastAsia="zh-CN"/>
    </w:rPr>
  </w:style>
  <w:style w:type="character" w:customStyle="1" w:styleId="5yl5">
    <w:name w:val="_5yl5"/>
    <w:basedOn w:val="DefaultParagraphFont"/>
    <w:rsid w:val="00AE1A2B"/>
  </w:style>
  <w:style w:type="character" w:customStyle="1" w:styleId="text">
    <w:name w:val="text"/>
    <w:basedOn w:val="DefaultParagraphFont"/>
    <w:rsid w:val="00AE1A2B"/>
  </w:style>
  <w:style w:type="paragraph" w:customStyle="1" w:styleId="generic-articlebody">
    <w:name w:val="generic-article__body"/>
    <w:basedOn w:val="Normal"/>
    <w:uiPriority w:val="99"/>
    <w:rsid w:val="00AE1A2B"/>
    <w:pPr>
      <w:spacing w:before="100" w:beforeAutospacing="1" w:after="100" w:afterAutospacing="1" w:line="240" w:lineRule="auto"/>
    </w:pPr>
    <w:rPr>
      <w:rFonts w:eastAsia="Times New Roman"/>
    </w:rPr>
  </w:style>
  <w:style w:type="paragraph" w:styleId="CommentSubject">
    <w:name w:val="annotation subject"/>
    <w:basedOn w:val="CommentText"/>
    <w:next w:val="CommentText"/>
    <w:link w:val="CommentSubjectChar"/>
    <w:unhideWhenUsed/>
    <w:rsid w:val="00AE1A2B"/>
    <w:pPr>
      <w:spacing w:line="240" w:lineRule="auto"/>
    </w:pPr>
    <w:rPr>
      <w:b/>
      <w:bCs/>
    </w:rPr>
  </w:style>
  <w:style w:type="character" w:customStyle="1" w:styleId="CommentSubjectChar">
    <w:name w:val="Comment Subject Char"/>
    <w:basedOn w:val="CommentTextChar"/>
    <w:link w:val="CommentSubject"/>
    <w:rsid w:val="00AE1A2B"/>
    <w:rPr>
      <w:rFonts w:ascii="Calibri" w:hAnsi="Calibri"/>
      <w:b/>
      <w:bCs/>
      <w:sz w:val="20"/>
      <w:szCs w:val="20"/>
    </w:rPr>
  </w:style>
  <w:style w:type="character" w:customStyle="1" w:styleId="UnresolvedMention12">
    <w:name w:val="Unresolved Mention12"/>
    <w:basedOn w:val="DefaultParagraphFont"/>
    <w:uiPriority w:val="99"/>
    <w:rsid w:val="00AE1A2B"/>
    <w:rPr>
      <w:color w:val="605E5C"/>
      <w:shd w:val="clear" w:color="auto" w:fill="E1DFDD"/>
    </w:rPr>
  </w:style>
  <w:style w:type="paragraph" w:customStyle="1" w:styleId="CardNotUnderlined">
    <w:name w:val="Card Not Underlined"/>
    <w:basedOn w:val="Normal"/>
    <w:link w:val="CardNotUnderlinedChar1"/>
    <w:autoRedefine/>
    <w:qFormat/>
    <w:rsid w:val="00AE1A2B"/>
    <w:rPr>
      <w:rFonts w:eastAsia="Times New Roman"/>
      <w:sz w:val="12"/>
      <w:szCs w:val="20"/>
    </w:rPr>
  </w:style>
  <w:style w:type="character" w:customStyle="1" w:styleId="UnresolvedMention13">
    <w:name w:val="Unresolved Mention13"/>
    <w:basedOn w:val="DefaultParagraphFont"/>
    <w:uiPriority w:val="99"/>
    <w:rsid w:val="00AE1A2B"/>
    <w:rPr>
      <w:color w:val="605E5C"/>
      <w:shd w:val="clear" w:color="auto" w:fill="E1DFDD"/>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AE1A2B"/>
    <w:rPr>
      <w:rFonts w:ascii="Times New Roman" w:eastAsia="Times New Roman" w:hAnsi="Times New Roman" w:cs="Times New Roman"/>
    </w:rPr>
  </w:style>
  <w:style w:type="character" w:customStyle="1" w:styleId="blast">
    <w:name w:val="blast"/>
    <w:basedOn w:val="DefaultParagraphFont"/>
    <w:rsid w:val="00AE1A2B"/>
  </w:style>
  <w:style w:type="paragraph" w:customStyle="1" w:styleId="paragraph">
    <w:name w:val="paragraph"/>
    <w:basedOn w:val="Normal"/>
    <w:uiPriority w:val="99"/>
    <w:qFormat/>
    <w:rsid w:val="00AE1A2B"/>
    <w:pPr>
      <w:spacing w:before="100" w:beforeAutospacing="1" w:after="100" w:afterAutospacing="1" w:line="240" w:lineRule="auto"/>
    </w:pPr>
    <w:rPr>
      <w:rFonts w:eastAsia="Times New Roman"/>
      <w:sz w:val="24"/>
      <w:lang w:eastAsia="ko-KR"/>
    </w:rPr>
  </w:style>
  <w:style w:type="character" w:customStyle="1" w:styleId="tooltip-container">
    <w:name w:val="tooltip-container"/>
    <w:basedOn w:val="DefaultParagraphFont"/>
    <w:rsid w:val="00AE1A2B"/>
  </w:style>
  <w:style w:type="character" w:customStyle="1" w:styleId="UnresolvedMention14">
    <w:name w:val="Unresolved Mention14"/>
    <w:basedOn w:val="DefaultParagraphFont"/>
    <w:uiPriority w:val="99"/>
    <w:rsid w:val="00AE1A2B"/>
    <w:rPr>
      <w:color w:val="605E5C"/>
      <w:shd w:val="clear" w:color="auto" w:fill="E1DFDD"/>
    </w:rPr>
  </w:style>
  <w:style w:type="character" w:customStyle="1" w:styleId="ata-controlscomplain-btn">
    <w:name w:val="ata-controls__complain-btn"/>
    <w:basedOn w:val="DefaultParagraphFont"/>
    <w:rsid w:val="00AE1A2B"/>
  </w:style>
  <w:style w:type="character" w:customStyle="1" w:styleId="u-tcgraydarker">
    <w:name w:val="u-tcgraydarker"/>
    <w:basedOn w:val="DefaultParagraphFont"/>
    <w:rsid w:val="00AE1A2B"/>
  </w:style>
  <w:style w:type="paragraph" w:customStyle="1" w:styleId="stcontent-block">
    <w:name w:val="st__content-block"/>
    <w:basedOn w:val="Normal"/>
    <w:rsid w:val="00AE1A2B"/>
    <w:pPr>
      <w:spacing w:before="100" w:beforeAutospacing="1" w:after="100" w:afterAutospacing="1"/>
    </w:pPr>
  </w:style>
  <w:style w:type="character" w:customStyle="1" w:styleId="drop">
    <w:name w:val="drop"/>
    <w:basedOn w:val="DefaultParagraphFont"/>
    <w:rsid w:val="00AE1A2B"/>
  </w:style>
  <w:style w:type="paragraph" w:customStyle="1" w:styleId="pullquote">
    <w:name w:val="pullquote"/>
    <w:basedOn w:val="Normal"/>
    <w:rsid w:val="00AE1A2B"/>
    <w:pPr>
      <w:spacing w:before="100" w:beforeAutospacing="1" w:after="100" w:afterAutospacing="1"/>
    </w:pPr>
  </w:style>
  <w:style w:type="paragraph" w:customStyle="1" w:styleId="TableParagraph">
    <w:name w:val="Table Paragraph"/>
    <w:basedOn w:val="Normal"/>
    <w:uiPriority w:val="1"/>
    <w:qFormat/>
    <w:rsid w:val="00AE1A2B"/>
    <w:pPr>
      <w:widowControl w:val="0"/>
      <w:autoSpaceDE w:val="0"/>
      <w:autoSpaceDN w:val="0"/>
      <w:adjustRightInd w:val="0"/>
    </w:pPr>
  </w:style>
  <w:style w:type="paragraph" w:customStyle="1" w:styleId="p">
    <w:name w:val="p"/>
    <w:basedOn w:val="Normal"/>
    <w:qFormat/>
    <w:rsid w:val="00AE1A2B"/>
    <w:pPr>
      <w:spacing w:before="100" w:beforeAutospacing="1" w:after="100" w:afterAutospacing="1"/>
    </w:pPr>
  </w:style>
  <w:style w:type="character" w:customStyle="1" w:styleId="figpopup-sensitive-area">
    <w:name w:val="figpopup-sensitive-area"/>
    <w:basedOn w:val="DefaultParagraphFont"/>
    <w:rsid w:val="00AE1A2B"/>
  </w:style>
  <w:style w:type="paragraph" w:customStyle="1" w:styleId="css-qckjh9">
    <w:name w:val="css-qckjh9"/>
    <w:basedOn w:val="Normal"/>
    <w:rsid w:val="00AE1A2B"/>
    <w:pPr>
      <w:spacing w:before="100" w:beforeAutospacing="1" w:after="100" w:afterAutospacing="1" w:line="240" w:lineRule="auto"/>
    </w:pPr>
    <w:rPr>
      <w:rFonts w:eastAsia="Times New Roman"/>
      <w:sz w:val="24"/>
    </w:rPr>
  </w:style>
  <w:style w:type="paragraph" w:customStyle="1" w:styleId="css-158dogj">
    <w:name w:val="css-158dogj"/>
    <w:basedOn w:val="Normal"/>
    <w:rsid w:val="00AE1A2B"/>
    <w:pPr>
      <w:spacing w:before="100" w:beforeAutospacing="1" w:after="100" w:afterAutospacing="1" w:line="240" w:lineRule="auto"/>
    </w:pPr>
    <w:rPr>
      <w:rFonts w:eastAsia="Times New Roman"/>
      <w:sz w:val="24"/>
    </w:rPr>
  </w:style>
  <w:style w:type="character" w:customStyle="1" w:styleId="num">
    <w:name w:val="num"/>
    <w:basedOn w:val="DefaultParagraphFont"/>
    <w:rsid w:val="00AE1A2B"/>
  </w:style>
  <w:style w:type="character" w:customStyle="1" w:styleId="letter">
    <w:name w:val="letter"/>
    <w:basedOn w:val="DefaultParagraphFont"/>
    <w:rsid w:val="00AE1A2B"/>
  </w:style>
  <w:style w:type="character" w:customStyle="1" w:styleId="dttext">
    <w:name w:val="dttext"/>
    <w:basedOn w:val="DefaultParagraphFont"/>
    <w:rsid w:val="00AE1A2B"/>
  </w:style>
  <w:style w:type="character" w:customStyle="1" w:styleId="sdsense">
    <w:name w:val="sdsense"/>
    <w:basedOn w:val="DefaultParagraphFont"/>
    <w:rsid w:val="00AE1A2B"/>
  </w:style>
  <w:style w:type="character" w:customStyle="1" w:styleId="sd">
    <w:name w:val="sd"/>
    <w:basedOn w:val="DefaultParagraphFont"/>
    <w:rsid w:val="00AE1A2B"/>
  </w:style>
  <w:style w:type="paragraph" w:customStyle="1" w:styleId="flfc">
    <w:name w:val="flfc"/>
    <w:basedOn w:val="Normal"/>
    <w:uiPriority w:val="99"/>
    <w:rsid w:val="00AE1A2B"/>
    <w:pPr>
      <w:spacing w:before="100" w:beforeAutospacing="1" w:after="100" w:afterAutospacing="1" w:line="240" w:lineRule="auto"/>
    </w:pPr>
    <w:rPr>
      <w:rFonts w:eastAsia="Times New Roman"/>
      <w:sz w:val="24"/>
    </w:rPr>
  </w:style>
  <w:style w:type="character" w:customStyle="1" w:styleId="m5047289588639300548gmail-styleunderline">
    <w:name w:val="m_5047289588639300548gmail-styleunderline"/>
    <w:basedOn w:val="DefaultParagraphFont"/>
    <w:rsid w:val="00AE1A2B"/>
  </w:style>
  <w:style w:type="paragraph" w:customStyle="1" w:styleId="story-body-text">
    <w:name w:val="story-body-text"/>
    <w:basedOn w:val="Normal"/>
    <w:uiPriority w:val="99"/>
    <w:qFormat/>
    <w:rsid w:val="00AE1A2B"/>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AE1A2B"/>
  </w:style>
  <w:style w:type="paragraph" w:customStyle="1" w:styleId="CardText1">
    <w:name w:val="Card Text 1"/>
    <w:link w:val="CardText1Char"/>
    <w:qFormat/>
    <w:rsid w:val="00AE1A2B"/>
    <w:rPr>
      <w:rFonts w:ascii="Arial Narrow" w:eastAsia="Times New Roman" w:hAnsi="Arial Narrow" w:cs="Times New Roman"/>
      <w:color w:val="000000"/>
      <w:sz w:val="22"/>
      <w:szCs w:val="22"/>
      <w:u w:val="single"/>
    </w:rPr>
  </w:style>
  <w:style w:type="character" w:customStyle="1" w:styleId="CardText1Char">
    <w:name w:val="Card Text 1 Char"/>
    <w:basedOn w:val="DefaultParagraphFont"/>
    <w:link w:val="CardText1"/>
    <w:rsid w:val="00AE1A2B"/>
    <w:rPr>
      <w:rFonts w:ascii="Arial Narrow" w:eastAsia="Times New Roman" w:hAnsi="Arial Narrow" w:cs="Times New Roman"/>
      <w:color w:val="000000"/>
      <w:sz w:val="22"/>
      <w:szCs w:val="22"/>
      <w:u w:val="single"/>
    </w:rPr>
  </w:style>
  <w:style w:type="paragraph" w:customStyle="1" w:styleId="Analytics">
    <w:name w:val="Analytics"/>
    <w:basedOn w:val="Analytic2"/>
    <w:link w:val="AnalyticsChar"/>
    <w:uiPriority w:val="4"/>
    <w:qFormat/>
    <w:rsid w:val="00AE1A2B"/>
  </w:style>
  <w:style w:type="paragraph" w:customStyle="1" w:styleId="Analytic2">
    <w:name w:val="Analytic2"/>
    <w:basedOn w:val="Heading4"/>
    <w:link w:val="Analytic2Char"/>
    <w:uiPriority w:val="4"/>
    <w:rsid w:val="00AE1A2B"/>
    <w:pPr>
      <w:spacing w:before="200" w:line="240" w:lineRule="auto"/>
    </w:pPr>
    <w:rPr>
      <w:bCs w:val="0"/>
      <w:iCs/>
      <w:color w:val="365F91" w:themeColor="accent1" w:themeShade="BF"/>
      <w:sz w:val="28"/>
      <w:szCs w:val="28"/>
    </w:rPr>
  </w:style>
  <w:style w:type="character" w:customStyle="1" w:styleId="Analytic2Char">
    <w:name w:val="Analytic2 Char"/>
    <w:basedOn w:val="DefaultParagraphFont"/>
    <w:link w:val="Analytic2"/>
    <w:uiPriority w:val="4"/>
    <w:rsid w:val="00AE1A2B"/>
    <w:rPr>
      <w:rFonts w:ascii="Calibri" w:eastAsiaTheme="majorEastAsia" w:hAnsi="Calibri" w:cstheme="majorBidi"/>
      <w:b/>
      <w:iCs/>
      <w:color w:val="365F91" w:themeColor="accent1" w:themeShade="BF"/>
      <w:sz w:val="28"/>
      <w:szCs w:val="28"/>
    </w:rPr>
  </w:style>
  <w:style w:type="character" w:customStyle="1" w:styleId="AnalyticsChar">
    <w:name w:val="Analytics Char"/>
    <w:basedOn w:val="DefaultParagraphFont"/>
    <w:link w:val="Analytics"/>
    <w:uiPriority w:val="4"/>
    <w:rsid w:val="00AE1A2B"/>
    <w:rPr>
      <w:rFonts w:ascii="Calibri" w:eastAsiaTheme="majorEastAsia" w:hAnsi="Calibri" w:cstheme="majorBidi"/>
      <w:b/>
      <w:iCs/>
      <w:color w:val="365F91" w:themeColor="accent1" w:themeShade="BF"/>
      <w:sz w:val="28"/>
      <w:szCs w:val="28"/>
    </w:rPr>
  </w:style>
  <w:style w:type="paragraph" w:customStyle="1" w:styleId="AnalyticsPip">
    <w:name w:val="AnalyticsPip"/>
    <w:basedOn w:val="Analytic2"/>
    <w:link w:val="AnalyticsPipChar"/>
    <w:uiPriority w:val="4"/>
    <w:rsid w:val="00AE1A2B"/>
  </w:style>
  <w:style w:type="character" w:customStyle="1" w:styleId="AnalyticsPipChar">
    <w:name w:val="AnalyticsPip Char"/>
    <w:basedOn w:val="DefaultParagraphFont"/>
    <w:link w:val="AnalyticsPip"/>
    <w:uiPriority w:val="4"/>
    <w:rsid w:val="00AE1A2B"/>
    <w:rPr>
      <w:rFonts w:ascii="Calibri" w:eastAsiaTheme="majorEastAsia" w:hAnsi="Calibri" w:cstheme="majorBidi"/>
      <w:b/>
      <w:iCs/>
      <w:color w:val="365F91" w:themeColor="accent1" w:themeShade="BF"/>
      <w:sz w:val="28"/>
      <w:szCs w:val="28"/>
    </w:rPr>
  </w:style>
  <w:style w:type="paragraph" w:customStyle="1" w:styleId="AnalyticsGBN">
    <w:name w:val="AnalyticsGBN"/>
    <w:basedOn w:val="Analytic2"/>
    <w:link w:val="AnalyticsGBNChar"/>
    <w:uiPriority w:val="4"/>
    <w:qFormat/>
    <w:rsid w:val="00AE1A2B"/>
  </w:style>
  <w:style w:type="character" w:customStyle="1" w:styleId="AnalyticsGBNChar">
    <w:name w:val="AnalyticsGBN Char"/>
    <w:basedOn w:val="DefaultParagraphFont"/>
    <w:link w:val="AnalyticsGBN"/>
    <w:uiPriority w:val="4"/>
    <w:rsid w:val="00AE1A2B"/>
    <w:rPr>
      <w:rFonts w:ascii="Calibri" w:eastAsiaTheme="majorEastAsia" w:hAnsi="Calibri" w:cstheme="majorBidi"/>
      <w:b/>
      <w:iCs/>
      <w:color w:val="365F91" w:themeColor="accent1" w:themeShade="BF"/>
      <w:sz w:val="28"/>
      <w:szCs w:val="28"/>
    </w:rPr>
  </w:style>
  <w:style w:type="paragraph" w:styleId="Quote">
    <w:name w:val="Quote"/>
    <w:basedOn w:val="Normal"/>
    <w:next w:val="Normal"/>
    <w:link w:val="QuoteChar"/>
    <w:uiPriority w:val="29"/>
    <w:unhideWhenUsed/>
    <w:qFormat/>
    <w:rsid w:val="00AE1A2B"/>
    <w:pPr>
      <w:spacing w:after="0" w:line="240" w:lineRule="auto"/>
    </w:pPr>
    <w:rPr>
      <w:i/>
      <w:iCs/>
      <w:color w:val="000000" w:themeColor="text1"/>
    </w:rPr>
  </w:style>
  <w:style w:type="character" w:customStyle="1" w:styleId="QuoteChar">
    <w:name w:val="Quote Char"/>
    <w:basedOn w:val="DefaultParagraphFont"/>
    <w:link w:val="Quote"/>
    <w:uiPriority w:val="29"/>
    <w:rsid w:val="00AE1A2B"/>
    <w:rPr>
      <w:rFonts w:ascii="Calibri" w:hAnsi="Calibri"/>
      <w:i/>
      <w:iCs/>
      <w:color w:val="000000" w:themeColor="text1"/>
      <w:sz w:val="22"/>
    </w:rPr>
  </w:style>
  <w:style w:type="paragraph" w:styleId="TOCHeading">
    <w:name w:val="TOC Heading"/>
    <w:basedOn w:val="Heading1"/>
    <w:next w:val="Normal"/>
    <w:uiPriority w:val="39"/>
    <w:unhideWhenUsed/>
    <w:qFormat/>
    <w:rsid w:val="00AE1A2B"/>
    <w:pPr>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ajorHAnsi" w:hAnsiTheme="majorHAnsi"/>
      <w:color w:val="365F91" w:themeColor="accent1" w:themeShade="BF"/>
      <w:sz w:val="28"/>
      <w:szCs w:val="28"/>
    </w:rPr>
  </w:style>
  <w:style w:type="character" w:customStyle="1" w:styleId="ref-lnk">
    <w:name w:val="ref-lnk"/>
    <w:basedOn w:val="DefaultParagraphFont"/>
    <w:rsid w:val="00AE1A2B"/>
  </w:style>
  <w:style w:type="character" w:customStyle="1" w:styleId="ref-overlay">
    <w:name w:val="ref-overlay"/>
    <w:basedOn w:val="DefaultParagraphFont"/>
    <w:rsid w:val="00AE1A2B"/>
  </w:style>
  <w:style w:type="character" w:customStyle="1" w:styleId="ref-fn-p">
    <w:name w:val="ref-fn-p"/>
    <w:basedOn w:val="DefaultParagraphFont"/>
    <w:rsid w:val="00AE1A2B"/>
  </w:style>
  <w:style w:type="character" w:customStyle="1" w:styleId="opinion-articlebody">
    <w:name w:val="opinion-article__body"/>
    <w:basedOn w:val="DefaultParagraphFont"/>
    <w:rsid w:val="00AE1A2B"/>
  </w:style>
  <w:style w:type="paragraph" w:customStyle="1" w:styleId="opinion-articlebody1">
    <w:name w:val="opinion-article__body1"/>
    <w:basedOn w:val="Normal"/>
    <w:rsid w:val="00AE1A2B"/>
    <w:pPr>
      <w:spacing w:before="100" w:beforeAutospacing="1" w:after="100" w:afterAutospacing="1" w:line="240" w:lineRule="auto"/>
    </w:pPr>
    <w:rPr>
      <w:rFonts w:eastAsia="Times New Roman"/>
      <w:sz w:val="24"/>
    </w:rPr>
  </w:style>
  <w:style w:type="paragraph" w:customStyle="1" w:styleId="para">
    <w:name w:val="para"/>
    <w:basedOn w:val="Normal"/>
    <w:qFormat/>
    <w:rsid w:val="00AE1A2B"/>
    <w:pPr>
      <w:spacing w:before="100" w:beforeAutospacing="1" w:after="100" w:afterAutospacing="1" w:line="240" w:lineRule="auto"/>
    </w:pPr>
    <w:rPr>
      <w:rFonts w:eastAsia="Times New Roman"/>
      <w:sz w:val="24"/>
    </w:rPr>
  </w:style>
  <w:style w:type="character" w:customStyle="1" w:styleId="citationref">
    <w:name w:val="citationref"/>
    <w:basedOn w:val="DefaultParagraphFont"/>
    <w:rsid w:val="00AE1A2B"/>
  </w:style>
  <w:style w:type="character" w:customStyle="1" w:styleId="journaltitle">
    <w:name w:val="journaltitle"/>
    <w:basedOn w:val="DefaultParagraphFont"/>
    <w:rsid w:val="00AE1A2B"/>
  </w:style>
  <w:style w:type="character" w:customStyle="1" w:styleId="hit">
    <w:name w:val="hit"/>
    <w:basedOn w:val="DefaultParagraphFont"/>
    <w:rsid w:val="00AE1A2B"/>
  </w:style>
  <w:style w:type="paragraph" w:customStyle="1" w:styleId="wp-caption-text">
    <w:name w:val="wp-caption-text"/>
    <w:basedOn w:val="Normal"/>
    <w:qFormat/>
    <w:rsid w:val="00AE1A2B"/>
    <w:pPr>
      <w:spacing w:before="100" w:beforeAutospacing="1" w:after="100" w:afterAutospacing="1" w:line="240" w:lineRule="auto"/>
    </w:pPr>
    <w:rPr>
      <w:rFonts w:eastAsia="Times New Roman"/>
      <w:sz w:val="24"/>
    </w:rPr>
  </w:style>
  <w:style w:type="paragraph" w:customStyle="1" w:styleId="css-utmy9y">
    <w:name w:val="css-utmy9y"/>
    <w:basedOn w:val="Normal"/>
    <w:rsid w:val="00AE1A2B"/>
    <w:pPr>
      <w:spacing w:before="100" w:beforeAutospacing="1" w:after="100" w:afterAutospacing="1" w:line="240" w:lineRule="auto"/>
    </w:pPr>
    <w:rPr>
      <w:rFonts w:eastAsia="Times New Roman"/>
      <w:sz w:val="24"/>
    </w:rPr>
  </w:style>
  <w:style w:type="character" w:customStyle="1" w:styleId="Style11ptUnderline">
    <w:name w:val="Style 11 pt Underline"/>
    <w:basedOn w:val="DefaultParagraphFont"/>
    <w:rsid w:val="00AE1A2B"/>
    <w:rPr>
      <w:sz w:val="20"/>
      <w:u w:val="single"/>
    </w:rPr>
  </w:style>
  <w:style w:type="character" w:customStyle="1" w:styleId="Style11ptBoldUnderlineBorderSinglesolidlineAuto">
    <w:name w:val="Style 11 pt Bold Underline Border: : (Single solid line Auto  ..."/>
    <w:basedOn w:val="DefaultParagraphFont"/>
    <w:rsid w:val="00AE1A2B"/>
    <w:rPr>
      <w:rFonts w:ascii="Times New Roman" w:hAnsi="Times New Roman"/>
      <w:b/>
      <w:bCs/>
      <w:sz w:val="20"/>
      <w:u w:val="single"/>
      <w:bdr w:val="single" w:sz="4" w:space="0" w:color="auto"/>
    </w:rPr>
  </w:style>
  <w:style w:type="character" w:customStyle="1" w:styleId="m-5881241659849274027style13ptbold">
    <w:name w:val="m_-5881241659849274027style13ptbold"/>
    <w:basedOn w:val="DefaultParagraphFont"/>
    <w:rsid w:val="00AE1A2B"/>
  </w:style>
  <w:style w:type="paragraph" w:customStyle="1" w:styleId="Small">
    <w:name w:val="Small"/>
    <w:basedOn w:val="Normal"/>
    <w:next w:val="Normal"/>
    <w:uiPriority w:val="99"/>
    <w:qFormat/>
    <w:rsid w:val="00AE1A2B"/>
    <w:pPr>
      <w:jc w:val="both"/>
    </w:pPr>
    <w:rPr>
      <w:rFonts w:ascii="Arial" w:eastAsia="Calibri" w:hAnsi="Arial" w:cs="Arial"/>
    </w:rPr>
  </w:style>
  <w:style w:type="character" w:customStyle="1" w:styleId="Footnote">
    <w:name w:val="Footnote_"/>
    <w:basedOn w:val="DefaultParagraphFont"/>
    <w:link w:val="Footnote0"/>
    <w:rsid w:val="00AE1A2B"/>
    <w:rPr>
      <w:rFonts w:ascii="Times New Roman" w:eastAsia="Times New Roman" w:hAnsi="Times New Roman"/>
      <w:sz w:val="15"/>
      <w:szCs w:val="15"/>
      <w:shd w:val="clear" w:color="auto" w:fill="FFFFFF"/>
    </w:rPr>
  </w:style>
  <w:style w:type="paragraph" w:customStyle="1" w:styleId="Footnote0">
    <w:name w:val="Footnote"/>
    <w:basedOn w:val="Normal"/>
    <w:link w:val="Footnote"/>
    <w:rsid w:val="00AE1A2B"/>
    <w:pPr>
      <w:widowControl w:val="0"/>
      <w:shd w:val="clear" w:color="auto" w:fill="FFFFFF"/>
      <w:spacing w:before="240" w:after="0" w:line="202" w:lineRule="exact"/>
      <w:jc w:val="both"/>
    </w:pPr>
    <w:rPr>
      <w:rFonts w:ascii="Times New Roman" w:eastAsia="Times New Roman" w:hAnsi="Times New Roman"/>
      <w:sz w:val="15"/>
      <w:szCs w:val="15"/>
    </w:rPr>
  </w:style>
  <w:style w:type="character" w:customStyle="1" w:styleId="CardTagandCiteChar">
    <w:name w:val="Card Tag and Cite Char"/>
    <w:link w:val="CardTagandCite"/>
    <w:locked/>
    <w:rsid w:val="00AE1A2B"/>
    <w:rPr>
      <w:rFonts w:ascii="Arial Narrow" w:hAnsi="Arial Narrow"/>
      <w:b/>
      <w:color w:val="000000"/>
      <w:sz w:val="26"/>
    </w:rPr>
  </w:style>
  <w:style w:type="paragraph" w:customStyle="1" w:styleId="CardTagandCite">
    <w:name w:val="Card Tag and Cite"/>
    <w:basedOn w:val="Normal"/>
    <w:next w:val="Normal"/>
    <w:link w:val="CardTagandCiteChar"/>
    <w:qFormat/>
    <w:rsid w:val="00AE1A2B"/>
    <w:pPr>
      <w:spacing w:after="0" w:line="240" w:lineRule="auto"/>
    </w:pPr>
    <w:rPr>
      <w:rFonts w:ascii="Arial Narrow" w:hAnsi="Arial Narrow"/>
      <w:b/>
      <w:color w:val="000000"/>
      <w:sz w:val="26"/>
    </w:rPr>
  </w:style>
  <w:style w:type="character" w:customStyle="1" w:styleId="StyleBold">
    <w:name w:val="Style Bold"/>
    <w:basedOn w:val="DefaultParagraphFont"/>
    <w:uiPriority w:val="9"/>
    <w:rsid w:val="00AE1A2B"/>
    <w:rPr>
      <w:b/>
      <w:bCs/>
    </w:rPr>
  </w:style>
  <w:style w:type="paragraph" w:customStyle="1" w:styleId="Cite2">
    <w:name w:val="Cite 2"/>
    <w:basedOn w:val="Normal"/>
    <w:qFormat/>
    <w:rsid w:val="00AE1A2B"/>
    <w:pPr>
      <w:spacing w:after="0" w:line="240" w:lineRule="auto"/>
    </w:pPr>
    <w:rPr>
      <w:rFonts w:ascii="Arial" w:eastAsia="Calibri" w:hAnsi="Arial" w:cs="Arial"/>
      <w:b/>
      <w:sz w:val="24"/>
      <w:u w:val="single"/>
    </w:rPr>
  </w:style>
  <w:style w:type="character" w:customStyle="1" w:styleId="aqj">
    <w:name w:val="aqj"/>
    <w:basedOn w:val="DefaultParagraphFont"/>
    <w:rsid w:val="00AE1A2B"/>
  </w:style>
  <w:style w:type="paragraph" w:customStyle="1" w:styleId="StyleJustified">
    <w:name w:val="Style Justified"/>
    <w:basedOn w:val="Normal"/>
    <w:qFormat/>
    <w:rsid w:val="00AE1A2B"/>
    <w:pPr>
      <w:spacing w:after="0" w:line="240" w:lineRule="auto"/>
    </w:pPr>
    <w:rPr>
      <w:rFonts w:eastAsia="Times New Roman"/>
      <w:szCs w:val="20"/>
    </w:rPr>
  </w:style>
  <w:style w:type="paragraph" w:customStyle="1" w:styleId="AuthorDate">
    <w:name w:val="AuthorDate"/>
    <w:next w:val="Normal"/>
    <w:link w:val="AuthorDateChar"/>
    <w:qFormat/>
    <w:rsid w:val="00AE1A2B"/>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AE1A2B"/>
    <w:rPr>
      <w:rFonts w:ascii="Times New Roman" w:eastAsia="Calibri" w:hAnsi="Times New Roman" w:cs="Times New Roman"/>
      <w:b/>
      <w:szCs w:val="20"/>
      <w:u w:val="single"/>
    </w:rPr>
  </w:style>
  <w:style w:type="character" w:customStyle="1" w:styleId="maintext">
    <w:name w:val="maintext"/>
    <w:basedOn w:val="DefaultParagraphFont"/>
    <w:rsid w:val="00AE1A2B"/>
  </w:style>
  <w:style w:type="paragraph" w:customStyle="1" w:styleId="Stylecardtext8pt">
    <w:name w:val="Style card text + 8 pt"/>
    <w:basedOn w:val="Normal"/>
    <w:qFormat/>
    <w:rsid w:val="00AE1A2B"/>
    <w:pPr>
      <w:spacing w:after="0" w:line="240" w:lineRule="auto"/>
      <w:ind w:right="288"/>
    </w:pPr>
  </w:style>
  <w:style w:type="character" w:customStyle="1" w:styleId="NotBold10Final">
    <w:name w:val="NotBold10Final"/>
    <w:uiPriority w:val="1"/>
    <w:qFormat/>
    <w:rsid w:val="00AE1A2B"/>
    <w:rPr>
      <w:rFonts w:ascii="Times New Roman" w:hAnsi="Times New Roman"/>
      <w:b w:val="0"/>
      <w:i w:val="0"/>
      <w:sz w:val="20"/>
    </w:rPr>
  </w:style>
  <w:style w:type="character" w:customStyle="1" w:styleId="Bold12">
    <w:name w:val="Bold12"/>
    <w:uiPriority w:val="1"/>
    <w:qFormat/>
    <w:rsid w:val="00AE1A2B"/>
    <w:rPr>
      <w:rFonts w:ascii="Times New Roman" w:hAnsi="Times New Roman"/>
      <w:b/>
      <w:sz w:val="24"/>
    </w:rPr>
  </w:style>
  <w:style w:type="paragraph" w:customStyle="1" w:styleId="cardChar2CharCharCharCharCharCharCharCharCharCharChar">
    <w:name w:val="card Char2 Char Char Char Char Char Char Char Char Char Char Char"/>
    <w:basedOn w:val="Normal"/>
    <w:rsid w:val="00AE1A2B"/>
    <w:pPr>
      <w:spacing w:after="0" w:line="240" w:lineRule="auto"/>
      <w:ind w:left="288" w:right="288"/>
    </w:pPr>
    <w:rPr>
      <w:rFonts w:eastAsia="Times New Roman"/>
      <w:sz w:val="20"/>
      <w:szCs w:val="20"/>
    </w:rPr>
  </w:style>
  <w:style w:type="character" w:customStyle="1" w:styleId="CardtextChar1">
    <w:name w:val="Card text Char"/>
    <w:link w:val="Cardtext0"/>
    <w:locked/>
    <w:rsid w:val="00AE1A2B"/>
    <w:rPr>
      <w:rFonts w:ascii="Arial Narrow" w:hAnsi="Arial Narrow"/>
      <w:u w:val="single"/>
    </w:rPr>
  </w:style>
  <w:style w:type="paragraph" w:customStyle="1" w:styleId="Cardtext0">
    <w:name w:val="Card text"/>
    <w:link w:val="CardtextChar1"/>
    <w:qFormat/>
    <w:rsid w:val="00AE1A2B"/>
    <w:pPr>
      <w:widowControl w:val="0"/>
      <w:autoSpaceDE w:val="0"/>
      <w:autoSpaceDN w:val="0"/>
      <w:adjustRightInd w:val="0"/>
    </w:pPr>
    <w:rPr>
      <w:rFonts w:ascii="Arial Narrow" w:hAnsi="Arial Narrow"/>
      <w:u w:val="single"/>
    </w:rPr>
  </w:style>
  <w:style w:type="paragraph" w:styleId="Date">
    <w:name w:val="Date"/>
    <w:aliases w:val="date"/>
    <w:basedOn w:val="Normal"/>
    <w:next w:val="Normal"/>
    <w:link w:val="DateChar"/>
    <w:uiPriority w:val="99"/>
    <w:qFormat/>
    <w:rsid w:val="00AE1A2B"/>
    <w:pPr>
      <w:suppressAutoHyphens/>
      <w:spacing w:after="0" w:line="240" w:lineRule="auto"/>
    </w:pPr>
    <w:rPr>
      <w:rFonts w:eastAsia="Times New Roman"/>
      <w:sz w:val="24"/>
      <w:lang w:val="x-none" w:eastAsia="ar-SA"/>
    </w:rPr>
  </w:style>
  <w:style w:type="character" w:customStyle="1" w:styleId="DateChar">
    <w:name w:val="Date Char"/>
    <w:aliases w:val="date Char"/>
    <w:basedOn w:val="DefaultParagraphFont"/>
    <w:link w:val="Date"/>
    <w:uiPriority w:val="99"/>
    <w:rsid w:val="00AE1A2B"/>
    <w:rPr>
      <w:rFonts w:ascii="Calibri" w:eastAsia="Times New Roman" w:hAnsi="Calibri"/>
      <w:lang w:val="x-none" w:eastAsia="ar-SA"/>
    </w:rPr>
  </w:style>
  <w:style w:type="paragraph" w:customStyle="1" w:styleId="Default">
    <w:name w:val="Default"/>
    <w:qFormat/>
    <w:rsid w:val="00AE1A2B"/>
    <w:pPr>
      <w:autoSpaceDE w:val="0"/>
      <w:autoSpaceDN w:val="0"/>
      <w:adjustRightInd w:val="0"/>
    </w:pPr>
    <w:rPr>
      <w:rFonts w:ascii="Times New Roman" w:eastAsiaTheme="minorHAnsi" w:hAnsi="Times New Roman" w:cs="Times New Roman"/>
      <w:color w:val="000000"/>
    </w:rPr>
  </w:style>
  <w:style w:type="paragraph" w:styleId="TOC1">
    <w:name w:val="toc 1"/>
    <w:aliases w:val="Index Basic"/>
    <w:basedOn w:val="Normal"/>
    <w:next w:val="Normal"/>
    <w:autoRedefine/>
    <w:uiPriority w:val="39"/>
    <w:unhideWhenUsed/>
    <w:qFormat/>
    <w:rsid w:val="00AE1A2B"/>
    <w:pPr>
      <w:spacing w:after="0" w:line="240" w:lineRule="auto"/>
    </w:pPr>
    <w:rPr>
      <w:rFonts w:eastAsia="Calibri"/>
    </w:rPr>
  </w:style>
  <w:style w:type="paragraph" w:customStyle="1" w:styleId="newpage">
    <w:name w:val="new page"/>
    <w:basedOn w:val="Heading4"/>
    <w:rsid w:val="00AE1A2B"/>
    <w:pPr>
      <w:keepNext w:val="0"/>
      <w:keepLines w:val="0"/>
      <w:pageBreakBefore/>
      <w:spacing w:before="0" w:line="240" w:lineRule="auto"/>
      <w:outlineLvl w:val="9"/>
    </w:pPr>
    <w:rPr>
      <w:rFonts w:eastAsia="Times" w:cs="Times New Roman"/>
      <w:sz w:val="22"/>
      <w:szCs w:val="20"/>
    </w:rPr>
  </w:style>
  <w:style w:type="paragraph" w:customStyle="1" w:styleId="afterheading">
    <w:name w:val="after heading"/>
    <w:basedOn w:val="Normal"/>
    <w:rsid w:val="00AE1A2B"/>
    <w:pPr>
      <w:spacing w:after="0" w:line="240" w:lineRule="auto"/>
    </w:pPr>
    <w:rPr>
      <w:rFonts w:eastAsia="Times"/>
      <w:sz w:val="18"/>
      <w:szCs w:val="20"/>
    </w:rPr>
  </w:style>
  <w:style w:type="character" w:customStyle="1" w:styleId="textexposedshow">
    <w:name w:val="text_exposed_show"/>
    <w:basedOn w:val="DefaultParagraphFont"/>
    <w:rsid w:val="00AE1A2B"/>
  </w:style>
  <w:style w:type="paragraph" w:customStyle="1" w:styleId="Heading">
    <w:name w:val="Heading"/>
    <w:basedOn w:val="Normal"/>
    <w:next w:val="BodyText"/>
    <w:rsid w:val="00AE1A2B"/>
    <w:pPr>
      <w:keepNext/>
      <w:widowControl w:val="0"/>
      <w:suppressAutoHyphens/>
      <w:spacing w:before="240" w:after="120" w:line="240" w:lineRule="auto"/>
    </w:pPr>
    <w:rPr>
      <w:rFonts w:ascii="Arial" w:eastAsia="Droid Sans Fallback" w:hAnsi="Arial" w:cs="Lohit Hindi"/>
      <w:kern w:val="1"/>
      <w:sz w:val="28"/>
      <w:szCs w:val="28"/>
      <w:lang w:eastAsia="zh-CN" w:bidi="hi-IN"/>
    </w:rPr>
  </w:style>
  <w:style w:type="paragraph" w:styleId="List">
    <w:name w:val="List"/>
    <w:basedOn w:val="BodyText"/>
    <w:uiPriority w:val="99"/>
    <w:rsid w:val="00AE1A2B"/>
    <w:pPr>
      <w:widowControl w:val="0"/>
      <w:suppressAutoHyphens/>
      <w:spacing w:line="240" w:lineRule="auto"/>
    </w:pPr>
    <w:rPr>
      <w:rFonts w:eastAsia="Droid Sans Fallback" w:cs="Lohit Hindi"/>
      <w:kern w:val="1"/>
      <w:sz w:val="24"/>
      <w:lang w:eastAsia="zh-CN" w:bidi="hi-IN"/>
    </w:rPr>
  </w:style>
  <w:style w:type="paragraph" w:styleId="Caption">
    <w:name w:val="caption"/>
    <w:aliases w:val="caption"/>
    <w:basedOn w:val="Normal"/>
    <w:qFormat/>
    <w:rsid w:val="00AE1A2B"/>
    <w:pPr>
      <w:widowControl w:val="0"/>
      <w:suppressLineNumbers/>
      <w:suppressAutoHyphens/>
      <w:spacing w:before="120" w:after="120" w:line="240" w:lineRule="auto"/>
    </w:pPr>
    <w:rPr>
      <w:rFonts w:eastAsia="Droid Sans Fallback" w:cs="Lohit Hindi"/>
      <w:i/>
      <w:iCs/>
      <w:kern w:val="1"/>
      <w:sz w:val="24"/>
      <w:lang w:eastAsia="zh-CN" w:bidi="hi-IN"/>
    </w:rPr>
  </w:style>
  <w:style w:type="paragraph" w:customStyle="1" w:styleId="Index">
    <w:name w:val="Index"/>
    <w:basedOn w:val="Normal"/>
    <w:qFormat/>
    <w:rsid w:val="00AE1A2B"/>
    <w:pPr>
      <w:widowControl w:val="0"/>
      <w:suppressLineNumbers/>
      <w:suppressAutoHyphens/>
      <w:spacing w:after="0" w:line="240" w:lineRule="auto"/>
    </w:pPr>
    <w:rPr>
      <w:rFonts w:eastAsia="Droid Sans Fallback" w:cs="Lohit Hindi"/>
      <w:kern w:val="1"/>
      <w:sz w:val="24"/>
      <w:lang w:eastAsia="zh-CN" w:bidi="hi-IN"/>
    </w:rPr>
  </w:style>
  <w:style w:type="paragraph" w:customStyle="1" w:styleId="2ArgumentHeader">
    <w:name w:val="2) Argument Header"/>
    <w:basedOn w:val="Heading1"/>
    <w:next w:val="Heading1"/>
    <w:rsid w:val="00AE1A2B"/>
    <w:pPr>
      <w:keepLines w:val="0"/>
      <w:pageBreakBefore w:val="0"/>
      <w:widowControl w:val="0"/>
      <w:pBdr>
        <w:top w:val="none" w:sz="0" w:space="0" w:color="auto"/>
        <w:left w:val="none" w:sz="0" w:space="0" w:color="auto"/>
        <w:bottom w:val="none" w:sz="0" w:space="0" w:color="auto"/>
        <w:right w:val="none" w:sz="0" w:space="0" w:color="auto"/>
      </w:pBdr>
      <w:suppressAutoHyphens/>
      <w:spacing w:before="0" w:after="240" w:line="240" w:lineRule="auto"/>
      <w:outlineLvl w:val="9"/>
    </w:pPr>
    <w:rPr>
      <w:rFonts w:ascii="Copperplate Gothic Bold" w:eastAsia="Droid Sans Fallback" w:hAnsi="Copperplate Gothic Bold" w:cs="Copperplate Gothic Bold"/>
      <w:bCs w:val="0"/>
      <w:caps/>
      <w:kern w:val="1"/>
      <w:sz w:val="24"/>
      <w:u w:val="single"/>
      <w:lang w:eastAsia="zh-CN" w:bidi="hi-IN"/>
    </w:rPr>
  </w:style>
  <w:style w:type="paragraph" w:customStyle="1" w:styleId="double">
    <w:name w:val="double"/>
    <w:basedOn w:val="Normal"/>
    <w:rsid w:val="00AE1A2B"/>
    <w:pPr>
      <w:spacing w:before="100" w:beforeAutospacing="1" w:after="100" w:afterAutospacing="1" w:line="240" w:lineRule="auto"/>
    </w:pPr>
    <w:rPr>
      <w:rFonts w:ascii="Times" w:hAnsi="Times"/>
      <w:sz w:val="20"/>
      <w:szCs w:val="20"/>
    </w:rPr>
  </w:style>
  <w:style w:type="character" w:customStyle="1" w:styleId="TagGreg">
    <w:name w:val="TagGreg"/>
    <w:basedOn w:val="DefaultParagraphFont"/>
    <w:uiPriority w:val="1"/>
    <w:qFormat/>
    <w:rsid w:val="00AE1A2B"/>
    <w:rPr>
      <w:rFonts w:ascii="Arial" w:hAnsi="Arial"/>
      <w:b/>
      <w:sz w:val="24"/>
    </w:rPr>
  </w:style>
  <w:style w:type="character" w:customStyle="1" w:styleId="Style11ptBlackUnderline">
    <w:name w:val="Style 11 pt Black Underline"/>
    <w:rsid w:val="00AE1A2B"/>
    <w:rPr>
      <w:color w:val="000000"/>
      <w:sz w:val="20"/>
      <w:u w:val="single"/>
    </w:rPr>
  </w:style>
  <w:style w:type="character" w:customStyle="1" w:styleId="Style11ptBlack">
    <w:name w:val="Style 11 pt Black"/>
    <w:rsid w:val="00AE1A2B"/>
    <w:rPr>
      <w:color w:val="000000"/>
      <w:sz w:val="20"/>
    </w:rPr>
  </w:style>
  <w:style w:type="paragraph" w:customStyle="1" w:styleId="CardsHighlighted">
    <w:name w:val="Cards Highlighted"/>
    <w:basedOn w:val="Normal"/>
    <w:link w:val="CardsHighlightedChar"/>
    <w:autoRedefine/>
    <w:qFormat/>
    <w:rsid w:val="00AE1A2B"/>
    <w:pPr>
      <w:shd w:val="clear" w:color="auto" w:fill="00FFFF"/>
      <w:spacing w:after="0" w:line="240" w:lineRule="auto"/>
      <w:ind w:left="288" w:right="288"/>
      <w:jc w:val="both"/>
    </w:pPr>
    <w:rPr>
      <w:rFonts w:eastAsia="Calibri"/>
      <w:sz w:val="24"/>
      <w:u w:val="single"/>
    </w:rPr>
  </w:style>
  <w:style w:type="character" w:customStyle="1" w:styleId="CardsHighlightedChar">
    <w:name w:val="Cards Highlighted Char"/>
    <w:basedOn w:val="DefaultParagraphFont"/>
    <w:link w:val="CardsHighlighted"/>
    <w:rsid w:val="00AE1A2B"/>
    <w:rPr>
      <w:rFonts w:ascii="Calibri" w:eastAsia="Calibri" w:hAnsi="Calibri"/>
      <w:u w:val="single"/>
      <w:shd w:val="clear" w:color="auto" w:fill="00FFFF"/>
    </w:rPr>
  </w:style>
  <w:style w:type="character" w:customStyle="1" w:styleId="CitesChar">
    <w:name w:val="Cites Char"/>
    <w:basedOn w:val="DefaultParagraphFont"/>
    <w:link w:val="Cites"/>
    <w:rsid w:val="00AE1A2B"/>
    <w:rPr>
      <w:rFonts w:ascii="Times New Roman" w:eastAsia="Times New Roman" w:hAnsi="Times New Roman" w:cs="Times New Roman"/>
      <w:sz w:val="20"/>
    </w:rPr>
  </w:style>
  <w:style w:type="paragraph" w:customStyle="1" w:styleId="analytics0">
    <w:name w:val="analytics"/>
    <w:basedOn w:val="Normal"/>
    <w:link w:val="analyticsChar0"/>
    <w:uiPriority w:val="4"/>
    <w:rsid w:val="00AE1A2B"/>
    <w:pPr>
      <w:spacing w:after="0" w:line="240" w:lineRule="auto"/>
    </w:pPr>
    <w:rPr>
      <w:b/>
      <w:color w:val="C00000"/>
    </w:rPr>
  </w:style>
  <w:style w:type="character" w:customStyle="1" w:styleId="analyticsChar0">
    <w:name w:val="analytics Char"/>
    <w:basedOn w:val="DefaultParagraphFont"/>
    <w:link w:val="analytics0"/>
    <w:uiPriority w:val="4"/>
    <w:rsid w:val="00AE1A2B"/>
    <w:rPr>
      <w:rFonts w:ascii="Calibri" w:hAnsi="Calibri"/>
      <w:b/>
      <w:color w:val="C00000"/>
      <w:sz w:val="22"/>
    </w:rPr>
  </w:style>
  <w:style w:type="character" w:customStyle="1" w:styleId="swauthor">
    <w:name w:val="sw_author"/>
    <w:rsid w:val="00AE1A2B"/>
  </w:style>
  <w:style w:type="character" w:customStyle="1" w:styleId="Mention1">
    <w:name w:val="Mention1"/>
    <w:basedOn w:val="DefaultParagraphFont"/>
    <w:uiPriority w:val="99"/>
    <w:semiHidden/>
    <w:unhideWhenUsed/>
    <w:rsid w:val="00AE1A2B"/>
    <w:rPr>
      <w:color w:val="2B579A"/>
      <w:shd w:val="clear" w:color="auto" w:fill="E6E6E6"/>
    </w:rPr>
  </w:style>
  <w:style w:type="paragraph" w:customStyle="1" w:styleId="citenon-bold">
    <w:name w:val="cite non-bold"/>
    <w:basedOn w:val="Normal"/>
    <w:link w:val="citenon-boldChar"/>
    <w:qFormat/>
    <w:rsid w:val="00AE1A2B"/>
    <w:pPr>
      <w:spacing w:after="0" w:line="240" w:lineRule="auto"/>
    </w:pPr>
    <w:rPr>
      <w:rFonts w:eastAsia="Calibri"/>
      <w:sz w:val="20"/>
      <w:szCs w:val="20"/>
      <w:lang w:val="x-none" w:eastAsia="x-none"/>
    </w:rPr>
  </w:style>
  <w:style w:type="character" w:customStyle="1" w:styleId="citenon-boldChar">
    <w:name w:val="cite non-bold Char"/>
    <w:link w:val="citenon-bold"/>
    <w:rsid w:val="00AE1A2B"/>
    <w:rPr>
      <w:rFonts w:ascii="Calibri" w:eastAsia="Calibri" w:hAnsi="Calibri"/>
      <w:sz w:val="20"/>
      <w:szCs w:val="20"/>
      <w:lang w:val="x-none" w:eastAsia="x-none"/>
    </w:rPr>
  </w:style>
  <w:style w:type="paragraph" w:customStyle="1" w:styleId="HotRoute">
    <w:name w:val="Hot Route!"/>
    <w:basedOn w:val="Normal"/>
    <w:link w:val="HotRouteChar"/>
    <w:qFormat/>
    <w:rsid w:val="00AE1A2B"/>
    <w:pPr>
      <w:spacing w:after="0" w:line="240" w:lineRule="auto"/>
      <w:ind w:left="144"/>
    </w:pPr>
    <w:rPr>
      <w:rFonts w:eastAsia="Calibri"/>
      <w:color w:val="000000"/>
    </w:rPr>
  </w:style>
  <w:style w:type="character" w:customStyle="1" w:styleId="HotRouteChar">
    <w:name w:val="Hot Route! Char"/>
    <w:link w:val="HotRoute"/>
    <w:rsid w:val="00AE1A2B"/>
    <w:rPr>
      <w:rFonts w:ascii="Calibri" w:eastAsia="Calibri" w:hAnsi="Calibri"/>
      <w:color w:val="000000"/>
      <w:sz w:val="22"/>
    </w:rPr>
  </w:style>
  <w:style w:type="paragraph" w:customStyle="1" w:styleId="CardIndented">
    <w:name w:val="Card (Indented)"/>
    <w:basedOn w:val="Normal"/>
    <w:link w:val="CardIndentedChar"/>
    <w:qFormat/>
    <w:rsid w:val="00AE1A2B"/>
    <w:pPr>
      <w:spacing w:after="0" w:line="240" w:lineRule="auto"/>
      <w:ind w:left="288"/>
    </w:pPr>
  </w:style>
  <w:style w:type="paragraph" w:customStyle="1" w:styleId="PhoTag">
    <w:name w:val="PhoTag"/>
    <w:basedOn w:val="Normal"/>
    <w:next w:val="Normal"/>
    <w:autoRedefine/>
    <w:qFormat/>
    <w:rsid w:val="00AE1A2B"/>
    <w:pPr>
      <w:spacing w:after="0" w:line="240" w:lineRule="auto"/>
    </w:pPr>
    <w:rPr>
      <w:b/>
    </w:rPr>
  </w:style>
  <w:style w:type="character" w:customStyle="1" w:styleId="BoldUnderlineChar0">
    <w:name w:val="BoldUnderline Char"/>
    <w:uiPriority w:val="99"/>
    <w:rsid w:val="00AE1A2B"/>
    <w:rPr>
      <w:rFonts w:ascii="Times New Roman" w:eastAsia="Times New Roman" w:hAnsi="Times New Roman" w:cs="Times New Roman"/>
      <w:b/>
      <w:sz w:val="20"/>
      <w:u w:val="single"/>
    </w:rPr>
  </w:style>
  <w:style w:type="character" w:customStyle="1" w:styleId="wikiexternallink">
    <w:name w:val="wikiexternallink"/>
    <w:basedOn w:val="DefaultParagraphFont"/>
    <w:rsid w:val="00AE1A2B"/>
  </w:style>
  <w:style w:type="character" w:customStyle="1" w:styleId="wikigeneratedlinkcontent">
    <w:name w:val="wikigeneratedlinkcontent"/>
    <w:basedOn w:val="DefaultParagraphFont"/>
    <w:rsid w:val="00AE1A2B"/>
  </w:style>
  <w:style w:type="character" w:customStyle="1" w:styleId="boldunderlineChar1">
    <w:name w:val="bold underline Char"/>
    <w:basedOn w:val="DefaultParagraphFont"/>
    <w:rsid w:val="00AE1A2B"/>
    <w:rPr>
      <w:rFonts w:ascii="Times New Roman" w:eastAsia="Times New Roman" w:hAnsi="Times New Roman" w:cs="Arial"/>
      <w:b/>
      <w:bCs/>
      <w:sz w:val="24"/>
      <w:szCs w:val="24"/>
      <w:u w:val="single"/>
      <w:lang w:eastAsia="zh-CN"/>
    </w:rPr>
  </w:style>
  <w:style w:type="character" w:customStyle="1" w:styleId="underlineChar">
    <w:name w:val="underline Char"/>
    <w:basedOn w:val="DefaultParagraphFont"/>
    <w:rsid w:val="00AE1A2B"/>
    <w:rPr>
      <w:rFonts w:ascii="Times New Roman" w:eastAsia="Times New Roman" w:hAnsi="Times New Roman" w:cs="Arial"/>
      <w:bCs/>
      <w:sz w:val="24"/>
      <w:szCs w:val="24"/>
      <w:u w:val="single"/>
      <w:lang w:eastAsia="zh-CN"/>
    </w:rPr>
  </w:style>
  <w:style w:type="paragraph" w:customStyle="1" w:styleId="NormalText">
    <w:name w:val="Normal Text"/>
    <w:basedOn w:val="Normal"/>
    <w:link w:val="NormalTextChar"/>
    <w:autoRedefine/>
    <w:qFormat/>
    <w:rsid w:val="00AE1A2B"/>
    <w:pPr>
      <w:spacing w:after="0" w:line="240" w:lineRule="auto"/>
      <w:jc w:val="both"/>
    </w:pPr>
    <w:rPr>
      <w:rFonts w:eastAsia="Calibri"/>
      <w:sz w:val="20"/>
      <w:szCs w:val="26"/>
    </w:rPr>
  </w:style>
  <w:style w:type="character" w:customStyle="1" w:styleId="Author">
    <w:name w:val="Author"/>
    <w:aliases w:val="Style Date"/>
    <w:basedOn w:val="DefaultParagraphFont"/>
    <w:qFormat/>
    <w:rsid w:val="00AE1A2B"/>
    <w:rPr>
      <w:sz w:val="24"/>
    </w:rPr>
  </w:style>
  <w:style w:type="character" w:customStyle="1" w:styleId="box">
    <w:name w:val="box"/>
    <w:basedOn w:val="DefaultParagraphFont"/>
    <w:rsid w:val="00AE1A2B"/>
    <w:rPr>
      <w:rFonts w:ascii="Arial" w:hAnsi="Arial" w:cs="Arial"/>
      <w:b/>
      <w:color w:val="000000"/>
      <w:sz w:val="19"/>
      <w:szCs w:val="22"/>
      <w:u w:val="thick"/>
      <w:bdr w:val="single" w:sz="12" w:space="0" w:color="auto"/>
    </w:rPr>
  </w:style>
  <w:style w:type="paragraph" w:customStyle="1" w:styleId="ReallySmall">
    <w:name w:val="Really Small"/>
    <w:basedOn w:val="Normal"/>
    <w:link w:val="ReallySmallChar"/>
    <w:rsid w:val="00AE1A2B"/>
    <w:pPr>
      <w:spacing w:after="0" w:line="240" w:lineRule="auto"/>
    </w:pPr>
    <w:rPr>
      <w:rFonts w:eastAsia="Times New Roman"/>
      <w:szCs w:val="20"/>
    </w:rPr>
  </w:style>
  <w:style w:type="character" w:customStyle="1" w:styleId="ReallySmallChar">
    <w:name w:val="Really Small Char"/>
    <w:basedOn w:val="DefaultParagraphFont"/>
    <w:link w:val="ReallySmall"/>
    <w:rsid w:val="00AE1A2B"/>
    <w:rPr>
      <w:rFonts w:ascii="Calibri" w:eastAsia="Times New Roman" w:hAnsi="Calibri"/>
      <w:sz w:val="22"/>
      <w:szCs w:val="20"/>
    </w:rPr>
  </w:style>
  <w:style w:type="paragraph" w:customStyle="1" w:styleId="PageHeaderLine1">
    <w:name w:val="PageHeaderLine1"/>
    <w:basedOn w:val="Normal"/>
    <w:qFormat/>
    <w:rsid w:val="00AE1A2B"/>
    <w:pPr>
      <w:tabs>
        <w:tab w:val="right" w:pos="10800"/>
      </w:tabs>
      <w:spacing w:after="0" w:line="240" w:lineRule="auto"/>
    </w:pPr>
    <w:rPr>
      <w:b/>
    </w:rPr>
  </w:style>
  <w:style w:type="paragraph" w:customStyle="1" w:styleId="PageHeaderLine2">
    <w:name w:val="PageHeaderLine2"/>
    <w:basedOn w:val="Normal"/>
    <w:next w:val="Normal"/>
    <w:link w:val="PageHeaderLine2Char"/>
    <w:qFormat/>
    <w:rsid w:val="00AE1A2B"/>
    <w:pPr>
      <w:tabs>
        <w:tab w:val="right" w:pos="10800"/>
      </w:tabs>
      <w:spacing w:after="0" w:line="480" w:lineRule="auto"/>
    </w:pPr>
    <w:rPr>
      <w:b/>
    </w:rPr>
  </w:style>
  <w:style w:type="paragraph" w:styleId="TOC4">
    <w:name w:val="toc 4"/>
    <w:basedOn w:val="Normal"/>
    <w:next w:val="Normal"/>
    <w:autoRedefine/>
    <w:unhideWhenUsed/>
    <w:rsid w:val="00AE1A2B"/>
    <w:pPr>
      <w:spacing w:before="240" w:after="0" w:line="240" w:lineRule="auto"/>
    </w:pPr>
    <w:rPr>
      <w:b/>
      <w:u w:val="single"/>
    </w:rPr>
  </w:style>
  <w:style w:type="paragraph" w:customStyle="1" w:styleId="BlockTitle2">
    <w:name w:val="Block Title2"/>
    <w:basedOn w:val="Normal"/>
    <w:next w:val="Normal"/>
    <w:link w:val="BlockTitle2Char"/>
    <w:qFormat/>
    <w:rsid w:val="00AE1A2B"/>
    <w:pPr>
      <w:spacing w:after="240" w:line="240" w:lineRule="auto"/>
      <w:jc w:val="center"/>
    </w:pPr>
    <w:rPr>
      <w:rFonts w:eastAsia="Calibri"/>
      <w:b/>
      <w:color w:val="000000"/>
      <w:sz w:val="32"/>
      <w:u w:val="single"/>
    </w:rPr>
  </w:style>
  <w:style w:type="paragraph" w:customStyle="1" w:styleId="BlockTitle">
    <w:name w:val="Block Title"/>
    <w:basedOn w:val="Heading1"/>
    <w:next w:val="Normal"/>
    <w:qFormat/>
    <w:rsid w:val="00AE1A2B"/>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eastAsia="Times New Roman" w:cs="Arial"/>
      <w:bCs w:val="0"/>
      <w:color w:val="000000"/>
      <w:kern w:val="32"/>
      <w:sz w:val="32"/>
      <w:u w:val="single"/>
    </w:rPr>
  </w:style>
  <w:style w:type="paragraph" w:styleId="TOC2">
    <w:name w:val="toc 2"/>
    <w:basedOn w:val="Normal"/>
    <w:next w:val="Normal"/>
    <w:autoRedefine/>
    <w:uiPriority w:val="39"/>
    <w:rsid w:val="00AE1A2B"/>
    <w:pPr>
      <w:spacing w:after="0" w:line="240" w:lineRule="auto"/>
      <w:ind w:left="200"/>
    </w:pPr>
    <w:rPr>
      <w:rFonts w:eastAsia="Calibri"/>
      <w:color w:val="000000"/>
    </w:rPr>
  </w:style>
  <w:style w:type="paragraph" w:styleId="TOC3">
    <w:name w:val="toc 3"/>
    <w:basedOn w:val="Normal"/>
    <w:next w:val="Normal"/>
    <w:autoRedefine/>
    <w:rsid w:val="00AE1A2B"/>
    <w:pPr>
      <w:spacing w:after="0" w:line="240" w:lineRule="auto"/>
      <w:ind w:left="400"/>
    </w:pPr>
    <w:rPr>
      <w:rFonts w:eastAsia="Calibri"/>
      <w:color w:val="000000"/>
    </w:rPr>
  </w:style>
  <w:style w:type="paragraph" w:styleId="TOC5">
    <w:name w:val="toc 5"/>
    <w:basedOn w:val="Normal"/>
    <w:next w:val="Normal"/>
    <w:autoRedefine/>
    <w:rsid w:val="00AE1A2B"/>
    <w:pPr>
      <w:spacing w:after="0" w:line="240" w:lineRule="auto"/>
      <w:ind w:left="800"/>
    </w:pPr>
    <w:rPr>
      <w:rFonts w:eastAsia="Calibri"/>
      <w:color w:val="000000"/>
    </w:rPr>
  </w:style>
  <w:style w:type="paragraph" w:styleId="TOC6">
    <w:name w:val="toc 6"/>
    <w:basedOn w:val="Normal"/>
    <w:next w:val="Normal"/>
    <w:autoRedefine/>
    <w:rsid w:val="00AE1A2B"/>
    <w:pPr>
      <w:spacing w:after="0" w:line="240" w:lineRule="auto"/>
      <w:ind w:left="1000"/>
    </w:pPr>
    <w:rPr>
      <w:rFonts w:eastAsia="Calibri"/>
      <w:color w:val="000000"/>
    </w:rPr>
  </w:style>
  <w:style w:type="paragraph" w:styleId="TOC7">
    <w:name w:val="toc 7"/>
    <w:basedOn w:val="Normal"/>
    <w:next w:val="Normal"/>
    <w:autoRedefine/>
    <w:rsid w:val="00AE1A2B"/>
    <w:pPr>
      <w:spacing w:after="0" w:line="240" w:lineRule="auto"/>
      <w:ind w:left="1200"/>
    </w:pPr>
    <w:rPr>
      <w:rFonts w:eastAsia="Calibri"/>
      <w:color w:val="000000"/>
    </w:rPr>
  </w:style>
  <w:style w:type="paragraph" w:styleId="TOC8">
    <w:name w:val="toc 8"/>
    <w:basedOn w:val="Normal"/>
    <w:next w:val="Normal"/>
    <w:autoRedefine/>
    <w:rsid w:val="00AE1A2B"/>
    <w:pPr>
      <w:spacing w:after="0" w:line="240" w:lineRule="auto"/>
      <w:ind w:left="1400"/>
    </w:pPr>
    <w:rPr>
      <w:rFonts w:eastAsia="Calibri"/>
      <w:color w:val="000000"/>
    </w:rPr>
  </w:style>
  <w:style w:type="paragraph" w:styleId="TOC9">
    <w:name w:val="toc 9"/>
    <w:basedOn w:val="Normal"/>
    <w:next w:val="Normal"/>
    <w:autoRedefine/>
    <w:rsid w:val="00AE1A2B"/>
    <w:pPr>
      <w:spacing w:after="0" w:line="240" w:lineRule="auto"/>
      <w:ind w:left="1600"/>
    </w:pPr>
    <w:rPr>
      <w:rFonts w:eastAsia="Calibri"/>
      <w:color w:val="000000"/>
    </w:rPr>
  </w:style>
  <w:style w:type="paragraph" w:customStyle="1" w:styleId="TxBrp1">
    <w:name w:val="TxBr_p1"/>
    <w:basedOn w:val="Normal"/>
    <w:qFormat/>
    <w:rsid w:val="00AE1A2B"/>
    <w:pPr>
      <w:tabs>
        <w:tab w:val="left" w:pos="204"/>
      </w:tabs>
      <w:autoSpaceDE w:val="0"/>
      <w:autoSpaceDN w:val="0"/>
      <w:adjustRightInd w:val="0"/>
      <w:spacing w:after="0" w:line="272" w:lineRule="atLeast"/>
      <w:jc w:val="both"/>
    </w:pPr>
    <w:rPr>
      <w:rFonts w:eastAsia="Calibri"/>
      <w:color w:val="000000"/>
    </w:rPr>
  </w:style>
  <w:style w:type="paragraph" w:customStyle="1" w:styleId="fullstory">
    <w:name w:val="fullstory"/>
    <w:basedOn w:val="Normal"/>
    <w:qFormat/>
    <w:rsid w:val="00AE1A2B"/>
    <w:pPr>
      <w:spacing w:before="100" w:beforeAutospacing="1" w:after="100" w:afterAutospacing="1" w:line="240" w:lineRule="auto"/>
    </w:pPr>
    <w:rPr>
      <w:rFonts w:eastAsia="Calibri"/>
      <w:color w:val="000000"/>
    </w:rPr>
  </w:style>
  <w:style w:type="paragraph" w:customStyle="1" w:styleId="hat">
    <w:name w:val="hat"/>
    <w:basedOn w:val="Normal"/>
    <w:next w:val="Normal"/>
    <w:link w:val="hatChar"/>
    <w:qFormat/>
    <w:rsid w:val="00AE1A2B"/>
    <w:pPr>
      <w:spacing w:before="240" w:after="240" w:line="240" w:lineRule="auto"/>
      <w:jc w:val="center"/>
      <w:outlineLvl w:val="0"/>
    </w:pPr>
    <w:rPr>
      <w:rFonts w:eastAsia="Calibri"/>
      <w:b/>
      <w:bCs/>
      <w:color w:val="000000"/>
      <w:sz w:val="32"/>
      <w:u w:val="single"/>
    </w:rPr>
  </w:style>
  <w:style w:type="character" w:customStyle="1" w:styleId="Style8pt">
    <w:name w:val="Style 8 pt"/>
    <w:rsid w:val="00AE1A2B"/>
    <w:rPr>
      <w:rFonts w:ascii="Times New Roman" w:hAnsi="Times New Roman"/>
      <w:sz w:val="16"/>
      <w:u w:val="none"/>
    </w:rPr>
  </w:style>
  <w:style w:type="paragraph" w:customStyle="1" w:styleId="cards0">
    <w:name w:val="cards"/>
    <w:basedOn w:val="Normal"/>
    <w:qFormat/>
    <w:rsid w:val="00AE1A2B"/>
    <w:pPr>
      <w:spacing w:after="0" w:line="240" w:lineRule="auto"/>
    </w:pPr>
    <w:rPr>
      <w:rFonts w:eastAsia="Calibri"/>
      <w:color w:val="000000"/>
    </w:rPr>
  </w:style>
  <w:style w:type="character" w:customStyle="1" w:styleId="7TimesNewRoman">
    <w:name w:val="7 Times New Roman"/>
    <w:rsid w:val="00AE1A2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Heading4Cite">
    <w:name w:val="Heading 4 Cite"/>
    <w:basedOn w:val="Normal"/>
    <w:link w:val="Heading4CiteChar"/>
    <w:autoRedefine/>
    <w:qFormat/>
    <w:rsid w:val="00AE1A2B"/>
    <w:pPr>
      <w:spacing w:after="0" w:line="240" w:lineRule="auto"/>
    </w:pPr>
    <w:rPr>
      <w:rFonts w:eastAsia="Calibri"/>
      <w:color w:val="000000"/>
    </w:rPr>
  </w:style>
  <w:style w:type="character" w:customStyle="1" w:styleId="Heading4CiteChar">
    <w:name w:val="Heading 4 Cite Char"/>
    <w:link w:val="Heading4Cite"/>
    <w:rsid w:val="00AE1A2B"/>
    <w:rPr>
      <w:rFonts w:ascii="Calibri" w:eastAsia="Calibri" w:hAnsi="Calibri"/>
      <w:color w:val="000000"/>
      <w:sz w:val="22"/>
    </w:rPr>
  </w:style>
  <w:style w:type="character" w:customStyle="1" w:styleId="BoldUnderlineCharChar">
    <w:name w:val="BoldUnderline Char Char"/>
    <w:rsid w:val="00AE1A2B"/>
    <w:rPr>
      <w:rFonts w:ascii="Calibri" w:hAnsi="Calibri"/>
      <w:b/>
      <w:szCs w:val="24"/>
      <w:u w:val="single"/>
      <w:lang w:val="en-US" w:eastAsia="en-US" w:bidi="ar-SA"/>
    </w:rPr>
  </w:style>
  <w:style w:type="paragraph" w:customStyle="1" w:styleId="Underlining">
    <w:name w:val="Underlining"/>
    <w:basedOn w:val="Normal"/>
    <w:link w:val="UnderliningChar"/>
    <w:qFormat/>
    <w:rsid w:val="00AE1A2B"/>
    <w:pPr>
      <w:spacing w:after="0" w:line="240" w:lineRule="auto"/>
    </w:pPr>
    <w:rPr>
      <w:rFonts w:ascii="Arial Narrow" w:eastAsia="Calibri" w:hAnsi="Arial Narrow"/>
      <w:color w:val="000000"/>
      <w:u w:val="single"/>
    </w:rPr>
  </w:style>
  <w:style w:type="character" w:customStyle="1" w:styleId="UnderliningChar">
    <w:name w:val="Underlining Char"/>
    <w:link w:val="Underlining"/>
    <w:rsid w:val="00AE1A2B"/>
    <w:rPr>
      <w:rFonts w:ascii="Arial Narrow" w:eastAsia="Calibri" w:hAnsi="Arial Narrow"/>
      <w:color w:val="000000"/>
      <w:sz w:val="22"/>
      <w:u w:val="single"/>
    </w:rPr>
  </w:style>
  <w:style w:type="character" w:customStyle="1" w:styleId="UnderlinedCharChar">
    <w:name w:val="Underlined Char Char"/>
    <w:rsid w:val="00AE1A2B"/>
    <w:rPr>
      <w:szCs w:val="28"/>
      <w:u w:val="single"/>
      <w:lang w:val="en-US" w:eastAsia="en-US" w:bidi="ar-SA"/>
    </w:rPr>
  </w:style>
  <w:style w:type="paragraph" w:customStyle="1" w:styleId="Microtext">
    <w:name w:val="Microtext"/>
    <w:basedOn w:val="Normal"/>
    <w:next w:val="Normal"/>
    <w:link w:val="MicrotextChar"/>
    <w:qFormat/>
    <w:rsid w:val="00AE1A2B"/>
    <w:pPr>
      <w:spacing w:after="0" w:line="240" w:lineRule="auto"/>
    </w:pPr>
    <w:rPr>
      <w:rFonts w:eastAsia="Calibri"/>
      <w:color w:val="000000"/>
      <w:sz w:val="12"/>
    </w:rPr>
  </w:style>
  <w:style w:type="character" w:customStyle="1" w:styleId="MicrotextChar">
    <w:name w:val="Microtext Char"/>
    <w:link w:val="Microtext"/>
    <w:rsid w:val="00AE1A2B"/>
    <w:rPr>
      <w:rFonts w:ascii="Calibri" w:eastAsia="Calibri" w:hAnsi="Calibri"/>
      <w:color w:val="000000"/>
      <w:sz w:val="12"/>
    </w:rPr>
  </w:style>
  <w:style w:type="paragraph" w:customStyle="1" w:styleId="PageTitle">
    <w:name w:val="Page Title"/>
    <w:basedOn w:val="Normal"/>
    <w:next w:val="Normal"/>
    <w:qFormat/>
    <w:rsid w:val="00AE1A2B"/>
    <w:pPr>
      <w:tabs>
        <w:tab w:val="left" w:pos="1440"/>
      </w:tabs>
      <w:spacing w:after="0" w:line="240" w:lineRule="auto"/>
      <w:jc w:val="center"/>
      <w:outlineLvl w:val="1"/>
    </w:pPr>
    <w:rPr>
      <w:rFonts w:eastAsia="Calibri"/>
      <w:b/>
      <w:smallCaps/>
      <w:color w:val="000000"/>
      <w:sz w:val="36"/>
      <w:u w:val="single"/>
    </w:rPr>
  </w:style>
  <w:style w:type="character" w:customStyle="1" w:styleId="Style9ptUnderline">
    <w:name w:val="Style 9 pt Underline"/>
    <w:rsid w:val="00AE1A2B"/>
    <w:rPr>
      <w:sz w:val="20"/>
      <w:u w:val="single"/>
    </w:rPr>
  </w:style>
  <w:style w:type="character" w:customStyle="1" w:styleId="StyleTimesNewRoman9pt">
    <w:name w:val="Style Times New Roman 9 pt"/>
    <w:rsid w:val="00AE1A2B"/>
    <w:rPr>
      <w:sz w:val="20"/>
    </w:rPr>
  </w:style>
  <w:style w:type="character" w:customStyle="1" w:styleId="Style9ptItalicUnderline">
    <w:name w:val="Style 9 pt Italic Underline"/>
    <w:rsid w:val="00AE1A2B"/>
    <w:rPr>
      <w:i/>
      <w:iCs/>
      <w:sz w:val="20"/>
      <w:u w:val="single"/>
    </w:rPr>
  </w:style>
  <w:style w:type="paragraph" w:customStyle="1" w:styleId="Style4">
    <w:name w:val="Style4"/>
    <w:basedOn w:val="Normal"/>
    <w:link w:val="Style4Char"/>
    <w:qFormat/>
    <w:rsid w:val="00AE1A2B"/>
    <w:pPr>
      <w:numPr>
        <w:numId w:val="13"/>
      </w:numPr>
      <w:tabs>
        <w:tab w:val="clear" w:pos="360"/>
      </w:tabs>
      <w:spacing w:after="0" w:line="240" w:lineRule="auto"/>
      <w:ind w:left="0" w:firstLine="0"/>
    </w:pPr>
    <w:rPr>
      <w:rFonts w:ascii="Arial Narrow" w:hAnsi="Arial Narrow"/>
      <w:sz w:val="24"/>
      <w:u w:val="single"/>
    </w:rPr>
  </w:style>
  <w:style w:type="paragraph" w:customStyle="1" w:styleId="StyleStyle49pt">
    <w:name w:val="Style Style4 + 9 pt"/>
    <w:basedOn w:val="Style4"/>
    <w:link w:val="StyleStyle49ptChar"/>
    <w:qFormat/>
    <w:rsid w:val="00AE1A2B"/>
  </w:style>
  <w:style w:type="character" w:customStyle="1" w:styleId="StyleStyle49ptChar">
    <w:name w:val="Style Style4 + 9 pt Char"/>
    <w:link w:val="StyleStyle49pt"/>
    <w:rsid w:val="00AE1A2B"/>
    <w:rPr>
      <w:rFonts w:ascii="Arial Narrow" w:hAnsi="Arial Narrow"/>
      <w:u w:val="single"/>
    </w:rPr>
  </w:style>
  <w:style w:type="paragraph" w:customStyle="1" w:styleId="StyleStyle49ptBold">
    <w:name w:val="Style Style4 + 9 pt Bold"/>
    <w:basedOn w:val="Style4"/>
    <w:link w:val="StyleStyle49ptBoldChar"/>
    <w:qFormat/>
    <w:rsid w:val="00AE1A2B"/>
    <w:rPr>
      <w:b/>
      <w:bCs/>
    </w:rPr>
  </w:style>
  <w:style w:type="character" w:customStyle="1" w:styleId="StyleStyle49ptBoldChar">
    <w:name w:val="Style Style4 + 9 pt Bold Char"/>
    <w:link w:val="StyleStyle49ptBold"/>
    <w:rsid w:val="00AE1A2B"/>
    <w:rPr>
      <w:rFonts w:ascii="Arial Narrow" w:hAnsi="Arial Narrow"/>
      <w:b/>
      <w:bCs/>
      <w:u w:val="single"/>
    </w:rPr>
  </w:style>
  <w:style w:type="character" w:customStyle="1" w:styleId="Style9ptBoldUnderline">
    <w:name w:val="Style 9 pt Bold Underline"/>
    <w:rsid w:val="00AE1A2B"/>
    <w:rPr>
      <w:b/>
      <w:bCs/>
      <w:sz w:val="20"/>
      <w:u w:val="single"/>
    </w:rPr>
  </w:style>
  <w:style w:type="paragraph" w:customStyle="1" w:styleId="Style3">
    <w:name w:val="Style3"/>
    <w:basedOn w:val="Normal"/>
    <w:link w:val="Style3Char"/>
    <w:qFormat/>
    <w:rsid w:val="00AE1A2B"/>
    <w:pPr>
      <w:spacing w:after="0" w:line="240" w:lineRule="auto"/>
    </w:pPr>
    <w:rPr>
      <w:rFonts w:ascii="Arial Narrow" w:hAnsi="Arial Narrow"/>
      <w:b/>
      <w:sz w:val="24"/>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AE1A2B"/>
    <w:pPr>
      <w:keepLines w:val="0"/>
      <w:pageBreakBefore w:val="0"/>
      <w:spacing w:before="0" w:after="60" w:line="240" w:lineRule="auto"/>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AE1A2B"/>
    <w:pPr>
      <w:keepLines w:val="0"/>
      <w:spacing w:before="0" w:after="120" w:line="240" w:lineRule="auto"/>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AE1A2B"/>
    <w:rPr>
      <w:rFonts w:ascii="Calibri" w:eastAsia="Times New Roman" w:hAnsi="Calibri" w:cs="Times New Roman"/>
      <w:b/>
      <w:bC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AE1A2B"/>
    <w:rPr>
      <w:rFonts w:ascii="Calibri" w:eastAsia="Times New Roman" w:hAnsi="Calibri" w:cs="Times New Roman"/>
      <w:bCs/>
      <w:color w:val="000000"/>
      <w:sz w:val="16"/>
      <w:szCs w:val="28"/>
    </w:rPr>
  </w:style>
  <w:style w:type="paragraph" w:customStyle="1" w:styleId="Style1">
    <w:name w:val="Style 1"/>
    <w:uiPriority w:val="99"/>
    <w:qFormat/>
    <w:rsid w:val="00AE1A2B"/>
    <w:pPr>
      <w:widowControl w:val="0"/>
      <w:autoSpaceDE w:val="0"/>
      <w:autoSpaceDN w:val="0"/>
      <w:adjustRightInd w:val="0"/>
    </w:pPr>
    <w:rPr>
      <w:rFonts w:ascii="Times New Roman" w:eastAsia="Times New Roman" w:hAnsi="Times New Roman" w:cs="Times New Roman"/>
      <w:sz w:val="20"/>
      <w:szCs w:val="20"/>
    </w:rPr>
  </w:style>
  <w:style w:type="character" w:customStyle="1" w:styleId="term">
    <w:name w:val="term"/>
    <w:basedOn w:val="DefaultParagraphFont"/>
    <w:rsid w:val="00AE1A2B"/>
  </w:style>
  <w:style w:type="character" w:customStyle="1" w:styleId="Style9ptUnderline2">
    <w:name w:val="Style 9 pt Underline2"/>
    <w:rsid w:val="00AE1A2B"/>
    <w:rPr>
      <w:sz w:val="20"/>
      <w:u w:val="single"/>
    </w:rPr>
  </w:style>
  <w:style w:type="paragraph" w:customStyle="1" w:styleId="StyleUnderline9pt2">
    <w:name w:val="Style Underline + 9 pt2"/>
    <w:basedOn w:val="Normal"/>
    <w:link w:val="StyleUnderline9pt2Char"/>
    <w:rsid w:val="00AE1A2B"/>
    <w:pPr>
      <w:spacing w:after="0" w:line="240" w:lineRule="auto"/>
    </w:pPr>
    <w:rPr>
      <w:rFonts w:eastAsia="Times New Roman"/>
      <w:color w:val="000000"/>
      <w:sz w:val="20"/>
      <w:szCs w:val="20"/>
      <w:u w:val="single"/>
    </w:rPr>
  </w:style>
  <w:style w:type="character" w:customStyle="1" w:styleId="StyleUnderline9pt2Char">
    <w:name w:val="Style Underline + 9 pt2 Char"/>
    <w:link w:val="StyleUnderline9pt2"/>
    <w:rsid w:val="00AE1A2B"/>
    <w:rPr>
      <w:rFonts w:ascii="Calibri" w:eastAsia="Times New Roman" w:hAnsi="Calibri"/>
      <w:color w:val="000000"/>
      <w:sz w:val="20"/>
      <w:szCs w:val="20"/>
      <w:u w:val="single"/>
    </w:rPr>
  </w:style>
  <w:style w:type="character" w:customStyle="1" w:styleId="CharChar11">
    <w:name w:val="Char Char11"/>
    <w:rsid w:val="00AE1A2B"/>
    <w:rPr>
      <w:rFonts w:cs="Arial"/>
      <w:bCs/>
      <w:szCs w:val="26"/>
      <w:u w:val="single"/>
      <w:lang w:val="en-US" w:eastAsia="en-US" w:bidi="ar-SA"/>
    </w:rPr>
  </w:style>
  <w:style w:type="paragraph" w:customStyle="1" w:styleId="cardCharCharChar">
    <w:name w:val="card Char Char Char"/>
    <w:basedOn w:val="Normal"/>
    <w:link w:val="cardCharCharCharChar"/>
    <w:rsid w:val="00AE1A2B"/>
    <w:pPr>
      <w:spacing w:after="0" w:line="240" w:lineRule="auto"/>
      <w:ind w:left="288" w:right="288"/>
    </w:pPr>
    <w:rPr>
      <w:rFonts w:eastAsia="Times New Roman"/>
      <w:color w:val="000000"/>
      <w:sz w:val="20"/>
      <w:szCs w:val="20"/>
    </w:rPr>
  </w:style>
  <w:style w:type="character" w:customStyle="1" w:styleId="cardCharCharCharChar">
    <w:name w:val="card Char Char Char Char"/>
    <w:link w:val="cardCharCharChar"/>
    <w:rsid w:val="00AE1A2B"/>
    <w:rPr>
      <w:rFonts w:ascii="Calibri" w:eastAsia="Times New Roman" w:hAnsi="Calibri"/>
      <w:color w:val="000000"/>
      <w:sz w:val="20"/>
      <w:szCs w:val="20"/>
    </w:rPr>
  </w:style>
  <w:style w:type="paragraph" w:customStyle="1" w:styleId="TxBr5p1">
    <w:name w:val="TxBr_5p1"/>
    <w:basedOn w:val="Normal"/>
    <w:rsid w:val="00AE1A2B"/>
    <w:pPr>
      <w:tabs>
        <w:tab w:val="left" w:pos="204"/>
      </w:tabs>
      <w:autoSpaceDE w:val="0"/>
      <w:autoSpaceDN w:val="0"/>
      <w:adjustRightInd w:val="0"/>
      <w:spacing w:after="0"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AE1A2B"/>
    <w:pPr>
      <w:spacing w:after="0" w:line="240" w:lineRule="auto"/>
      <w:ind w:left="400"/>
    </w:pPr>
    <w:rPr>
      <w:rFonts w:eastAsia="Calibri"/>
      <w:color w:val="000000"/>
    </w:rPr>
  </w:style>
  <w:style w:type="character" w:customStyle="1" w:styleId="12TimesNewRoman">
    <w:name w:val="12 Times New Roman"/>
    <w:rsid w:val="00AE1A2B"/>
    <w:rPr>
      <w:rFonts w:ascii="Times New Roman" w:eastAsia="Times New Roman" w:hAnsi="Times New Roman"/>
      <w:b w:val="0"/>
      <w:i w:val="0"/>
      <w:strike w:val="0"/>
      <w:dstrike w:val="0"/>
      <w:color w:val="000000"/>
      <w:spacing w:val="0"/>
      <w:position w:val="0"/>
      <w:sz w:val="24"/>
      <w:u w:val="none" w:color="000000"/>
      <w:vertAlign w:val="baseline"/>
      <w:lang w:val="en-US"/>
    </w:rPr>
  </w:style>
  <w:style w:type="paragraph" w:customStyle="1" w:styleId="HotRoute0">
    <w:name w:val="Hot Route"/>
    <w:basedOn w:val="Normal"/>
    <w:link w:val="HotRouteChar0"/>
    <w:qFormat/>
    <w:rsid w:val="00AE1A2B"/>
    <w:pPr>
      <w:spacing w:after="0" w:line="240" w:lineRule="auto"/>
      <w:ind w:left="144"/>
    </w:pPr>
    <w:rPr>
      <w:rFonts w:eastAsia="Calibri"/>
      <w:color w:val="000000"/>
    </w:rPr>
  </w:style>
  <w:style w:type="character" w:customStyle="1" w:styleId="StyleUnderlineChar">
    <w:name w:val="Style Underline Char"/>
    <w:rsid w:val="00AE1A2B"/>
    <w:rPr>
      <w:u w:val="single"/>
      <w:lang w:val="en-US" w:eastAsia="en-US" w:bidi="ar-SA"/>
    </w:rPr>
  </w:style>
  <w:style w:type="paragraph" w:customStyle="1" w:styleId="Smalltext">
    <w:name w:val="Small text"/>
    <w:aliases w:val="Quote1,Quote11"/>
    <w:basedOn w:val="Normal"/>
    <w:link w:val="SmalltextChar"/>
    <w:qFormat/>
    <w:rsid w:val="00AE1A2B"/>
    <w:pPr>
      <w:spacing w:after="0" w:line="240" w:lineRule="auto"/>
    </w:pPr>
    <w:rPr>
      <w:rFonts w:eastAsia="Times New Roman"/>
      <w:color w:val="000000"/>
    </w:rPr>
  </w:style>
  <w:style w:type="character" w:customStyle="1" w:styleId="Highlightedunderline">
    <w:name w:val="Highlighted underline"/>
    <w:qFormat/>
    <w:rsid w:val="00AE1A2B"/>
    <w:rPr>
      <w:rFonts w:ascii="Times New Roman" w:hAnsi="Times New Roman"/>
      <w:sz w:val="20"/>
      <w:u w:val="single"/>
      <w:bdr w:val="none" w:sz="0" w:space="0" w:color="auto"/>
      <w:shd w:val="clear" w:color="auto" w:fill="C0C0C0"/>
    </w:rPr>
  </w:style>
  <w:style w:type="character" w:customStyle="1" w:styleId="cardChar1">
    <w:name w:val="card Char1"/>
    <w:rsid w:val="00AE1A2B"/>
    <w:rPr>
      <w:rFonts w:ascii="Times New Roman" w:hAnsi="Times New Roman"/>
      <w:sz w:val="22"/>
    </w:rPr>
  </w:style>
  <w:style w:type="paragraph" w:customStyle="1" w:styleId="Paste">
    <w:name w:val="Paste"/>
    <w:basedOn w:val="Normal"/>
    <w:qFormat/>
    <w:rsid w:val="00AE1A2B"/>
    <w:pPr>
      <w:spacing w:after="0" w:line="240" w:lineRule="auto"/>
    </w:pPr>
    <w:rPr>
      <w:rFonts w:ascii="Arial Narrow" w:eastAsia="Calibri" w:hAnsi="Arial Narrow"/>
      <w:color w:val="000000"/>
      <w:szCs w:val="20"/>
    </w:rPr>
  </w:style>
  <w:style w:type="character" w:customStyle="1" w:styleId="pubdate">
    <w:name w:val="pubdate"/>
    <w:rsid w:val="00AE1A2B"/>
  </w:style>
  <w:style w:type="character" w:customStyle="1" w:styleId="UnderlineChar1">
    <w:name w:val="Underline Char1"/>
    <w:aliases w:val="Cards + Font: 12 pt Char1"/>
    <w:rsid w:val="00AE1A2B"/>
    <w:rPr>
      <w:rFonts w:ascii="Garamond" w:hAnsi="Garamond"/>
      <w:sz w:val="22"/>
      <w:szCs w:val="24"/>
      <w:u w:val="single"/>
      <w:lang w:val="en-US" w:eastAsia="en-US" w:bidi="ar-SA"/>
    </w:rPr>
  </w:style>
  <w:style w:type="character" w:customStyle="1" w:styleId="Box0">
    <w:name w:val="Box!"/>
    <w:rsid w:val="00AE1A2B"/>
    <w:rPr>
      <w:rFonts w:ascii="Times New Roman" w:hAnsi="Times New Roman"/>
      <w:sz w:val="20"/>
      <w:u w:val="thick"/>
      <w:bdr w:val="single" w:sz="4" w:space="0" w:color="auto"/>
    </w:rPr>
  </w:style>
  <w:style w:type="character" w:customStyle="1" w:styleId="CharacterStyle1">
    <w:name w:val="Character Style 1"/>
    <w:rsid w:val="00AE1A2B"/>
    <w:rPr>
      <w:sz w:val="20"/>
      <w:szCs w:val="20"/>
    </w:rPr>
  </w:style>
  <w:style w:type="character" w:customStyle="1" w:styleId="ReallyfuckingsmallChar">
    <w:name w:val="Really fucking small Char"/>
    <w:rsid w:val="00AE1A2B"/>
    <w:rPr>
      <w:sz w:val="10"/>
      <w:szCs w:val="24"/>
      <w:lang w:val="en-US" w:eastAsia="en-US" w:bidi="ar-SA"/>
    </w:rPr>
  </w:style>
  <w:style w:type="numbering" w:customStyle="1" w:styleId="NoList1">
    <w:name w:val="No List1"/>
    <w:next w:val="NoList"/>
    <w:uiPriority w:val="99"/>
    <w:semiHidden/>
    <w:unhideWhenUsed/>
    <w:rsid w:val="00AE1A2B"/>
  </w:style>
  <w:style w:type="paragraph" w:customStyle="1" w:styleId="Normaltag">
    <w:name w:val="Normal tag"/>
    <w:basedOn w:val="Normal"/>
    <w:link w:val="NormaltagChar"/>
    <w:uiPriority w:val="99"/>
    <w:qFormat/>
    <w:rsid w:val="00AE1A2B"/>
    <w:pPr>
      <w:spacing w:after="0" w:line="240" w:lineRule="auto"/>
    </w:pPr>
    <w:rPr>
      <w:rFonts w:eastAsia="Times New Roman"/>
      <w:b/>
      <w:color w:val="000000"/>
      <w:szCs w:val="20"/>
    </w:rPr>
  </w:style>
  <w:style w:type="character" w:customStyle="1" w:styleId="SmallText-New">
    <w:name w:val="Small Text - New"/>
    <w:rsid w:val="00AE1A2B"/>
    <w:rPr>
      <w:rFonts w:ascii="Arial Narrow" w:hAnsi="Arial Narrow"/>
      <w:sz w:val="14"/>
    </w:rPr>
  </w:style>
  <w:style w:type="character" w:customStyle="1" w:styleId="Underlined-New">
    <w:name w:val="Underlined - New"/>
    <w:rsid w:val="00AE1A2B"/>
    <w:rPr>
      <w:rFonts w:ascii="Arial Narrow" w:hAnsi="Arial Narrow"/>
      <w:sz w:val="16"/>
      <w:u w:val="single"/>
    </w:rPr>
  </w:style>
  <w:style w:type="character" w:customStyle="1" w:styleId="NormalTextChar">
    <w:name w:val="Normal Text Char"/>
    <w:link w:val="NormalText"/>
    <w:rsid w:val="00AE1A2B"/>
    <w:rPr>
      <w:rFonts w:ascii="Calibri" w:eastAsia="Calibri" w:hAnsi="Calibri"/>
      <w:sz w:val="20"/>
      <w:szCs w:val="26"/>
    </w:rPr>
  </w:style>
  <w:style w:type="numbering" w:customStyle="1" w:styleId="NoList2">
    <w:name w:val="No List2"/>
    <w:next w:val="NoList"/>
    <w:uiPriority w:val="99"/>
    <w:semiHidden/>
    <w:unhideWhenUsed/>
    <w:rsid w:val="00AE1A2B"/>
  </w:style>
  <w:style w:type="numbering" w:customStyle="1" w:styleId="NoList11">
    <w:name w:val="No List11"/>
    <w:next w:val="NoList"/>
    <w:uiPriority w:val="99"/>
    <w:semiHidden/>
    <w:unhideWhenUsed/>
    <w:rsid w:val="00AE1A2B"/>
  </w:style>
  <w:style w:type="numbering" w:customStyle="1" w:styleId="NoList3">
    <w:name w:val="No List3"/>
    <w:next w:val="NoList"/>
    <w:uiPriority w:val="99"/>
    <w:semiHidden/>
    <w:unhideWhenUsed/>
    <w:rsid w:val="00AE1A2B"/>
  </w:style>
  <w:style w:type="numbering" w:customStyle="1" w:styleId="NoList12">
    <w:name w:val="No List12"/>
    <w:next w:val="NoList"/>
    <w:semiHidden/>
    <w:unhideWhenUsed/>
    <w:rsid w:val="00AE1A2B"/>
  </w:style>
  <w:style w:type="numbering" w:customStyle="1" w:styleId="NoList21">
    <w:name w:val="No List21"/>
    <w:next w:val="NoList"/>
    <w:semiHidden/>
    <w:unhideWhenUsed/>
    <w:rsid w:val="00AE1A2B"/>
  </w:style>
  <w:style w:type="numbering" w:customStyle="1" w:styleId="NoList111">
    <w:name w:val="No List111"/>
    <w:next w:val="NoList"/>
    <w:uiPriority w:val="99"/>
    <w:semiHidden/>
    <w:unhideWhenUsed/>
    <w:rsid w:val="00AE1A2B"/>
  </w:style>
  <w:style w:type="numbering" w:customStyle="1" w:styleId="NoList211">
    <w:name w:val="No List211"/>
    <w:next w:val="NoList"/>
    <w:uiPriority w:val="99"/>
    <w:semiHidden/>
    <w:unhideWhenUsed/>
    <w:rsid w:val="00AE1A2B"/>
  </w:style>
  <w:style w:type="numbering" w:customStyle="1" w:styleId="NoList1111">
    <w:name w:val="No List1111"/>
    <w:next w:val="NoList"/>
    <w:uiPriority w:val="99"/>
    <w:semiHidden/>
    <w:unhideWhenUsed/>
    <w:rsid w:val="00AE1A2B"/>
  </w:style>
  <w:style w:type="numbering" w:customStyle="1" w:styleId="NoList4">
    <w:name w:val="No List4"/>
    <w:next w:val="NoList"/>
    <w:uiPriority w:val="99"/>
    <w:semiHidden/>
    <w:unhideWhenUsed/>
    <w:rsid w:val="00AE1A2B"/>
  </w:style>
  <w:style w:type="numbering" w:customStyle="1" w:styleId="NoList5">
    <w:name w:val="No List5"/>
    <w:next w:val="NoList"/>
    <w:semiHidden/>
    <w:unhideWhenUsed/>
    <w:rsid w:val="00AE1A2B"/>
  </w:style>
  <w:style w:type="character" w:customStyle="1" w:styleId="BoldUnderlining">
    <w:name w:val="Bold Underlining"/>
    <w:rsid w:val="00AE1A2B"/>
    <w:rPr>
      <w:b/>
      <w:u w:val="single"/>
    </w:rPr>
  </w:style>
  <w:style w:type="character" w:customStyle="1" w:styleId="cardCharChar">
    <w:name w:val="card Char Char"/>
    <w:rsid w:val="00AE1A2B"/>
    <w:rPr>
      <w:szCs w:val="24"/>
      <w:lang w:val="en-US" w:eastAsia="en-US" w:bidi="ar-SA"/>
    </w:rPr>
  </w:style>
  <w:style w:type="character" w:customStyle="1" w:styleId="flagicon">
    <w:name w:val="flagicon"/>
    <w:basedOn w:val="DefaultParagraphFont"/>
    <w:rsid w:val="00AE1A2B"/>
  </w:style>
  <w:style w:type="character" w:customStyle="1" w:styleId="Style11ptUnderline2">
    <w:name w:val="Style 11 pt Underline2"/>
    <w:rsid w:val="00AE1A2B"/>
    <w:rPr>
      <w:sz w:val="20"/>
      <w:u w:val="single"/>
    </w:rPr>
  </w:style>
  <w:style w:type="character" w:customStyle="1" w:styleId="Style11ptBoldUnderline2">
    <w:name w:val="Style 11 pt Bold Underline2"/>
    <w:rsid w:val="00AE1A2B"/>
    <w:rPr>
      <w:b/>
      <w:bCs/>
      <w:sz w:val="20"/>
      <w:u w:val="single"/>
    </w:rPr>
  </w:style>
  <w:style w:type="character" w:customStyle="1" w:styleId="MicroChar">
    <w:name w:val="Micro Char"/>
    <w:link w:val="Micro"/>
    <w:rsid w:val="00AE1A2B"/>
    <w:rPr>
      <w:rFonts w:ascii="Arial" w:hAnsi="Arial"/>
      <w:sz w:val="12"/>
    </w:rPr>
  </w:style>
  <w:style w:type="paragraph" w:customStyle="1" w:styleId="Micro">
    <w:name w:val="Micro"/>
    <w:basedOn w:val="Normal"/>
    <w:next w:val="Normal"/>
    <w:link w:val="MicroChar"/>
    <w:qFormat/>
    <w:rsid w:val="00AE1A2B"/>
    <w:pPr>
      <w:spacing w:after="0" w:line="240" w:lineRule="auto"/>
    </w:pPr>
    <w:rPr>
      <w:rFonts w:ascii="Arial" w:hAnsi="Arial"/>
      <w:sz w:val="12"/>
    </w:rPr>
  </w:style>
  <w:style w:type="character" w:customStyle="1" w:styleId="Style11ptUnderline1">
    <w:name w:val="Style 11 pt Underline1"/>
    <w:rsid w:val="00AE1A2B"/>
    <w:rPr>
      <w:sz w:val="20"/>
      <w:u w:val="single"/>
    </w:rPr>
  </w:style>
  <w:style w:type="character" w:customStyle="1" w:styleId="Style11ptBoldUnderline1">
    <w:name w:val="Style 11 pt Bold Underline1"/>
    <w:rsid w:val="00AE1A2B"/>
    <w:rPr>
      <w:b/>
      <w:bCs/>
      <w:sz w:val="20"/>
      <w:u w:val="single"/>
    </w:rPr>
  </w:style>
  <w:style w:type="character" w:customStyle="1" w:styleId="1">
    <w:name w:val="1"/>
    <w:rsid w:val="00AE1A2B"/>
    <w:rPr>
      <w:rFonts w:cs="Arial"/>
      <w:bCs/>
      <w:sz w:val="20"/>
      <w:u w:val="single"/>
      <w:lang w:val="en-US" w:eastAsia="en-US" w:bidi="ar-SA"/>
    </w:rPr>
  </w:style>
  <w:style w:type="character" w:customStyle="1" w:styleId="StyleStyle49ptBold3Char">
    <w:name w:val="Style Style4 + 9 pt Bold3 Char"/>
    <w:link w:val="StyleStyle49ptBold3"/>
    <w:locked/>
    <w:rsid w:val="00AE1A2B"/>
    <w:rPr>
      <w:b/>
      <w:bCs/>
      <w:u w:val="single"/>
    </w:rPr>
  </w:style>
  <w:style w:type="paragraph" w:customStyle="1" w:styleId="StyleStyle49ptBold3">
    <w:name w:val="Style Style4 + 9 pt Bold3"/>
    <w:basedOn w:val="Normal"/>
    <w:link w:val="StyleStyle49ptBold3Char"/>
    <w:qFormat/>
    <w:rsid w:val="00AE1A2B"/>
    <w:pPr>
      <w:spacing w:after="0" w:line="256" w:lineRule="auto"/>
    </w:pPr>
    <w:rPr>
      <w:rFonts w:asciiTheme="minorHAnsi" w:hAnsiTheme="minorHAnsi"/>
      <w:b/>
      <w:bCs/>
      <w:sz w:val="24"/>
      <w:u w:val="single"/>
    </w:rPr>
  </w:style>
  <w:style w:type="character" w:customStyle="1" w:styleId="Style9ptUnderline6">
    <w:name w:val="Style 9 pt Underline6"/>
    <w:rsid w:val="00AE1A2B"/>
    <w:rPr>
      <w:sz w:val="20"/>
      <w:u w:val="single"/>
    </w:rPr>
  </w:style>
  <w:style w:type="paragraph" w:styleId="ListBullet">
    <w:name w:val="List Bullet"/>
    <w:basedOn w:val="Normal"/>
    <w:link w:val="ListBulletChar"/>
    <w:uiPriority w:val="99"/>
    <w:unhideWhenUsed/>
    <w:rsid w:val="00AE1A2B"/>
    <w:pPr>
      <w:tabs>
        <w:tab w:val="num" w:pos="360"/>
      </w:tabs>
      <w:spacing w:after="0" w:line="240" w:lineRule="auto"/>
      <w:ind w:left="360" w:hanging="360"/>
      <w:contextualSpacing/>
    </w:pPr>
  </w:style>
  <w:style w:type="character" w:customStyle="1" w:styleId="CardUnderlined">
    <w:name w:val="Card Underlined"/>
    <w:rsid w:val="00AE1A2B"/>
    <w:rPr>
      <w:rFonts w:ascii="Garamond" w:hAnsi="Garamond"/>
      <w:sz w:val="22"/>
      <w:szCs w:val="24"/>
      <w:u w:val="single"/>
      <w:lang w:val="en-US" w:eastAsia="en-US" w:bidi="ar-SA"/>
    </w:rPr>
  </w:style>
  <w:style w:type="character" w:customStyle="1" w:styleId="StyleUnderline1">
    <w:name w:val="Style Underline1"/>
    <w:rsid w:val="00AE1A2B"/>
    <w:rPr>
      <w:u w:val="single"/>
    </w:rPr>
  </w:style>
  <w:style w:type="character" w:customStyle="1" w:styleId="A6">
    <w:name w:val="A6"/>
    <w:uiPriority w:val="99"/>
    <w:rsid w:val="00AE1A2B"/>
    <w:rPr>
      <w:rFonts w:ascii="Minion Pro" w:hAnsi="Minion Pro" w:cs="Minion Pro" w:hint="default"/>
      <w:color w:val="211D1E"/>
      <w:sz w:val="21"/>
      <w:szCs w:val="21"/>
    </w:rPr>
  </w:style>
  <w:style w:type="character" w:customStyle="1" w:styleId="A11">
    <w:name w:val="A11"/>
    <w:uiPriority w:val="99"/>
    <w:rsid w:val="00AE1A2B"/>
    <w:rPr>
      <w:rFonts w:ascii="Minion Pro" w:hAnsi="Minion Pro" w:cs="Minion Pro" w:hint="default"/>
      <w:color w:val="211D1E"/>
      <w:sz w:val="12"/>
      <w:szCs w:val="12"/>
    </w:rPr>
  </w:style>
  <w:style w:type="character" w:customStyle="1" w:styleId="A12">
    <w:name w:val="A12"/>
    <w:uiPriority w:val="99"/>
    <w:rsid w:val="00AE1A2B"/>
    <w:rPr>
      <w:rFonts w:ascii="Minion Pro" w:hAnsi="Minion Pro" w:cs="Minion Pro" w:hint="default"/>
      <w:color w:val="211D1E"/>
      <w:sz w:val="22"/>
      <w:szCs w:val="22"/>
    </w:rPr>
  </w:style>
  <w:style w:type="character" w:customStyle="1" w:styleId="CardsCharChar">
    <w:name w:val="Cards Char Char"/>
    <w:rsid w:val="00AE1A2B"/>
    <w:rPr>
      <w:szCs w:val="24"/>
      <w:lang w:val="en-US" w:eastAsia="en-US" w:bidi="ar-SA"/>
    </w:rPr>
  </w:style>
  <w:style w:type="character" w:customStyle="1" w:styleId="CitationChar1">
    <w:name w:val="Citation Char1"/>
    <w:basedOn w:val="DefaultParagraphFont"/>
    <w:rsid w:val="00AE1A2B"/>
    <w:rPr>
      <w:rFonts w:ascii="Times New Roman" w:eastAsia="Times New Roman" w:hAnsi="Times New Roman" w:cs="Arial"/>
      <w:b/>
      <w:sz w:val="20"/>
      <w:szCs w:val="36"/>
    </w:rPr>
  </w:style>
  <w:style w:type="character" w:customStyle="1" w:styleId="bold-italic-sub-c">
    <w:name w:val="bold-italic-sub-c"/>
    <w:basedOn w:val="DefaultParagraphFont"/>
    <w:rsid w:val="00AE1A2B"/>
  </w:style>
  <w:style w:type="character" w:customStyle="1" w:styleId="charoverride-4">
    <w:name w:val="charoverride-4"/>
    <w:basedOn w:val="DefaultParagraphFont"/>
    <w:rsid w:val="00AE1A2B"/>
  </w:style>
  <w:style w:type="character" w:customStyle="1" w:styleId="charoverride-3">
    <w:name w:val="charoverride-3"/>
    <w:basedOn w:val="DefaultParagraphFont"/>
    <w:rsid w:val="00AE1A2B"/>
  </w:style>
  <w:style w:type="paragraph" w:customStyle="1" w:styleId="body-text">
    <w:name w:val="body-text"/>
    <w:basedOn w:val="Normal"/>
    <w:rsid w:val="00AE1A2B"/>
    <w:pPr>
      <w:spacing w:before="100" w:beforeAutospacing="1" w:after="100" w:afterAutospacing="1" w:line="240" w:lineRule="auto"/>
    </w:pPr>
    <w:rPr>
      <w:rFonts w:eastAsia="Times New Roman"/>
    </w:rPr>
  </w:style>
  <w:style w:type="character" w:customStyle="1" w:styleId="f">
    <w:name w:val="f"/>
    <w:rsid w:val="00AE1A2B"/>
  </w:style>
  <w:style w:type="character" w:customStyle="1" w:styleId="BodyTextChar1">
    <w:name w:val="Body Text Char1"/>
    <w:aliases w:val="BT Char1,Very Small Text Char1"/>
    <w:basedOn w:val="DefaultParagraphFont"/>
    <w:uiPriority w:val="99"/>
    <w:rsid w:val="00AE1A2B"/>
    <w:rPr>
      <w:rFonts w:ascii="Times New Roman" w:hAnsi="Times New Roman" w:cs="Times New Roman"/>
    </w:rPr>
  </w:style>
  <w:style w:type="character" w:customStyle="1" w:styleId="DateChar1">
    <w:name w:val="Date Char1"/>
    <w:aliases w:val="date Char1"/>
    <w:basedOn w:val="DefaultParagraphFont"/>
    <w:uiPriority w:val="99"/>
    <w:rsid w:val="00AE1A2B"/>
    <w:rPr>
      <w:rFonts w:ascii="Georgia" w:hAnsi="Georgia"/>
    </w:rPr>
  </w:style>
  <w:style w:type="character" w:customStyle="1" w:styleId="BlockTitle2Char">
    <w:name w:val="Block Title2 Char"/>
    <w:link w:val="BlockTitle2"/>
    <w:rsid w:val="00AE1A2B"/>
    <w:rPr>
      <w:rFonts w:ascii="Calibri" w:eastAsia="Calibri" w:hAnsi="Calibri"/>
      <w:b/>
      <w:color w:val="000000"/>
      <w:sz w:val="32"/>
      <w:u w:val="single"/>
    </w:rPr>
  </w:style>
  <w:style w:type="paragraph" w:customStyle="1" w:styleId="TagCite">
    <w:name w:val="TagCite"/>
    <w:basedOn w:val="Normal"/>
    <w:qFormat/>
    <w:rsid w:val="00AE1A2B"/>
    <w:pPr>
      <w:spacing w:after="0" w:line="240" w:lineRule="auto"/>
    </w:pPr>
    <w:rPr>
      <w:rFonts w:eastAsia="Times New Roman"/>
      <w:b/>
    </w:rPr>
  </w:style>
  <w:style w:type="paragraph" w:customStyle="1" w:styleId="SmallNormal">
    <w:name w:val="Small Normal"/>
    <w:basedOn w:val="Normal"/>
    <w:uiPriority w:val="99"/>
    <w:qFormat/>
    <w:rsid w:val="00AE1A2B"/>
    <w:pPr>
      <w:suppressAutoHyphens/>
      <w:spacing w:after="0" w:line="240" w:lineRule="auto"/>
      <w:contextualSpacing/>
    </w:pPr>
    <w:rPr>
      <w:rFonts w:eastAsia="Times New Roman"/>
      <w:sz w:val="18"/>
      <w:szCs w:val="18"/>
    </w:rPr>
  </w:style>
  <w:style w:type="paragraph" w:customStyle="1" w:styleId="Shrink">
    <w:name w:val="Shrink"/>
    <w:qFormat/>
    <w:rsid w:val="00AE1A2B"/>
    <w:pPr>
      <w:ind w:left="288" w:right="288"/>
    </w:pPr>
    <w:rPr>
      <w:rFonts w:ascii="Garamond" w:eastAsia="Times New Roman" w:hAnsi="Garamond" w:cs="Times New Roman"/>
      <w:sz w:val="12"/>
      <w:szCs w:val="20"/>
    </w:rPr>
  </w:style>
  <w:style w:type="paragraph" w:customStyle="1" w:styleId="tag1">
    <w:name w:val="tag1"/>
    <w:basedOn w:val="Normal"/>
    <w:qFormat/>
    <w:rsid w:val="00AE1A2B"/>
    <w:pPr>
      <w:spacing w:after="0" w:line="240" w:lineRule="auto"/>
    </w:pPr>
    <w:rPr>
      <w:rFonts w:eastAsia="Times New Roman"/>
      <w:b/>
      <w:szCs w:val="20"/>
    </w:rPr>
  </w:style>
  <w:style w:type="paragraph" w:customStyle="1" w:styleId="tagcite0">
    <w:name w:val="tagcite"/>
    <w:basedOn w:val="Normal"/>
    <w:qFormat/>
    <w:rsid w:val="00AE1A2B"/>
    <w:pPr>
      <w:spacing w:after="0" w:line="240" w:lineRule="auto"/>
    </w:pPr>
    <w:rPr>
      <w:rFonts w:eastAsia="Times New Roman"/>
      <w:b/>
    </w:rPr>
  </w:style>
  <w:style w:type="paragraph" w:customStyle="1" w:styleId="SmallFont">
    <w:name w:val="Small Font"/>
    <w:basedOn w:val="Normal"/>
    <w:qFormat/>
    <w:rsid w:val="00AE1A2B"/>
    <w:pPr>
      <w:spacing w:after="200" w:line="240" w:lineRule="auto"/>
      <w:contextualSpacing/>
    </w:pPr>
    <w:rPr>
      <w:rFonts w:eastAsia="Calibri"/>
      <w:sz w:val="12"/>
    </w:rPr>
  </w:style>
  <w:style w:type="paragraph" w:customStyle="1" w:styleId="SmallFontCharCharChar">
    <w:name w:val="Small Font Char Char Char"/>
    <w:basedOn w:val="Normal"/>
    <w:qFormat/>
    <w:rsid w:val="00AE1A2B"/>
    <w:pPr>
      <w:spacing w:after="0" w:line="240" w:lineRule="auto"/>
    </w:pPr>
    <w:rPr>
      <w:rFonts w:eastAsia="Times New Roman"/>
      <w:sz w:val="12"/>
    </w:rPr>
  </w:style>
  <w:style w:type="character" w:customStyle="1" w:styleId="CardNotUnderlinedChar1">
    <w:name w:val="Card Not Underlined Char1"/>
    <w:link w:val="CardNotUnderlined"/>
    <w:rsid w:val="00AE1A2B"/>
    <w:rPr>
      <w:rFonts w:ascii="Calibri" w:eastAsia="Times New Roman" w:hAnsi="Calibri"/>
      <w:sz w:val="12"/>
      <w:szCs w:val="20"/>
    </w:rPr>
  </w:style>
  <w:style w:type="paragraph" w:customStyle="1" w:styleId="CardStyle">
    <w:name w:val="Card Style"/>
    <w:basedOn w:val="Normal"/>
    <w:link w:val="CardStyleChar"/>
    <w:qFormat/>
    <w:rsid w:val="00AE1A2B"/>
    <w:pPr>
      <w:spacing w:after="0" w:line="240" w:lineRule="auto"/>
    </w:pPr>
    <w:rPr>
      <w:rFonts w:eastAsia="Times New Roman"/>
      <w:sz w:val="20"/>
    </w:rPr>
  </w:style>
  <w:style w:type="paragraph" w:customStyle="1" w:styleId="loose">
    <w:name w:val="loose"/>
    <w:basedOn w:val="Normal"/>
    <w:qFormat/>
    <w:rsid w:val="00AE1A2B"/>
    <w:pPr>
      <w:spacing w:beforeLines="1" w:after="0" w:line="240" w:lineRule="auto"/>
    </w:pPr>
    <w:rPr>
      <w:rFonts w:ascii="Times" w:eastAsia="Times New Roman" w:hAnsi="Times"/>
      <w:sz w:val="20"/>
      <w:szCs w:val="20"/>
    </w:rPr>
  </w:style>
  <w:style w:type="paragraph" w:customStyle="1" w:styleId="Regular">
    <w:name w:val="Regular"/>
    <w:qFormat/>
    <w:rsid w:val="00AE1A2B"/>
    <w:rPr>
      <w:rFonts w:ascii="Garamond" w:eastAsia="Times New Roman" w:hAnsi="Garamond" w:cs="Arial"/>
      <w:bCs/>
      <w:kern w:val="20"/>
      <w:sz w:val="20"/>
      <w:szCs w:val="32"/>
    </w:rPr>
  </w:style>
  <w:style w:type="character" w:customStyle="1" w:styleId="CharChar6">
    <w:name w:val="Char Char6"/>
    <w:rsid w:val="00AE1A2B"/>
    <w:rPr>
      <w:rFonts w:ascii="Arial" w:hAnsi="Arial" w:cs="Arial" w:hint="default"/>
      <w:b/>
      <w:bCs/>
      <w:kern w:val="32"/>
      <w:sz w:val="28"/>
      <w:szCs w:val="32"/>
      <w:lang w:val="en-US" w:eastAsia="en-US" w:bidi="ar-SA"/>
    </w:rPr>
  </w:style>
  <w:style w:type="character" w:customStyle="1" w:styleId="standardcontent">
    <w:name w:val="standardcontent"/>
    <w:rsid w:val="00AE1A2B"/>
  </w:style>
  <w:style w:type="character" w:customStyle="1" w:styleId="storyby">
    <w:name w:val="storyby"/>
    <w:rsid w:val="00AE1A2B"/>
  </w:style>
  <w:style w:type="character" w:customStyle="1" w:styleId="Boxed">
    <w:name w:val="Boxed"/>
    <w:qFormat/>
    <w:rsid w:val="00AE1A2B"/>
    <w:rPr>
      <w:rFonts w:ascii="Garamond" w:hAnsi="Garamond" w:hint="default"/>
      <w:sz w:val="20"/>
      <w:bdr w:val="single" w:sz="6" w:space="0" w:color="auto" w:frame="1"/>
    </w:rPr>
  </w:style>
  <w:style w:type="character" w:customStyle="1" w:styleId="ShrinkChar">
    <w:name w:val="Shrink Char"/>
    <w:rsid w:val="00AE1A2B"/>
    <w:rPr>
      <w:rFonts w:ascii="Garamond" w:hAnsi="Garamond" w:hint="default"/>
      <w:sz w:val="12"/>
      <w:lang w:val="en-US" w:eastAsia="en-US" w:bidi="ar-SA"/>
    </w:rPr>
  </w:style>
  <w:style w:type="character" w:customStyle="1" w:styleId="CitesChar2">
    <w:name w:val="Cites Char2"/>
    <w:rsid w:val="00AE1A2B"/>
    <w:rPr>
      <w:b/>
      <w:bCs/>
    </w:rPr>
  </w:style>
  <w:style w:type="character" w:customStyle="1" w:styleId="CardsFont12ptCharCharCharCharCharCharCharCharCharCharChar">
    <w:name w:val="Cards + Font: 12 pt Char Char Char Char Char Char Char Char Char Char Char"/>
    <w:aliases w:val="Cards + Font: 12 pt1,Thick Underline1"/>
    <w:rsid w:val="00AE1A2B"/>
    <w:rPr>
      <w:sz w:val="24"/>
      <w:szCs w:val="24"/>
      <w:u w:val="thick"/>
    </w:rPr>
  </w:style>
  <w:style w:type="character" w:customStyle="1" w:styleId="CharChar3">
    <w:name w:val="Char Char3"/>
    <w:rsid w:val="00AE1A2B"/>
    <w:rPr>
      <w:rFonts w:ascii="Arial" w:hAnsi="Arial" w:cs="Arial" w:hint="default"/>
      <w:bCs/>
      <w:szCs w:val="26"/>
      <w:u w:val="single"/>
      <w:lang w:val="en-US" w:eastAsia="en-US" w:bidi="ar-SA"/>
    </w:rPr>
  </w:style>
  <w:style w:type="character" w:customStyle="1" w:styleId="UNDERLINECharChar">
    <w:name w:val="UNDERLINE Char Char"/>
    <w:rsid w:val="00AE1A2B"/>
    <w:rPr>
      <w:bCs/>
      <w:kern w:val="28"/>
      <w:szCs w:val="32"/>
      <w:u w:val="single"/>
    </w:rPr>
  </w:style>
  <w:style w:type="character" w:customStyle="1" w:styleId="tag1Char">
    <w:name w:val="tag1 Char"/>
    <w:rsid w:val="00AE1A2B"/>
    <w:rPr>
      <w:b/>
      <w:bCs w:val="0"/>
      <w:sz w:val="24"/>
    </w:rPr>
  </w:style>
  <w:style w:type="character" w:customStyle="1" w:styleId="SmallFontChar">
    <w:name w:val="Small Font Char"/>
    <w:rsid w:val="00AE1A2B"/>
    <w:rPr>
      <w:rFonts w:ascii="Arial" w:eastAsia="Calibri" w:hAnsi="Arial" w:cs="Arial" w:hint="default"/>
      <w:sz w:val="12"/>
      <w:szCs w:val="22"/>
    </w:rPr>
  </w:style>
  <w:style w:type="character" w:customStyle="1" w:styleId="CardUnderlinedChar">
    <w:name w:val="Card Underlined Char"/>
    <w:rsid w:val="00AE1A2B"/>
    <w:rPr>
      <w:rFonts w:ascii="Tahoma" w:hAnsi="Tahoma" w:cs="Tahoma"/>
      <w:sz w:val="18"/>
      <w:u w:val="single"/>
    </w:rPr>
  </w:style>
  <w:style w:type="character" w:customStyle="1" w:styleId="SmallFontCharCharCharChar">
    <w:name w:val="Small Font Char Char Char Char"/>
    <w:rsid w:val="00AE1A2B"/>
    <w:rPr>
      <w:rFonts w:ascii="Arial" w:hAnsi="Arial" w:cs="Arial" w:hint="default"/>
      <w:sz w:val="12"/>
      <w:szCs w:val="24"/>
    </w:rPr>
  </w:style>
  <w:style w:type="character" w:customStyle="1" w:styleId="Style2Char">
    <w:name w:val="Style2 Char"/>
    <w:link w:val="Style2"/>
    <w:rsid w:val="00AE1A2B"/>
    <w:rPr>
      <w:rFonts w:ascii="Times New Roman" w:hAnsi="Times New Roman" w:cs="Times New Roman"/>
      <w:sz w:val="16"/>
      <w:szCs w:val="16"/>
    </w:rPr>
  </w:style>
  <w:style w:type="paragraph" w:customStyle="1" w:styleId="Style2">
    <w:name w:val="Style2"/>
    <w:basedOn w:val="Normal"/>
    <w:link w:val="Style2Char"/>
    <w:qFormat/>
    <w:rsid w:val="00AE1A2B"/>
    <w:pPr>
      <w:spacing w:after="0" w:line="240" w:lineRule="auto"/>
    </w:pPr>
    <w:rPr>
      <w:rFonts w:ascii="Times New Roman" w:hAnsi="Times New Roman" w:cs="Times New Roman"/>
      <w:sz w:val="16"/>
      <w:szCs w:val="16"/>
    </w:rPr>
  </w:style>
  <w:style w:type="character" w:customStyle="1" w:styleId="TagCiteChar">
    <w:name w:val="TagCite Char"/>
    <w:rsid w:val="00AE1A2B"/>
    <w:rPr>
      <w:rFonts w:ascii="Garamond" w:hAnsi="Garamond" w:hint="default"/>
      <w:b/>
      <w:bCs w:val="0"/>
      <w:sz w:val="24"/>
      <w:szCs w:val="24"/>
    </w:rPr>
  </w:style>
  <w:style w:type="character" w:customStyle="1" w:styleId="CharChar4">
    <w:name w:val="Char Char4"/>
    <w:rsid w:val="00AE1A2B"/>
    <w:rPr>
      <w:b/>
      <w:bCs/>
      <w:sz w:val="28"/>
      <w:szCs w:val="28"/>
    </w:rPr>
  </w:style>
  <w:style w:type="character" w:customStyle="1" w:styleId="Text0">
    <w:name w:val="Text"/>
    <w:qFormat/>
    <w:rsid w:val="00AE1A2B"/>
    <w:rPr>
      <w:rFonts w:ascii="Times New Roman" w:hAnsi="Times New Roman" w:cs="Times New Roman" w:hint="default"/>
      <w:sz w:val="20"/>
    </w:rPr>
  </w:style>
  <w:style w:type="character" w:customStyle="1" w:styleId="CharChar5">
    <w:name w:val="Char Char5"/>
    <w:rsid w:val="00AE1A2B"/>
    <w:rPr>
      <w:rFonts w:ascii="Arial" w:hAnsi="Arial" w:cs="Arial" w:hint="default"/>
      <w:b/>
      <w:bCs/>
      <w:sz w:val="26"/>
      <w:szCs w:val="26"/>
    </w:rPr>
  </w:style>
  <w:style w:type="character" w:customStyle="1" w:styleId="heading2char2charchar1">
    <w:name w:val="heading2char2charchar1"/>
    <w:rsid w:val="00AE1A2B"/>
  </w:style>
  <w:style w:type="character" w:customStyle="1" w:styleId="charchar60">
    <w:name w:val="charchar6"/>
    <w:rsid w:val="00AE1A2B"/>
  </w:style>
  <w:style w:type="character" w:customStyle="1" w:styleId="yshortcuts">
    <w:name w:val="yshortcuts"/>
    <w:rsid w:val="00AE1A2B"/>
  </w:style>
  <w:style w:type="character" w:customStyle="1" w:styleId="term1">
    <w:name w:val="term1"/>
    <w:rsid w:val="00AE1A2B"/>
    <w:rPr>
      <w:b/>
      <w:bCs/>
    </w:rPr>
  </w:style>
  <w:style w:type="character" w:customStyle="1" w:styleId="verdana">
    <w:name w:val="verdana"/>
    <w:rsid w:val="00AE1A2B"/>
  </w:style>
  <w:style w:type="character" w:customStyle="1" w:styleId="searchtermbold">
    <w:name w:val="searchtermbold"/>
    <w:rsid w:val="00AE1A2B"/>
  </w:style>
  <w:style w:type="character" w:customStyle="1" w:styleId="ssl0">
    <w:name w:val="ss_l0"/>
    <w:rsid w:val="00AE1A2B"/>
  </w:style>
  <w:style w:type="character" w:customStyle="1" w:styleId="vitstoryheadline">
    <w:name w:val="vitstoryheadline"/>
    <w:rsid w:val="00AE1A2B"/>
  </w:style>
  <w:style w:type="character" w:customStyle="1" w:styleId="bps-topic-ident">
    <w:name w:val="bps-topic-ident"/>
    <w:rsid w:val="00AE1A2B"/>
  </w:style>
  <w:style w:type="character" w:customStyle="1" w:styleId="byline">
    <w:name w:val="byline"/>
    <w:rsid w:val="00AE1A2B"/>
  </w:style>
  <w:style w:type="character" w:customStyle="1" w:styleId="TextUnderlineChar">
    <w:name w:val="Text Underline Char"/>
    <w:rsid w:val="00AE1A2B"/>
    <w:rPr>
      <w:rFonts w:ascii="Garamond" w:hAnsi="Garamond" w:cs="Arial" w:hint="default"/>
      <w:bCs/>
      <w:kern w:val="20"/>
      <w:szCs w:val="32"/>
      <w:u w:val="single"/>
      <w:lang w:val="en-US" w:eastAsia="en-US" w:bidi="ar-SA"/>
    </w:rPr>
  </w:style>
  <w:style w:type="character" w:customStyle="1" w:styleId="RegularChar">
    <w:name w:val="Regular Char"/>
    <w:rsid w:val="00AE1A2B"/>
    <w:rPr>
      <w:rFonts w:ascii="Garamond" w:hAnsi="Garamond" w:cs="Arial" w:hint="default"/>
      <w:bCs/>
      <w:kern w:val="20"/>
      <w:szCs w:val="32"/>
      <w:lang w:val="en-US" w:eastAsia="en-US" w:bidi="ar-SA"/>
    </w:rPr>
  </w:style>
  <w:style w:type="character" w:customStyle="1" w:styleId="BoldunderlineChar2">
    <w:name w:val="Bold underline Char"/>
    <w:rsid w:val="00AE1A2B"/>
    <w:rPr>
      <w:rFonts w:ascii="Garamond" w:hAnsi="Garamond" w:cs="Arial" w:hint="default"/>
      <w:b/>
      <w:bCs/>
      <w:kern w:val="20"/>
      <w:szCs w:val="32"/>
      <w:u w:val="single"/>
      <w:lang w:val="en-US" w:eastAsia="en-US" w:bidi="ar-SA"/>
    </w:rPr>
  </w:style>
  <w:style w:type="paragraph" w:customStyle="1" w:styleId="TextUnderline">
    <w:name w:val="Text Underline"/>
    <w:basedOn w:val="Regular"/>
    <w:qFormat/>
    <w:rsid w:val="00AE1A2B"/>
    <w:rPr>
      <w:u w:val="single"/>
    </w:rPr>
  </w:style>
  <w:style w:type="paragraph" w:customStyle="1" w:styleId="Boldunderline1">
    <w:name w:val="Bold underline"/>
    <w:basedOn w:val="TextUnderline"/>
    <w:qFormat/>
    <w:rsid w:val="00AE1A2B"/>
    <w:rPr>
      <w:b/>
    </w:rPr>
  </w:style>
  <w:style w:type="paragraph" w:customStyle="1" w:styleId="FullText">
    <w:name w:val="Full Text"/>
    <w:basedOn w:val="Normal"/>
    <w:uiPriority w:val="99"/>
    <w:qFormat/>
    <w:rsid w:val="00AE1A2B"/>
    <w:pPr>
      <w:spacing w:after="0" w:line="240" w:lineRule="auto"/>
    </w:pPr>
    <w:rPr>
      <w:rFonts w:ascii="Arial Narrow" w:eastAsia="Times New Roman" w:hAnsi="Arial Narrow"/>
    </w:rPr>
  </w:style>
  <w:style w:type="character" w:customStyle="1" w:styleId="UnderlinedCard">
    <w:name w:val="Underlined Card"/>
    <w:rsid w:val="00AE1A2B"/>
    <w:rPr>
      <w:rFonts w:ascii="Arial Narrow" w:hAnsi="Arial Narrow"/>
      <w:sz w:val="22"/>
      <w:u w:val="single"/>
    </w:rPr>
  </w:style>
  <w:style w:type="paragraph" w:customStyle="1" w:styleId="TagLine">
    <w:name w:val="Tag Line"/>
    <w:basedOn w:val="Normal"/>
    <w:next w:val="FullText"/>
    <w:uiPriority w:val="99"/>
    <w:qFormat/>
    <w:rsid w:val="00AE1A2B"/>
    <w:pPr>
      <w:spacing w:after="0" w:line="240" w:lineRule="auto"/>
    </w:pPr>
    <w:rPr>
      <w:rFonts w:ascii="Arial Narrow" w:eastAsia="Times New Roman" w:hAnsi="Arial Narrow"/>
      <w:b/>
      <w:sz w:val="28"/>
    </w:rPr>
  </w:style>
  <w:style w:type="character" w:customStyle="1" w:styleId="SourceBold">
    <w:name w:val="Source Bold"/>
    <w:rsid w:val="00AE1A2B"/>
    <w:rPr>
      <w:rFonts w:ascii="Arial Narrow" w:hAnsi="Arial Narrow"/>
      <w:b/>
      <w:sz w:val="24"/>
      <w:u w:val="none"/>
    </w:rPr>
  </w:style>
  <w:style w:type="paragraph" w:customStyle="1" w:styleId="FreeForm">
    <w:name w:val="Free Form"/>
    <w:qFormat/>
    <w:rsid w:val="00AE1A2B"/>
    <w:rPr>
      <w:rFonts w:ascii="Times New Roman" w:eastAsia="ヒラギノ角ゴ Pro W3" w:hAnsi="Times New Roman" w:cs="Times New Roman"/>
      <w:color w:val="000000"/>
      <w:szCs w:val="20"/>
    </w:rPr>
  </w:style>
  <w:style w:type="character" w:customStyle="1" w:styleId="Hyperlink1">
    <w:name w:val="Hyperlink1"/>
    <w:rsid w:val="00AE1A2B"/>
    <w:rPr>
      <w:color w:val="002FF6"/>
      <w:sz w:val="24"/>
      <w:u w:val="single"/>
    </w:rPr>
  </w:style>
  <w:style w:type="character" w:customStyle="1" w:styleId="CardsFont12pt0">
    <w:name w:val="Cards + Font 12pt"/>
    <w:rsid w:val="00AE1A2B"/>
    <w:rPr>
      <w:rFonts w:ascii="Calibri" w:eastAsia="Calibri" w:hAnsi="Calibri" w:cs="Calibri" w:hint="default"/>
      <w:sz w:val="24"/>
      <w:szCs w:val="24"/>
      <w:u w:val="single"/>
      <w:lang w:val="en-US" w:eastAsia="en-US" w:bidi="ar-SA"/>
    </w:rPr>
  </w:style>
  <w:style w:type="character" w:customStyle="1" w:styleId="AuthorDateChar0">
    <w:name w:val="Author/Date Char"/>
    <w:link w:val="AuthorDate0"/>
    <w:locked/>
    <w:rsid w:val="00AE1A2B"/>
    <w:rPr>
      <w:rFonts w:cs="Calibri"/>
      <w:b/>
      <w:u w:val="single"/>
    </w:rPr>
  </w:style>
  <w:style w:type="paragraph" w:customStyle="1" w:styleId="AuthorDate0">
    <w:name w:val="Author/Date"/>
    <w:basedOn w:val="Normal"/>
    <w:link w:val="AuthorDateChar0"/>
    <w:qFormat/>
    <w:rsid w:val="00AE1A2B"/>
    <w:pPr>
      <w:spacing w:after="0" w:line="240" w:lineRule="auto"/>
    </w:pPr>
    <w:rPr>
      <w:rFonts w:asciiTheme="minorHAnsi" w:hAnsiTheme="minorHAnsi" w:cs="Calibri"/>
      <w:b/>
      <w:sz w:val="24"/>
      <w:u w:val="single"/>
    </w:rPr>
  </w:style>
  <w:style w:type="character" w:customStyle="1" w:styleId="HilightChar">
    <w:name w:val="Hilight Char"/>
    <w:rsid w:val="00AE1A2B"/>
    <w:rPr>
      <w:rFonts w:eastAsia="Calibri"/>
      <w:b/>
      <w:noProof w:val="0"/>
      <w:sz w:val="22"/>
      <w:szCs w:val="22"/>
      <w:u w:val="single"/>
      <w:lang w:val="en-US" w:eastAsia="ar-SA" w:bidi="ar-SA"/>
    </w:rPr>
  </w:style>
  <w:style w:type="paragraph" w:customStyle="1" w:styleId="TagCite1">
    <w:name w:val="Tag &amp; Cite"/>
    <w:basedOn w:val="Normal"/>
    <w:link w:val="TagCiteChar0"/>
    <w:qFormat/>
    <w:rsid w:val="00AE1A2B"/>
    <w:pPr>
      <w:spacing w:after="0" w:line="240" w:lineRule="auto"/>
      <w:jc w:val="both"/>
    </w:pPr>
    <w:rPr>
      <w:rFonts w:ascii="Arial Narrow" w:eastAsia="Times New Roman" w:hAnsi="Arial Narrow"/>
      <w:b/>
    </w:rPr>
  </w:style>
  <w:style w:type="character" w:customStyle="1" w:styleId="TagCiteChar0">
    <w:name w:val="Tag &amp; Cite Char"/>
    <w:link w:val="TagCite1"/>
    <w:rsid w:val="00AE1A2B"/>
    <w:rPr>
      <w:rFonts w:ascii="Arial Narrow" w:eastAsia="Times New Roman" w:hAnsi="Arial Narrow"/>
      <w:b/>
      <w:sz w:val="22"/>
    </w:rPr>
  </w:style>
  <w:style w:type="paragraph" w:customStyle="1" w:styleId="HighlightedText">
    <w:name w:val="Highlighted Text"/>
    <w:basedOn w:val="Normal"/>
    <w:link w:val="HighlightedTextChar"/>
    <w:qFormat/>
    <w:rsid w:val="00AE1A2B"/>
    <w:pPr>
      <w:spacing w:after="0" w:line="240" w:lineRule="auto"/>
      <w:jc w:val="both"/>
    </w:pPr>
    <w:rPr>
      <w:rFonts w:ascii="Arial Narrow" w:eastAsia="Times New Roman" w:hAnsi="Arial Narrow"/>
      <w:u w:val="thick"/>
    </w:rPr>
  </w:style>
  <w:style w:type="character" w:customStyle="1" w:styleId="HighlightedTextChar">
    <w:name w:val="Highlighted Text Char"/>
    <w:link w:val="HighlightedText"/>
    <w:rsid w:val="00AE1A2B"/>
    <w:rPr>
      <w:rFonts w:ascii="Arial Narrow" w:eastAsia="Times New Roman" w:hAnsi="Arial Narrow"/>
      <w:sz w:val="22"/>
      <w:u w:val="thick"/>
    </w:rPr>
  </w:style>
  <w:style w:type="character" w:customStyle="1" w:styleId="StyleUnderlineCharChar">
    <w:name w:val="Style Underline Char Char"/>
    <w:rsid w:val="00AE1A2B"/>
    <w:rPr>
      <w:rFonts w:ascii="Times New Roman" w:eastAsia="Times New Roman" w:hAnsi="Times New Roman" w:cs="Times New Roman"/>
      <w:sz w:val="20"/>
      <w:szCs w:val="20"/>
      <w:u w:val="single"/>
    </w:rPr>
  </w:style>
  <w:style w:type="character" w:customStyle="1" w:styleId="c1">
    <w:name w:val="c1"/>
    <w:rsid w:val="00AE1A2B"/>
  </w:style>
  <w:style w:type="paragraph" w:customStyle="1" w:styleId="TagStyle">
    <w:name w:val="Tag Style"/>
    <w:basedOn w:val="Normal"/>
    <w:qFormat/>
    <w:rsid w:val="00AE1A2B"/>
    <w:pPr>
      <w:spacing w:after="0" w:line="240" w:lineRule="auto"/>
    </w:pPr>
    <w:rPr>
      <w:rFonts w:eastAsia="Times New Roman"/>
      <w:b/>
    </w:rPr>
  </w:style>
  <w:style w:type="character" w:customStyle="1" w:styleId="author0">
    <w:name w:val="author"/>
    <w:rsid w:val="00AE1A2B"/>
    <w:rPr>
      <w:rFonts w:ascii="Times New Roman" w:hAnsi="Times New Roman" w:cs="Times New Roman" w:hint="default"/>
      <w:b/>
      <w:bCs w:val="0"/>
      <w:sz w:val="24"/>
    </w:rPr>
  </w:style>
  <w:style w:type="paragraph" w:customStyle="1" w:styleId="Hat2">
    <w:name w:val="Hat2"/>
    <w:basedOn w:val="Heading2"/>
    <w:next w:val="Heading2"/>
    <w:autoRedefine/>
    <w:uiPriority w:val="99"/>
    <w:qFormat/>
    <w:rsid w:val="00AE1A2B"/>
    <w:pPr>
      <w:keepNext w:val="0"/>
      <w:keepLines w:val="0"/>
      <w:pageBreakBefore w:val="0"/>
      <w:spacing w:before="480" w:line="240" w:lineRule="auto"/>
      <w:jc w:val="left"/>
    </w:pPr>
    <w:rPr>
      <w:rFonts w:ascii="Arial Narrow" w:eastAsia="Calibri" w:hAnsi="Arial Narrow" w:cs="Times New Roman"/>
      <w:bCs w:val="0"/>
      <w:sz w:val="20"/>
      <w:u w:val="none"/>
    </w:rPr>
  </w:style>
  <w:style w:type="character" w:customStyle="1" w:styleId="blue">
    <w:name w:val="blue"/>
    <w:basedOn w:val="DefaultParagraphFont"/>
    <w:rsid w:val="00AE1A2B"/>
  </w:style>
  <w:style w:type="character" w:customStyle="1" w:styleId="AuthorYear">
    <w:name w:val="AuthorYear"/>
    <w:uiPriority w:val="1"/>
    <w:qFormat/>
    <w:rsid w:val="00AE1A2B"/>
    <w:rPr>
      <w:rFonts w:ascii="Georgia" w:hAnsi="Georgia"/>
      <w:b/>
      <w:sz w:val="24"/>
    </w:rPr>
  </w:style>
  <w:style w:type="character" w:customStyle="1" w:styleId="Highlight">
    <w:name w:val="Highlight"/>
    <w:uiPriority w:val="1"/>
    <w:qFormat/>
    <w:rsid w:val="00AE1A2B"/>
    <w:rPr>
      <w:rFonts w:ascii="Calibri" w:hAnsi="Calibri" w:hint="default"/>
      <w:b w:val="0"/>
      <w:bCs w:val="0"/>
      <w:sz w:val="22"/>
      <w:u w:val="single"/>
      <w:bdr w:val="none" w:sz="0" w:space="0" w:color="auto" w:frame="1"/>
      <w:shd w:val="clear" w:color="auto" w:fill="89FF94"/>
    </w:rPr>
  </w:style>
  <w:style w:type="character" w:customStyle="1" w:styleId="Boxout">
    <w:name w:val="Box out"/>
    <w:uiPriority w:val="1"/>
    <w:qFormat/>
    <w:rsid w:val="00AE1A2B"/>
    <w:rPr>
      <w:rFonts w:ascii="Calibri" w:hAnsi="Calibri" w:hint="default"/>
      <w:b/>
      <w:bCs w:val="0"/>
      <w:sz w:val="22"/>
      <w:u w:val="single"/>
      <w:bdr w:val="single" w:sz="4" w:space="0" w:color="auto" w:frame="1"/>
      <w:shd w:val="clear" w:color="auto" w:fill="89FF94"/>
    </w:rPr>
  </w:style>
  <w:style w:type="character" w:customStyle="1" w:styleId="MicroTextChar0">
    <w:name w:val="MicroText Char"/>
    <w:basedOn w:val="DefaultParagraphFont"/>
    <w:link w:val="MicroText0"/>
    <w:rsid w:val="00AE1A2B"/>
    <w:rPr>
      <w:rFonts w:ascii="Arial Narrow" w:hAnsi="Arial Narrow"/>
      <w:sz w:val="12"/>
    </w:rPr>
  </w:style>
  <w:style w:type="paragraph" w:customStyle="1" w:styleId="MicroText0">
    <w:name w:val="MicroText"/>
    <w:basedOn w:val="Normal"/>
    <w:next w:val="Normal"/>
    <w:link w:val="MicroTextChar0"/>
    <w:qFormat/>
    <w:rsid w:val="00AE1A2B"/>
    <w:pPr>
      <w:spacing w:after="0" w:line="240" w:lineRule="auto"/>
    </w:pPr>
    <w:rPr>
      <w:rFonts w:ascii="Arial Narrow" w:hAnsi="Arial Narrow"/>
      <w:sz w:val="12"/>
    </w:rPr>
  </w:style>
  <w:style w:type="character" w:customStyle="1" w:styleId="reduce2">
    <w:name w:val="reduce2"/>
    <w:basedOn w:val="DefaultParagraphFont"/>
    <w:rsid w:val="00AE1A2B"/>
    <w:rPr>
      <w:rFonts w:ascii="Arial" w:hAnsi="Arial" w:cs="Arial" w:hint="default"/>
      <w:color w:val="000000"/>
      <w:sz w:val="12"/>
      <w:szCs w:val="22"/>
    </w:rPr>
  </w:style>
  <w:style w:type="character" w:customStyle="1" w:styleId="Emphasis20">
    <w:name w:val="Emphasis 2"/>
    <w:basedOn w:val="Emphasis"/>
    <w:uiPriority w:val="1"/>
    <w:qFormat/>
    <w:rsid w:val="00AE1A2B"/>
    <w:rPr>
      <w:rFonts w:ascii="Times New Roman" w:hAnsi="Times New Roman" w:cs="Times New Roman" w:hint="default"/>
      <w:b w:val="0"/>
      <w:bCs w:val="0"/>
      <w:i w:val="0"/>
      <w:iCs/>
      <w:sz w:val="22"/>
      <w:u w:val="single"/>
      <w:bdr w:val="single" w:sz="2" w:space="0" w:color="auto" w:frame="1"/>
    </w:rPr>
  </w:style>
  <w:style w:type="character" w:customStyle="1" w:styleId="UnreadTextChar">
    <w:name w:val="Unread Text Char"/>
    <w:link w:val="UnreadText"/>
    <w:locked/>
    <w:rsid w:val="00AE1A2B"/>
    <w:rPr>
      <w:rFonts w:ascii="Calibri" w:eastAsia="Calibri" w:hAnsi="Calibri"/>
      <w:sz w:val="15"/>
    </w:rPr>
  </w:style>
  <w:style w:type="paragraph" w:customStyle="1" w:styleId="UnreadText">
    <w:name w:val="Unread Text"/>
    <w:basedOn w:val="Normal"/>
    <w:link w:val="UnreadTextChar"/>
    <w:autoRedefine/>
    <w:qFormat/>
    <w:rsid w:val="00AE1A2B"/>
    <w:pPr>
      <w:spacing w:after="0" w:line="256" w:lineRule="auto"/>
    </w:pPr>
    <w:rPr>
      <w:rFonts w:eastAsia="Calibri"/>
      <w:sz w:val="15"/>
    </w:rPr>
  </w:style>
  <w:style w:type="character" w:customStyle="1" w:styleId="CircledChar">
    <w:name w:val="Circled Char"/>
    <w:link w:val="Circled"/>
    <w:locked/>
    <w:rsid w:val="00AE1A2B"/>
    <w:rPr>
      <w:rFonts w:ascii="Calibri" w:eastAsia="Calibri" w:hAnsi="Calibri"/>
      <w:b/>
      <w:szCs w:val="20"/>
      <w:u w:val="thick"/>
    </w:rPr>
  </w:style>
  <w:style w:type="paragraph" w:customStyle="1" w:styleId="Circled">
    <w:name w:val="Circled"/>
    <w:basedOn w:val="Normal"/>
    <w:link w:val="CircledChar"/>
    <w:qFormat/>
    <w:rsid w:val="00AE1A2B"/>
    <w:pPr>
      <w:spacing w:after="0" w:line="256" w:lineRule="auto"/>
    </w:pPr>
    <w:rPr>
      <w:rFonts w:eastAsia="Calibri"/>
      <w:b/>
      <w:sz w:val="24"/>
      <w:szCs w:val="20"/>
      <w:u w:val="thick"/>
    </w:rPr>
  </w:style>
  <w:style w:type="character" w:customStyle="1" w:styleId="StyleCardTextUnderline3Char">
    <w:name w:val="Style Card Text + Underline3 Char"/>
    <w:link w:val="StyleCardTextUnderline3"/>
    <w:locked/>
    <w:rsid w:val="00AE1A2B"/>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AE1A2B"/>
    <w:pPr>
      <w:spacing w:after="200" w:line="276" w:lineRule="auto"/>
    </w:pPr>
    <w:rPr>
      <w:rFonts w:ascii="Cambria" w:eastAsia="Times New Roman" w:hAnsi="Cambria" w:cs="Times New Roman"/>
      <w:u w:val="thick"/>
      <w:lang w:eastAsia="ko-KR"/>
    </w:rPr>
  </w:style>
  <w:style w:type="character" w:customStyle="1" w:styleId="BoldandUnderlineChar5CharCharCharCharCharCharCharChar">
    <w:name w:val="Bold and Underline Char5 Char Char Char Char Char Char Char Char"/>
    <w:rsid w:val="00AE1A2B"/>
    <w:rPr>
      <w:b/>
      <w:bCs w:val="0"/>
      <w:u w:val="thick"/>
      <w:lang w:val="en-US" w:eastAsia="en-US" w:bidi="ar-SA"/>
    </w:rPr>
  </w:style>
  <w:style w:type="paragraph" w:customStyle="1" w:styleId="Tagtemplate">
    <w:name w:val="Tagtemplate"/>
    <w:basedOn w:val="Normal"/>
    <w:link w:val="TagtemplateChar"/>
    <w:autoRedefine/>
    <w:qFormat/>
    <w:rsid w:val="00AE1A2B"/>
    <w:pPr>
      <w:keepNext/>
      <w:keepLines/>
      <w:spacing w:after="0" w:line="240" w:lineRule="auto"/>
    </w:pPr>
    <w:rPr>
      <w:b/>
    </w:rPr>
  </w:style>
  <w:style w:type="character" w:customStyle="1" w:styleId="TagtemplateChar">
    <w:name w:val="Tagtemplate Char"/>
    <w:link w:val="Tagtemplate"/>
    <w:rsid w:val="00AE1A2B"/>
    <w:rPr>
      <w:rFonts w:ascii="Calibri" w:hAnsi="Calibri"/>
      <w:b/>
      <w:sz w:val="22"/>
    </w:rPr>
  </w:style>
  <w:style w:type="character" w:customStyle="1" w:styleId="citation0">
    <w:name w:val="citation"/>
    <w:rsid w:val="00AE1A2B"/>
  </w:style>
  <w:style w:type="character" w:customStyle="1" w:styleId="Underline0">
    <w:name w:val="*Underline*"/>
    <w:rsid w:val="00AE1A2B"/>
    <w:rPr>
      <w:rFonts w:ascii="Times New Roman" w:hAnsi="Times New Roman"/>
      <w:b/>
      <w:sz w:val="24"/>
      <w:u w:val="single"/>
    </w:rPr>
  </w:style>
  <w:style w:type="paragraph" w:customStyle="1" w:styleId="TxBr33p1">
    <w:name w:val="TxBr_33p1"/>
    <w:basedOn w:val="Normal"/>
    <w:uiPriority w:val="99"/>
    <w:qFormat/>
    <w:rsid w:val="00AE1A2B"/>
    <w:pPr>
      <w:tabs>
        <w:tab w:val="left" w:pos="204"/>
      </w:tabs>
      <w:autoSpaceDE w:val="0"/>
      <w:autoSpaceDN w:val="0"/>
      <w:adjustRightInd w:val="0"/>
      <w:spacing w:after="0" w:line="260" w:lineRule="atLeast"/>
      <w:jc w:val="both"/>
    </w:pPr>
    <w:rPr>
      <w:rFonts w:eastAsia="Times New Roman"/>
    </w:rPr>
  </w:style>
  <w:style w:type="character" w:customStyle="1" w:styleId="AuthorDate1">
    <w:name w:val="Author Date"/>
    <w:rsid w:val="00AE1A2B"/>
    <w:rPr>
      <w:b/>
      <w:bCs w:val="0"/>
      <w:sz w:val="24"/>
      <w:u w:val="thick"/>
    </w:rPr>
  </w:style>
  <w:style w:type="paragraph" w:customStyle="1" w:styleId="StyleStyle411pt">
    <w:name w:val="Style Style4 + 11 pt"/>
    <w:basedOn w:val="Normal"/>
    <w:link w:val="StyleStyle411ptChar"/>
    <w:qFormat/>
    <w:rsid w:val="00AE1A2B"/>
    <w:pPr>
      <w:spacing w:after="0" w:line="240" w:lineRule="auto"/>
    </w:pPr>
    <w:rPr>
      <w:rFonts w:eastAsia="Times New Roman"/>
      <w:u w:val="single"/>
    </w:rPr>
  </w:style>
  <w:style w:type="character" w:customStyle="1" w:styleId="StyleStyle411ptChar">
    <w:name w:val="Style Style4 + 11 pt Char"/>
    <w:basedOn w:val="DefaultParagraphFont"/>
    <w:link w:val="StyleStyle411pt"/>
    <w:rsid w:val="00AE1A2B"/>
    <w:rPr>
      <w:rFonts w:ascii="Calibri" w:eastAsia="Times New Roman" w:hAnsi="Calibri"/>
      <w:sz w:val="22"/>
      <w:u w:val="single"/>
    </w:rPr>
  </w:style>
  <w:style w:type="paragraph" w:customStyle="1" w:styleId="StyleStyle411ptBold">
    <w:name w:val="Style Style4 + 11 pt Bold"/>
    <w:basedOn w:val="Normal"/>
    <w:link w:val="StyleStyle411ptBoldChar"/>
    <w:qFormat/>
    <w:rsid w:val="00AE1A2B"/>
    <w:pPr>
      <w:spacing w:after="0" w:line="240" w:lineRule="auto"/>
    </w:pPr>
    <w:rPr>
      <w:rFonts w:eastAsia="Times New Roman"/>
      <w:b/>
      <w:bCs/>
      <w:u w:val="single"/>
    </w:rPr>
  </w:style>
  <w:style w:type="character" w:customStyle="1" w:styleId="StyleStyle411ptBoldChar">
    <w:name w:val="Style Style4 + 11 pt Bold Char"/>
    <w:link w:val="StyleStyle411ptBold"/>
    <w:rsid w:val="00AE1A2B"/>
    <w:rPr>
      <w:rFonts w:ascii="Calibri" w:eastAsia="Times New Roman" w:hAnsi="Calibri"/>
      <w:b/>
      <w:bCs/>
      <w:sz w:val="2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AE1A2B"/>
    <w:pPr>
      <w:spacing w:after="0" w:line="240" w:lineRule="auto"/>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E1A2B"/>
    <w:rPr>
      <w:rFonts w:ascii="Calibri" w:eastAsia="Times New Roman" w:hAnsi="Calibri"/>
      <w:b/>
      <w:bCs/>
      <w:sz w:val="22"/>
      <w:u w:val="single"/>
      <w:bdr w:val="single" w:sz="4" w:space="0" w:color="auto"/>
    </w:rPr>
  </w:style>
  <w:style w:type="character" w:customStyle="1" w:styleId="UnderlineChar2">
    <w:name w:val="Underline Char2"/>
    <w:rsid w:val="00AE1A2B"/>
    <w:rPr>
      <w:rFonts w:ascii="Trebuchet MS" w:hAnsi="Trebuchet MS"/>
      <w:u w:val="thick"/>
      <w:lang w:val="en-US" w:eastAsia="zh-CN" w:bidi="ar-SA"/>
    </w:rPr>
  </w:style>
  <w:style w:type="character" w:customStyle="1" w:styleId="Style1Char1">
    <w:name w:val="Style1 Char1"/>
    <w:rsid w:val="00AE1A2B"/>
    <w:rPr>
      <w:rFonts w:ascii="Book Antiqua" w:hAnsi="Book Antiqua"/>
      <w:sz w:val="16"/>
      <w:szCs w:val="16"/>
      <w:lang w:val="en-US" w:eastAsia="en-US" w:bidi="ar-SA"/>
    </w:rPr>
  </w:style>
  <w:style w:type="character" w:customStyle="1" w:styleId="NothingChar1">
    <w:name w:val="Nothing Char1"/>
    <w:rsid w:val="00AE1A2B"/>
    <w:rPr>
      <w:rFonts w:ascii="Times New Roman" w:eastAsia="Calibri" w:hAnsi="Times New Roman" w:cs="Times New Roman"/>
      <w:sz w:val="24"/>
      <w:szCs w:val="20"/>
    </w:rPr>
  </w:style>
  <w:style w:type="character" w:customStyle="1" w:styleId="Style2Char1">
    <w:name w:val="Style2 Char1"/>
    <w:rsid w:val="00AE1A2B"/>
    <w:rPr>
      <w:rFonts w:ascii="Book Antiqua" w:hAnsi="Book Antiqua"/>
      <w:szCs w:val="24"/>
      <w:u w:val="thick"/>
      <w:lang w:val="en-US" w:eastAsia="en-US" w:bidi="ar-SA"/>
    </w:rPr>
  </w:style>
  <w:style w:type="character" w:customStyle="1" w:styleId="NormalUnderlineChar">
    <w:name w:val="Normal Underline Char"/>
    <w:rsid w:val="00AE1A2B"/>
    <w:rPr>
      <w:szCs w:val="24"/>
      <w:u w:val="single"/>
    </w:rPr>
  </w:style>
  <w:style w:type="paragraph" w:customStyle="1" w:styleId="Stylecites10ptNotBold">
    <w:name w:val="Style cites + 10 pt Not Bold"/>
    <w:basedOn w:val="Normal"/>
    <w:uiPriority w:val="99"/>
    <w:qFormat/>
    <w:rsid w:val="00AE1A2B"/>
    <w:pPr>
      <w:spacing w:after="0" w:line="240" w:lineRule="auto"/>
    </w:pPr>
    <w:rPr>
      <w:rFonts w:eastAsia="SimSun"/>
      <w:lang w:eastAsia="zh-CN"/>
    </w:rPr>
  </w:style>
  <w:style w:type="character" w:customStyle="1" w:styleId="heading3char0">
    <w:name w:val="heading3char"/>
    <w:rsid w:val="00AE1A2B"/>
  </w:style>
  <w:style w:type="paragraph" w:customStyle="1" w:styleId="BlockHeadings">
    <w:name w:val="Block Headings"/>
    <w:basedOn w:val="Normal"/>
    <w:link w:val="BlockHeadingsChar"/>
    <w:qFormat/>
    <w:rsid w:val="00AE1A2B"/>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eastAsia="Times New Roman"/>
      <w:b/>
      <w:szCs w:val="20"/>
    </w:rPr>
  </w:style>
  <w:style w:type="character" w:customStyle="1" w:styleId="BlockHeadingsChar">
    <w:name w:val="Block Headings Char"/>
    <w:link w:val="BlockHeadings"/>
    <w:rsid w:val="00AE1A2B"/>
    <w:rPr>
      <w:rFonts w:ascii="Calibri" w:eastAsia="Times New Roman" w:hAnsi="Calibri"/>
      <w:b/>
      <w:sz w:val="22"/>
      <w:szCs w:val="20"/>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3,Char Char Char Char3, Ch Char1"/>
    <w:rsid w:val="00AE1A2B"/>
    <w:rPr>
      <w:rFonts w:ascii="Times New Roman" w:eastAsia="Times New Roman" w:hAnsi="Times New Roman" w:cs="Times New Roman"/>
      <w:b/>
      <w:sz w:val="24"/>
      <w:szCs w:val="20"/>
    </w:rPr>
  </w:style>
  <w:style w:type="paragraph" w:styleId="PlainText">
    <w:name w:val="Plain Text"/>
    <w:basedOn w:val="Normal"/>
    <w:link w:val="PlainTextChar"/>
    <w:rsid w:val="00AE1A2B"/>
    <w:pPr>
      <w:spacing w:after="0" w:line="240" w:lineRule="auto"/>
    </w:pPr>
    <w:rPr>
      <w:rFonts w:ascii="Courier New" w:eastAsia="Calibri" w:hAnsi="Courier New"/>
      <w:szCs w:val="20"/>
    </w:rPr>
  </w:style>
  <w:style w:type="character" w:customStyle="1" w:styleId="PlainTextChar">
    <w:name w:val="Plain Text Char"/>
    <w:basedOn w:val="DefaultParagraphFont"/>
    <w:link w:val="PlainText"/>
    <w:rsid w:val="00AE1A2B"/>
    <w:rPr>
      <w:rFonts w:ascii="Courier New" w:eastAsia="Calibri" w:hAnsi="Courier New"/>
      <w:sz w:val="22"/>
      <w:szCs w:val="20"/>
    </w:rPr>
  </w:style>
  <w:style w:type="character" w:customStyle="1" w:styleId="Heading51">
    <w:name w:val="Heading 51"/>
    <w:aliases w:val="Heading 5 Char Char Char"/>
    <w:rsid w:val="00AE1A2B"/>
    <w:rPr>
      <w:b/>
      <w:bCs/>
      <w:iCs/>
      <w:szCs w:val="26"/>
      <w:lang w:val="en-US" w:eastAsia="en-US" w:bidi="ar-SA"/>
    </w:rPr>
  </w:style>
  <w:style w:type="paragraph" w:styleId="BodyText2">
    <w:name w:val="Body Text 2"/>
    <w:basedOn w:val="Normal"/>
    <w:link w:val="BodyText2Char"/>
    <w:rsid w:val="00AE1A2B"/>
    <w:pPr>
      <w:spacing w:after="0" w:line="240" w:lineRule="auto"/>
      <w:jc w:val="both"/>
    </w:pPr>
    <w:rPr>
      <w:rFonts w:eastAsia="Times New Roman"/>
      <w:b/>
      <w:szCs w:val="20"/>
    </w:rPr>
  </w:style>
  <w:style w:type="character" w:customStyle="1" w:styleId="BodyText2Char">
    <w:name w:val="Body Text 2 Char"/>
    <w:basedOn w:val="DefaultParagraphFont"/>
    <w:link w:val="BodyText2"/>
    <w:rsid w:val="00AE1A2B"/>
    <w:rPr>
      <w:rFonts w:ascii="Calibri" w:eastAsia="Times New Roman" w:hAnsi="Calibri"/>
      <w:b/>
      <w:sz w:val="22"/>
      <w:szCs w:val="20"/>
    </w:rPr>
  </w:style>
  <w:style w:type="character" w:customStyle="1" w:styleId="comments-post">
    <w:name w:val="comments-post"/>
    <w:rsid w:val="00AE1A2B"/>
  </w:style>
  <w:style w:type="paragraph" w:customStyle="1" w:styleId="boldcite">
    <w:name w:val="bold cite"/>
    <w:basedOn w:val="Normal"/>
    <w:link w:val="boldciteChar4"/>
    <w:qFormat/>
    <w:rsid w:val="00AE1A2B"/>
    <w:pPr>
      <w:spacing w:after="0" w:line="240" w:lineRule="auto"/>
    </w:pPr>
    <w:rPr>
      <w:rFonts w:eastAsia="Calibri"/>
      <w:b/>
      <w:color w:val="000000"/>
      <w:sz w:val="28"/>
      <w:u w:val="thick" w:color="000000"/>
    </w:rPr>
  </w:style>
  <w:style w:type="character" w:customStyle="1" w:styleId="boldciteChar4">
    <w:name w:val="bold cite Char4"/>
    <w:link w:val="boldcite"/>
    <w:locked/>
    <w:rsid w:val="00AE1A2B"/>
    <w:rPr>
      <w:rFonts w:ascii="Calibri" w:eastAsia="Calibri" w:hAnsi="Calibri"/>
      <w:b/>
      <w:color w:val="000000"/>
      <w:sz w:val="28"/>
      <w:u w:val="thick" w:color="000000"/>
    </w:rPr>
  </w:style>
  <w:style w:type="character" w:customStyle="1" w:styleId="underlinecardChar">
    <w:name w:val="underline card Char"/>
    <w:rsid w:val="00AE1A2B"/>
    <w:rPr>
      <w:rFonts w:ascii="Arial" w:hAnsi="Arial"/>
      <w:sz w:val="18"/>
      <w:szCs w:val="24"/>
      <w:u w:val="single"/>
      <w:lang w:val="en-US" w:eastAsia="en-US" w:bidi="ar-SA"/>
    </w:rPr>
  </w:style>
  <w:style w:type="paragraph" w:customStyle="1" w:styleId="Normal10">
    <w:name w:val="Normal1"/>
    <w:basedOn w:val="Normal"/>
    <w:qFormat/>
    <w:rsid w:val="00AE1A2B"/>
    <w:pPr>
      <w:spacing w:after="0" w:line="240" w:lineRule="auto"/>
    </w:pPr>
    <w:rPr>
      <w:rFonts w:eastAsia="Calibri"/>
    </w:rPr>
  </w:style>
  <w:style w:type="paragraph" w:customStyle="1" w:styleId="Irrelevant6font">
    <w:name w:val="Irrelevant (6 font)"/>
    <w:basedOn w:val="Normal"/>
    <w:link w:val="Irrelevant6fontChar"/>
    <w:qFormat/>
    <w:rsid w:val="00AE1A2B"/>
    <w:pPr>
      <w:spacing w:after="0" w:line="240" w:lineRule="auto"/>
      <w:ind w:left="547" w:right="648"/>
      <w:jc w:val="both"/>
    </w:pPr>
    <w:rPr>
      <w:rFonts w:eastAsia="Calibri"/>
      <w:sz w:val="12"/>
      <w:szCs w:val="12"/>
    </w:rPr>
  </w:style>
  <w:style w:type="character" w:customStyle="1" w:styleId="Irrelevant5fontChar">
    <w:name w:val="Irrelevant (5 font) Char"/>
    <w:rsid w:val="00AE1A2B"/>
    <w:rPr>
      <w:sz w:val="10"/>
      <w:szCs w:val="10"/>
      <w:lang w:val="en-US" w:eastAsia="en-US" w:bidi="ar-SA"/>
    </w:rPr>
  </w:style>
  <w:style w:type="character" w:customStyle="1" w:styleId="TagsCharCharChar">
    <w:name w:val="Tags Char Char Char"/>
    <w:rsid w:val="00AE1A2B"/>
    <w:rPr>
      <w:b/>
      <w:lang w:val="en-US" w:eastAsia="en-US" w:bidi="ar-SA"/>
    </w:rPr>
  </w:style>
  <w:style w:type="character" w:customStyle="1" w:styleId="CitesChar1">
    <w:name w:val="Cites Char1"/>
    <w:rsid w:val="00AE1A2B"/>
    <w:rPr>
      <w:b/>
      <w:bCs/>
      <w:lang w:val="en-US" w:eastAsia="en-US" w:bidi="ar-SA"/>
    </w:rPr>
  </w:style>
  <w:style w:type="paragraph" w:customStyle="1" w:styleId="CardsFont6pt">
    <w:name w:val="Cards + Font: 6 pt"/>
    <w:basedOn w:val="Cards"/>
    <w:link w:val="CardsFont6ptChar1"/>
    <w:autoRedefine/>
    <w:qFormat/>
    <w:rsid w:val="00AE1A2B"/>
    <w:pPr>
      <w:widowControl/>
      <w:autoSpaceDE w:val="0"/>
      <w:autoSpaceDN w:val="0"/>
      <w:adjustRightInd w:val="0"/>
      <w:ind w:left="360"/>
      <w:jc w:val="both"/>
    </w:pPr>
    <w:rPr>
      <w:rFonts w:ascii="Georgia" w:hAnsi="Georgia" w:cstheme="minorBidi"/>
      <w:sz w:val="12"/>
    </w:rPr>
  </w:style>
  <w:style w:type="character" w:customStyle="1" w:styleId="CardsFont6ptChar1">
    <w:name w:val="Cards + Font: 6 pt Char1"/>
    <w:link w:val="CardsFont6pt"/>
    <w:rsid w:val="00AE1A2B"/>
    <w:rPr>
      <w:rFonts w:ascii="Georgia" w:eastAsia="Times New Roman" w:hAnsi="Georgia"/>
      <w:sz w:val="12"/>
    </w:rPr>
  </w:style>
  <w:style w:type="character" w:customStyle="1" w:styleId="Hyperlink13">
    <w:name w:val="Hyperlink13"/>
    <w:rsid w:val="00AE1A2B"/>
    <w:rPr>
      <w:b w:val="0"/>
      <w:bCs w:val="0"/>
      <w:strike w:val="0"/>
      <w:dstrike w:val="0"/>
      <w:color w:val="008000"/>
      <w:sz w:val="20"/>
      <w:szCs w:val="20"/>
      <w:u w:val="none"/>
      <w:effect w:val="none"/>
    </w:rPr>
  </w:style>
  <w:style w:type="character" w:customStyle="1" w:styleId="standardcontent1">
    <w:name w:val="standardcontent1"/>
    <w:rsid w:val="00AE1A2B"/>
    <w:rPr>
      <w:rFonts w:ascii="Arial" w:hAnsi="Arial" w:cs="Arial" w:hint="default"/>
      <w:strike w:val="0"/>
      <w:dstrike w:val="0"/>
      <w:sz w:val="24"/>
      <w:szCs w:val="24"/>
      <w:u w:val="none"/>
      <w:effect w:val="none"/>
    </w:rPr>
  </w:style>
  <w:style w:type="paragraph" w:styleId="BodyTextIndent">
    <w:name w:val="Body Text Indent"/>
    <w:basedOn w:val="Normal"/>
    <w:link w:val="BodyTextIndentChar"/>
    <w:uiPriority w:val="99"/>
    <w:rsid w:val="00AE1A2B"/>
    <w:pPr>
      <w:spacing w:after="120" w:line="240" w:lineRule="auto"/>
      <w:ind w:left="360"/>
    </w:pPr>
    <w:rPr>
      <w:rFonts w:eastAsia="Calibri"/>
      <w:szCs w:val="20"/>
    </w:rPr>
  </w:style>
  <w:style w:type="character" w:customStyle="1" w:styleId="BodyTextIndentChar">
    <w:name w:val="Body Text Indent Char"/>
    <w:basedOn w:val="DefaultParagraphFont"/>
    <w:link w:val="BodyTextIndent"/>
    <w:uiPriority w:val="99"/>
    <w:rsid w:val="00AE1A2B"/>
    <w:rPr>
      <w:rFonts w:ascii="Calibri" w:eastAsia="Calibri" w:hAnsi="Calibri"/>
      <w:sz w:val="22"/>
      <w:szCs w:val="20"/>
    </w:rPr>
  </w:style>
  <w:style w:type="character" w:customStyle="1" w:styleId="Hyperlink4">
    <w:name w:val="Hyperlink4"/>
    <w:rsid w:val="00AE1A2B"/>
    <w:rPr>
      <w:color w:val="000066"/>
      <w:u w:val="single"/>
    </w:rPr>
  </w:style>
  <w:style w:type="paragraph" w:customStyle="1" w:styleId="rddateline">
    <w:name w:val="rddateline"/>
    <w:basedOn w:val="Normal"/>
    <w:uiPriority w:val="99"/>
    <w:qFormat/>
    <w:rsid w:val="00AE1A2B"/>
    <w:pPr>
      <w:spacing w:after="0" w:line="240" w:lineRule="auto"/>
    </w:pPr>
    <w:rPr>
      <w:rFonts w:eastAsia="Calibri"/>
      <w:szCs w:val="20"/>
    </w:rPr>
  </w:style>
  <w:style w:type="paragraph" w:customStyle="1" w:styleId="rdheadline">
    <w:name w:val="rdheadline"/>
    <w:basedOn w:val="Normal"/>
    <w:uiPriority w:val="99"/>
    <w:qFormat/>
    <w:rsid w:val="00AE1A2B"/>
    <w:pPr>
      <w:spacing w:before="100" w:beforeAutospacing="1" w:after="100" w:afterAutospacing="1" w:line="240" w:lineRule="auto"/>
    </w:pPr>
    <w:rPr>
      <w:rFonts w:ascii="Verdana" w:eastAsia="Calibri" w:hAnsi="Verdana"/>
      <w:b/>
      <w:bCs/>
      <w:sz w:val="32"/>
      <w:szCs w:val="32"/>
    </w:rPr>
  </w:style>
  <w:style w:type="paragraph" w:customStyle="1" w:styleId="rdbyline">
    <w:name w:val="rdbyline"/>
    <w:basedOn w:val="Normal"/>
    <w:uiPriority w:val="99"/>
    <w:qFormat/>
    <w:rsid w:val="00AE1A2B"/>
    <w:pPr>
      <w:spacing w:after="100" w:afterAutospacing="1" w:line="240" w:lineRule="auto"/>
    </w:pPr>
    <w:rPr>
      <w:rFonts w:ascii="Verdana" w:eastAsia="Calibri" w:hAnsi="Verdana"/>
      <w:szCs w:val="20"/>
    </w:rPr>
  </w:style>
  <w:style w:type="character" w:customStyle="1" w:styleId="rddeckline1">
    <w:name w:val="rddeckline1"/>
    <w:rsid w:val="00AE1A2B"/>
    <w:rPr>
      <w:rFonts w:ascii="Verdana" w:hAnsi="Verdana" w:hint="default"/>
      <w:b/>
      <w:bCs/>
      <w:sz w:val="22"/>
      <w:szCs w:val="22"/>
    </w:rPr>
  </w:style>
  <w:style w:type="character" w:customStyle="1" w:styleId="link-external">
    <w:name w:val="link-external"/>
    <w:rsid w:val="00AE1A2B"/>
  </w:style>
  <w:style w:type="character" w:customStyle="1" w:styleId="contact1">
    <w:name w:val="contact1"/>
    <w:rsid w:val="00AE1A2B"/>
    <w:rPr>
      <w:rFonts w:ascii="Tahoma" w:hAnsi="Tahoma" w:cs="Tahoma" w:hint="default"/>
      <w:color w:val="999999"/>
      <w:sz w:val="20"/>
      <w:szCs w:val="20"/>
    </w:rPr>
  </w:style>
  <w:style w:type="character" w:customStyle="1" w:styleId="credits1">
    <w:name w:val="credits1"/>
    <w:rsid w:val="00AE1A2B"/>
    <w:rPr>
      <w:rFonts w:ascii="Tahoma" w:hAnsi="Tahoma" w:cs="Tahoma" w:hint="default"/>
      <w:color w:val="999999"/>
      <w:sz w:val="16"/>
      <w:szCs w:val="16"/>
    </w:rPr>
  </w:style>
  <w:style w:type="paragraph" w:customStyle="1" w:styleId="Heading20">
    <w:name w:val="Heading2"/>
    <w:basedOn w:val="Normal"/>
    <w:link w:val="Heading2Char0"/>
    <w:qFormat/>
    <w:rsid w:val="00AE1A2B"/>
    <w:pPr>
      <w:spacing w:after="0" w:line="240" w:lineRule="auto"/>
      <w:jc w:val="center"/>
    </w:pPr>
    <w:rPr>
      <w:rFonts w:eastAsia="Times New Roman"/>
      <w:b/>
      <w:caps/>
    </w:rPr>
  </w:style>
  <w:style w:type="character" w:customStyle="1" w:styleId="Heading2Char0">
    <w:name w:val="Heading2 Char"/>
    <w:link w:val="Heading20"/>
    <w:rsid w:val="00AE1A2B"/>
    <w:rPr>
      <w:rFonts w:ascii="Calibri" w:eastAsia="Times New Roman" w:hAnsi="Calibri"/>
      <w:b/>
      <w:caps/>
      <w:sz w:val="22"/>
    </w:rPr>
  </w:style>
  <w:style w:type="paragraph" w:customStyle="1" w:styleId="Header2">
    <w:name w:val="Header2"/>
    <w:basedOn w:val="Heading20"/>
    <w:link w:val="Header2Char"/>
    <w:qFormat/>
    <w:rsid w:val="00AE1A2B"/>
  </w:style>
  <w:style w:type="character" w:customStyle="1" w:styleId="Header2Char">
    <w:name w:val="Header2 Char"/>
    <w:link w:val="Header2"/>
    <w:rsid w:val="00AE1A2B"/>
    <w:rPr>
      <w:rFonts w:ascii="Calibri" w:eastAsia="Times New Roman" w:hAnsi="Calibri"/>
      <w:b/>
      <w:caps/>
      <w:sz w:val="22"/>
    </w:rPr>
  </w:style>
  <w:style w:type="paragraph" w:customStyle="1" w:styleId="Underlinedcard0">
    <w:name w:val="Underlined card"/>
    <w:basedOn w:val="Normal"/>
    <w:link w:val="UnderlinedcardChar"/>
    <w:autoRedefine/>
    <w:qFormat/>
    <w:rsid w:val="00AE1A2B"/>
    <w:pPr>
      <w:autoSpaceDE w:val="0"/>
      <w:autoSpaceDN w:val="0"/>
      <w:adjustRightInd w:val="0"/>
      <w:spacing w:after="0" w:line="240" w:lineRule="auto"/>
      <w:ind w:left="432" w:right="432"/>
      <w:jc w:val="both"/>
    </w:pPr>
    <w:rPr>
      <w:rFonts w:eastAsia="Times New Roman"/>
      <w:u w:val="thick"/>
    </w:rPr>
  </w:style>
  <w:style w:type="character" w:customStyle="1" w:styleId="UnderlinedcardChar">
    <w:name w:val="Underlined card Char"/>
    <w:link w:val="Underlinedcard0"/>
    <w:rsid w:val="00AE1A2B"/>
    <w:rPr>
      <w:rFonts w:ascii="Calibri" w:eastAsia="Times New Roman" w:hAnsi="Calibri"/>
      <w:sz w:val="22"/>
      <w:u w:val="thick"/>
    </w:rPr>
  </w:style>
  <w:style w:type="paragraph" w:styleId="HTMLPreformatted">
    <w:name w:val="HTML Preformatted"/>
    <w:basedOn w:val="Normal"/>
    <w:link w:val="HTMLPreformattedChar"/>
    <w:rsid w:val="00AE1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AE1A2B"/>
    <w:rPr>
      <w:rFonts w:ascii="Arial Unicode MS" w:eastAsia="Arial Unicode MS" w:hAnsi="Arial Unicode MS" w:cs="Arial Unicode MS"/>
      <w:sz w:val="22"/>
      <w:szCs w:val="20"/>
    </w:rPr>
  </w:style>
  <w:style w:type="paragraph" w:customStyle="1" w:styleId="StyleHeading212pt">
    <w:name w:val="Style Heading2 + 12 pt"/>
    <w:basedOn w:val="Heading20"/>
    <w:link w:val="StyleHeading212ptChar"/>
    <w:qFormat/>
    <w:rsid w:val="00AE1A2B"/>
    <w:rPr>
      <w:bCs/>
    </w:rPr>
  </w:style>
  <w:style w:type="character" w:customStyle="1" w:styleId="StyleHeading212ptChar">
    <w:name w:val="Style Heading2 + 12 pt Char"/>
    <w:link w:val="StyleHeading212pt"/>
    <w:rsid w:val="00AE1A2B"/>
    <w:rPr>
      <w:rFonts w:ascii="Calibri" w:eastAsia="Times New Roman" w:hAnsi="Calibri"/>
      <w:b/>
      <w:bCs/>
      <w:caps/>
      <w:sz w:val="22"/>
    </w:rPr>
  </w:style>
  <w:style w:type="paragraph" w:customStyle="1" w:styleId="Heading212pt">
    <w:name w:val="Heading2 + 12 pt"/>
    <w:basedOn w:val="StyleHeading212pt"/>
    <w:link w:val="Heading212ptChar"/>
    <w:qFormat/>
    <w:rsid w:val="00AE1A2B"/>
  </w:style>
  <w:style w:type="character" w:customStyle="1" w:styleId="Heading212ptChar">
    <w:name w:val="Heading2 + 12 pt Char"/>
    <w:link w:val="Heading212pt"/>
    <w:rsid w:val="00AE1A2B"/>
    <w:rPr>
      <w:rFonts w:ascii="Calibri" w:eastAsia="Times New Roman" w:hAnsi="Calibri"/>
      <w:b/>
      <w:bCs/>
      <w:caps/>
      <w:sz w:val="22"/>
    </w:rPr>
  </w:style>
  <w:style w:type="character" w:customStyle="1" w:styleId="underline20">
    <w:name w:val="underline2"/>
    <w:rsid w:val="00AE1A2B"/>
    <w:rPr>
      <w:u w:val="single"/>
    </w:rPr>
  </w:style>
  <w:style w:type="character" w:customStyle="1" w:styleId="CardsFont12ptCharCharCharChar">
    <w:name w:val="Cards + Font: 12 pt Char Char Char Char"/>
    <w:rsid w:val="00AE1A2B"/>
    <w:rPr>
      <w:sz w:val="24"/>
      <w:szCs w:val="24"/>
      <w:u w:val="thick"/>
      <w:lang w:val="en-US" w:eastAsia="en-US" w:bidi="ar-SA"/>
    </w:rPr>
  </w:style>
  <w:style w:type="character" w:customStyle="1" w:styleId="UnderlinedCardChar0">
    <w:name w:val="Underlined Card Char"/>
    <w:rsid w:val="00AE1A2B"/>
    <w:rPr>
      <w:rFonts w:ascii="Palatino Linotype" w:hAnsi="Palatino Linotype"/>
      <w:u w:val="single"/>
      <w:lang w:val="en-US" w:eastAsia="en-US" w:bidi="ar-SA"/>
    </w:rPr>
  </w:style>
  <w:style w:type="paragraph" w:customStyle="1" w:styleId="StyleHeading110pt">
    <w:name w:val="Style Heading 1 + 10 pt"/>
    <w:basedOn w:val="Heading1"/>
    <w:uiPriority w:val="99"/>
    <w:qFormat/>
    <w:rsid w:val="00AE1A2B"/>
    <w:pPr>
      <w:keepNext w:val="0"/>
      <w:keepLines w:val="0"/>
      <w:pBdr>
        <w:top w:val="single" w:sz="18" w:space="1" w:color="000000"/>
        <w:left w:val="single" w:sz="18" w:space="4" w:color="000000"/>
        <w:bottom w:val="single" w:sz="18" w:space="1" w:color="000000"/>
        <w:right w:val="single" w:sz="18" w:space="4" w:color="000000"/>
      </w:pBdr>
      <w:spacing w:before="480" w:line="240" w:lineRule="auto"/>
    </w:pPr>
    <w:rPr>
      <w:rFonts w:eastAsia="Times New Roman" w:cs="Times New Roman"/>
      <w:bCs w:val="0"/>
      <w:sz w:val="20"/>
    </w:rPr>
  </w:style>
  <w:style w:type="paragraph" w:customStyle="1" w:styleId="StyleStyleHeading110pt10pt">
    <w:name w:val="Style Style Heading 1 + 10 pt + 10 pt"/>
    <w:basedOn w:val="StyleHeading110pt"/>
    <w:uiPriority w:val="99"/>
    <w:qFormat/>
    <w:rsid w:val="00AE1A2B"/>
  </w:style>
  <w:style w:type="paragraph" w:customStyle="1" w:styleId="StyleUnderliningTimesNewRomanBoldNounderlineKernat16">
    <w:name w:val="Style Underlining + Times New Roman Bold No underline Kern at 16..."/>
    <w:basedOn w:val="Normal"/>
    <w:uiPriority w:val="99"/>
    <w:qFormat/>
    <w:rsid w:val="00AE1A2B"/>
    <w:pPr>
      <w:spacing w:after="0" w:line="240" w:lineRule="auto"/>
    </w:pPr>
    <w:rPr>
      <w:rFonts w:eastAsia="Calibri"/>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E1A2B"/>
    <w:pPr>
      <w:spacing w:after="0" w:line="240" w:lineRule="auto"/>
    </w:pPr>
    <w:rPr>
      <w:rFonts w:eastAsia="Calibri"/>
      <w:b/>
      <w:bCs/>
      <w:kern w:val="32"/>
      <w:sz w:val="32"/>
      <w:szCs w:val="32"/>
    </w:rPr>
  </w:style>
  <w:style w:type="paragraph" w:customStyle="1" w:styleId="StyleBoldUnderliningKernat16pt">
    <w:name w:val="Style Bold Underlining + Kern at 16 pt"/>
    <w:basedOn w:val="Normal"/>
    <w:uiPriority w:val="99"/>
    <w:qFormat/>
    <w:rsid w:val="00AE1A2B"/>
    <w:pPr>
      <w:tabs>
        <w:tab w:val="left" w:pos="8820"/>
      </w:tabs>
      <w:autoSpaceDE w:val="0"/>
      <w:autoSpaceDN w:val="0"/>
      <w:spacing w:before="100" w:after="100" w:line="240" w:lineRule="auto"/>
    </w:pPr>
    <w:rPr>
      <w:rFonts w:eastAsia="Calibri"/>
      <w:b/>
      <w:bCs/>
      <w:kern w:val="32"/>
      <w:sz w:val="32"/>
      <w:szCs w:val="32"/>
      <w:u w:val="single"/>
      <w:lang w:val="en-GB"/>
    </w:rPr>
  </w:style>
  <w:style w:type="character" w:customStyle="1" w:styleId="Style10ptUnderline">
    <w:name w:val="Style 10 pt Underline"/>
    <w:rsid w:val="00AE1A2B"/>
    <w:rPr>
      <w:sz w:val="32"/>
      <w:szCs w:val="32"/>
      <w:u w:val="single"/>
    </w:rPr>
  </w:style>
  <w:style w:type="character" w:customStyle="1" w:styleId="StyleBoldText12pt10ptNotBoldKernat16pt">
    <w:name w:val="Style Bold Text 12 pt + 10 pt Not Bold Kern at 16 pt"/>
    <w:rsid w:val="00AE1A2B"/>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
    <w:name w:val="bodytext1"/>
    <w:rsid w:val="00AE1A2B"/>
  </w:style>
  <w:style w:type="paragraph" w:customStyle="1" w:styleId="highlightcardtext">
    <w:name w:val="highlight card text"/>
    <w:basedOn w:val="evidencetext"/>
    <w:uiPriority w:val="99"/>
    <w:qFormat/>
    <w:rsid w:val="00AE1A2B"/>
    <w:pPr>
      <w:pageBreakBefore/>
      <w:spacing w:after="0" w:line="240" w:lineRule="auto"/>
      <w:ind w:left="0" w:right="0"/>
    </w:pPr>
    <w:rPr>
      <w:rFonts w:eastAsia="Times"/>
      <w:b/>
      <w:bCs/>
      <w:color w:val="auto"/>
      <w:szCs w:val="20"/>
    </w:rPr>
  </w:style>
  <w:style w:type="paragraph" w:customStyle="1" w:styleId="underlineevidencetext">
    <w:name w:val="underline evidence text"/>
    <w:basedOn w:val="evidencetext"/>
    <w:uiPriority w:val="99"/>
    <w:qFormat/>
    <w:rsid w:val="00AE1A2B"/>
    <w:pPr>
      <w:pageBreakBefore/>
      <w:spacing w:after="0" w:line="240" w:lineRule="auto"/>
      <w:ind w:left="0" w:right="0"/>
    </w:pPr>
    <w:rPr>
      <w:rFonts w:eastAsia="Times"/>
      <w:b/>
      <w:bCs/>
      <w:color w:val="auto"/>
      <w:szCs w:val="20"/>
    </w:rPr>
  </w:style>
  <w:style w:type="paragraph" w:styleId="BodyText3">
    <w:name w:val="Body Text 3"/>
    <w:basedOn w:val="Normal"/>
    <w:link w:val="BodyText3Char"/>
    <w:rsid w:val="00AE1A2B"/>
    <w:pPr>
      <w:spacing w:after="0" w:line="240" w:lineRule="auto"/>
    </w:pPr>
    <w:rPr>
      <w:rFonts w:eastAsia="Calibri"/>
      <w:bCs/>
      <w:color w:val="000000"/>
    </w:rPr>
  </w:style>
  <w:style w:type="character" w:customStyle="1" w:styleId="BodyText3Char">
    <w:name w:val="Body Text 3 Char"/>
    <w:basedOn w:val="DefaultParagraphFont"/>
    <w:link w:val="BodyText3"/>
    <w:rsid w:val="00AE1A2B"/>
    <w:rPr>
      <w:rFonts w:ascii="Calibri" w:eastAsia="Calibri" w:hAnsi="Calibri"/>
      <w:bCs/>
      <w:color w:val="000000"/>
      <w:sz w:val="22"/>
    </w:rPr>
  </w:style>
  <w:style w:type="paragraph" w:customStyle="1" w:styleId="underlinecard">
    <w:name w:val="underline card"/>
    <w:basedOn w:val="Normal"/>
    <w:uiPriority w:val="99"/>
    <w:qFormat/>
    <w:rsid w:val="00AE1A2B"/>
    <w:pPr>
      <w:spacing w:after="0" w:line="240" w:lineRule="auto"/>
      <w:ind w:left="1728" w:right="1728"/>
    </w:pPr>
    <w:rPr>
      <w:rFonts w:eastAsia="Calibri"/>
      <w:sz w:val="18"/>
      <w:u w:val="single"/>
    </w:rPr>
  </w:style>
  <w:style w:type="paragraph" w:customStyle="1" w:styleId="medium-normal">
    <w:name w:val="medium-normal"/>
    <w:basedOn w:val="Normal"/>
    <w:uiPriority w:val="99"/>
    <w:qFormat/>
    <w:rsid w:val="00AE1A2B"/>
    <w:pPr>
      <w:spacing w:before="100" w:beforeAutospacing="1" w:after="100" w:afterAutospacing="1" w:line="240" w:lineRule="auto"/>
    </w:pPr>
    <w:rPr>
      <w:rFonts w:ascii="Arial Unicode MS" w:eastAsia="Arial Unicode MS"/>
    </w:rPr>
  </w:style>
  <w:style w:type="paragraph" w:customStyle="1" w:styleId="CardsChar2">
    <w:name w:val="Cards Char2"/>
    <w:basedOn w:val="Normal"/>
    <w:uiPriority w:val="99"/>
    <w:qFormat/>
    <w:rsid w:val="00AE1A2B"/>
    <w:pPr>
      <w:autoSpaceDE w:val="0"/>
      <w:autoSpaceDN w:val="0"/>
      <w:adjustRightInd w:val="0"/>
      <w:spacing w:after="0" w:line="240" w:lineRule="auto"/>
      <w:ind w:left="432" w:right="432"/>
      <w:jc w:val="both"/>
    </w:pPr>
    <w:rPr>
      <w:rFonts w:eastAsia="Calibri"/>
      <w:szCs w:val="20"/>
    </w:rPr>
  </w:style>
  <w:style w:type="paragraph" w:customStyle="1" w:styleId="CardsFont6ptChar">
    <w:name w:val="Cards + Font: 6 pt Char"/>
    <w:basedOn w:val="CardsChar2"/>
    <w:link w:val="CardsFont6ptCharChar"/>
    <w:qFormat/>
    <w:rsid w:val="00AE1A2B"/>
    <w:rPr>
      <w:rFonts w:eastAsia="Times New Roman"/>
      <w:sz w:val="12"/>
      <w:szCs w:val="24"/>
    </w:rPr>
  </w:style>
  <w:style w:type="character" w:customStyle="1" w:styleId="CardsFont6ptCharChar">
    <w:name w:val="Cards + Font: 6 pt Char Char"/>
    <w:link w:val="CardsFont6ptChar"/>
    <w:rsid w:val="00AE1A2B"/>
    <w:rPr>
      <w:rFonts w:ascii="Calibri" w:eastAsia="Times New Roman" w:hAnsi="Calibri"/>
      <w:sz w:val="12"/>
    </w:rPr>
  </w:style>
  <w:style w:type="paragraph" w:customStyle="1" w:styleId="CitesCharChar">
    <w:name w:val="Cites Char Char"/>
    <w:basedOn w:val="Normal"/>
    <w:link w:val="CitesCharCharChar"/>
    <w:qFormat/>
    <w:rsid w:val="00AE1A2B"/>
    <w:pPr>
      <w:autoSpaceDE w:val="0"/>
      <w:autoSpaceDN w:val="0"/>
      <w:adjustRightInd w:val="0"/>
      <w:spacing w:after="0" w:line="240" w:lineRule="auto"/>
      <w:jc w:val="both"/>
      <w:outlineLvl w:val="2"/>
    </w:pPr>
    <w:rPr>
      <w:rFonts w:eastAsia="Times New Roman"/>
      <w:b/>
      <w:bCs/>
    </w:rPr>
  </w:style>
  <w:style w:type="character" w:customStyle="1" w:styleId="CitesCharCharChar">
    <w:name w:val="Cites Char Char Char"/>
    <w:link w:val="CitesCharChar"/>
    <w:rsid w:val="00AE1A2B"/>
    <w:rPr>
      <w:rFonts w:ascii="Calibri" w:eastAsia="Times New Roman" w:hAnsi="Calibri"/>
      <w:b/>
      <w:bCs/>
      <w:sz w:val="22"/>
    </w:rPr>
  </w:style>
  <w:style w:type="paragraph" w:customStyle="1" w:styleId="TagsCharChar">
    <w:name w:val="Tags Char Char"/>
    <w:basedOn w:val="Normal"/>
    <w:uiPriority w:val="99"/>
    <w:qFormat/>
    <w:rsid w:val="00AE1A2B"/>
    <w:pPr>
      <w:autoSpaceDE w:val="0"/>
      <w:autoSpaceDN w:val="0"/>
      <w:adjustRightInd w:val="0"/>
      <w:spacing w:after="0" w:line="240" w:lineRule="auto"/>
      <w:jc w:val="both"/>
      <w:outlineLvl w:val="1"/>
    </w:pPr>
    <w:rPr>
      <w:rFonts w:eastAsia="Calibri"/>
      <w:b/>
      <w:szCs w:val="20"/>
    </w:rPr>
  </w:style>
  <w:style w:type="character" w:customStyle="1" w:styleId="Char3">
    <w:name w:val="Char3"/>
    <w:rsid w:val="00AE1A2B"/>
    <w:rPr>
      <w:rFonts w:ascii="Arial Narrow" w:eastAsia="Batang" w:hAnsi="Arial Narrow" w:cs="Arial"/>
      <w:b/>
      <w:bCs/>
      <w:iCs/>
      <w:sz w:val="24"/>
      <w:szCs w:val="28"/>
      <w:lang w:val="en-US" w:eastAsia="en-US" w:bidi="ar-SA"/>
    </w:rPr>
  </w:style>
  <w:style w:type="character" w:customStyle="1" w:styleId="UnderlinedCards">
    <w:name w:val="Underlined Cards"/>
    <w:rsid w:val="00AE1A2B"/>
    <w:rPr>
      <w:sz w:val="24"/>
      <w:szCs w:val="24"/>
      <w:u w:val="thick"/>
      <w:lang w:val="en-US" w:eastAsia="en-US" w:bidi="ar-SA"/>
    </w:rPr>
  </w:style>
  <w:style w:type="paragraph" w:customStyle="1" w:styleId="story-body">
    <w:name w:val="story-body"/>
    <w:basedOn w:val="Normal"/>
    <w:uiPriority w:val="99"/>
    <w:qFormat/>
    <w:rsid w:val="00AE1A2B"/>
    <w:pPr>
      <w:spacing w:before="100" w:beforeAutospacing="1" w:after="100" w:afterAutospacing="1" w:line="240" w:lineRule="auto"/>
    </w:pPr>
    <w:rPr>
      <w:rFonts w:eastAsia="Calibri"/>
    </w:rPr>
  </w:style>
  <w:style w:type="character" w:customStyle="1" w:styleId="CardsFont12ptCharCharCharCharCharCharCharCharChar">
    <w:name w:val="Cards + Font: 12 pt Char Char Char Char Char Char Char Char Char"/>
    <w:rsid w:val="00AE1A2B"/>
    <w:rPr>
      <w:sz w:val="24"/>
      <w:szCs w:val="24"/>
      <w:u w:val="thick"/>
      <w:lang w:val="en-US" w:eastAsia="en-US" w:bidi="ar-SA"/>
    </w:rPr>
  </w:style>
  <w:style w:type="character" w:customStyle="1" w:styleId="highlightcardtextChar">
    <w:name w:val="highlight card text Char"/>
    <w:rsid w:val="00AE1A2B"/>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AE1A2B"/>
    <w:pPr>
      <w:spacing w:after="0" w:line="240" w:lineRule="auto"/>
      <w:ind w:left="1728" w:right="1728"/>
    </w:pPr>
    <w:rPr>
      <w:rFonts w:eastAsia="Times New Roman"/>
      <w:sz w:val="18"/>
    </w:rPr>
  </w:style>
  <w:style w:type="character" w:customStyle="1" w:styleId="CardTextCharCharCharCharChar">
    <w:name w:val="Card Text Char Char Char Char Char"/>
    <w:link w:val="CardTextCharCharCharChar"/>
    <w:rsid w:val="00AE1A2B"/>
    <w:rPr>
      <w:rFonts w:ascii="Calibri" w:eastAsia="Times New Roman" w:hAnsi="Calibri"/>
      <w:sz w:val="18"/>
    </w:rPr>
  </w:style>
  <w:style w:type="character" w:customStyle="1" w:styleId="TagsChar4">
    <w:name w:val="Tags Char4"/>
    <w:rsid w:val="00AE1A2B"/>
    <w:rPr>
      <w:b/>
      <w:lang w:val="en-US" w:eastAsia="en-US" w:bidi="ar-SA"/>
    </w:rPr>
  </w:style>
  <w:style w:type="character" w:customStyle="1" w:styleId="hit1">
    <w:name w:val="hit1"/>
    <w:rsid w:val="00AE1A2B"/>
    <w:rPr>
      <w:rFonts w:ascii="Verdana" w:hAnsi="Verdana" w:hint="default"/>
      <w:b/>
      <w:bCs/>
      <w:vanish w:val="0"/>
      <w:webHidden w:val="0"/>
      <w:color w:val="CC0033"/>
      <w:sz w:val="20"/>
      <w:szCs w:val="20"/>
      <w:specVanish w:val="0"/>
    </w:rPr>
  </w:style>
  <w:style w:type="character" w:customStyle="1" w:styleId="ssl01">
    <w:name w:val="ss_l01"/>
    <w:rsid w:val="00AE1A2B"/>
    <w:rPr>
      <w:rFonts w:ascii="Verdana" w:hAnsi="Verdana" w:hint="default"/>
      <w:color w:val="000000"/>
      <w:sz w:val="20"/>
      <w:szCs w:val="20"/>
    </w:rPr>
  </w:style>
  <w:style w:type="character" w:customStyle="1" w:styleId="tightinline1">
    <w:name w:val="tightinline1"/>
    <w:rsid w:val="00AE1A2B"/>
    <w:rPr>
      <w:rFonts w:ascii="Verdana" w:hAnsi="Verdana" w:hint="default"/>
      <w:vanish w:val="0"/>
      <w:webHidden w:val="0"/>
      <w:color w:val="000000"/>
      <w:sz w:val="20"/>
      <w:szCs w:val="20"/>
      <w:specVanish w:val="0"/>
    </w:rPr>
  </w:style>
  <w:style w:type="paragraph" w:customStyle="1" w:styleId="CardTextCharChar">
    <w:name w:val="Card Text Char Char"/>
    <w:basedOn w:val="Normal"/>
    <w:qFormat/>
    <w:rsid w:val="00AE1A2B"/>
    <w:pPr>
      <w:spacing w:after="0" w:line="240" w:lineRule="auto"/>
      <w:ind w:left="1728" w:right="1728"/>
    </w:pPr>
    <w:rPr>
      <w:rFonts w:eastAsia="Calibri"/>
      <w:sz w:val="18"/>
    </w:rPr>
  </w:style>
  <w:style w:type="paragraph" w:customStyle="1" w:styleId="boldciteChar">
    <w:name w:val="bold cite Char"/>
    <w:basedOn w:val="Heading1"/>
    <w:uiPriority w:val="99"/>
    <w:qFormat/>
    <w:rsid w:val="00AE1A2B"/>
    <w:pPr>
      <w:keepNext w:val="0"/>
      <w:keepLines w:val="0"/>
      <w:pBdr>
        <w:top w:val="single" w:sz="4" w:space="1" w:color="auto" w:shadow="1"/>
        <w:left w:val="single" w:sz="4" w:space="4" w:color="auto" w:shadow="1"/>
        <w:bottom w:val="single" w:sz="4" w:space="1" w:color="auto" w:shadow="1"/>
        <w:right w:val="single" w:sz="4" w:space="4" w:color="auto" w:shadow="1"/>
      </w:pBdr>
      <w:spacing w:before="480" w:line="240" w:lineRule="auto"/>
      <w:outlineLvl w:val="9"/>
    </w:pPr>
    <w:rPr>
      <w:rFonts w:eastAsia="Times New Roman" w:cs="Times New Roman"/>
      <w:bCs w:val="0"/>
      <w:sz w:val="24"/>
      <w:szCs w:val="24"/>
    </w:rPr>
  </w:style>
  <w:style w:type="character" w:customStyle="1" w:styleId="NormaltagChar">
    <w:name w:val="Normal tag Char"/>
    <w:link w:val="Normaltag"/>
    <w:uiPriority w:val="99"/>
    <w:rsid w:val="00AE1A2B"/>
    <w:rPr>
      <w:rFonts w:ascii="Calibri" w:eastAsia="Times New Roman" w:hAnsi="Calibri"/>
      <w:b/>
      <w:color w:val="000000"/>
      <w:sz w:val="22"/>
      <w:szCs w:val="20"/>
    </w:rPr>
  </w:style>
  <w:style w:type="paragraph" w:customStyle="1" w:styleId="Cardnon-underlined">
    <w:name w:val="Card non-underlined"/>
    <w:basedOn w:val="Normal"/>
    <w:uiPriority w:val="99"/>
    <w:qFormat/>
    <w:rsid w:val="00AE1A2B"/>
    <w:pPr>
      <w:spacing w:after="0" w:line="240" w:lineRule="auto"/>
    </w:pPr>
    <w:rPr>
      <w:rFonts w:eastAsia="Calibri"/>
      <w:szCs w:val="20"/>
    </w:rPr>
  </w:style>
  <w:style w:type="paragraph" w:customStyle="1" w:styleId="CardCites">
    <w:name w:val="Card Cites"/>
    <w:basedOn w:val="Normal"/>
    <w:next w:val="Normal"/>
    <w:qFormat/>
    <w:rsid w:val="00AE1A2B"/>
    <w:pPr>
      <w:spacing w:after="0" w:line="240" w:lineRule="auto"/>
    </w:pPr>
    <w:rPr>
      <w:rFonts w:eastAsia="Calibri"/>
      <w:b/>
    </w:rPr>
  </w:style>
  <w:style w:type="character" w:customStyle="1" w:styleId="blsp-spelling-corrected">
    <w:name w:val="blsp-spelling-corrected"/>
    <w:rsid w:val="00AE1A2B"/>
  </w:style>
  <w:style w:type="character" w:customStyle="1" w:styleId="blsp-spelling-error">
    <w:name w:val="blsp-spelling-error"/>
    <w:rsid w:val="00AE1A2B"/>
  </w:style>
  <w:style w:type="character" w:customStyle="1" w:styleId="sup">
    <w:name w:val="sup"/>
    <w:rsid w:val="00AE1A2B"/>
  </w:style>
  <w:style w:type="character" w:customStyle="1" w:styleId="pgnum">
    <w:name w:val="pgnum"/>
    <w:rsid w:val="00AE1A2B"/>
  </w:style>
  <w:style w:type="character" w:customStyle="1" w:styleId="SmallFontCharChar">
    <w:name w:val="Small Font Char Char"/>
    <w:rsid w:val="00AE1A2B"/>
    <w:rPr>
      <w:rFonts w:ascii="Arial" w:hAnsi="Arial"/>
      <w:sz w:val="12"/>
      <w:szCs w:val="24"/>
      <w:lang w:val="en-US" w:eastAsia="en-US" w:bidi="ar-SA"/>
    </w:rPr>
  </w:style>
  <w:style w:type="paragraph" w:customStyle="1" w:styleId="textmargin">
    <w:name w:val="textmargin"/>
    <w:basedOn w:val="Normal"/>
    <w:uiPriority w:val="99"/>
    <w:qFormat/>
    <w:rsid w:val="00AE1A2B"/>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AE1A2B"/>
    <w:pPr>
      <w:spacing w:before="100" w:beforeAutospacing="1" w:after="100" w:afterAutospacing="1" w:line="240" w:lineRule="auto"/>
    </w:pPr>
    <w:rPr>
      <w:rFonts w:eastAsia="Calibri"/>
      <w:color w:val="000000"/>
    </w:rPr>
  </w:style>
  <w:style w:type="paragraph" w:customStyle="1" w:styleId="header1">
    <w:name w:val="header1"/>
    <w:basedOn w:val="Normal"/>
    <w:uiPriority w:val="99"/>
    <w:qFormat/>
    <w:rsid w:val="00AE1A2B"/>
    <w:pPr>
      <w:spacing w:before="100" w:beforeAutospacing="1" w:after="100" w:afterAutospacing="1" w:line="240" w:lineRule="auto"/>
    </w:pPr>
    <w:rPr>
      <w:rFonts w:eastAsia="Calibri"/>
      <w:color w:val="000000"/>
    </w:rPr>
  </w:style>
  <w:style w:type="paragraph" w:customStyle="1" w:styleId="style10">
    <w:name w:val="style1"/>
    <w:basedOn w:val="Normal"/>
    <w:uiPriority w:val="99"/>
    <w:qFormat/>
    <w:rsid w:val="00AE1A2B"/>
    <w:pPr>
      <w:spacing w:after="0" w:line="240" w:lineRule="auto"/>
    </w:pPr>
    <w:rPr>
      <w:rFonts w:ascii="Verdana" w:eastAsia="Calibri" w:hAnsi="Verdana"/>
      <w:szCs w:val="20"/>
    </w:rPr>
  </w:style>
  <w:style w:type="character" w:customStyle="1" w:styleId="BoldUnderliningChar">
    <w:name w:val="Bold Underlining Char"/>
    <w:rsid w:val="00AE1A2B"/>
    <w:rPr>
      <w:rFonts w:ascii="Arial Narrow" w:eastAsia="Calibri" w:hAnsi="Arial Narrow" w:cs="Times New Roman"/>
      <w:b/>
      <w:sz w:val="20"/>
      <w:u w:val="single"/>
    </w:rPr>
  </w:style>
  <w:style w:type="paragraph" w:customStyle="1" w:styleId="correctindex">
    <w:name w:val="correct index"/>
    <w:basedOn w:val="Normal"/>
    <w:uiPriority w:val="99"/>
    <w:qFormat/>
    <w:rsid w:val="00AE1A2B"/>
    <w:pPr>
      <w:spacing w:after="0" w:line="240" w:lineRule="auto"/>
    </w:pPr>
    <w:rPr>
      <w:rFonts w:ascii="Arial Narrow" w:eastAsia="Calibri" w:hAnsi="Arial Narrow"/>
      <w:color w:val="000000"/>
    </w:rPr>
  </w:style>
  <w:style w:type="paragraph" w:customStyle="1" w:styleId="bc2">
    <w:name w:val="bc_2"/>
    <w:basedOn w:val="Normal"/>
    <w:uiPriority w:val="99"/>
    <w:qFormat/>
    <w:rsid w:val="00AE1A2B"/>
    <w:pPr>
      <w:spacing w:before="100" w:beforeAutospacing="1" w:after="100" w:afterAutospacing="1" w:line="240" w:lineRule="auto"/>
    </w:pPr>
    <w:rPr>
      <w:rFonts w:eastAsia="Calibri"/>
      <w:color w:val="000000"/>
    </w:rPr>
  </w:style>
  <w:style w:type="character" w:customStyle="1" w:styleId="bc21">
    <w:name w:val="bc_21"/>
    <w:rsid w:val="00AE1A2B"/>
  </w:style>
  <w:style w:type="paragraph" w:customStyle="1" w:styleId="inside-copy">
    <w:name w:val="inside-copy"/>
    <w:basedOn w:val="Normal"/>
    <w:uiPriority w:val="99"/>
    <w:qFormat/>
    <w:rsid w:val="00AE1A2B"/>
    <w:pPr>
      <w:spacing w:before="100" w:beforeAutospacing="1" w:after="100" w:afterAutospacing="1" w:line="225" w:lineRule="atLeast"/>
    </w:pPr>
    <w:rPr>
      <w:rFonts w:eastAsia="Calibri"/>
      <w:color w:val="000000"/>
      <w:sz w:val="18"/>
      <w:szCs w:val="18"/>
    </w:rPr>
  </w:style>
  <w:style w:type="paragraph" w:customStyle="1" w:styleId="style20">
    <w:name w:val="style2"/>
    <w:basedOn w:val="Normal"/>
    <w:uiPriority w:val="99"/>
    <w:qFormat/>
    <w:rsid w:val="00AE1A2B"/>
    <w:pPr>
      <w:spacing w:after="0" w:line="240" w:lineRule="auto"/>
    </w:pPr>
    <w:rPr>
      <w:rFonts w:ascii="Verdana" w:eastAsia="Calibri" w:hAnsi="Verdana"/>
      <w:szCs w:val="20"/>
    </w:rPr>
  </w:style>
  <w:style w:type="paragraph" w:customStyle="1" w:styleId="quote2">
    <w:name w:val="quote2"/>
    <w:basedOn w:val="Normal"/>
    <w:uiPriority w:val="99"/>
    <w:qFormat/>
    <w:rsid w:val="00AE1A2B"/>
    <w:pPr>
      <w:spacing w:after="0" w:line="240" w:lineRule="auto"/>
    </w:pPr>
    <w:rPr>
      <w:rFonts w:ascii="Verdana" w:eastAsia="Calibri" w:hAnsi="Verdana"/>
      <w:szCs w:val="20"/>
    </w:rPr>
  </w:style>
  <w:style w:type="character" w:customStyle="1" w:styleId="copystyle">
    <w:name w:val="copystyle"/>
    <w:rsid w:val="00AE1A2B"/>
  </w:style>
  <w:style w:type="paragraph" w:customStyle="1" w:styleId="BlockTitle1">
    <w:name w:val="Block Title #1"/>
    <w:basedOn w:val="Heading1"/>
    <w:qFormat/>
    <w:rsid w:val="00AE1A2B"/>
    <w:pPr>
      <w:keepLines w:val="0"/>
      <w:pageBreakBefore w:val="0"/>
      <w:pBdr>
        <w:top w:val="single" w:sz="18" w:space="1" w:color="000000"/>
        <w:left w:val="single" w:sz="18" w:space="4" w:color="000000"/>
        <w:bottom w:val="single" w:sz="18" w:space="1" w:color="000000"/>
        <w:right w:val="single" w:sz="18" w:space="4" w:color="000000"/>
      </w:pBdr>
      <w:spacing w:before="480" w:line="240" w:lineRule="auto"/>
      <w:ind w:left="1728" w:right="1728"/>
    </w:pPr>
    <w:rPr>
      <w:rFonts w:eastAsia="Times New Roman" w:cs="Arial"/>
      <w:bCs w:val="0"/>
      <w:color w:val="000000"/>
      <w:kern w:val="32"/>
      <w:sz w:val="24"/>
    </w:rPr>
  </w:style>
  <w:style w:type="character" w:customStyle="1" w:styleId="boldciteCharChar1">
    <w:name w:val="bold cite Char Char1"/>
    <w:rsid w:val="00AE1A2B"/>
    <w:rPr>
      <w:rFonts w:ascii="Arial" w:hAnsi="Arial" w:cs="Arial"/>
      <w:b/>
      <w:bCs/>
      <w:kern w:val="32"/>
      <w:sz w:val="24"/>
      <w:szCs w:val="24"/>
      <w:lang w:val="en-US" w:eastAsia="en-US" w:bidi="ar-SA"/>
    </w:rPr>
  </w:style>
  <w:style w:type="character" w:customStyle="1" w:styleId="ReadUnderline">
    <w:name w:val="Read Underline"/>
    <w:rsid w:val="00AE1A2B"/>
    <w:rPr>
      <w:rFonts w:ascii="Arial" w:hAnsi="Arial"/>
      <w:b/>
      <w:sz w:val="18"/>
      <w:u w:val="thick"/>
    </w:rPr>
  </w:style>
  <w:style w:type="character" w:customStyle="1" w:styleId="ShrinkText">
    <w:name w:val="Shrink Text"/>
    <w:rsid w:val="00AE1A2B"/>
    <w:rPr>
      <w:sz w:val="16"/>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AE1A2B"/>
    <w:pPr>
      <w:keepLines w:val="0"/>
      <w:pageBreakBefore w:val="0"/>
      <w:pBdr>
        <w:top w:val="none" w:sz="0" w:space="0" w:color="auto"/>
        <w:left w:val="none" w:sz="0" w:space="0" w:color="auto"/>
        <w:bottom w:val="single" w:sz="4" w:space="1" w:color="auto"/>
        <w:right w:val="none" w:sz="0" w:space="0" w:color="auto"/>
      </w:pBdr>
      <w:spacing w:before="480" w:after="240" w:line="240" w:lineRule="auto"/>
    </w:pPr>
    <w:rPr>
      <w:rFonts w:ascii="Century Gothic" w:eastAsia="Times New Roman" w:hAnsi="Century Gothic" w:cs="Arial"/>
      <w:b w:val="0"/>
      <w:bCs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AE1A2B"/>
    <w:rPr>
      <w:rFonts w:ascii="Century Gothic" w:eastAsia="Times New Roman" w:hAnsi="Century Gothic" w:cs="Arial"/>
      <w:spacing w:val="-20"/>
      <w:kern w:val="32"/>
      <w:sz w:val="36"/>
      <w:szCs w:val="32"/>
    </w:rPr>
  </w:style>
  <w:style w:type="paragraph" w:customStyle="1" w:styleId="story">
    <w:name w:val="story"/>
    <w:basedOn w:val="Normal"/>
    <w:uiPriority w:val="99"/>
    <w:qFormat/>
    <w:rsid w:val="00AE1A2B"/>
    <w:pPr>
      <w:spacing w:before="100" w:beforeAutospacing="1" w:after="100" w:afterAutospacing="1" w:line="240" w:lineRule="auto"/>
    </w:pPr>
    <w:rPr>
      <w:rFonts w:ascii="Verdana" w:eastAsia="Times New Roman" w:hAnsi="Verdana"/>
      <w:color w:val="000000"/>
      <w:szCs w:val="20"/>
    </w:rPr>
  </w:style>
  <w:style w:type="character" w:customStyle="1" w:styleId="klink">
    <w:name w:val="klink"/>
    <w:rsid w:val="00AE1A2B"/>
  </w:style>
  <w:style w:type="paragraph" w:customStyle="1" w:styleId="body-paragraph">
    <w:name w:val="body-paragraph"/>
    <w:basedOn w:val="Normal"/>
    <w:uiPriority w:val="99"/>
    <w:qFormat/>
    <w:rsid w:val="00AE1A2B"/>
    <w:pPr>
      <w:spacing w:before="100" w:beforeAutospacing="1" w:after="100" w:afterAutospacing="1" w:line="240" w:lineRule="auto"/>
    </w:pPr>
    <w:rPr>
      <w:rFonts w:ascii="Arial Narrow" w:eastAsia="Times New Roman" w:hAnsi="Arial Narrow"/>
    </w:rPr>
  </w:style>
  <w:style w:type="paragraph" w:customStyle="1" w:styleId="Normal2">
    <w:name w:val="Normal2"/>
    <w:basedOn w:val="Normal"/>
    <w:qFormat/>
    <w:rsid w:val="00AE1A2B"/>
    <w:pPr>
      <w:spacing w:after="0" w:line="240" w:lineRule="auto"/>
    </w:pPr>
    <w:rPr>
      <w:rFonts w:ascii="Arial Narrow" w:eastAsia="Times New Roman" w:hAnsi="Arial Narrow"/>
      <w:szCs w:val="20"/>
    </w:rPr>
  </w:style>
  <w:style w:type="paragraph" w:customStyle="1" w:styleId="CiteNormal">
    <w:name w:val="Cite Normal"/>
    <w:basedOn w:val="Normal"/>
    <w:autoRedefine/>
    <w:qFormat/>
    <w:rsid w:val="00AE1A2B"/>
    <w:pPr>
      <w:spacing w:after="0" w:line="240" w:lineRule="auto"/>
    </w:pPr>
    <w:rPr>
      <w:rFonts w:ascii="Arial Narrow" w:eastAsia="Times New Roman" w:hAnsi="Arial Narrow"/>
      <w:sz w:val="18"/>
    </w:rPr>
  </w:style>
  <w:style w:type="paragraph" w:customStyle="1" w:styleId="TagCite2">
    <w:name w:val="Tag/Cite"/>
    <w:basedOn w:val="Normal"/>
    <w:next w:val="Normal"/>
    <w:link w:val="TagCiteChar1"/>
    <w:qFormat/>
    <w:rsid w:val="00AE1A2B"/>
    <w:pPr>
      <w:spacing w:after="0" w:line="240" w:lineRule="auto"/>
    </w:pPr>
    <w:rPr>
      <w:rFonts w:ascii="Arial Narrow" w:eastAsia="Times New Roman" w:hAnsi="Arial Narrow"/>
      <w:b/>
    </w:rPr>
  </w:style>
  <w:style w:type="character" w:customStyle="1" w:styleId="TagCiteChar1">
    <w:name w:val="Tag/Cite Char"/>
    <w:link w:val="TagCite2"/>
    <w:rsid w:val="00AE1A2B"/>
    <w:rPr>
      <w:rFonts w:ascii="Arial Narrow" w:eastAsia="Times New Roman" w:hAnsi="Arial Narrow"/>
      <w:b/>
      <w:sz w:val="22"/>
    </w:rPr>
  </w:style>
  <w:style w:type="paragraph" w:customStyle="1" w:styleId="F4">
    <w:name w:val="F4"/>
    <w:basedOn w:val="Normal"/>
    <w:link w:val="F4Char"/>
    <w:qFormat/>
    <w:rsid w:val="00AE1A2B"/>
    <w:pPr>
      <w:spacing w:after="0" w:line="240" w:lineRule="auto"/>
      <w:ind w:left="288" w:right="288"/>
    </w:pPr>
    <w:rPr>
      <w:rFonts w:ascii="Arial Narrow" w:eastAsia="Times New Roman" w:hAnsi="Arial Narrow"/>
      <w:szCs w:val="20"/>
      <w:u w:val="single"/>
    </w:rPr>
  </w:style>
  <w:style w:type="character" w:customStyle="1" w:styleId="F4Char">
    <w:name w:val="F4 Char"/>
    <w:link w:val="F4"/>
    <w:rsid w:val="00AE1A2B"/>
    <w:rPr>
      <w:rFonts w:ascii="Arial Narrow" w:eastAsia="Times New Roman" w:hAnsi="Arial Narrow"/>
      <w:sz w:val="22"/>
      <w:szCs w:val="20"/>
      <w:u w:val="single"/>
    </w:rPr>
  </w:style>
  <w:style w:type="paragraph" w:customStyle="1" w:styleId="StyleCARD">
    <w:name w:val="Style CARD +"/>
    <w:basedOn w:val="Normal"/>
    <w:link w:val="StyleCARDChar"/>
    <w:qFormat/>
    <w:rsid w:val="00AE1A2B"/>
    <w:pPr>
      <w:spacing w:after="0" w:line="240" w:lineRule="auto"/>
      <w:ind w:left="300" w:right="288"/>
    </w:pPr>
    <w:rPr>
      <w:rFonts w:ascii="Arial Narrow" w:eastAsia="Times New Roman" w:hAnsi="Arial Narrow"/>
      <w:szCs w:val="20"/>
    </w:rPr>
  </w:style>
  <w:style w:type="character" w:customStyle="1" w:styleId="StyleCARDChar">
    <w:name w:val="Style CARD + Char"/>
    <w:link w:val="StyleCARD"/>
    <w:rsid w:val="00AE1A2B"/>
    <w:rPr>
      <w:rFonts w:ascii="Arial Narrow" w:eastAsia="Times New Roman" w:hAnsi="Arial Narrow"/>
      <w:sz w:val="22"/>
      <w:szCs w:val="20"/>
    </w:rPr>
  </w:style>
  <w:style w:type="paragraph" w:customStyle="1" w:styleId="UnderlinedText">
    <w:name w:val="Underlined Text"/>
    <w:basedOn w:val="Normal"/>
    <w:autoRedefine/>
    <w:qFormat/>
    <w:rsid w:val="00AE1A2B"/>
    <w:pPr>
      <w:spacing w:after="0" w:line="240" w:lineRule="auto"/>
    </w:pPr>
    <w:rPr>
      <w:b/>
    </w:rPr>
  </w:style>
  <w:style w:type="character" w:customStyle="1" w:styleId="noiconheadline">
    <w:name w:val="noicon_headline"/>
    <w:rsid w:val="00AE1A2B"/>
  </w:style>
  <w:style w:type="character" w:customStyle="1" w:styleId="CommentSubjectChar1">
    <w:name w:val="Comment Subject Char1"/>
    <w:basedOn w:val="CommentTextChar"/>
    <w:uiPriority w:val="99"/>
    <w:rsid w:val="00AE1A2B"/>
    <w:rPr>
      <w:rFonts w:ascii="Calibri" w:eastAsia="Calibri" w:hAnsi="Calibri" w:cs="Calibri"/>
      <w:b/>
      <w:bCs/>
      <w:sz w:val="16"/>
      <w:szCs w:val="20"/>
    </w:rPr>
  </w:style>
  <w:style w:type="paragraph" w:customStyle="1" w:styleId="tagCharChar">
    <w:name w:val="tag Char Char"/>
    <w:basedOn w:val="Normal"/>
    <w:link w:val="tagCharCharChar"/>
    <w:qFormat/>
    <w:rsid w:val="00AE1A2B"/>
    <w:pPr>
      <w:spacing w:after="0" w:line="240" w:lineRule="auto"/>
    </w:pPr>
    <w:rPr>
      <w:rFonts w:eastAsia="Times New Roman"/>
      <w:b/>
      <w:szCs w:val="20"/>
    </w:rPr>
  </w:style>
  <w:style w:type="character" w:customStyle="1" w:styleId="tagCharCharChar">
    <w:name w:val="tag Char Char Char"/>
    <w:link w:val="tagCharChar"/>
    <w:rsid w:val="00AE1A2B"/>
    <w:rPr>
      <w:rFonts w:ascii="Calibri" w:eastAsia="Times New Roman" w:hAnsi="Calibri"/>
      <w:b/>
      <w:sz w:val="22"/>
      <w:szCs w:val="20"/>
    </w:rPr>
  </w:style>
  <w:style w:type="character" w:customStyle="1" w:styleId="BlockTitleCharChar">
    <w:name w:val="Block Title Char Char"/>
    <w:rsid w:val="00AE1A2B"/>
    <w:rPr>
      <w:rFonts w:ascii="Georgia" w:hAnsi="Georgia" w:cs="Arial"/>
      <w:b/>
      <w:bCs/>
      <w:kern w:val="32"/>
      <w:sz w:val="28"/>
      <w:szCs w:val="32"/>
      <w:lang w:val="en-US" w:eastAsia="en-US" w:bidi="ar-SA"/>
    </w:rPr>
  </w:style>
  <w:style w:type="paragraph" w:styleId="MacroText">
    <w:name w:val="macro"/>
    <w:link w:val="MacroTextChar"/>
    <w:rsid w:val="00AE1A2B"/>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AE1A2B"/>
    <w:rPr>
      <w:rFonts w:ascii="Courier New" w:eastAsia="Times New Roman" w:hAnsi="Courier New" w:cs="Courier New"/>
      <w:sz w:val="20"/>
      <w:szCs w:val="20"/>
    </w:rPr>
  </w:style>
  <w:style w:type="character" w:customStyle="1" w:styleId="pp1">
    <w:name w:val="pp1"/>
    <w:rsid w:val="00AE1A2B"/>
    <w:rPr>
      <w:rFonts w:ascii="Times New Roman" w:hAnsi="Times New Roman" w:cs="Times New Roman" w:hint="default"/>
      <w:i w:val="0"/>
      <w:iCs w:val="0"/>
      <w:smallCaps w:val="0"/>
      <w:sz w:val="30"/>
      <w:szCs w:val="30"/>
    </w:rPr>
  </w:style>
  <w:style w:type="character" w:customStyle="1" w:styleId="prbodytext1">
    <w:name w:val="pr_bodytext1"/>
    <w:rsid w:val="00AE1A2B"/>
    <w:rPr>
      <w:rFonts w:ascii="Arial" w:hAnsi="Arial" w:cs="Arial" w:hint="default"/>
      <w:sz w:val="20"/>
      <w:szCs w:val="20"/>
    </w:rPr>
  </w:style>
  <w:style w:type="character" w:customStyle="1" w:styleId="italic">
    <w:name w:val="italic"/>
    <w:rsid w:val="00AE1A2B"/>
  </w:style>
  <w:style w:type="character" w:customStyle="1" w:styleId="marrontitulobig">
    <w:name w:val="marron_titulo_big"/>
    <w:rsid w:val="00AE1A2B"/>
  </w:style>
  <w:style w:type="character" w:customStyle="1" w:styleId="articlehead">
    <w:name w:val="articlehead"/>
    <w:rsid w:val="00AE1A2B"/>
  </w:style>
  <w:style w:type="character" w:customStyle="1" w:styleId="lead">
    <w:name w:val="lead"/>
    <w:rsid w:val="00AE1A2B"/>
  </w:style>
  <w:style w:type="character" w:customStyle="1" w:styleId="manchettebig2">
    <w:name w:val="manchettebig2"/>
    <w:rsid w:val="00AE1A2B"/>
  </w:style>
  <w:style w:type="character" w:customStyle="1" w:styleId="blue3">
    <w:name w:val="blue3"/>
    <w:rsid w:val="00AE1A2B"/>
  </w:style>
  <w:style w:type="paragraph" w:customStyle="1" w:styleId="issuedetails">
    <w:name w:val="issue_details"/>
    <w:basedOn w:val="Normal"/>
    <w:uiPriority w:val="99"/>
    <w:qFormat/>
    <w:rsid w:val="00AE1A2B"/>
    <w:pPr>
      <w:spacing w:before="100" w:beforeAutospacing="1" w:after="100" w:afterAutospacing="1" w:line="240" w:lineRule="auto"/>
    </w:pPr>
    <w:rPr>
      <w:rFonts w:eastAsia="Times New Roman"/>
    </w:rPr>
  </w:style>
  <w:style w:type="character" w:customStyle="1" w:styleId="over-title">
    <w:name w:val="over-title"/>
    <w:rsid w:val="00AE1A2B"/>
  </w:style>
  <w:style w:type="character" w:customStyle="1" w:styleId="contentheader">
    <w:name w:val="contentheader"/>
    <w:rsid w:val="00AE1A2B"/>
  </w:style>
  <w:style w:type="paragraph" w:customStyle="1" w:styleId="TxBrp2">
    <w:name w:val="TxBr_p2"/>
    <w:basedOn w:val="Normal"/>
    <w:qFormat/>
    <w:rsid w:val="00AE1A2B"/>
    <w:pPr>
      <w:tabs>
        <w:tab w:val="left" w:pos="425"/>
      </w:tabs>
      <w:autoSpaceDE w:val="0"/>
      <w:autoSpaceDN w:val="0"/>
      <w:adjustRightInd w:val="0"/>
      <w:spacing w:after="0" w:line="232" w:lineRule="atLeast"/>
      <w:ind w:left="1015"/>
    </w:pPr>
    <w:rPr>
      <w:rFonts w:eastAsia="Times New Roman"/>
    </w:rPr>
  </w:style>
  <w:style w:type="character" w:customStyle="1" w:styleId="Stylecites10ptNotBoldChar">
    <w:name w:val="Style cites + 10 pt Not Bold Char"/>
    <w:rsid w:val="00AE1A2B"/>
    <w:rPr>
      <w:rFonts w:eastAsia="SimSun"/>
      <w:szCs w:val="24"/>
      <w:lang w:val="en-US" w:eastAsia="zh-CN" w:bidi="ar-SA"/>
    </w:rPr>
  </w:style>
  <w:style w:type="character" w:customStyle="1" w:styleId="tagscharchar0">
    <w:name w:val="tagscharchar"/>
    <w:rsid w:val="00AE1A2B"/>
  </w:style>
  <w:style w:type="paragraph" w:customStyle="1" w:styleId="cite20">
    <w:name w:val="cite2"/>
    <w:basedOn w:val="Normal"/>
    <w:uiPriority w:val="99"/>
    <w:qFormat/>
    <w:rsid w:val="00AE1A2B"/>
    <w:pPr>
      <w:spacing w:after="0" w:line="240" w:lineRule="auto"/>
    </w:pPr>
    <w:rPr>
      <w:rFonts w:eastAsia="Times New Roman"/>
      <w:color w:val="000000"/>
      <w:szCs w:val="20"/>
    </w:rPr>
  </w:style>
  <w:style w:type="character" w:customStyle="1" w:styleId="btx">
    <w:name w:val="btx"/>
    <w:rsid w:val="00AE1A2B"/>
  </w:style>
  <w:style w:type="character" w:customStyle="1" w:styleId="bhl">
    <w:name w:val="bhl"/>
    <w:rsid w:val="00AE1A2B"/>
  </w:style>
  <w:style w:type="character" w:customStyle="1" w:styleId="FontStyle13">
    <w:name w:val="Font Style13"/>
    <w:uiPriority w:val="99"/>
    <w:rsid w:val="00AE1A2B"/>
    <w:rPr>
      <w:rFonts w:ascii="Times New Roman" w:hAnsi="Times New Roman" w:cs="Times New Roman"/>
      <w:sz w:val="18"/>
      <w:szCs w:val="18"/>
    </w:rPr>
  </w:style>
  <w:style w:type="character" w:customStyle="1" w:styleId="FontStyle11">
    <w:name w:val="Font Style11"/>
    <w:uiPriority w:val="99"/>
    <w:rsid w:val="00AE1A2B"/>
    <w:rPr>
      <w:rFonts w:ascii="Times New Roman" w:hAnsi="Times New Roman" w:cs="Times New Roman"/>
      <w:b/>
      <w:bCs/>
      <w:sz w:val="24"/>
      <w:szCs w:val="24"/>
    </w:rPr>
  </w:style>
  <w:style w:type="character" w:customStyle="1" w:styleId="FontStyle12">
    <w:name w:val="Font Style12"/>
    <w:uiPriority w:val="99"/>
    <w:rsid w:val="00AE1A2B"/>
    <w:rPr>
      <w:rFonts w:ascii="Times New Roman" w:hAnsi="Times New Roman" w:cs="Times New Roman"/>
      <w:sz w:val="24"/>
      <w:szCs w:val="24"/>
    </w:rPr>
  </w:style>
  <w:style w:type="character" w:customStyle="1" w:styleId="FontStyle14">
    <w:name w:val="Font Style14"/>
    <w:uiPriority w:val="99"/>
    <w:rsid w:val="00AE1A2B"/>
    <w:rPr>
      <w:rFonts w:ascii="Times New Roman" w:hAnsi="Times New Roman" w:cs="Times New Roman"/>
      <w:i/>
      <w:iCs/>
      <w:sz w:val="18"/>
      <w:szCs w:val="18"/>
    </w:rPr>
  </w:style>
  <w:style w:type="character" w:customStyle="1" w:styleId="FontStyle15">
    <w:name w:val="Font Style15"/>
    <w:uiPriority w:val="99"/>
    <w:rsid w:val="00AE1A2B"/>
    <w:rPr>
      <w:rFonts w:ascii="Times New Roman" w:hAnsi="Times New Roman" w:cs="Times New Roman"/>
      <w:b/>
      <w:bCs/>
      <w:sz w:val="18"/>
      <w:szCs w:val="18"/>
    </w:rPr>
  </w:style>
  <w:style w:type="character" w:customStyle="1" w:styleId="FontStyle16">
    <w:name w:val="Font Style16"/>
    <w:uiPriority w:val="99"/>
    <w:rsid w:val="00AE1A2B"/>
    <w:rPr>
      <w:rFonts w:ascii="Times New Roman" w:hAnsi="Times New Roman" w:cs="Times New Roman"/>
      <w:b/>
      <w:bCs/>
      <w:spacing w:val="-20"/>
      <w:sz w:val="16"/>
      <w:szCs w:val="16"/>
    </w:rPr>
  </w:style>
  <w:style w:type="character" w:customStyle="1" w:styleId="FontStyle17">
    <w:name w:val="Font Style17"/>
    <w:uiPriority w:val="99"/>
    <w:rsid w:val="00AE1A2B"/>
    <w:rPr>
      <w:rFonts w:ascii="Times New Roman" w:hAnsi="Times New Roman" w:cs="Times New Roman"/>
      <w:b/>
      <w:bCs/>
      <w:sz w:val="10"/>
      <w:szCs w:val="10"/>
    </w:rPr>
  </w:style>
  <w:style w:type="character" w:customStyle="1" w:styleId="in-widget">
    <w:name w:val="in-widget"/>
    <w:rsid w:val="00AE1A2B"/>
  </w:style>
  <w:style w:type="paragraph" w:customStyle="1" w:styleId="bodycopyindent">
    <w:name w:val="bodycopyindent"/>
    <w:basedOn w:val="Normal"/>
    <w:uiPriority w:val="99"/>
    <w:qFormat/>
    <w:rsid w:val="00AE1A2B"/>
    <w:pPr>
      <w:spacing w:before="100" w:beforeAutospacing="1" w:after="100" w:afterAutospacing="1" w:line="240" w:lineRule="auto"/>
    </w:pPr>
    <w:rPr>
      <w:rFonts w:eastAsia="Times New Roman"/>
    </w:rPr>
  </w:style>
  <w:style w:type="character" w:customStyle="1" w:styleId="copyright">
    <w:name w:val="copyright"/>
    <w:rsid w:val="00AE1A2B"/>
  </w:style>
  <w:style w:type="character" w:customStyle="1" w:styleId="spanstyle">
    <w:name w:val="spanstyle"/>
    <w:rsid w:val="00AE1A2B"/>
  </w:style>
  <w:style w:type="character" w:customStyle="1" w:styleId="ssl3">
    <w:name w:val="ss_l3"/>
    <w:rsid w:val="00AE1A2B"/>
  </w:style>
  <w:style w:type="character" w:customStyle="1" w:styleId="bold">
    <w:name w:val="bold"/>
    <w:rsid w:val="00AE1A2B"/>
  </w:style>
  <w:style w:type="paragraph" w:customStyle="1" w:styleId="StyleUnderlineChar11pt3">
    <w:name w:val="Style Underline Char + 11 pt3"/>
    <w:link w:val="StyleUnderlineChar11pt3Char"/>
    <w:qFormat/>
    <w:rsid w:val="00AE1A2B"/>
    <w:pPr>
      <w:spacing w:after="200" w:line="276" w:lineRule="auto"/>
    </w:pPr>
    <w:rPr>
      <w:rFonts w:ascii="Arial Narrow" w:eastAsia="Times New Roman" w:hAnsi="Arial Narrow"/>
      <w:sz w:val="22"/>
      <w:u w:val="single"/>
    </w:rPr>
  </w:style>
  <w:style w:type="character" w:customStyle="1" w:styleId="StyleUnderlineChar11pt3Char">
    <w:name w:val="Style Underline Char + 11 pt3 Char"/>
    <w:basedOn w:val="DefaultParagraphFont"/>
    <w:link w:val="StyleUnderlineChar11pt3"/>
    <w:rsid w:val="00AE1A2B"/>
    <w:rPr>
      <w:rFonts w:ascii="Arial Narrow" w:eastAsia="Times New Roman" w:hAnsi="Arial Narrow"/>
      <w:sz w:val="22"/>
      <w:u w:val="single"/>
    </w:rPr>
  </w:style>
  <w:style w:type="paragraph" w:customStyle="1" w:styleId="StyleUnderlineChar11ptBold3">
    <w:name w:val="Style Underline Char + 11 pt Bold3"/>
    <w:link w:val="StyleUnderlineChar11ptBold3Char"/>
    <w:qFormat/>
    <w:rsid w:val="00AE1A2B"/>
    <w:pPr>
      <w:spacing w:after="200" w:line="276" w:lineRule="auto"/>
    </w:pPr>
    <w:rPr>
      <w:rFonts w:ascii="Arial Narrow" w:eastAsia="Times New Roman" w:hAnsi="Arial Narrow"/>
      <w:b/>
      <w:bCs/>
      <w:sz w:val="22"/>
      <w:u w:val="single"/>
    </w:rPr>
  </w:style>
  <w:style w:type="character" w:customStyle="1" w:styleId="StyleUnderlineChar11ptBold3Char">
    <w:name w:val="Style Underline Char + 11 pt Bold3 Char"/>
    <w:basedOn w:val="DefaultParagraphFont"/>
    <w:link w:val="StyleUnderlineChar11ptBold3"/>
    <w:rsid w:val="00AE1A2B"/>
    <w:rPr>
      <w:rFonts w:ascii="Arial Narrow" w:eastAsia="Times New Roman" w:hAnsi="Arial Narrow"/>
      <w:b/>
      <w:bCs/>
      <w:sz w:val="22"/>
      <w:u w:val="single"/>
    </w:rPr>
  </w:style>
  <w:style w:type="paragraph" w:customStyle="1" w:styleId="StyleUnderlineChar11pt">
    <w:name w:val="Style Underline Char + 11 pt"/>
    <w:link w:val="StyleUnderlineChar11ptChar"/>
    <w:qFormat/>
    <w:rsid w:val="00AE1A2B"/>
    <w:pPr>
      <w:spacing w:after="200" w:line="276" w:lineRule="auto"/>
    </w:pPr>
    <w:rPr>
      <w:rFonts w:ascii="Arial Narrow" w:eastAsia="Times New Roman" w:hAnsi="Arial Narrow"/>
      <w:sz w:val="22"/>
      <w:u w:val="single"/>
    </w:rPr>
  </w:style>
  <w:style w:type="character" w:customStyle="1" w:styleId="StyleUnderlineChar11ptChar">
    <w:name w:val="Style Underline Char + 11 pt Char"/>
    <w:basedOn w:val="DefaultParagraphFont"/>
    <w:link w:val="StyleUnderlineChar11pt"/>
    <w:rsid w:val="00AE1A2B"/>
    <w:rPr>
      <w:rFonts w:ascii="Arial Narrow" w:eastAsia="Times New Roman" w:hAnsi="Arial Narrow"/>
      <w:sz w:val="22"/>
      <w:u w:val="single"/>
    </w:rPr>
  </w:style>
  <w:style w:type="paragraph" w:customStyle="1" w:styleId="StyleUnderlineChar11ptBold">
    <w:name w:val="Style Underline Char + 11 pt Bold"/>
    <w:link w:val="StyleUnderlineChar11ptBoldChar"/>
    <w:qFormat/>
    <w:rsid w:val="00AE1A2B"/>
    <w:pPr>
      <w:spacing w:after="200" w:line="276" w:lineRule="auto"/>
    </w:pPr>
    <w:rPr>
      <w:rFonts w:ascii="Arial Narrow" w:eastAsia="Times New Roman" w:hAnsi="Arial Narrow"/>
      <w:b/>
      <w:bCs/>
      <w:sz w:val="22"/>
      <w:u w:val="single"/>
    </w:rPr>
  </w:style>
  <w:style w:type="character" w:customStyle="1" w:styleId="StyleUnderlineChar11ptBoldChar">
    <w:name w:val="Style Underline Char + 11 pt Bold Char"/>
    <w:basedOn w:val="DefaultParagraphFont"/>
    <w:link w:val="StyleUnderlineChar11ptBold"/>
    <w:rsid w:val="00AE1A2B"/>
    <w:rPr>
      <w:rFonts w:ascii="Arial Narrow" w:eastAsia="Times New Roman" w:hAnsi="Arial Narrow"/>
      <w:b/>
      <w:bCs/>
      <w:sz w:val="22"/>
      <w:u w:val="single"/>
    </w:rPr>
  </w:style>
  <w:style w:type="paragraph" w:customStyle="1" w:styleId="tussenkop">
    <w:name w:val="tussenkop"/>
    <w:basedOn w:val="Normal"/>
    <w:uiPriority w:val="99"/>
    <w:qFormat/>
    <w:rsid w:val="00AE1A2B"/>
    <w:pPr>
      <w:spacing w:before="100" w:beforeAutospacing="1" w:after="100" w:afterAutospacing="1" w:line="240" w:lineRule="auto"/>
    </w:pPr>
    <w:rPr>
      <w:rFonts w:eastAsia="Times New Roman"/>
    </w:rPr>
  </w:style>
  <w:style w:type="paragraph" w:customStyle="1" w:styleId="text1">
    <w:name w:val="text1"/>
    <w:basedOn w:val="Normal"/>
    <w:autoRedefine/>
    <w:uiPriority w:val="99"/>
    <w:qFormat/>
    <w:rsid w:val="00AE1A2B"/>
    <w:pPr>
      <w:spacing w:after="0" w:line="240" w:lineRule="auto"/>
    </w:pPr>
    <w:rPr>
      <w:rFonts w:eastAsia="Times New Roman"/>
      <w:szCs w:val="20"/>
    </w:rPr>
  </w:style>
  <w:style w:type="character" w:customStyle="1" w:styleId="docnumbertitle">
    <w:name w:val="doc_number_title"/>
    <w:basedOn w:val="DefaultParagraphFont"/>
    <w:rsid w:val="00AE1A2B"/>
  </w:style>
  <w:style w:type="character" w:customStyle="1" w:styleId="HotRouteChar0">
    <w:name w:val="Hot Route Char"/>
    <w:link w:val="HotRoute0"/>
    <w:rsid w:val="00AE1A2B"/>
    <w:rPr>
      <w:rFonts w:ascii="Calibri" w:eastAsia="Calibri" w:hAnsi="Calibri"/>
      <w:color w:val="000000"/>
      <w:sz w:val="22"/>
    </w:rPr>
  </w:style>
  <w:style w:type="paragraph" w:customStyle="1" w:styleId="Style6">
    <w:name w:val="Style6"/>
    <w:basedOn w:val="Normal"/>
    <w:link w:val="Style6Char"/>
    <w:autoRedefine/>
    <w:qFormat/>
    <w:rsid w:val="00AE1A2B"/>
    <w:pPr>
      <w:spacing w:after="0" w:line="240" w:lineRule="auto"/>
    </w:pPr>
    <w:rPr>
      <w:b/>
    </w:rPr>
  </w:style>
  <w:style w:type="character" w:customStyle="1" w:styleId="Style6Char">
    <w:name w:val="Style6 Char"/>
    <w:basedOn w:val="DefaultParagraphFont"/>
    <w:link w:val="Style6"/>
    <w:rsid w:val="00AE1A2B"/>
    <w:rPr>
      <w:rFonts w:ascii="Calibri" w:hAnsi="Calibri"/>
      <w:b/>
      <w:sz w:val="22"/>
    </w:rPr>
  </w:style>
  <w:style w:type="paragraph" w:customStyle="1" w:styleId="Style11">
    <w:name w:val="Style11"/>
    <w:basedOn w:val="Normal"/>
    <w:link w:val="Style11Char"/>
    <w:qFormat/>
    <w:rsid w:val="00AE1A2B"/>
    <w:pPr>
      <w:spacing w:after="0" w:line="240" w:lineRule="auto"/>
    </w:pPr>
    <w:rPr>
      <w:rFonts w:eastAsia="Times New Roman"/>
      <w:b/>
      <w:szCs w:val="20"/>
      <w:u w:val="thick"/>
    </w:rPr>
  </w:style>
  <w:style w:type="character" w:customStyle="1" w:styleId="Style11Char">
    <w:name w:val="Style11 Char"/>
    <w:basedOn w:val="DefaultParagraphFont"/>
    <w:link w:val="Style11"/>
    <w:rsid w:val="00AE1A2B"/>
    <w:rPr>
      <w:rFonts w:ascii="Calibri" w:eastAsia="Times New Roman" w:hAnsi="Calibri"/>
      <w:b/>
      <w:sz w:val="22"/>
      <w:szCs w:val="20"/>
      <w:u w:val="thick"/>
    </w:rPr>
  </w:style>
  <w:style w:type="paragraph" w:customStyle="1" w:styleId="Style12">
    <w:name w:val="Style12"/>
    <w:basedOn w:val="Normal"/>
    <w:link w:val="Style12Char"/>
    <w:qFormat/>
    <w:rsid w:val="00AE1A2B"/>
    <w:pPr>
      <w:spacing w:after="0" w:line="240" w:lineRule="auto"/>
    </w:pPr>
    <w:rPr>
      <w:rFonts w:eastAsia="Times New Roman"/>
      <w:b/>
      <w:u w:val="thick"/>
    </w:rPr>
  </w:style>
  <w:style w:type="character" w:customStyle="1" w:styleId="Style12Char">
    <w:name w:val="Style12 Char"/>
    <w:basedOn w:val="DefaultParagraphFont"/>
    <w:link w:val="Style12"/>
    <w:rsid w:val="00AE1A2B"/>
    <w:rPr>
      <w:rFonts w:ascii="Calibri" w:eastAsia="Times New Roman" w:hAnsi="Calibri"/>
      <w:b/>
      <w:sz w:val="22"/>
      <w:u w:val="thick"/>
    </w:rPr>
  </w:style>
  <w:style w:type="character" w:customStyle="1" w:styleId="StyleUnderlineChar9pt">
    <w:name w:val="Style Underline Char + 9 pt"/>
    <w:basedOn w:val="DefaultParagraphFont"/>
    <w:rsid w:val="00AE1A2B"/>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AE1A2B"/>
    <w:rPr>
      <w:rFonts w:ascii="Times New Roman" w:hAnsi="Times New Roman"/>
      <w:b/>
      <w:bCs/>
      <w:sz w:val="20"/>
      <w:u w:val="single"/>
      <w:lang w:val="en-US" w:eastAsia="en-US" w:bidi="ar-SA"/>
    </w:rPr>
  </w:style>
  <w:style w:type="character" w:customStyle="1" w:styleId="StyleUnderlineChar9ptBorderSinglesolidlineAuto0">
    <w:name w:val="Style Underline Char + 9 pt Border: : (Single solid line Auto  0..."/>
    <w:basedOn w:val="DefaultParagraphFont"/>
    <w:rsid w:val="00AE1A2B"/>
    <w:rPr>
      <w:rFonts w:ascii="Times New Roman" w:hAnsi="Times New Roman"/>
      <w:sz w:val="20"/>
      <w:u w:val="single"/>
      <w:bdr w:val="single" w:sz="4" w:space="0" w:color="auto" w:frame="1"/>
      <w:lang w:val="en-US" w:eastAsia="en-US" w:bidi="ar-SA"/>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AE1A2B"/>
    <w:rPr>
      <w:rFonts w:ascii="Times New Roman" w:eastAsia="Times New Roman" w:hAnsi="Times New Roman" w:cs="Times New Roman"/>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AE1A2B"/>
    <w:pPr>
      <w:spacing w:after="0" w:line="240" w:lineRule="auto"/>
    </w:pPr>
    <w:rPr>
      <w:rFonts w:ascii="Times New Roman" w:eastAsia="Times New Roman" w:hAnsi="Times New Roman" w:cs="Times New Roman"/>
      <w:sz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AE1A2B"/>
    <w:rPr>
      <w:rFonts w:ascii="Times New Roman" w:eastAsia="Times New Roman" w:hAnsi="Times New Roman" w:cs="Times New Roman"/>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AE1A2B"/>
    <w:pPr>
      <w:spacing w:after="0" w:line="240" w:lineRule="auto"/>
    </w:pPr>
    <w:rPr>
      <w:rFonts w:ascii="Times New Roman" w:eastAsia="Times New Roman" w:hAnsi="Times New Roman" w:cs="Times New Roman"/>
      <w:b/>
      <w:sz w:val="24"/>
      <w:u w:val="single"/>
    </w:rPr>
  </w:style>
  <w:style w:type="character" w:customStyle="1" w:styleId="StyleStyleBoldUnderlineIntenseEmphasisUnderlineapple-style-s">
    <w:name w:val="Style Style Bold UnderlineIntense EmphasisUnderlineapple-style-s..."/>
    <w:basedOn w:val="DefaultParagraphFont"/>
    <w:rsid w:val="00AE1A2B"/>
    <w:rPr>
      <w:b w:val="0"/>
      <w:bCs w:val="0"/>
      <w:sz w:val="22"/>
      <w:u w:val="single"/>
      <w:bdr w:val="none" w:sz="0" w:space="0" w:color="auto"/>
    </w:rPr>
  </w:style>
  <w:style w:type="character" w:customStyle="1" w:styleId="pmterms1">
    <w:name w:val="pmterms1"/>
    <w:rsid w:val="00AE1A2B"/>
  </w:style>
  <w:style w:type="character" w:customStyle="1" w:styleId="title1">
    <w:name w:val="title1"/>
    <w:basedOn w:val="DefaultParagraphFont"/>
    <w:rsid w:val="00AE1A2B"/>
  </w:style>
  <w:style w:type="paragraph" w:customStyle="1" w:styleId="Cardd">
    <w:name w:val="Cardd"/>
    <w:basedOn w:val="Normal"/>
    <w:uiPriority w:val="4"/>
    <w:qFormat/>
    <w:rsid w:val="00AE1A2B"/>
    <w:pPr>
      <w:spacing w:after="0" w:line="240" w:lineRule="auto"/>
      <w:ind w:left="288" w:right="288"/>
    </w:pPr>
  </w:style>
  <w:style w:type="character" w:customStyle="1" w:styleId="2">
    <w:name w:val="2"/>
    <w:rsid w:val="00AE1A2B"/>
    <w:rPr>
      <w:rFonts w:cs="Arial"/>
      <w:bCs/>
      <w:sz w:val="20"/>
      <w:u w:val="single"/>
      <w:lang w:val="en-US" w:eastAsia="en-US" w:bidi="ar-SA"/>
    </w:rPr>
  </w:style>
  <w:style w:type="paragraph" w:customStyle="1" w:styleId="MinimizedText">
    <w:name w:val="Minimized Text"/>
    <w:link w:val="MinimizedTextChar"/>
    <w:qFormat/>
    <w:rsid w:val="00AE1A2B"/>
    <w:pPr>
      <w:spacing w:after="160" w:line="259" w:lineRule="auto"/>
    </w:pPr>
    <w:rPr>
      <w:rFonts w:eastAsiaTheme="minorHAnsi"/>
      <w:sz w:val="16"/>
      <w:szCs w:val="22"/>
    </w:rPr>
  </w:style>
  <w:style w:type="character" w:customStyle="1" w:styleId="MinimizedTextChar">
    <w:name w:val="Minimized Text Char"/>
    <w:link w:val="MinimizedText"/>
    <w:rsid w:val="00AE1A2B"/>
    <w:rPr>
      <w:rFonts w:eastAsiaTheme="minorHAnsi"/>
      <w:sz w:val="16"/>
      <w:szCs w:val="22"/>
    </w:rPr>
  </w:style>
  <w:style w:type="paragraph" w:customStyle="1" w:styleId="StyleMinimizedText11pt">
    <w:name w:val="Style Minimized Text + 11 pt"/>
    <w:basedOn w:val="MinimizedText"/>
    <w:link w:val="StyleMinimizedText11ptChar"/>
    <w:qFormat/>
    <w:rsid w:val="00AE1A2B"/>
    <w:rPr>
      <w:sz w:val="20"/>
    </w:rPr>
  </w:style>
  <w:style w:type="character" w:customStyle="1" w:styleId="StyleMinimizedText11ptChar">
    <w:name w:val="Style Minimized Text + 11 pt Char"/>
    <w:basedOn w:val="MinimizedTextChar"/>
    <w:link w:val="StyleMinimizedText11pt"/>
    <w:rsid w:val="00AE1A2B"/>
    <w:rPr>
      <w:rFonts w:eastAsiaTheme="minorHAnsi"/>
      <w:sz w:val="20"/>
      <w:szCs w:val="22"/>
    </w:rPr>
  </w:style>
  <w:style w:type="character" w:customStyle="1" w:styleId="SubtitleChar1">
    <w:name w:val="Subtitle Char1"/>
    <w:aliases w:val="Underlined card text Char1"/>
    <w:basedOn w:val="DefaultParagraphFont"/>
    <w:rsid w:val="00AE1A2B"/>
    <w:rPr>
      <w:rFonts w:eastAsiaTheme="minorEastAsia"/>
      <w:color w:val="5A5A5A" w:themeColor="text1" w:themeTint="A5"/>
      <w:spacing w:val="15"/>
    </w:rPr>
  </w:style>
  <w:style w:type="character" w:customStyle="1" w:styleId="Style11ptBoldUnderline">
    <w:name w:val="Style 11 pt Bold Underline"/>
    <w:rsid w:val="00AE1A2B"/>
    <w:rPr>
      <w:b/>
      <w:bCs/>
      <w:sz w:val="20"/>
      <w:u w:val="single"/>
    </w:rPr>
  </w:style>
  <w:style w:type="character" w:customStyle="1" w:styleId="erasure">
    <w:name w:val="erasure"/>
    <w:rsid w:val="00AE1A2B"/>
    <w:rPr>
      <w:rFonts w:ascii="Arial" w:hAnsi="Arial" w:cs="Arial" w:hint="default"/>
      <w:strike/>
      <w:color w:val="000000"/>
      <w:szCs w:val="22"/>
      <w:vertAlign w:val="baseline"/>
    </w:rPr>
  </w:style>
  <w:style w:type="character" w:customStyle="1" w:styleId="Debate-EmphasizedText-F5Char">
    <w:name w:val="Debate- Emphasized Text- F5 Char"/>
    <w:link w:val="Debate-EmphasizedText-F5"/>
    <w:locked/>
    <w:rsid w:val="00AE1A2B"/>
    <w:rPr>
      <w:rFonts w:ascii="Georgia" w:hAnsi="Georgia" w:cs="Verdana"/>
      <w:u w:val="single"/>
    </w:rPr>
  </w:style>
  <w:style w:type="paragraph" w:customStyle="1" w:styleId="Debate-EmphasizedText-F5">
    <w:name w:val="Debate- Emphasized Text- F5"/>
    <w:basedOn w:val="Normal"/>
    <w:link w:val="Debate-EmphasizedText-F5Char"/>
    <w:qFormat/>
    <w:rsid w:val="00AE1A2B"/>
    <w:pPr>
      <w:spacing w:after="200" w:line="240" w:lineRule="auto"/>
      <w:contextualSpacing/>
    </w:pPr>
    <w:rPr>
      <w:rFonts w:ascii="Georgia" w:hAnsi="Georgia" w:cs="Verdana"/>
      <w:sz w:val="24"/>
      <w:u w:val="single"/>
    </w:rPr>
  </w:style>
  <w:style w:type="character" w:customStyle="1" w:styleId="Debate-CardTextUnderlined-F3Char">
    <w:name w:val="Debate- Card Text Underlined- F3 Char"/>
    <w:link w:val="Debate-CardTextUnderlined-F3"/>
    <w:locked/>
    <w:rsid w:val="00AE1A2B"/>
    <w:rPr>
      <w:rFonts w:ascii="Georgia" w:hAnsi="Georgia" w:cs="Verdana"/>
      <w:u w:val="single"/>
    </w:rPr>
  </w:style>
  <w:style w:type="paragraph" w:customStyle="1" w:styleId="Debate-CardTextUnderlined-F3">
    <w:name w:val="Debate- Card Text Underlined- F3"/>
    <w:basedOn w:val="Normal"/>
    <w:next w:val="NoSpacing"/>
    <w:link w:val="Debate-CardTextUnderlined-F3Char"/>
    <w:qFormat/>
    <w:rsid w:val="00AE1A2B"/>
    <w:pPr>
      <w:spacing w:after="200" w:line="240" w:lineRule="auto"/>
      <w:contextualSpacing/>
    </w:pPr>
    <w:rPr>
      <w:rFonts w:ascii="Georgia" w:hAnsi="Georgia" w:cs="Verdana"/>
      <w:sz w:val="24"/>
      <w:u w:val="single"/>
    </w:rPr>
  </w:style>
  <w:style w:type="paragraph" w:customStyle="1" w:styleId="CardT1">
    <w:name w:val="CardT1"/>
    <w:basedOn w:val="Normal"/>
    <w:link w:val="CardT1Char"/>
    <w:qFormat/>
    <w:rsid w:val="00AE1A2B"/>
    <w:pPr>
      <w:spacing w:after="0" w:line="240" w:lineRule="auto"/>
      <w:jc w:val="both"/>
    </w:pPr>
    <w:rPr>
      <w:rFonts w:eastAsia="Calibri"/>
      <w:kern w:val="2"/>
      <w:sz w:val="14"/>
      <w:szCs w:val="14"/>
      <w:lang w:eastAsia="zh-TW"/>
    </w:rPr>
  </w:style>
  <w:style w:type="character" w:customStyle="1" w:styleId="CardT1Char">
    <w:name w:val="CardT1 Char"/>
    <w:link w:val="CardT1"/>
    <w:rsid w:val="00AE1A2B"/>
    <w:rPr>
      <w:rFonts w:ascii="Calibri" w:eastAsia="Calibri" w:hAnsi="Calibri"/>
      <w:kern w:val="2"/>
      <w:sz w:val="14"/>
      <w:szCs w:val="14"/>
      <w:lang w:eastAsia="zh-TW"/>
    </w:rPr>
  </w:style>
  <w:style w:type="character" w:customStyle="1" w:styleId="CardCite1">
    <w:name w:val="CardCite1"/>
    <w:qFormat/>
    <w:rsid w:val="00AE1A2B"/>
    <w:rPr>
      <w:rFonts w:ascii="Times New Roman" w:hAnsi="Times New Roman"/>
      <w:b/>
      <w:sz w:val="22"/>
      <w:szCs w:val="22"/>
      <w:u w:val="single"/>
      <w:lang w:val="en-US" w:eastAsia="en-US" w:bidi="ar-SA"/>
    </w:rPr>
  </w:style>
  <w:style w:type="paragraph" w:customStyle="1" w:styleId="CardText3">
    <w:name w:val="CardText"/>
    <w:basedOn w:val="Normal"/>
    <w:next w:val="Normal"/>
    <w:link w:val="CardTextChar2"/>
    <w:qFormat/>
    <w:rsid w:val="00AE1A2B"/>
    <w:pPr>
      <w:spacing w:after="0" w:line="240" w:lineRule="auto"/>
      <w:ind w:left="288" w:right="288"/>
    </w:pPr>
    <w:rPr>
      <w:rFonts w:eastAsia="Times New Roman"/>
      <w:szCs w:val="20"/>
    </w:rPr>
  </w:style>
  <w:style w:type="character" w:customStyle="1" w:styleId="CardTextChar2">
    <w:name w:val="CardText Char"/>
    <w:basedOn w:val="DefaultParagraphFont"/>
    <w:link w:val="CardText3"/>
    <w:rsid w:val="00AE1A2B"/>
    <w:rPr>
      <w:rFonts w:ascii="Calibri" w:eastAsia="Times New Roman" w:hAnsi="Calibri"/>
      <w:sz w:val="22"/>
      <w:szCs w:val="20"/>
    </w:rPr>
  </w:style>
  <w:style w:type="character" w:customStyle="1" w:styleId="CardIndentedChar">
    <w:name w:val="Card (Indented) Char"/>
    <w:basedOn w:val="DefaultParagraphFont"/>
    <w:link w:val="CardIndented"/>
    <w:rsid w:val="00AE1A2B"/>
    <w:rPr>
      <w:rFonts w:ascii="Calibri" w:hAnsi="Calibri"/>
      <w:sz w:val="22"/>
    </w:rPr>
  </w:style>
  <w:style w:type="character" w:customStyle="1" w:styleId="StyleUnderline3">
    <w:name w:val="Style Underline3"/>
    <w:basedOn w:val="DefaultParagraphFont"/>
    <w:rsid w:val="00AE1A2B"/>
    <w:rPr>
      <w:u w:val="single"/>
    </w:rPr>
  </w:style>
  <w:style w:type="character" w:customStyle="1" w:styleId="addmd">
    <w:name w:val="addmd"/>
    <w:basedOn w:val="DefaultParagraphFont"/>
    <w:rsid w:val="00AE1A2B"/>
  </w:style>
  <w:style w:type="character" w:customStyle="1" w:styleId="MinimizeChar">
    <w:name w:val="Minimize Char"/>
    <w:basedOn w:val="cardChar"/>
    <w:locked/>
    <w:rsid w:val="00AE1A2B"/>
    <w:rPr>
      <w:rFonts w:ascii="Calibri" w:eastAsiaTheme="minorHAnsi" w:hAnsi="Calibri" w:cs="Calibri"/>
      <w:sz w:val="24"/>
      <w:lang w:eastAsia="en-US"/>
    </w:rPr>
  </w:style>
  <w:style w:type="character" w:customStyle="1" w:styleId="StyleUnderline4">
    <w:name w:val="Style Underline4"/>
    <w:basedOn w:val="DefaultParagraphFont"/>
    <w:rsid w:val="00AE1A2B"/>
    <w:rPr>
      <w:u w:val="single"/>
    </w:rPr>
  </w:style>
  <w:style w:type="character" w:customStyle="1" w:styleId="Heading6Char1">
    <w:name w:val="Heading 6 Char1"/>
    <w:aliases w:val="Title (no index) Char1"/>
    <w:basedOn w:val="DefaultParagraphFont"/>
    <w:uiPriority w:val="9"/>
    <w:semiHidden/>
    <w:rsid w:val="00AE1A2B"/>
    <w:rPr>
      <w:rFonts w:asciiTheme="majorHAnsi" w:eastAsiaTheme="majorEastAsia" w:hAnsiTheme="majorHAnsi" w:cstheme="majorBidi"/>
      <w:color w:val="243F60" w:themeColor="accent1" w:themeShade="7F"/>
      <w:sz w:val="22"/>
      <w:szCs w:val="22"/>
    </w:rPr>
  </w:style>
  <w:style w:type="character" w:customStyle="1" w:styleId="CommentTextChar1">
    <w:name w:val="Comment Text Char1"/>
    <w:basedOn w:val="DefaultParagraphFont"/>
    <w:uiPriority w:val="99"/>
    <w:rsid w:val="00AE1A2B"/>
    <w:rPr>
      <w:rFonts w:ascii="Times New Roman" w:hAnsi="Times New Roman" w:cs="Times New Roman"/>
      <w:sz w:val="20"/>
      <w:szCs w:val="20"/>
    </w:rPr>
  </w:style>
  <w:style w:type="character" w:customStyle="1" w:styleId="HTMLPreformattedChar1">
    <w:name w:val="HTML Preformatted Char1"/>
    <w:basedOn w:val="DefaultParagraphFont"/>
    <w:uiPriority w:val="99"/>
    <w:rsid w:val="00AE1A2B"/>
    <w:rPr>
      <w:rFonts w:ascii="Consolas" w:hAnsi="Consolas" w:cs="Consolas" w:hint="default"/>
      <w:sz w:val="20"/>
      <w:szCs w:val="20"/>
    </w:rPr>
  </w:style>
  <w:style w:type="character" w:customStyle="1" w:styleId="MacroTextChar1">
    <w:name w:val="Macro Text Char1"/>
    <w:basedOn w:val="DefaultParagraphFont"/>
    <w:semiHidden/>
    <w:rsid w:val="00AE1A2B"/>
    <w:rPr>
      <w:rFonts w:ascii="Consolas" w:hAnsi="Consolas" w:cs="Consolas"/>
      <w:sz w:val="20"/>
      <w:szCs w:val="20"/>
    </w:rPr>
  </w:style>
  <w:style w:type="character" w:customStyle="1" w:styleId="BodyTextIndentChar1">
    <w:name w:val="Body Text Indent Char1"/>
    <w:basedOn w:val="DefaultParagraphFont"/>
    <w:uiPriority w:val="99"/>
    <w:rsid w:val="00AE1A2B"/>
    <w:rPr>
      <w:rFonts w:ascii="Times New Roman" w:hAnsi="Times New Roman" w:cs="Times New Roman"/>
    </w:rPr>
  </w:style>
  <w:style w:type="character" w:customStyle="1" w:styleId="BodyText2Char1">
    <w:name w:val="Body Text 2 Char1"/>
    <w:basedOn w:val="DefaultParagraphFont"/>
    <w:rsid w:val="00AE1A2B"/>
    <w:rPr>
      <w:rFonts w:ascii="Times New Roman" w:hAnsi="Times New Roman" w:cs="Times New Roman"/>
    </w:rPr>
  </w:style>
  <w:style w:type="character" w:customStyle="1" w:styleId="BodyText3Char1">
    <w:name w:val="Body Text 3 Char1"/>
    <w:basedOn w:val="DefaultParagraphFont"/>
    <w:rsid w:val="00AE1A2B"/>
    <w:rPr>
      <w:rFonts w:ascii="Times New Roman" w:hAnsi="Times New Roman" w:cs="Times New Roman"/>
      <w:sz w:val="16"/>
      <w:szCs w:val="16"/>
    </w:rPr>
  </w:style>
  <w:style w:type="character" w:customStyle="1" w:styleId="PlainTextChar1">
    <w:name w:val="Plain Text Char1"/>
    <w:basedOn w:val="DefaultParagraphFont"/>
    <w:rsid w:val="00AE1A2B"/>
    <w:rPr>
      <w:rFonts w:ascii="Consolas" w:hAnsi="Consolas" w:cs="Consolas"/>
      <w:sz w:val="21"/>
      <w:szCs w:val="21"/>
    </w:rPr>
  </w:style>
  <w:style w:type="paragraph" w:customStyle="1" w:styleId="Tagline0">
    <w:name w:val="Tagline"/>
    <w:basedOn w:val="Normal"/>
    <w:link w:val="TaglineChar"/>
    <w:qFormat/>
    <w:rsid w:val="00AE1A2B"/>
    <w:pPr>
      <w:spacing w:after="0" w:line="256" w:lineRule="auto"/>
    </w:pPr>
    <w:rPr>
      <w:b/>
    </w:rPr>
  </w:style>
  <w:style w:type="character" w:customStyle="1" w:styleId="FontStyle39">
    <w:name w:val="Font Style39"/>
    <w:uiPriority w:val="99"/>
    <w:rsid w:val="00AE1A2B"/>
    <w:rPr>
      <w:rFonts w:ascii="Constantia" w:hAnsi="Constantia" w:cs="Constantia"/>
      <w:b/>
      <w:bCs/>
      <w:sz w:val="18"/>
      <w:szCs w:val="18"/>
    </w:rPr>
  </w:style>
  <w:style w:type="character" w:customStyle="1" w:styleId="hidden">
    <w:name w:val="hidden"/>
    <w:basedOn w:val="DefaultParagraphFont"/>
    <w:rsid w:val="00AE1A2B"/>
  </w:style>
  <w:style w:type="paragraph" w:customStyle="1" w:styleId="StyleHeading3BlockLatinBodyCalibri">
    <w:name w:val="Style Heading 3Block + (Latin) +Body (Calibri)"/>
    <w:basedOn w:val="Heading3"/>
    <w:rsid w:val="00AE1A2B"/>
    <w:pPr>
      <w:spacing w:before="200" w:line="240" w:lineRule="auto"/>
    </w:pPr>
    <w:rPr>
      <w:bCs w:val="0"/>
    </w:rPr>
  </w:style>
  <w:style w:type="paragraph" w:customStyle="1" w:styleId="StyleHeading4Tagheading2Heading2Char2CharHeading2Char1">
    <w:name w:val="Style Heading 4Tagheading 2Heading 2 Char2 CharHeading 2 Char1 ..."/>
    <w:basedOn w:val="Heading4"/>
    <w:rsid w:val="00AE1A2B"/>
    <w:pPr>
      <w:spacing w:before="200" w:line="240" w:lineRule="auto"/>
    </w:pPr>
    <w:rPr>
      <w:bCs w:val="0"/>
      <w:sz w:val="22"/>
    </w:rPr>
  </w:style>
  <w:style w:type="character" w:customStyle="1" w:styleId="StyleStyleBoldUnderlineIntenseEmphasisUnderlineStyleapple-s1">
    <w:name w:val="Style Style Bold UnderlineIntense EmphasisUnderlineStyleapple-s...1"/>
    <w:basedOn w:val="DefaultParagraphFont"/>
    <w:rsid w:val="00AE1A2B"/>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AE1A2B"/>
    <w:rPr>
      <w:rFonts w:ascii="Times New Roman" w:hAnsi="Times New Roman" w:cs="Calibri"/>
      <w:b/>
      <w:bCs/>
      <w:i w:val="0"/>
      <w:iCs w:val="0"/>
      <w:sz w:val="22"/>
      <w:u w:val="single"/>
      <w:bdr w:val="single" w:sz="18" w:space="0" w:color="auto"/>
    </w:rPr>
  </w:style>
  <w:style w:type="character" w:styleId="SubtleEmphasis">
    <w:name w:val="Subtle Emphasis"/>
    <w:basedOn w:val="DefaultParagraphFont"/>
    <w:uiPriority w:val="19"/>
    <w:qFormat/>
    <w:rsid w:val="00AE1A2B"/>
    <w:rPr>
      <w:rFonts w:ascii="Garamond" w:hAnsi="Garamond"/>
      <w:iCs/>
      <w:color w:val="auto"/>
      <w:spacing w:val="0"/>
      <w:sz w:val="22"/>
      <w:u w:val="single"/>
      <w:bdr w:val="none" w:sz="0" w:space="0" w:color="auto"/>
    </w:rPr>
  </w:style>
  <w:style w:type="character" w:customStyle="1" w:styleId="arial11">
    <w:name w:val="arial_11"/>
    <w:basedOn w:val="DefaultParagraphFont"/>
    <w:rsid w:val="00AE1A2B"/>
  </w:style>
  <w:style w:type="character" w:customStyle="1" w:styleId="dropcap">
    <w:name w:val="dropcap"/>
    <w:basedOn w:val="DefaultParagraphFont"/>
    <w:rsid w:val="00AE1A2B"/>
  </w:style>
  <w:style w:type="character" w:customStyle="1" w:styleId="articleauthor">
    <w:name w:val="articleauthor"/>
    <w:basedOn w:val="DefaultParagraphFont"/>
    <w:rsid w:val="00AE1A2B"/>
  </w:style>
  <w:style w:type="character" w:customStyle="1" w:styleId="article-date">
    <w:name w:val="article-date"/>
    <w:basedOn w:val="DefaultParagraphFont"/>
    <w:rsid w:val="00AE1A2B"/>
  </w:style>
  <w:style w:type="paragraph" w:customStyle="1" w:styleId="bodytext4">
    <w:name w:val="bodytext"/>
    <w:basedOn w:val="Normal"/>
    <w:qFormat/>
    <w:rsid w:val="00AE1A2B"/>
    <w:pPr>
      <w:spacing w:before="100" w:beforeAutospacing="1" w:after="100" w:afterAutospacing="1" w:line="240" w:lineRule="auto"/>
    </w:pPr>
    <w:rPr>
      <w:rFonts w:ascii="Times" w:hAnsi="Times"/>
      <w:szCs w:val="20"/>
    </w:rPr>
  </w:style>
  <w:style w:type="character" w:customStyle="1" w:styleId="highlightedsearchterm">
    <w:name w:val="highlightedsearchterm"/>
    <w:basedOn w:val="DefaultParagraphFont"/>
    <w:rsid w:val="00AE1A2B"/>
  </w:style>
  <w:style w:type="character" w:customStyle="1" w:styleId="bodysubtoc">
    <w:name w:val="bodysubtoc"/>
    <w:basedOn w:val="DefaultParagraphFont"/>
    <w:rsid w:val="00AE1A2B"/>
  </w:style>
  <w:style w:type="character" w:customStyle="1" w:styleId="lefttitlesmaller">
    <w:name w:val="lefttitlesmaller"/>
    <w:basedOn w:val="DefaultParagraphFont"/>
    <w:rsid w:val="00AE1A2B"/>
  </w:style>
  <w:style w:type="character" w:customStyle="1" w:styleId="mb">
    <w:name w:val="mb"/>
    <w:basedOn w:val="DefaultParagraphFont"/>
    <w:rsid w:val="00AE1A2B"/>
  </w:style>
  <w:style w:type="character" w:customStyle="1" w:styleId="fn">
    <w:name w:val="fn"/>
    <w:basedOn w:val="DefaultParagraphFont"/>
    <w:rsid w:val="00AE1A2B"/>
  </w:style>
  <w:style w:type="character" w:customStyle="1" w:styleId="smallcaps">
    <w:name w:val="smallcaps"/>
    <w:basedOn w:val="DefaultParagraphFont"/>
    <w:rsid w:val="00AE1A2B"/>
  </w:style>
  <w:style w:type="character" w:customStyle="1" w:styleId="field-content">
    <w:name w:val="field-content"/>
    <w:basedOn w:val="DefaultParagraphFont"/>
    <w:rsid w:val="00AE1A2B"/>
  </w:style>
  <w:style w:type="character" w:customStyle="1" w:styleId="submitted">
    <w:name w:val="submitted"/>
    <w:basedOn w:val="DefaultParagraphFont"/>
    <w:rsid w:val="00AE1A2B"/>
  </w:style>
  <w:style w:type="character" w:customStyle="1" w:styleId="submitted-date">
    <w:name w:val="submitted-date"/>
    <w:basedOn w:val="DefaultParagraphFont"/>
    <w:rsid w:val="00AE1A2B"/>
  </w:style>
  <w:style w:type="character" w:customStyle="1" w:styleId="submitted-time">
    <w:name w:val="submitted-time"/>
    <w:basedOn w:val="DefaultParagraphFont"/>
    <w:rsid w:val="00AE1A2B"/>
  </w:style>
  <w:style w:type="paragraph" w:customStyle="1" w:styleId="date-comments">
    <w:name w:val="date-comments"/>
    <w:basedOn w:val="Normal"/>
    <w:uiPriority w:val="99"/>
    <w:qFormat/>
    <w:rsid w:val="00AE1A2B"/>
    <w:pPr>
      <w:spacing w:before="100" w:beforeAutospacing="1" w:after="100" w:afterAutospacing="1" w:line="240" w:lineRule="auto"/>
    </w:pPr>
    <w:rPr>
      <w:rFonts w:ascii="Times" w:hAnsi="Times"/>
      <w:szCs w:val="20"/>
    </w:rPr>
  </w:style>
  <w:style w:type="paragraph" w:customStyle="1" w:styleId="Pa8">
    <w:name w:val="Pa8"/>
    <w:basedOn w:val="Default"/>
    <w:next w:val="Default"/>
    <w:uiPriority w:val="99"/>
    <w:qFormat/>
    <w:rsid w:val="00AE1A2B"/>
    <w:pPr>
      <w:spacing w:line="181" w:lineRule="atLeast"/>
    </w:pPr>
    <w:rPr>
      <w:rFonts w:ascii="Sabon LT Std" w:eastAsia="MS Mincho" w:hAnsi="Sabon LT Std"/>
      <w:color w:val="auto"/>
      <w:sz w:val="22"/>
    </w:rPr>
  </w:style>
  <w:style w:type="character" w:customStyle="1" w:styleId="A2">
    <w:name w:val="A2"/>
    <w:uiPriority w:val="99"/>
    <w:rsid w:val="00AE1A2B"/>
    <w:rPr>
      <w:rFonts w:cs="Sabon LT Std"/>
      <w:color w:val="000000"/>
      <w:sz w:val="15"/>
      <w:szCs w:val="15"/>
    </w:rPr>
  </w:style>
  <w:style w:type="paragraph" w:customStyle="1" w:styleId="Pa15">
    <w:name w:val="Pa15"/>
    <w:basedOn w:val="Default"/>
    <w:next w:val="Default"/>
    <w:uiPriority w:val="99"/>
    <w:qFormat/>
    <w:rsid w:val="00AE1A2B"/>
    <w:pPr>
      <w:spacing w:line="241" w:lineRule="atLeast"/>
    </w:pPr>
    <w:rPr>
      <w:rFonts w:ascii="Sabon LT Std" w:eastAsia="MS Mincho" w:hAnsi="Sabon LT Std"/>
      <w:color w:val="auto"/>
      <w:sz w:val="22"/>
    </w:rPr>
  </w:style>
  <w:style w:type="character" w:customStyle="1" w:styleId="searchword">
    <w:name w:val="searchword"/>
    <w:basedOn w:val="DefaultParagraphFont"/>
    <w:rsid w:val="00AE1A2B"/>
  </w:style>
  <w:style w:type="character" w:customStyle="1" w:styleId="meta-prep">
    <w:name w:val="meta-prep"/>
    <w:basedOn w:val="DefaultParagraphFont"/>
    <w:rsid w:val="00AE1A2B"/>
  </w:style>
  <w:style w:type="character" w:customStyle="1" w:styleId="entry-date">
    <w:name w:val="entry-date"/>
    <w:basedOn w:val="DefaultParagraphFont"/>
    <w:rsid w:val="00AE1A2B"/>
  </w:style>
  <w:style w:type="paragraph" w:customStyle="1" w:styleId="Header10">
    <w:name w:val="Header1"/>
    <w:aliases w:val="Header Char Char Char Char Char Char Char Cha,Char Char Char Cha"/>
    <w:basedOn w:val="Normal"/>
    <w:qFormat/>
    <w:rsid w:val="00AE1A2B"/>
    <w:pPr>
      <w:spacing w:before="100" w:beforeAutospacing="1" w:after="100" w:afterAutospacing="1" w:line="240" w:lineRule="auto"/>
    </w:pPr>
    <w:rPr>
      <w:rFonts w:eastAsia="Times New Roman"/>
    </w:rPr>
  </w:style>
  <w:style w:type="character" w:customStyle="1" w:styleId="Date1">
    <w:name w:val="Date1"/>
    <w:basedOn w:val="DefaultParagraphFont"/>
    <w:rsid w:val="00AE1A2B"/>
  </w:style>
  <w:style w:type="character" w:customStyle="1" w:styleId="CiteReal">
    <w:name w:val="CiteReal"/>
    <w:uiPriority w:val="1"/>
    <w:qFormat/>
    <w:rsid w:val="00AE1A2B"/>
    <w:rPr>
      <w:rFonts w:ascii="Arial" w:hAnsi="Arial"/>
      <w:b/>
      <w:sz w:val="24"/>
      <w:u w:val="single"/>
    </w:rPr>
  </w:style>
  <w:style w:type="character" w:customStyle="1" w:styleId="articletitle">
    <w:name w:val="articletitle"/>
    <w:rsid w:val="00AE1A2B"/>
    <w:rPr>
      <w:rFonts w:cs="Times New Roman"/>
    </w:rPr>
  </w:style>
  <w:style w:type="character" w:customStyle="1" w:styleId="6pointChar">
    <w:name w:val="6 point Char"/>
    <w:rsid w:val="00AE1A2B"/>
    <w:rPr>
      <w:rFonts w:cs="Times New Roman"/>
      <w:sz w:val="12"/>
      <w:lang w:val="en-US" w:eastAsia="en-US"/>
    </w:rPr>
  </w:style>
  <w:style w:type="character" w:customStyle="1" w:styleId="StyleThickunderline">
    <w:name w:val="Style Thick underline"/>
    <w:qFormat/>
    <w:rsid w:val="00AE1A2B"/>
    <w:rPr>
      <w:u w:val="thick"/>
    </w:rPr>
  </w:style>
  <w:style w:type="character" w:customStyle="1" w:styleId="UnderlineTextChar">
    <w:name w:val="Underline Text Char"/>
    <w:link w:val="UnderlineText"/>
    <w:rsid w:val="00AE1A2B"/>
    <w:rPr>
      <w:u w:val="single"/>
    </w:rPr>
  </w:style>
  <w:style w:type="character" w:customStyle="1" w:styleId="SmallText0">
    <w:name w:val="SmallText"/>
    <w:rsid w:val="00AE1A2B"/>
    <w:rPr>
      <w:color w:val="000000"/>
    </w:rPr>
  </w:style>
  <w:style w:type="paragraph" w:customStyle="1" w:styleId="HeadingsBase">
    <w:name w:val="Headings Base"/>
    <w:basedOn w:val="Normal"/>
    <w:link w:val="HeadingsBaseChar"/>
    <w:qFormat/>
    <w:rsid w:val="00AE1A2B"/>
    <w:pPr>
      <w:keepNext/>
      <w:keepLines/>
      <w:suppressAutoHyphens/>
      <w:spacing w:before="20" w:after="120" w:line="240" w:lineRule="auto"/>
      <w:jc w:val="center"/>
    </w:pPr>
    <w:rPr>
      <w:rFonts w:eastAsia="Times New Roman"/>
      <w:b/>
      <w:kern w:val="32"/>
      <w:sz w:val="32"/>
      <w:szCs w:val="20"/>
    </w:rPr>
  </w:style>
  <w:style w:type="character" w:customStyle="1" w:styleId="HeadingsBaseChar">
    <w:name w:val="Headings Base Char"/>
    <w:basedOn w:val="DefaultParagraphFont"/>
    <w:link w:val="HeadingsBase"/>
    <w:rsid w:val="00AE1A2B"/>
    <w:rPr>
      <w:rFonts w:ascii="Calibri" w:eastAsia="Times New Roman" w:hAnsi="Calibri"/>
      <w:b/>
      <w:kern w:val="32"/>
      <w:sz w:val="32"/>
      <w:szCs w:val="20"/>
    </w:rPr>
  </w:style>
  <w:style w:type="character" w:customStyle="1" w:styleId="underline3">
    <w:name w:val="underline3"/>
    <w:basedOn w:val="underline20"/>
    <w:rsid w:val="00AE1A2B"/>
    <w:rPr>
      <w:u w:val="single"/>
      <w:bdr w:val="none" w:sz="0" w:space="0" w:color="auto"/>
      <w:shd w:val="clear" w:color="auto" w:fill="FFFF00"/>
    </w:rPr>
  </w:style>
  <w:style w:type="paragraph" w:customStyle="1" w:styleId="HeadingFake">
    <w:name w:val="Heading Fake"/>
    <w:basedOn w:val="Heading3"/>
    <w:qFormat/>
    <w:rsid w:val="00AE1A2B"/>
    <w:pPr>
      <w:suppressAutoHyphens/>
      <w:spacing w:before="20" w:after="120" w:line="240" w:lineRule="auto"/>
      <w:outlineLvl w:val="9"/>
    </w:pPr>
    <w:rPr>
      <w:rFonts w:cs="Arial"/>
      <w:bCs w:val="0"/>
      <w:kern w:val="32"/>
      <w:szCs w:val="26"/>
    </w:rPr>
  </w:style>
  <w:style w:type="paragraph" w:customStyle="1" w:styleId="SchoolPaper">
    <w:name w:val="School Paper"/>
    <w:basedOn w:val="Normal"/>
    <w:qFormat/>
    <w:rsid w:val="00AE1A2B"/>
    <w:pPr>
      <w:spacing w:after="0" w:line="480" w:lineRule="auto"/>
      <w:ind w:firstLine="720"/>
    </w:pPr>
    <w:rPr>
      <w:rFonts w:eastAsia="Times New Roman"/>
      <w:kern w:val="32"/>
      <w:szCs w:val="20"/>
    </w:rPr>
  </w:style>
  <w:style w:type="paragraph" w:customStyle="1" w:styleId="SchoolBlockQuote">
    <w:name w:val="School Block Quote"/>
    <w:basedOn w:val="SchoolPaper"/>
    <w:qFormat/>
    <w:rsid w:val="00AE1A2B"/>
  </w:style>
  <w:style w:type="paragraph" w:customStyle="1" w:styleId="SchoolWorksCited">
    <w:name w:val="School Works Cited"/>
    <w:basedOn w:val="SchoolPaper"/>
    <w:qFormat/>
    <w:rsid w:val="00AE1A2B"/>
  </w:style>
  <w:style w:type="paragraph" w:customStyle="1" w:styleId="BlockQuote">
    <w:name w:val="Block Quote"/>
    <w:basedOn w:val="Normal"/>
    <w:qFormat/>
    <w:rsid w:val="00AE1A2B"/>
    <w:pPr>
      <w:spacing w:after="0" w:line="240" w:lineRule="auto"/>
      <w:ind w:left="720" w:right="720"/>
    </w:pPr>
    <w:rPr>
      <w:rFonts w:eastAsia="Times New Roman"/>
      <w:kern w:val="32"/>
      <w:szCs w:val="20"/>
    </w:rPr>
  </w:style>
  <w:style w:type="character" w:customStyle="1" w:styleId="menu">
    <w:name w:val="menu"/>
    <w:basedOn w:val="DefaultParagraphFont"/>
    <w:rsid w:val="00AE1A2B"/>
  </w:style>
  <w:style w:type="paragraph" w:customStyle="1" w:styleId="PaperBody">
    <w:name w:val="Paper Body"/>
    <w:basedOn w:val="Normal"/>
    <w:qFormat/>
    <w:rsid w:val="00AE1A2B"/>
    <w:pPr>
      <w:spacing w:after="0" w:line="480" w:lineRule="auto"/>
      <w:ind w:firstLine="720"/>
    </w:pPr>
    <w:rPr>
      <w:rFonts w:eastAsia="Times New Roman"/>
      <w:kern w:val="32"/>
    </w:rPr>
  </w:style>
  <w:style w:type="paragraph" w:customStyle="1" w:styleId="PaperCitation">
    <w:name w:val="Paper Citation"/>
    <w:basedOn w:val="Normal"/>
    <w:qFormat/>
    <w:rsid w:val="00AE1A2B"/>
    <w:pPr>
      <w:spacing w:after="0" w:line="480" w:lineRule="auto"/>
      <w:ind w:left="720" w:hanging="720"/>
    </w:pPr>
    <w:rPr>
      <w:rFonts w:eastAsia="Times New Roman"/>
      <w:kern w:val="32"/>
      <w:szCs w:val="20"/>
    </w:rPr>
  </w:style>
  <w:style w:type="character" w:customStyle="1" w:styleId="hatChar">
    <w:name w:val="hat Char"/>
    <w:basedOn w:val="DefaultParagraphFont"/>
    <w:link w:val="hat"/>
    <w:rsid w:val="00AE1A2B"/>
    <w:rPr>
      <w:rFonts w:ascii="Calibri" w:eastAsia="Calibri" w:hAnsi="Calibri"/>
      <w:b/>
      <w:bCs/>
      <w:color w:val="000000"/>
      <w:sz w:val="32"/>
      <w:u w:val="single"/>
    </w:rPr>
  </w:style>
  <w:style w:type="paragraph" w:customStyle="1" w:styleId="WW-Default">
    <w:name w:val="WW-Default"/>
    <w:qFormat/>
    <w:rsid w:val="00AE1A2B"/>
    <w:pPr>
      <w:suppressAutoHyphens/>
    </w:pPr>
    <w:rPr>
      <w:rFonts w:ascii="Georgia" w:eastAsia="Calibri" w:hAnsi="Georgia" w:cs="Calibri"/>
      <w:sz w:val="22"/>
      <w:szCs w:val="22"/>
      <w:lang w:eastAsia="ar-SA"/>
    </w:rPr>
  </w:style>
  <w:style w:type="paragraph" w:customStyle="1" w:styleId="Standard">
    <w:name w:val="Standard"/>
    <w:qFormat/>
    <w:rsid w:val="00AE1A2B"/>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itxtrst">
    <w:name w:val="itxtrst"/>
    <w:rsid w:val="00AE1A2B"/>
  </w:style>
  <w:style w:type="character" w:customStyle="1" w:styleId="A-Underlining">
    <w:name w:val="A-Underlining"/>
    <w:basedOn w:val="DefaultParagraphFont"/>
    <w:rsid w:val="00AE1A2B"/>
    <w:rPr>
      <w:rFonts w:ascii="Garamond" w:hAnsi="Garamond"/>
      <w:color w:val="auto"/>
      <w:sz w:val="24"/>
      <w:u w:val="single"/>
    </w:rPr>
  </w:style>
  <w:style w:type="paragraph" w:customStyle="1" w:styleId="B-TagCite">
    <w:name w:val="B-TagCite"/>
    <w:qFormat/>
    <w:rsid w:val="00AE1A2B"/>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rsid w:val="00AE1A2B"/>
    <w:rPr>
      <w:rFonts w:ascii="Times New Roman" w:eastAsia="Times New Roman" w:hAnsi="Times New Roman" w:cs="Times New Roman"/>
      <w:b/>
      <w:szCs w:val="20"/>
    </w:rPr>
  </w:style>
  <w:style w:type="character" w:customStyle="1" w:styleId="StyleUnderlineBold">
    <w:name w:val="Style Underline + Bold"/>
    <w:rsid w:val="00AE1A2B"/>
    <w:rPr>
      <w:b/>
      <w:bCs/>
      <w:u w:val="single"/>
    </w:rPr>
  </w:style>
  <w:style w:type="character" w:customStyle="1" w:styleId="smallChar">
    <w:name w:val="small Char"/>
    <w:rsid w:val="00AE1A2B"/>
    <w:rPr>
      <w:rFonts w:eastAsia="Calibri"/>
      <w:sz w:val="16"/>
      <w:szCs w:val="22"/>
      <w:lang w:val="en-US" w:eastAsia="en-US" w:bidi="ar-SA"/>
    </w:rPr>
  </w:style>
  <w:style w:type="character" w:customStyle="1" w:styleId="Underline-Highlighted">
    <w:name w:val="Underline-Highlighted"/>
    <w:uiPriority w:val="1"/>
    <w:qFormat/>
    <w:rsid w:val="00AE1A2B"/>
    <w:rPr>
      <w:rFonts w:ascii="Cambria" w:hAnsi="Cambria"/>
      <w:sz w:val="24"/>
      <w:u w:val="single"/>
      <w:bdr w:val="none" w:sz="0" w:space="0" w:color="auto"/>
      <w:shd w:val="clear" w:color="auto" w:fill="99FF66"/>
    </w:rPr>
  </w:style>
  <w:style w:type="character" w:customStyle="1" w:styleId="newsmain">
    <w:name w:val="news_main"/>
    <w:basedOn w:val="DefaultParagraphFont"/>
    <w:rsid w:val="00AE1A2B"/>
  </w:style>
  <w:style w:type="character" w:customStyle="1" w:styleId="UnderlinedTextCharChar">
    <w:name w:val="Underlined Text Char Char"/>
    <w:basedOn w:val="DefaultParagraphFont"/>
    <w:rsid w:val="00AE1A2B"/>
    <w:rPr>
      <w:rFonts w:cs="Arial"/>
      <w:bCs/>
      <w:noProof w:val="0"/>
      <w:szCs w:val="26"/>
      <w:u w:val="single"/>
      <w:lang w:val="en-US" w:eastAsia="en-US" w:bidi="ar-SA"/>
    </w:rPr>
  </w:style>
  <w:style w:type="character" w:customStyle="1" w:styleId="il">
    <w:name w:val="il"/>
    <w:rsid w:val="00AE1A2B"/>
  </w:style>
  <w:style w:type="character" w:customStyle="1" w:styleId="BodyText10">
    <w:name w:val="Body Text1"/>
    <w:rsid w:val="00AE1A2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date-display-single">
    <w:name w:val="date-display-single"/>
    <w:rsid w:val="00AE1A2B"/>
  </w:style>
  <w:style w:type="paragraph" w:customStyle="1" w:styleId="10ptfont">
    <w:name w:val="10pt font"/>
    <w:basedOn w:val="Normal"/>
    <w:link w:val="10ptfontChar"/>
    <w:autoRedefine/>
    <w:rsid w:val="00AE1A2B"/>
    <w:pPr>
      <w:spacing w:after="0" w:line="240" w:lineRule="auto"/>
    </w:pPr>
    <w:rPr>
      <w:rFonts w:eastAsia="Times New Roman"/>
      <w:sz w:val="20"/>
    </w:rPr>
  </w:style>
  <w:style w:type="character" w:customStyle="1" w:styleId="10ptfontChar">
    <w:name w:val="10pt font Char"/>
    <w:link w:val="10ptfont"/>
    <w:rsid w:val="00AE1A2B"/>
    <w:rPr>
      <w:rFonts w:ascii="Calibri" w:eastAsia="Times New Roman" w:hAnsi="Calibri"/>
      <w:sz w:val="20"/>
    </w:rPr>
  </w:style>
  <w:style w:type="character" w:customStyle="1" w:styleId="HIGHLIGHT0">
    <w:name w:val="HIGHLIGHT"/>
    <w:uiPriority w:val="1"/>
    <w:rsid w:val="00AE1A2B"/>
    <w:rPr>
      <w:rFonts w:ascii="Calibri" w:hAnsi="Calibri"/>
      <w:b/>
      <w:bCs/>
      <w:sz w:val="24"/>
      <w:u w:val="single"/>
      <w:bdr w:val="none" w:sz="0" w:space="0" w:color="auto"/>
      <w:shd w:val="clear" w:color="auto" w:fill="B3423F"/>
    </w:rPr>
  </w:style>
  <w:style w:type="character" w:customStyle="1" w:styleId="QuoteChar1">
    <w:name w:val="Quote Char1"/>
    <w:basedOn w:val="DefaultParagraphFont"/>
    <w:uiPriority w:val="29"/>
    <w:rsid w:val="00AE1A2B"/>
    <w:rPr>
      <w:rFonts w:ascii="Georgia" w:eastAsia="Calibri" w:hAnsi="Georgia"/>
      <w:iCs/>
      <w:sz w:val="16"/>
    </w:rPr>
  </w:style>
  <w:style w:type="paragraph" w:customStyle="1" w:styleId="Shrink8">
    <w:name w:val="Shrink8"/>
    <w:basedOn w:val="Normal"/>
    <w:qFormat/>
    <w:rsid w:val="00AE1A2B"/>
    <w:pPr>
      <w:spacing w:after="0" w:line="240" w:lineRule="auto"/>
    </w:pPr>
    <w:rPr>
      <w:rFonts w:eastAsia="Cambria"/>
    </w:rPr>
  </w:style>
  <w:style w:type="character" w:customStyle="1" w:styleId="StyleUnderlineCharChar9pt">
    <w:name w:val="Style Underline Char Char + 9 pt"/>
    <w:rsid w:val="00AE1A2B"/>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AE1A2B"/>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AE1A2B"/>
    <w:pPr>
      <w:suppressAutoHyphens/>
      <w:spacing w:before="280" w:after="280" w:line="240" w:lineRule="auto"/>
    </w:pPr>
    <w:rPr>
      <w:color w:val="000000"/>
    </w:rPr>
  </w:style>
  <w:style w:type="character" w:customStyle="1" w:styleId="StyleIntenseReferenceGaramond">
    <w:name w:val="Style Intense Reference + Garamond"/>
    <w:rsid w:val="00AE1A2B"/>
    <w:rPr>
      <w:rFonts w:ascii="Garamond" w:hAnsi="Garamond"/>
      <w:bCs/>
      <w:color w:val="auto"/>
      <w:spacing w:val="5"/>
      <w:sz w:val="20"/>
      <w:u w:val="single"/>
    </w:rPr>
  </w:style>
  <w:style w:type="character" w:customStyle="1" w:styleId="StyleIntenseReferenceGaramondBold">
    <w:name w:val="Style Intense Reference + Garamond Bold"/>
    <w:rsid w:val="00AE1A2B"/>
    <w:rPr>
      <w:rFonts w:ascii="Garamond" w:hAnsi="Garamond"/>
      <w:b/>
      <w:bCs/>
      <w:color w:val="auto"/>
      <w:spacing w:val="5"/>
      <w:sz w:val="20"/>
      <w:u w:val="single"/>
    </w:rPr>
  </w:style>
  <w:style w:type="character" w:customStyle="1" w:styleId="detailtitle">
    <w:name w:val="detailtitle"/>
    <w:basedOn w:val="DefaultParagraphFont"/>
    <w:rsid w:val="00AE1A2B"/>
  </w:style>
  <w:style w:type="character" w:customStyle="1" w:styleId="a">
    <w:name w:val="a"/>
    <w:basedOn w:val="DefaultParagraphFont"/>
    <w:rsid w:val="00AE1A2B"/>
  </w:style>
  <w:style w:type="character" w:customStyle="1" w:styleId="newstime">
    <w:name w:val="newstime"/>
    <w:basedOn w:val="DefaultParagraphFont"/>
    <w:rsid w:val="00AE1A2B"/>
  </w:style>
  <w:style w:type="character" w:customStyle="1" w:styleId="IntenseReference1">
    <w:name w:val="Intense Reference1"/>
    <w:qFormat/>
    <w:rsid w:val="00AE1A2B"/>
    <w:rPr>
      <w:rFonts w:ascii="Arial" w:hAnsi="Arial"/>
      <w:bCs/>
      <w:color w:val="auto"/>
      <w:spacing w:val="5"/>
      <w:sz w:val="20"/>
      <w:u w:val="thick"/>
    </w:rPr>
  </w:style>
  <w:style w:type="character" w:customStyle="1" w:styleId="TagChar3">
    <w:name w:val="Tag Char3"/>
    <w:rsid w:val="00AE1A2B"/>
    <w:rPr>
      <w:rFonts w:ascii="Palatino Linotype" w:hAnsi="Palatino Linotype"/>
      <w:b/>
      <w:sz w:val="24"/>
      <w:szCs w:val="24"/>
      <w:lang w:val="en-US" w:eastAsia="en-US" w:bidi="ar-SA"/>
    </w:rPr>
  </w:style>
  <w:style w:type="character" w:customStyle="1" w:styleId="StyleHeading2CharHeading2CharCharCharCharCharCharCharT">
    <w:name w:val="Style Heading 2 CharHeading 2 Char Char Char Char Char Char CharT..."/>
    <w:rsid w:val="00AE1A2B"/>
    <w:rPr>
      <w:rFonts w:ascii="Garamond" w:hAnsi="Garamond"/>
      <w:b/>
      <w:sz w:val="24"/>
      <w:szCs w:val="26"/>
      <w:bdr w:val="none" w:sz="0" w:space="0" w:color="auto"/>
      <w:shd w:val="clear" w:color="auto" w:fill="FFFF00"/>
    </w:rPr>
  </w:style>
  <w:style w:type="character" w:customStyle="1" w:styleId="texto1">
    <w:name w:val="texto1"/>
    <w:basedOn w:val="DefaultParagraphFont"/>
    <w:rsid w:val="00AE1A2B"/>
  </w:style>
  <w:style w:type="character" w:customStyle="1" w:styleId="ilad1">
    <w:name w:val="il_ad1"/>
    <w:rsid w:val="00AE1A2B"/>
    <w:rPr>
      <w:vanish/>
      <w:webHidden w:val="0"/>
      <w:color w:val="000000"/>
      <w:u w:val="single"/>
      <w:specVanish/>
    </w:rPr>
  </w:style>
  <w:style w:type="character" w:customStyle="1" w:styleId="ThickUnderlineCharChar">
    <w:name w:val="Thick Underline Char Char"/>
    <w:rsid w:val="00AE1A2B"/>
    <w:rPr>
      <w:sz w:val="24"/>
      <w:szCs w:val="24"/>
      <w:u w:val="thick"/>
      <w:lang w:val="en-US" w:eastAsia="en-US" w:bidi="ar-SA"/>
    </w:rPr>
  </w:style>
  <w:style w:type="character" w:customStyle="1" w:styleId="Underline21">
    <w:name w:val="Underline 2"/>
    <w:basedOn w:val="DefaultParagraphFont"/>
    <w:uiPriority w:val="1"/>
    <w:qFormat/>
    <w:rsid w:val="00AE1A2B"/>
    <w:rPr>
      <w:b/>
      <w:u w:val="single"/>
    </w:rPr>
  </w:style>
  <w:style w:type="paragraph" w:customStyle="1" w:styleId="first">
    <w:name w:val="first"/>
    <w:basedOn w:val="Normal"/>
    <w:qFormat/>
    <w:rsid w:val="00AE1A2B"/>
    <w:pPr>
      <w:spacing w:before="100" w:beforeAutospacing="1" w:after="100" w:afterAutospacing="1" w:line="240" w:lineRule="auto"/>
    </w:pPr>
    <w:rPr>
      <w:rFonts w:eastAsia="Times New Roman"/>
      <w:sz w:val="24"/>
    </w:rPr>
  </w:style>
  <w:style w:type="character" w:customStyle="1" w:styleId="tx">
    <w:name w:val="tx"/>
    <w:basedOn w:val="DefaultParagraphFont"/>
    <w:rsid w:val="00AE1A2B"/>
  </w:style>
  <w:style w:type="character" w:customStyle="1" w:styleId="oneclick-link">
    <w:name w:val="oneclick-link"/>
    <w:basedOn w:val="DefaultParagraphFont"/>
    <w:rsid w:val="00AE1A2B"/>
  </w:style>
  <w:style w:type="paragraph" w:customStyle="1" w:styleId="StyleHeading4TagsmalltextBigcardbodyNormalTagNotBold">
    <w:name w:val="Style Heading 4Tagsmall textBig cardbodyNormal Tag + Not Bold"/>
    <w:basedOn w:val="Heading4"/>
    <w:next w:val="loose"/>
    <w:qFormat/>
    <w:rsid w:val="00AE1A2B"/>
    <w:pPr>
      <w:spacing w:before="200" w:line="240" w:lineRule="auto"/>
    </w:pPr>
    <w:rPr>
      <w:iCs/>
      <w:sz w:val="22"/>
    </w:rPr>
  </w:style>
  <w:style w:type="character" w:styleId="HTMLTypewriter">
    <w:name w:val="HTML Typewriter"/>
    <w:basedOn w:val="DefaultParagraphFont"/>
    <w:unhideWhenUsed/>
    <w:rsid w:val="00AE1A2B"/>
    <w:rPr>
      <w:rFonts w:ascii="Consolas" w:hAnsi="Consolas" w:cs="Consolas"/>
      <w:sz w:val="20"/>
      <w:szCs w:val="20"/>
    </w:rPr>
  </w:style>
  <w:style w:type="character" w:customStyle="1" w:styleId="EndnoteTextChar">
    <w:name w:val="Endnote Text Char"/>
    <w:basedOn w:val="DefaultParagraphFont"/>
    <w:locked/>
    <w:rsid w:val="00AE1A2B"/>
  </w:style>
  <w:style w:type="character" w:customStyle="1" w:styleId="BodyTextFirstIndentChar">
    <w:name w:val="Body Text First Indent Char"/>
    <w:basedOn w:val="Heading8Char"/>
    <w:locked/>
    <w:rsid w:val="00AE1A2B"/>
    <w:rPr>
      <w:rFonts w:ascii="Georgia" w:eastAsiaTheme="majorEastAsia" w:hAnsi="Georgia" w:cs="Arial"/>
      <w:b/>
      <w:color w:val="404040" w:themeColor="text1" w:themeTint="BF"/>
      <w:kern w:val="32"/>
      <w:sz w:val="24"/>
      <w:szCs w:val="24"/>
      <w:u w:val="double"/>
    </w:rPr>
  </w:style>
  <w:style w:type="character" w:customStyle="1" w:styleId="BodyTextIndent2Char">
    <w:name w:val="Body Text Indent 2 Char"/>
    <w:basedOn w:val="DefaultParagraphFont"/>
    <w:locked/>
    <w:rsid w:val="00AE1A2B"/>
  </w:style>
  <w:style w:type="character" w:customStyle="1" w:styleId="BlockHeadingsCharCharChar">
    <w:name w:val="Block Headings Char Char Char"/>
    <w:locked/>
    <w:rsid w:val="00AE1A2B"/>
  </w:style>
  <w:style w:type="paragraph" w:customStyle="1" w:styleId="BlockHeadingsCharChar">
    <w:name w:val="Block Headings Char Char"/>
    <w:basedOn w:val="Normal"/>
    <w:qFormat/>
    <w:rsid w:val="00AE1A2B"/>
    <w:pPr>
      <w:spacing w:after="0" w:line="240" w:lineRule="auto"/>
    </w:pPr>
  </w:style>
  <w:style w:type="character" w:customStyle="1" w:styleId="CitesCharCharCharChar">
    <w:name w:val="Cites Char Char Char Char"/>
    <w:locked/>
    <w:rsid w:val="00AE1A2B"/>
  </w:style>
  <w:style w:type="character" w:customStyle="1" w:styleId="TagsChar1CharChar">
    <w:name w:val="Tags Char1 Char Char"/>
    <w:locked/>
    <w:rsid w:val="00AE1A2B"/>
  </w:style>
  <w:style w:type="paragraph" w:customStyle="1" w:styleId="TagsChar1Char">
    <w:name w:val="Tags Char1 Char"/>
    <w:basedOn w:val="Normal"/>
    <w:qFormat/>
    <w:rsid w:val="00AE1A2B"/>
    <w:pPr>
      <w:spacing w:after="0" w:line="240" w:lineRule="auto"/>
    </w:p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AE1A2B"/>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AE1A2B"/>
    <w:pPr>
      <w:spacing w:after="0" w:line="240" w:lineRule="auto"/>
    </w:pPr>
  </w:style>
  <w:style w:type="character" w:customStyle="1" w:styleId="CardsFont6ptCharCharChar">
    <w:name w:val="Cards + Font: 6 pt Char Char Char"/>
    <w:locked/>
    <w:rsid w:val="00AE1A2B"/>
  </w:style>
  <w:style w:type="character" w:customStyle="1" w:styleId="blocktitleChar">
    <w:name w:val="block title Char"/>
    <w:locked/>
    <w:rsid w:val="00AE1A2B"/>
  </w:style>
  <w:style w:type="character" w:customStyle="1" w:styleId="Cards1Char">
    <w:name w:val="Cards1 Char"/>
    <w:locked/>
    <w:rsid w:val="00AE1A2B"/>
  </w:style>
  <w:style w:type="paragraph" w:customStyle="1" w:styleId="Cards1">
    <w:name w:val="Cards1"/>
    <w:basedOn w:val="Normal"/>
    <w:qFormat/>
    <w:rsid w:val="00AE1A2B"/>
    <w:pPr>
      <w:spacing w:after="0" w:line="240" w:lineRule="auto"/>
    </w:pPr>
  </w:style>
  <w:style w:type="character" w:customStyle="1" w:styleId="CardsUnderlineChar">
    <w:name w:val="Cards + Underline Char"/>
    <w:locked/>
    <w:rsid w:val="00AE1A2B"/>
  </w:style>
  <w:style w:type="paragraph" w:customStyle="1" w:styleId="CardsUnderline">
    <w:name w:val="Cards + Underline"/>
    <w:basedOn w:val="Normal"/>
    <w:next w:val="Style3"/>
    <w:qFormat/>
    <w:rsid w:val="00AE1A2B"/>
    <w:pPr>
      <w:spacing w:after="0" w:line="240" w:lineRule="auto"/>
    </w:pPr>
  </w:style>
  <w:style w:type="paragraph" w:customStyle="1" w:styleId="StyleNormalWebNormalWebChar1CharNormalWebCharCharC">
    <w:name w:val="Style Normal (Web)Normal (Web) Char1 CharNormal (Web) Char Char C..."/>
    <w:basedOn w:val="Title"/>
    <w:qFormat/>
    <w:rsid w:val="00AE1A2B"/>
    <w:pPr>
      <w:spacing w:before="0" w:after="0" w:line="240" w:lineRule="auto"/>
      <w:ind w:left="0" w:right="0"/>
      <w:jc w:val="left"/>
      <w:outlineLvl w:val="9"/>
    </w:pPr>
    <w:rPr>
      <w:rFonts w:ascii="Georgia" w:hAnsi="Georgia"/>
      <w:u w:val="none"/>
    </w:rPr>
  </w:style>
  <w:style w:type="paragraph" w:customStyle="1" w:styleId="Reference">
    <w:name w:val="Reference"/>
    <w:qFormat/>
    <w:rsid w:val="00AE1A2B"/>
    <w:pPr>
      <w:spacing w:after="200" w:line="276" w:lineRule="auto"/>
    </w:pPr>
    <w:rPr>
      <w:rFonts w:eastAsiaTheme="minorHAnsi"/>
      <w:sz w:val="22"/>
      <w:szCs w:val="22"/>
    </w:rPr>
  </w:style>
  <w:style w:type="character" w:customStyle="1" w:styleId="Debate-CardSmalltextF2Char">
    <w:name w:val="Debate- Card Small text F2 Char"/>
    <w:locked/>
    <w:rsid w:val="00AE1A2B"/>
  </w:style>
  <w:style w:type="paragraph" w:customStyle="1" w:styleId="Debate-CardSmalltextF2">
    <w:name w:val="Debate- Card Small text F2"/>
    <w:basedOn w:val="Normal"/>
    <w:next w:val="Normal"/>
    <w:qFormat/>
    <w:rsid w:val="00AE1A2B"/>
    <w:pPr>
      <w:spacing w:after="0" w:line="240" w:lineRule="auto"/>
    </w:pPr>
  </w:style>
  <w:style w:type="paragraph" w:customStyle="1" w:styleId="StyleHeading2Heading2Char2CharHeading2Char1CharCharHead">
    <w:name w:val="Style Heading 2Heading 2 Char2 CharHeading 2 Char1 Char CharHead..."/>
    <w:basedOn w:val="Heading2"/>
    <w:qFormat/>
    <w:rsid w:val="00AE1A2B"/>
    <w:pPr>
      <w:spacing w:before="480" w:line="240" w:lineRule="auto"/>
    </w:pPr>
  </w:style>
  <w:style w:type="paragraph" w:customStyle="1" w:styleId="Blocktitle0">
    <w:name w:val="Block title"/>
    <w:basedOn w:val="Heading1"/>
    <w:next w:val="Debate-EmphasizedText-F5"/>
    <w:autoRedefine/>
    <w:qFormat/>
    <w:rsid w:val="00AE1A2B"/>
    <w:pPr>
      <w:spacing w:before="480" w:line="240" w:lineRule="auto"/>
    </w:pPr>
  </w:style>
  <w:style w:type="paragraph" w:customStyle="1" w:styleId="BlockHeading1">
    <w:name w:val="Block Heading 1"/>
    <w:basedOn w:val="Normal"/>
    <w:uiPriority w:val="99"/>
    <w:qFormat/>
    <w:rsid w:val="00AE1A2B"/>
    <w:pPr>
      <w:spacing w:after="0" w:line="240" w:lineRule="auto"/>
    </w:pPr>
  </w:style>
  <w:style w:type="paragraph" w:customStyle="1" w:styleId="RepeatBlockHeading">
    <w:name w:val="Repeat Block Heading"/>
    <w:basedOn w:val="Normal"/>
    <w:next w:val="Underlining"/>
    <w:uiPriority w:val="99"/>
    <w:qFormat/>
    <w:rsid w:val="00AE1A2B"/>
    <w:pPr>
      <w:spacing w:after="0" w:line="240" w:lineRule="auto"/>
    </w:pPr>
  </w:style>
  <w:style w:type="character" w:customStyle="1" w:styleId="CardTagChar">
    <w:name w:val="Card Tag Char"/>
    <w:locked/>
    <w:rsid w:val="00AE1A2B"/>
  </w:style>
  <w:style w:type="paragraph" w:customStyle="1" w:styleId="CardTag">
    <w:name w:val="Card Tag"/>
    <w:next w:val="CardNotUnderlined"/>
    <w:qFormat/>
    <w:rsid w:val="00AE1A2B"/>
    <w:pPr>
      <w:spacing w:after="200" w:line="276" w:lineRule="auto"/>
    </w:pPr>
    <w:rPr>
      <w:rFonts w:eastAsiaTheme="minorHAnsi"/>
      <w:sz w:val="22"/>
      <w:szCs w:val="22"/>
    </w:rPr>
  </w:style>
  <w:style w:type="paragraph" w:customStyle="1" w:styleId="textsmall">
    <w:name w:val="textsmall"/>
    <w:basedOn w:val="Normal"/>
    <w:next w:val="MicroText0"/>
    <w:qFormat/>
    <w:rsid w:val="00AE1A2B"/>
    <w:pPr>
      <w:spacing w:after="0" w:line="240" w:lineRule="auto"/>
    </w:pPr>
  </w:style>
  <w:style w:type="paragraph" w:customStyle="1" w:styleId="SmallCite">
    <w:name w:val="Small Cite"/>
    <w:basedOn w:val="Normal"/>
    <w:next w:val="BlockHeading1"/>
    <w:qFormat/>
    <w:rsid w:val="00AE1A2B"/>
    <w:pPr>
      <w:spacing w:after="0" w:line="240" w:lineRule="auto"/>
    </w:pPr>
  </w:style>
  <w:style w:type="paragraph" w:customStyle="1" w:styleId="links1">
    <w:name w:val="links1"/>
    <w:basedOn w:val="Normal"/>
    <w:qFormat/>
    <w:rsid w:val="00AE1A2B"/>
    <w:pPr>
      <w:spacing w:after="0" w:line="240" w:lineRule="auto"/>
    </w:pPr>
  </w:style>
  <w:style w:type="paragraph" w:customStyle="1" w:styleId="endtext">
    <w:name w:val="endtext"/>
    <w:basedOn w:val="Normal"/>
    <w:next w:val="CardTag"/>
    <w:qFormat/>
    <w:rsid w:val="00AE1A2B"/>
    <w:pPr>
      <w:spacing w:after="0" w:line="240" w:lineRule="auto"/>
    </w:pPr>
  </w:style>
  <w:style w:type="paragraph" w:customStyle="1" w:styleId="g">
    <w:name w:val="g"/>
    <w:basedOn w:val="Normal"/>
    <w:next w:val="Paste"/>
    <w:qFormat/>
    <w:rsid w:val="00AE1A2B"/>
    <w:pPr>
      <w:spacing w:after="0" w:line="240" w:lineRule="auto"/>
    </w:pPr>
  </w:style>
  <w:style w:type="paragraph" w:customStyle="1" w:styleId="Repeatheader">
    <w:name w:val="Repeat header"/>
    <w:basedOn w:val="Normal"/>
    <w:next w:val="noindent"/>
    <w:autoRedefine/>
    <w:qFormat/>
    <w:rsid w:val="00AE1A2B"/>
    <w:pPr>
      <w:spacing w:after="0" w:line="240" w:lineRule="auto"/>
    </w:pPr>
  </w:style>
  <w:style w:type="paragraph" w:customStyle="1" w:styleId="StyleCardNotUnderlined8pt">
    <w:name w:val="Style Card Not Underlined + 8 pt"/>
    <w:basedOn w:val="Debate-CardTextUnderlined-F3"/>
    <w:next w:val="endtext"/>
    <w:qFormat/>
    <w:rsid w:val="00AE1A2B"/>
    <w:pPr>
      <w:spacing w:after="0"/>
      <w:contextualSpacing w:val="0"/>
    </w:pPr>
    <w:rPr>
      <w:rFonts w:cstheme="minorBidi"/>
      <w:u w:val="none"/>
    </w:rPr>
  </w:style>
  <w:style w:type="paragraph" w:customStyle="1" w:styleId="CardNotUnderlined3">
    <w:name w:val="Card Not Underlined 3"/>
    <w:basedOn w:val="Debate-CardTextUnderlined-F3"/>
    <w:qFormat/>
    <w:rsid w:val="00AE1A2B"/>
    <w:pPr>
      <w:spacing w:after="0"/>
      <w:contextualSpacing w:val="0"/>
    </w:pPr>
    <w:rPr>
      <w:rFonts w:cstheme="minorBidi"/>
      <w:u w:val="none"/>
    </w:rPr>
  </w:style>
  <w:style w:type="paragraph" w:customStyle="1" w:styleId="CardNotUnderlinedFinal">
    <w:name w:val="Card Not Underlined Final"/>
    <w:next w:val="g"/>
    <w:qFormat/>
    <w:rsid w:val="00AE1A2B"/>
    <w:pPr>
      <w:spacing w:after="160" w:line="259" w:lineRule="auto"/>
    </w:pPr>
    <w:rPr>
      <w:rFonts w:eastAsiaTheme="minorHAnsi"/>
      <w:sz w:val="22"/>
      <w:szCs w:val="22"/>
    </w:rPr>
  </w:style>
  <w:style w:type="paragraph" w:customStyle="1" w:styleId="Numbering">
    <w:name w:val="Numbering"/>
    <w:basedOn w:val="Normal"/>
    <w:next w:val="Normal"/>
    <w:qFormat/>
    <w:rsid w:val="00AE1A2B"/>
    <w:pPr>
      <w:spacing w:after="0" w:line="240" w:lineRule="auto"/>
    </w:pPr>
  </w:style>
  <w:style w:type="paragraph" w:customStyle="1" w:styleId="Un-IndexedHeading">
    <w:name w:val="Un-Indexed Heading"/>
    <w:basedOn w:val="Heading1"/>
    <w:next w:val="Normal"/>
    <w:qFormat/>
    <w:rsid w:val="00AE1A2B"/>
    <w:pPr>
      <w:spacing w:before="480" w:line="240" w:lineRule="auto"/>
    </w:pPr>
  </w:style>
  <w:style w:type="paragraph" w:customStyle="1" w:styleId="Circle">
    <w:name w:val="Circle"/>
    <w:basedOn w:val="Normal"/>
    <w:next w:val="Normal"/>
    <w:qFormat/>
    <w:rsid w:val="00AE1A2B"/>
    <w:pPr>
      <w:spacing w:after="0" w:line="240" w:lineRule="auto"/>
    </w:pPr>
  </w:style>
  <w:style w:type="paragraph" w:customStyle="1" w:styleId="PageHeader">
    <w:name w:val="Page Header"/>
    <w:basedOn w:val="Normal"/>
    <w:next w:val="CardNotUnderlined3"/>
    <w:link w:val="PageHeaderChar"/>
    <w:qFormat/>
    <w:rsid w:val="00AE1A2B"/>
    <w:pPr>
      <w:spacing w:after="0" w:line="240" w:lineRule="auto"/>
    </w:pPr>
  </w:style>
  <w:style w:type="paragraph" w:customStyle="1" w:styleId="IndentedLettering">
    <w:name w:val="Indented Lettering"/>
    <w:next w:val="Normal"/>
    <w:qFormat/>
    <w:rsid w:val="00AE1A2B"/>
    <w:pPr>
      <w:spacing w:after="160" w:line="259" w:lineRule="auto"/>
    </w:pPr>
    <w:rPr>
      <w:rFonts w:eastAsiaTheme="minorHAnsi"/>
      <w:sz w:val="22"/>
      <w:szCs w:val="22"/>
    </w:rPr>
  </w:style>
  <w:style w:type="paragraph" w:customStyle="1" w:styleId="Lettering">
    <w:name w:val="Lettering"/>
    <w:next w:val="Normal"/>
    <w:qFormat/>
    <w:rsid w:val="00AE1A2B"/>
    <w:pPr>
      <w:spacing w:after="160" w:line="259" w:lineRule="auto"/>
    </w:pPr>
    <w:rPr>
      <w:rFonts w:eastAsiaTheme="minorHAnsi"/>
      <w:sz w:val="22"/>
      <w:szCs w:val="22"/>
    </w:rPr>
  </w:style>
  <w:style w:type="paragraph" w:customStyle="1" w:styleId="FileName">
    <w:name w:val="File Name"/>
    <w:basedOn w:val="Normal"/>
    <w:next w:val="Normal"/>
    <w:qFormat/>
    <w:rsid w:val="00AE1A2B"/>
    <w:pPr>
      <w:spacing w:after="0" w:line="240" w:lineRule="auto"/>
    </w:pPr>
  </w:style>
  <w:style w:type="paragraph" w:customStyle="1" w:styleId="Pagination">
    <w:name w:val="Pagination"/>
    <w:basedOn w:val="Normal"/>
    <w:next w:val="Normal"/>
    <w:qFormat/>
    <w:rsid w:val="00AE1A2B"/>
    <w:pPr>
      <w:spacing w:after="0" w:line="240" w:lineRule="auto"/>
    </w:pPr>
  </w:style>
  <w:style w:type="paragraph" w:customStyle="1" w:styleId="IndentedNumbering">
    <w:name w:val="Indented Numbering"/>
    <w:basedOn w:val="CardNotUnderlinedFinal"/>
    <w:next w:val="Normal"/>
    <w:qFormat/>
    <w:rsid w:val="00AE1A2B"/>
  </w:style>
  <w:style w:type="paragraph" w:customStyle="1" w:styleId="CardContinued1">
    <w:name w:val="Card Continued 1"/>
    <w:basedOn w:val="Normal"/>
    <w:next w:val="Normal"/>
    <w:qFormat/>
    <w:rsid w:val="00AE1A2B"/>
    <w:pPr>
      <w:spacing w:after="0" w:line="240" w:lineRule="auto"/>
    </w:pPr>
  </w:style>
  <w:style w:type="paragraph" w:customStyle="1" w:styleId="CardContinued2">
    <w:name w:val="Card Continued 2"/>
    <w:basedOn w:val="Circle"/>
    <w:next w:val="Normal"/>
    <w:qFormat/>
    <w:rsid w:val="00AE1A2B"/>
  </w:style>
  <w:style w:type="paragraph" w:customStyle="1" w:styleId="Clearformatting">
    <w:name w:val="Clear formatting"/>
    <w:basedOn w:val="Normal"/>
    <w:next w:val="IndentedLettering"/>
    <w:qFormat/>
    <w:rsid w:val="00AE1A2B"/>
    <w:pPr>
      <w:spacing w:after="0" w:line="240" w:lineRule="auto"/>
    </w:pPr>
  </w:style>
  <w:style w:type="paragraph" w:customStyle="1" w:styleId="SmallCardText">
    <w:name w:val="Small Card Text"/>
    <w:basedOn w:val="Lettering"/>
    <w:next w:val="FileName"/>
    <w:qFormat/>
    <w:rsid w:val="00AE1A2B"/>
  </w:style>
  <w:style w:type="paragraph" w:customStyle="1" w:styleId="TAGFONT">
    <w:name w:val="TAG FONT"/>
    <w:basedOn w:val="Normal"/>
    <w:next w:val="Pagination"/>
    <w:autoRedefine/>
    <w:qFormat/>
    <w:rsid w:val="00AE1A2B"/>
    <w:pPr>
      <w:spacing w:after="0" w:line="240" w:lineRule="auto"/>
    </w:pPr>
  </w:style>
  <w:style w:type="character" w:customStyle="1" w:styleId="LanguageStrikeChar">
    <w:name w:val="Language Strike Char"/>
    <w:locked/>
    <w:rsid w:val="00AE1A2B"/>
  </w:style>
  <w:style w:type="paragraph" w:customStyle="1" w:styleId="LanguageStrike">
    <w:name w:val="Language Strike"/>
    <w:basedOn w:val="Normal"/>
    <w:next w:val="Normal"/>
    <w:uiPriority w:val="99"/>
    <w:qFormat/>
    <w:rsid w:val="00AE1A2B"/>
    <w:pPr>
      <w:spacing w:after="0" w:line="240" w:lineRule="auto"/>
    </w:pPr>
  </w:style>
  <w:style w:type="character" w:customStyle="1" w:styleId="8pointChar">
    <w:name w:val="8 point Char"/>
    <w:locked/>
    <w:rsid w:val="00AE1A2B"/>
  </w:style>
  <w:style w:type="paragraph" w:customStyle="1" w:styleId="8point">
    <w:name w:val="8 point"/>
    <w:basedOn w:val="Normal"/>
    <w:next w:val="fullstory"/>
    <w:qFormat/>
    <w:rsid w:val="00AE1A2B"/>
    <w:pPr>
      <w:spacing w:after="0" w:line="240" w:lineRule="auto"/>
    </w:pPr>
  </w:style>
  <w:style w:type="character" w:customStyle="1" w:styleId="citationunderlineChar">
    <w:name w:val="citation/underline Char"/>
    <w:locked/>
    <w:rsid w:val="00AE1A2B"/>
  </w:style>
  <w:style w:type="paragraph" w:customStyle="1" w:styleId="citationunderline">
    <w:name w:val="citation/underline"/>
    <w:autoRedefine/>
    <w:qFormat/>
    <w:rsid w:val="00AE1A2B"/>
    <w:pPr>
      <w:spacing w:after="200" w:line="276" w:lineRule="auto"/>
    </w:pPr>
    <w:rPr>
      <w:rFonts w:eastAsiaTheme="minorHAnsi"/>
      <w:sz w:val="22"/>
      <w:szCs w:val="22"/>
    </w:rPr>
  </w:style>
  <w:style w:type="paragraph" w:customStyle="1" w:styleId="Style60">
    <w:name w:val="Style 6"/>
    <w:next w:val="8point"/>
    <w:qFormat/>
    <w:rsid w:val="00AE1A2B"/>
    <w:pPr>
      <w:spacing w:after="200" w:line="276" w:lineRule="auto"/>
    </w:pPr>
    <w:rPr>
      <w:rFonts w:eastAsiaTheme="minorHAnsi"/>
      <w:sz w:val="22"/>
      <w:szCs w:val="22"/>
    </w:rPr>
  </w:style>
  <w:style w:type="paragraph" w:customStyle="1" w:styleId="Citation-Complete">
    <w:name w:val="Citation - Complete"/>
    <w:basedOn w:val="Normal"/>
    <w:next w:val="Lettering"/>
    <w:link w:val="Citation-CompleteChar"/>
    <w:autoRedefine/>
    <w:qFormat/>
    <w:rsid w:val="00AE1A2B"/>
    <w:pPr>
      <w:spacing w:after="0" w:line="240" w:lineRule="auto"/>
    </w:pPr>
  </w:style>
  <w:style w:type="paragraph" w:customStyle="1" w:styleId="Citation-FirstLine">
    <w:name w:val="Citation - First Line"/>
    <w:basedOn w:val="Normal"/>
    <w:next w:val="Style4"/>
    <w:autoRedefine/>
    <w:qFormat/>
    <w:rsid w:val="00AE1A2B"/>
    <w:pPr>
      <w:spacing w:after="0" w:line="240" w:lineRule="auto"/>
    </w:pPr>
  </w:style>
  <w:style w:type="character" w:customStyle="1" w:styleId="DateCitesAuthorCharChar">
    <w:name w:val="DateCitesAuthor Char Char"/>
    <w:locked/>
    <w:rsid w:val="00AE1A2B"/>
  </w:style>
  <w:style w:type="paragraph" w:customStyle="1" w:styleId="DateCitesAuthorChar">
    <w:name w:val="DateCitesAuthor Char"/>
    <w:basedOn w:val="Normal"/>
    <w:qFormat/>
    <w:rsid w:val="00AE1A2B"/>
    <w:pPr>
      <w:spacing w:after="0" w:line="240" w:lineRule="auto"/>
    </w:pPr>
  </w:style>
  <w:style w:type="paragraph" w:customStyle="1" w:styleId="articlebodynormaltext">
    <w:name w:val="articlebody_normaltext"/>
    <w:basedOn w:val="Normal"/>
    <w:next w:val="Citation-Complete"/>
    <w:qFormat/>
    <w:rsid w:val="00AE1A2B"/>
    <w:pPr>
      <w:spacing w:after="0" w:line="240" w:lineRule="auto"/>
    </w:pPr>
  </w:style>
  <w:style w:type="paragraph" w:customStyle="1" w:styleId="2909F619802848F09E01365C32F34654">
    <w:name w:val="2909F619802848F09E01365C32F34654"/>
    <w:next w:val="Citation-FirstLine"/>
    <w:uiPriority w:val="99"/>
    <w:qFormat/>
    <w:rsid w:val="00AE1A2B"/>
    <w:pPr>
      <w:spacing w:after="200" w:line="276" w:lineRule="auto"/>
    </w:pPr>
    <w:rPr>
      <w:rFonts w:eastAsiaTheme="minorHAnsi"/>
      <w:sz w:val="22"/>
      <w:szCs w:val="22"/>
    </w:rPr>
  </w:style>
  <w:style w:type="paragraph" w:customStyle="1" w:styleId="D345FF3D873148C5AE3FBF3267827368">
    <w:name w:val="D345FF3D873148C5AE3FBF3267827368"/>
    <w:uiPriority w:val="99"/>
    <w:qFormat/>
    <w:rsid w:val="00AE1A2B"/>
    <w:pPr>
      <w:spacing w:after="200" w:line="276" w:lineRule="auto"/>
    </w:pPr>
    <w:rPr>
      <w:rFonts w:eastAsiaTheme="minorHAnsi"/>
      <w:sz w:val="22"/>
      <w:szCs w:val="22"/>
    </w:rPr>
  </w:style>
  <w:style w:type="paragraph" w:customStyle="1" w:styleId="targetcaption">
    <w:name w:val="targetcaption"/>
    <w:basedOn w:val="Normal"/>
    <w:next w:val="2909F619802848F09E01365C32F34654"/>
    <w:qFormat/>
    <w:rsid w:val="00AE1A2B"/>
    <w:pPr>
      <w:spacing w:after="0" w:line="240" w:lineRule="auto"/>
    </w:pPr>
  </w:style>
  <w:style w:type="paragraph" w:customStyle="1" w:styleId="Tag12">
    <w:name w:val="Tag12"/>
    <w:basedOn w:val="Normal"/>
    <w:next w:val="Smalltext"/>
    <w:qFormat/>
    <w:rsid w:val="00AE1A2B"/>
    <w:pPr>
      <w:spacing w:after="0" w:line="240" w:lineRule="auto"/>
    </w:pPr>
  </w:style>
  <w:style w:type="character" w:customStyle="1" w:styleId="StyleStyle411pt1Char">
    <w:name w:val="Style Style4 + 11 pt1 Char"/>
    <w:locked/>
    <w:rsid w:val="00AE1A2B"/>
  </w:style>
  <w:style w:type="paragraph" w:customStyle="1" w:styleId="StyleStyle411pt1">
    <w:name w:val="Style Style4 + 11 pt1"/>
    <w:basedOn w:val="Normal"/>
    <w:next w:val="cards0"/>
    <w:qFormat/>
    <w:rsid w:val="00AE1A2B"/>
    <w:pPr>
      <w:spacing w:after="0" w:line="240" w:lineRule="auto"/>
    </w:pPr>
  </w:style>
  <w:style w:type="paragraph" w:customStyle="1" w:styleId="CM5">
    <w:name w:val="CM5"/>
    <w:basedOn w:val="Normal"/>
    <w:qFormat/>
    <w:rsid w:val="00AE1A2B"/>
    <w:pPr>
      <w:spacing w:after="0" w:line="240" w:lineRule="auto"/>
    </w:pPr>
  </w:style>
  <w:style w:type="paragraph" w:customStyle="1" w:styleId="CM9">
    <w:name w:val="CM9"/>
    <w:basedOn w:val="Normal"/>
    <w:uiPriority w:val="99"/>
    <w:qFormat/>
    <w:rsid w:val="00AE1A2B"/>
    <w:pPr>
      <w:spacing w:after="0" w:line="240" w:lineRule="auto"/>
    </w:pPr>
  </w:style>
  <w:style w:type="paragraph" w:customStyle="1" w:styleId="CM6">
    <w:name w:val="CM6"/>
    <w:basedOn w:val="Normal"/>
    <w:uiPriority w:val="99"/>
    <w:qFormat/>
    <w:rsid w:val="00AE1A2B"/>
    <w:pPr>
      <w:spacing w:after="0" w:line="240" w:lineRule="auto"/>
    </w:pPr>
  </w:style>
  <w:style w:type="paragraph" w:customStyle="1" w:styleId="boldness">
    <w:name w:val="boldness"/>
    <w:basedOn w:val="Normal"/>
    <w:next w:val="TagCite"/>
    <w:qFormat/>
    <w:rsid w:val="00AE1A2B"/>
    <w:pPr>
      <w:spacing w:after="0" w:line="240" w:lineRule="auto"/>
    </w:pPr>
  </w:style>
  <w:style w:type="character" w:customStyle="1" w:styleId="UnderlineCardChar0">
    <w:name w:val="UnderlineCard Char"/>
    <w:locked/>
    <w:rsid w:val="00AE1A2B"/>
  </w:style>
  <w:style w:type="paragraph" w:customStyle="1" w:styleId="UnderlineCard0">
    <w:name w:val="UnderlineCard"/>
    <w:basedOn w:val="Heading4"/>
    <w:next w:val="CM6"/>
    <w:qFormat/>
    <w:rsid w:val="00AE1A2B"/>
    <w:pPr>
      <w:spacing w:before="200" w:line="240" w:lineRule="auto"/>
    </w:pPr>
    <w:rPr>
      <w:iCs/>
      <w:sz w:val="22"/>
    </w:rPr>
  </w:style>
  <w:style w:type="paragraph" w:customStyle="1" w:styleId="CM21">
    <w:name w:val="CM21"/>
    <w:basedOn w:val="Normal"/>
    <w:uiPriority w:val="99"/>
    <w:qFormat/>
    <w:rsid w:val="00AE1A2B"/>
    <w:pPr>
      <w:spacing w:after="0" w:line="240" w:lineRule="auto"/>
    </w:pPr>
  </w:style>
  <w:style w:type="paragraph" w:customStyle="1" w:styleId="CM22">
    <w:name w:val="CM22"/>
    <w:basedOn w:val="Normal"/>
    <w:uiPriority w:val="99"/>
    <w:qFormat/>
    <w:rsid w:val="00AE1A2B"/>
    <w:pPr>
      <w:spacing w:after="0" w:line="240" w:lineRule="auto"/>
    </w:pPr>
  </w:style>
  <w:style w:type="paragraph" w:customStyle="1" w:styleId="CM4">
    <w:name w:val="CM4"/>
    <w:basedOn w:val="Normal"/>
    <w:uiPriority w:val="99"/>
    <w:qFormat/>
    <w:rsid w:val="00AE1A2B"/>
    <w:pPr>
      <w:spacing w:after="0" w:line="240" w:lineRule="auto"/>
    </w:pPr>
  </w:style>
  <w:style w:type="paragraph" w:customStyle="1" w:styleId="Pa10">
    <w:name w:val="Pa10"/>
    <w:basedOn w:val="Normal"/>
    <w:uiPriority w:val="99"/>
    <w:qFormat/>
    <w:rsid w:val="00AE1A2B"/>
    <w:pPr>
      <w:spacing w:after="0" w:line="240" w:lineRule="auto"/>
    </w:pPr>
  </w:style>
  <w:style w:type="paragraph" w:customStyle="1" w:styleId="Pa31">
    <w:name w:val="Pa3+1"/>
    <w:basedOn w:val="Normal"/>
    <w:uiPriority w:val="99"/>
    <w:qFormat/>
    <w:rsid w:val="00AE1A2B"/>
    <w:pPr>
      <w:spacing w:after="0" w:line="240" w:lineRule="auto"/>
    </w:pPr>
  </w:style>
  <w:style w:type="paragraph" w:customStyle="1" w:styleId="Pa1">
    <w:name w:val="Pa1"/>
    <w:basedOn w:val="Normal"/>
    <w:qFormat/>
    <w:rsid w:val="00AE1A2B"/>
    <w:pPr>
      <w:spacing w:after="0" w:line="240" w:lineRule="auto"/>
    </w:pPr>
  </w:style>
  <w:style w:type="paragraph" w:customStyle="1" w:styleId="Pa2">
    <w:name w:val="Pa2"/>
    <w:basedOn w:val="Normal"/>
    <w:uiPriority w:val="99"/>
    <w:qFormat/>
    <w:rsid w:val="00AE1A2B"/>
    <w:pPr>
      <w:spacing w:after="0" w:line="240" w:lineRule="auto"/>
    </w:pPr>
  </w:style>
  <w:style w:type="paragraph" w:customStyle="1" w:styleId="FreeFormA">
    <w:name w:val="Free Form A"/>
    <w:next w:val="Pa10"/>
    <w:uiPriority w:val="99"/>
    <w:qFormat/>
    <w:rsid w:val="00AE1A2B"/>
    <w:pPr>
      <w:spacing w:after="200" w:line="276" w:lineRule="auto"/>
    </w:pPr>
    <w:rPr>
      <w:rFonts w:eastAsiaTheme="minorHAnsi"/>
      <w:sz w:val="22"/>
      <w:szCs w:val="22"/>
    </w:rPr>
  </w:style>
  <w:style w:type="paragraph" w:customStyle="1" w:styleId="H4Tag">
    <w:name w:val="H4 (Tag)"/>
    <w:basedOn w:val="Normal"/>
    <w:next w:val="Pa31"/>
    <w:qFormat/>
    <w:rsid w:val="00AE1A2B"/>
    <w:pPr>
      <w:spacing w:after="0" w:line="240" w:lineRule="auto"/>
    </w:pPr>
  </w:style>
  <w:style w:type="character" w:customStyle="1" w:styleId="CardUpSize-LightChar">
    <w:name w:val="CardUpSize - Light Char"/>
    <w:basedOn w:val="DefaultParagraphFont"/>
    <w:locked/>
    <w:rsid w:val="00AE1A2B"/>
  </w:style>
  <w:style w:type="paragraph" w:customStyle="1" w:styleId="CardUpSize-Light">
    <w:name w:val="CardUpSize - Light"/>
    <w:basedOn w:val="Normal"/>
    <w:next w:val="Pa2"/>
    <w:qFormat/>
    <w:rsid w:val="00AE1A2B"/>
    <w:pPr>
      <w:spacing w:after="0" w:line="240" w:lineRule="auto"/>
    </w:pPr>
  </w:style>
  <w:style w:type="character" w:customStyle="1" w:styleId="CiteCardUpSize-HeavyChar">
    <w:name w:val="Cite // CardUpSize - Heavy Char"/>
    <w:basedOn w:val="DefaultParagraphFont"/>
    <w:locked/>
    <w:rsid w:val="00AE1A2B"/>
  </w:style>
  <w:style w:type="paragraph" w:customStyle="1" w:styleId="CiteCardUpSize-Heavy">
    <w:name w:val="Cite // CardUpSize - Heavy"/>
    <w:basedOn w:val="Normal"/>
    <w:next w:val="H4Tag"/>
    <w:qFormat/>
    <w:rsid w:val="00AE1A2B"/>
    <w:pPr>
      <w:spacing w:after="0" w:line="240" w:lineRule="auto"/>
    </w:pPr>
  </w:style>
  <w:style w:type="character" w:customStyle="1" w:styleId="HotRouteCharCharCharCharCharChar">
    <w:name w:val="Hot Route! Char Char Char Char Char Char"/>
    <w:locked/>
    <w:rsid w:val="00AE1A2B"/>
  </w:style>
  <w:style w:type="paragraph" w:customStyle="1" w:styleId="HotRouteCharCharCharCharChar">
    <w:name w:val="Hot Route! Char Char Char Char Char"/>
    <w:basedOn w:val="Normal"/>
    <w:next w:val="CardUpSize-Light"/>
    <w:qFormat/>
    <w:rsid w:val="00AE1A2B"/>
    <w:pPr>
      <w:spacing w:after="0" w:line="240" w:lineRule="auto"/>
    </w:pPr>
  </w:style>
  <w:style w:type="character" w:customStyle="1" w:styleId="SmallTextCharCharCharChar">
    <w:name w:val="Small Text Char Char Char Char"/>
    <w:locked/>
    <w:rsid w:val="00AE1A2B"/>
  </w:style>
  <w:style w:type="paragraph" w:customStyle="1" w:styleId="SmallTextCharCharChar">
    <w:name w:val="Small Text Char Char Char"/>
    <w:basedOn w:val="Normal"/>
    <w:next w:val="CiteCardUpSize-Heavy"/>
    <w:qFormat/>
    <w:rsid w:val="00AE1A2B"/>
    <w:pPr>
      <w:spacing w:after="0" w:line="240" w:lineRule="auto"/>
    </w:pPr>
  </w:style>
  <w:style w:type="character" w:customStyle="1" w:styleId="UnderlineCharCharCharCharCharCharCharChar">
    <w:name w:val="Underline Char Char Char Char Char Char Char Char"/>
    <w:basedOn w:val="DefaultParagraphFont"/>
    <w:locked/>
    <w:rsid w:val="00AE1A2B"/>
  </w:style>
  <w:style w:type="paragraph" w:customStyle="1" w:styleId="UnderlineCharCharCharCharCharCharChar">
    <w:name w:val="Underline Char Char Char Char Char Char Char"/>
    <w:basedOn w:val="Normal"/>
    <w:qFormat/>
    <w:rsid w:val="00AE1A2B"/>
    <w:pPr>
      <w:spacing w:after="0" w:line="240" w:lineRule="auto"/>
    </w:pPr>
  </w:style>
  <w:style w:type="character" w:customStyle="1" w:styleId="SmalltextCharCharCharChar0">
    <w:name w:val="Small text Char Char Char Char"/>
    <w:basedOn w:val="DefaultParagraphFont"/>
    <w:locked/>
    <w:rsid w:val="00AE1A2B"/>
  </w:style>
  <w:style w:type="paragraph" w:customStyle="1" w:styleId="SmalltextCharCharChar0">
    <w:name w:val="Small text Char Char Char"/>
    <w:basedOn w:val="Normal"/>
    <w:next w:val="Analytics"/>
    <w:qFormat/>
    <w:rsid w:val="00AE1A2B"/>
    <w:pPr>
      <w:spacing w:after="0" w:line="240" w:lineRule="auto"/>
    </w:pPr>
  </w:style>
  <w:style w:type="paragraph" w:customStyle="1" w:styleId="Tagandcite">
    <w:name w:val="Tag and cite"/>
    <w:basedOn w:val="Normal"/>
    <w:uiPriority w:val="99"/>
    <w:qFormat/>
    <w:rsid w:val="00AE1A2B"/>
    <w:pPr>
      <w:spacing w:after="0" w:line="240" w:lineRule="auto"/>
    </w:pPr>
  </w:style>
  <w:style w:type="paragraph" w:customStyle="1" w:styleId="Textbody">
    <w:name w:val="Text body"/>
    <w:basedOn w:val="SmalltextCharCharChar0"/>
    <w:next w:val="WW-Default"/>
    <w:qFormat/>
    <w:rsid w:val="00AE1A2B"/>
  </w:style>
  <w:style w:type="paragraph" w:customStyle="1" w:styleId="comments">
    <w:name w:val="comments"/>
    <w:basedOn w:val="Normal"/>
    <w:next w:val="Standard"/>
    <w:qFormat/>
    <w:rsid w:val="00AE1A2B"/>
    <w:pPr>
      <w:spacing w:after="0" w:line="240" w:lineRule="auto"/>
    </w:pPr>
  </w:style>
  <w:style w:type="paragraph" w:customStyle="1" w:styleId="Default1">
    <w:name w:val="Default1"/>
    <w:basedOn w:val="Normal"/>
    <w:uiPriority w:val="99"/>
    <w:qFormat/>
    <w:rsid w:val="00AE1A2B"/>
    <w:pPr>
      <w:spacing w:after="0" w:line="240" w:lineRule="auto"/>
    </w:pPr>
  </w:style>
  <w:style w:type="paragraph" w:customStyle="1" w:styleId="NFAPWPheader">
    <w:name w:val="NFAP WP header"/>
    <w:basedOn w:val="Normal"/>
    <w:uiPriority w:val="99"/>
    <w:qFormat/>
    <w:rsid w:val="00AE1A2B"/>
    <w:pPr>
      <w:spacing w:after="0" w:line="240" w:lineRule="auto"/>
    </w:pPr>
  </w:style>
  <w:style w:type="character" w:customStyle="1" w:styleId="UnderlinedCardTextChar">
    <w:name w:val="Underlined Card Text Char"/>
    <w:locked/>
    <w:rsid w:val="00AE1A2B"/>
  </w:style>
  <w:style w:type="paragraph" w:customStyle="1" w:styleId="UnderlinedCardText">
    <w:name w:val="Underlined Card Text"/>
    <w:basedOn w:val="Normal"/>
    <w:next w:val="Circled"/>
    <w:qFormat/>
    <w:rsid w:val="00AE1A2B"/>
    <w:pPr>
      <w:spacing w:after="0" w:line="240" w:lineRule="auto"/>
    </w:pPr>
  </w:style>
  <w:style w:type="character" w:customStyle="1" w:styleId="cardtextemphasisChar">
    <w:name w:val="card text emphasis Char"/>
    <w:locked/>
    <w:rsid w:val="00AE1A2B"/>
  </w:style>
  <w:style w:type="paragraph" w:customStyle="1" w:styleId="cardtextemphasis">
    <w:name w:val="card text emphasis"/>
    <w:basedOn w:val="Circled"/>
    <w:next w:val="MinimizedText"/>
    <w:qFormat/>
    <w:rsid w:val="00AE1A2B"/>
    <w:pPr>
      <w:spacing w:line="240" w:lineRule="auto"/>
    </w:pPr>
    <w:rPr>
      <w:rFonts w:eastAsiaTheme="minorHAnsi"/>
      <w:b w:val="0"/>
      <w:szCs w:val="22"/>
      <w:u w:val="none"/>
    </w:rPr>
  </w:style>
  <w:style w:type="character" w:customStyle="1" w:styleId="CiteCharCharChar">
    <w:name w:val="Cite Char Char Char"/>
    <w:locked/>
    <w:rsid w:val="00AE1A2B"/>
  </w:style>
  <w:style w:type="paragraph" w:customStyle="1" w:styleId="CiteCharChar">
    <w:name w:val="Cite Char Char"/>
    <w:basedOn w:val="Normal"/>
    <w:next w:val="Normal"/>
    <w:qFormat/>
    <w:rsid w:val="00AE1A2B"/>
    <w:pPr>
      <w:spacing w:after="0" w:line="240" w:lineRule="auto"/>
    </w:pPr>
  </w:style>
  <w:style w:type="character" w:customStyle="1" w:styleId="CiteCardChar">
    <w:name w:val="Cite_Card Char"/>
    <w:locked/>
    <w:rsid w:val="00AE1A2B"/>
  </w:style>
  <w:style w:type="paragraph" w:customStyle="1" w:styleId="CiteCard">
    <w:name w:val="Cite_Card"/>
    <w:next w:val="CiteCharChar"/>
    <w:qFormat/>
    <w:rsid w:val="00AE1A2B"/>
    <w:pPr>
      <w:spacing w:after="200" w:line="276" w:lineRule="auto"/>
    </w:pPr>
    <w:rPr>
      <w:rFonts w:eastAsiaTheme="minorHAnsi"/>
      <w:sz w:val="22"/>
      <w:szCs w:val="22"/>
    </w:rPr>
  </w:style>
  <w:style w:type="character" w:customStyle="1" w:styleId="BoldandUnderlineCharChar2">
    <w:name w:val="Bold and Underline Char Char2"/>
    <w:locked/>
    <w:rsid w:val="00AE1A2B"/>
  </w:style>
  <w:style w:type="paragraph" w:customStyle="1" w:styleId="BoldandUnderlineChar">
    <w:name w:val="Bold and Underline Char"/>
    <w:basedOn w:val="Normal"/>
    <w:next w:val="UnreadText"/>
    <w:qFormat/>
    <w:rsid w:val="00AE1A2B"/>
    <w:pPr>
      <w:spacing w:after="0" w:line="240" w:lineRule="auto"/>
    </w:pPr>
  </w:style>
  <w:style w:type="paragraph" w:customStyle="1" w:styleId="CiteCardCharChar">
    <w:name w:val="Cite_Card Char Char"/>
    <w:autoRedefine/>
    <w:qFormat/>
    <w:rsid w:val="00AE1A2B"/>
    <w:pPr>
      <w:spacing w:after="200" w:line="276" w:lineRule="auto"/>
    </w:pPr>
    <w:rPr>
      <w:rFonts w:eastAsiaTheme="minorHAnsi"/>
      <w:sz w:val="22"/>
      <w:szCs w:val="22"/>
    </w:rPr>
  </w:style>
  <w:style w:type="character" w:customStyle="1" w:styleId="CiteCardCharCharCharChar">
    <w:name w:val="Cite_Card Char Char Char Char"/>
    <w:locked/>
    <w:rsid w:val="00AE1A2B"/>
  </w:style>
  <w:style w:type="paragraph" w:customStyle="1" w:styleId="CiteCardCharCharChar">
    <w:name w:val="Cite_Card Char Char Char"/>
    <w:qFormat/>
    <w:rsid w:val="00AE1A2B"/>
    <w:pPr>
      <w:spacing w:after="200" w:line="276" w:lineRule="auto"/>
    </w:pPr>
    <w:rPr>
      <w:rFonts w:eastAsiaTheme="minorHAnsi"/>
      <w:sz w:val="22"/>
      <w:szCs w:val="22"/>
    </w:rPr>
  </w:style>
  <w:style w:type="paragraph" w:customStyle="1" w:styleId="heading0">
    <w:name w:val="heading"/>
    <w:basedOn w:val="Normal"/>
    <w:next w:val="BoldandUnderlineChar"/>
    <w:qFormat/>
    <w:rsid w:val="00AE1A2B"/>
    <w:pPr>
      <w:spacing w:after="0" w:line="240" w:lineRule="auto"/>
    </w:pPr>
  </w:style>
  <w:style w:type="character" w:customStyle="1" w:styleId="LittleChar">
    <w:name w:val="Little Char"/>
    <w:locked/>
    <w:rsid w:val="00AE1A2B"/>
  </w:style>
  <w:style w:type="paragraph" w:customStyle="1" w:styleId="Little">
    <w:name w:val="Little"/>
    <w:basedOn w:val="Normal"/>
    <w:qFormat/>
    <w:rsid w:val="00AE1A2B"/>
    <w:pPr>
      <w:spacing w:after="0" w:line="240" w:lineRule="auto"/>
    </w:pPr>
  </w:style>
  <w:style w:type="character" w:customStyle="1" w:styleId="DebateHeaderChar">
    <w:name w:val="Debate Header Char"/>
    <w:locked/>
    <w:rsid w:val="00AE1A2B"/>
  </w:style>
  <w:style w:type="paragraph" w:customStyle="1" w:styleId="DebateHeader">
    <w:name w:val="Debate Header"/>
    <w:basedOn w:val="Normal"/>
    <w:next w:val="Normal"/>
    <w:autoRedefine/>
    <w:uiPriority w:val="99"/>
    <w:qFormat/>
    <w:rsid w:val="00AE1A2B"/>
    <w:pPr>
      <w:spacing w:after="0" w:line="240" w:lineRule="auto"/>
    </w:pPr>
  </w:style>
  <w:style w:type="paragraph" w:customStyle="1" w:styleId="articletitle0">
    <w:name w:val="article_title"/>
    <w:basedOn w:val="Normal"/>
    <w:qFormat/>
    <w:rsid w:val="00AE1A2B"/>
    <w:pPr>
      <w:spacing w:after="0" w:line="240" w:lineRule="auto"/>
    </w:pPr>
  </w:style>
  <w:style w:type="character" w:customStyle="1" w:styleId="UnhighlightedChar">
    <w:name w:val="Unhighlighted Char"/>
    <w:locked/>
    <w:rsid w:val="00AE1A2B"/>
  </w:style>
  <w:style w:type="paragraph" w:customStyle="1" w:styleId="Unhighlighted">
    <w:name w:val="Unhighlighted"/>
    <w:basedOn w:val="Normal"/>
    <w:next w:val="TagCite1"/>
    <w:autoRedefine/>
    <w:qFormat/>
    <w:rsid w:val="00AE1A2B"/>
    <w:pPr>
      <w:spacing w:after="0" w:line="240" w:lineRule="auto"/>
    </w:pPr>
  </w:style>
  <w:style w:type="paragraph" w:customStyle="1" w:styleId="Caption1">
    <w:name w:val="Caption1"/>
    <w:basedOn w:val="Normal"/>
    <w:qFormat/>
    <w:rsid w:val="00AE1A2B"/>
    <w:pPr>
      <w:spacing w:after="0" w:line="240" w:lineRule="auto"/>
    </w:pPr>
  </w:style>
  <w:style w:type="character" w:customStyle="1" w:styleId="StylecardUnderlineChar">
    <w:name w:val="Style card + Underline Char"/>
    <w:locked/>
    <w:rsid w:val="00AE1A2B"/>
  </w:style>
  <w:style w:type="paragraph" w:customStyle="1" w:styleId="StylecardUnderline">
    <w:name w:val="Style card + Underline"/>
    <w:basedOn w:val="CiteSpacing"/>
    <w:next w:val="Unhighlighted"/>
    <w:qFormat/>
    <w:rsid w:val="00AE1A2B"/>
    <w:pPr>
      <w:spacing w:line="240" w:lineRule="auto"/>
    </w:pPr>
  </w:style>
  <w:style w:type="paragraph" w:customStyle="1" w:styleId="TagF3">
    <w:name w:val="Tag (F3)"/>
    <w:next w:val="Caption1"/>
    <w:qFormat/>
    <w:rsid w:val="00AE1A2B"/>
    <w:pPr>
      <w:spacing w:after="200" w:line="276" w:lineRule="auto"/>
    </w:pPr>
    <w:rPr>
      <w:rFonts w:eastAsiaTheme="minorHAnsi"/>
      <w:sz w:val="22"/>
      <w:szCs w:val="22"/>
    </w:rPr>
  </w:style>
  <w:style w:type="paragraph" w:customStyle="1" w:styleId="i1">
    <w:name w:val="i1"/>
    <w:basedOn w:val="Normal"/>
    <w:uiPriority w:val="99"/>
    <w:qFormat/>
    <w:rsid w:val="00AE1A2B"/>
    <w:pPr>
      <w:spacing w:after="0" w:line="240" w:lineRule="auto"/>
    </w:pPr>
  </w:style>
  <w:style w:type="paragraph" w:customStyle="1" w:styleId="style14">
    <w:name w:val="style14"/>
    <w:basedOn w:val="Normal"/>
    <w:next w:val="Heading1"/>
    <w:qFormat/>
    <w:rsid w:val="00AE1A2B"/>
    <w:pPr>
      <w:spacing w:after="0" w:line="240" w:lineRule="auto"/>
    </w:pPr>
  </w:style>
  <w:style w:type="paragraph" w:customStyle="1" w:styleId="CardTagCite1Char">
    <w:name w:val="Card Tag + Cite #1 Char"/>
    <w:basedOn w:val="Normal"/>
    <w:qFormat/>
    <w:rsid w:val="00AE1A2B"/>
    <w:pPr>
      <w:spacing w:after="0" w:line="240" w:lineRule="auto"/>
    </w:pPr>
  </w:style>
  <w:style w:type="paragraph" w:customStyle="1" w:styleId="articlebody">
    <w:name w:val="articlebody"/>
    <w:basedOn w:val="Normal"/>
    <w:next w:val="i1"/>
    <w:qFormat/>
    <w:rsid w:val="00AE1A2B"/>
    <w:pPr>
      <w:spacing w:after="0" w:line="240" w:lineRule="auto"/>
    </w:pPr>
  </w:style>
  <w:style w:type="character" w:customStyle="1" w:styleId="CiteCardCharCharCharCharCharCharCharChar">
    <w:name w:val="Cite_Card Char Char Char Char Char Char Char Char"/>
    <w:locked/>
    <w:rsid w:val="00AE1A2B"/>
  </w:style>
  <w:style w:type="paragraph" w:customStyle="1" w:styleId="CiteCardCharCharCharCharCharCharChar">
    <w:name w:val="Cite_Card Char Char Char Char Char Char Char"/>
    <w:next w:val="CardTagCite1Char"/>
    <w:autoRedefine/>
    <w:qFormat/>
    <w:rsid w:val="00AE1A2B"/>
    <w:pPr>
      <w:spacing w:after="200" w:line="276" w:lineRule="auto"/>
    </w:pPr>
    <w:rPr>
      <w:rFonts w:eastAsiaTheme="minorHAnsi"/>
      <w:sz w:val="22"/>
      <w:szCs w:val="22"/>
    </w:rPr>
  </w:style>
  <w:style w:type="paragraph" w:customStyle="1" w:styleId="foldie">
    <w:name w:val="foldie"/>
    <w:basedOn w:val="BoldandUnderlineChar"/>
    <w:next w:val="HotRoute0"/>
    <w:qFormat/>
    <w:rsid w:val="00AE1A2B"/>
  </w:style>
  <w:style w:type="paragraph" w:customStyle="1" w:styleId="billtextsection">
    <w:name w:val="bill_text_section"/>
    <w:basedOn w:val="Normal"/>
    <w:next w:val="articlebody"/>
    <w:qFormat/>
    <w:rsid w:val="00AE1A2B"/>
    <w:pPr>
      <w:spacing w:after="0" w:line="240" w:lineRule="auto"/>
    </w:pPr>
  </w:style>
  <w:style w:type="character" w:customStyle="1" w:styleId="CiteNormalChar">
    <w:name w:val="Cite Normal Char"/>
    <w:locked/>
    <w:rsid w:val="00AE1A2B"/>
  </w:style>
  <w:style w:type="paragraph" w:customStyle="1" w:styleId="Pa3">
    <w:name w:val="Pa3"/>
    <w:basedOn w:val="Normal"/>
    <w:uiPriority w:val="99"/>
    <w:qFormat/>
    <w:rsid w:val="00AE1A2B"/>
    <w:pPr>
      <w:spacing w:after="0" w:line="240" w:lineRule="auto"/>
    </w:pPr>
  </w:style>
  <w:style w:type="character" w:customStyle="1" w:styleId="NormaltextCharChar">
    <w:name w:val="Normal text Char Char"/>
    <w:locked/>
    <w:rsid w:val="00AE1A2B"/>
  </w:style>
  <w:style w:type="paragraph" w:customStyle="1" w:styleId="Normaltext0">
    <w:name w:val="Normal text"/>
    <w:basedOn w:val="Normal"/>
    <w:autoRedefine/>
    <w:qFormat/>
    <w:rsid w:val="00AE1A2B"/>
    <w:pPr>
      <w:spacing w:after="0" w:line="240" w:lineRule="auto"/>
    </w:pPr>
  </w:style>
  <w:style w:type="character" w:customStyle="1" w:styleId="underlinedcardChar1">
    <w:name w:val="underlined card Char"/>
    <w:locked/>
    <w:rsid w:val="00AE1A2B"/>
  </w:style>
  <w:style w:type="paragraph" w:customStyle="1" w:styleId="underlinedcard1">
    <w:name w:val="underlined card"/>
    <w:basedOn w:val="Normal"/>
    <w:next w:val="Pa3"/>
    <w:autoRedefine/>
    <w:qFormat/>
    <w:rsid w:val="00AE1A2B"/>
    <w:pPr>
      <w:spacing w:after="0" w:line="240" w:lineRule="auto"/>
    </w:pPr>
  </w:style>
  <w:style w:type="character" w:customStyle="1" w:styleId="Debate-CardTagandCite-F6Char">
    <w:name w:val="Debate- Card Tag and Cite- F6 Char"/>
    <w:locked/>
    <w:rsid w:val="00AE1A2B"/>
  </w:style>
  <w:style w:type="paragraph" w:customStyle="1" w:styleId="Debate-CardTagandCite-F6">
    <w:name w:val="Debate- Card Tag and Cite- F6"/>
    <w:basedOn w:val="Normal"/>
    <w:next w:val="Normaltext0"/>
    <w:qFormat/>
    <w:rsid w:val="00AE1A2B"/>
    <w:pPr>
      <w:spacing w:after="0" w:line="240" w:lineRule="auto"/>
    </w:pPr>
  </w:style>
  <w:style w:type="paragraph" w:customStyle="1" w:styleId="BLOCKTITLE3">
    <w:name w:val="BLOCK TITLE"/>
    <w:basedOn w:val="Normal"/>
    <w:uiPriority w:val="99"/>
    <w:qFormat/>
    <w:rsid w:val="00AE1A2B"/>
    <w:pPr>
      <w:spacing w:after="0" w:line="240" w:lineRule="auto"/>
    </w:pPr>
  </w:style>
  <w:style w:type="paragraph" w:customStyle="1" w:styleId="StyleNormalWeb10pt">
    <w:name w:val="Style Normal (Web) + 10 pt"/>
    <w:basedOn w:val="Title"/>
    <w:next w:val="Boldunderline1"/>
    <w:qFormat/>
    <w:rsid w:val="00AE1A2B"/>
    <w:pPr>
      <w:spacing w:before="0" w:after="0" w:line="240" w:lineRule="auto"/>
      <w:ind w:left="0" w:right="0"/>
      <w:jc w:val="left"/>
      <w:outlineLvl w:val="9"/>
    </w:pPr>
    <w:rPr>
      <w:rFonts w:ascii="Georgia" w:hAnsi="Georgia"/>
      <w:u w:val="none"/>
    </w:rPr>
  </w:style>
  <w:style w:type="character" w:customStyle="1" w:styleId="cardChar0">
    <w:name w:val="%card Char"/>
    <w:locked/>
    <w:rsid w:val="00AE1A2B"/>
  </w:style>
  <w:style w:type="paragraph" w:customStyle="1" w:styleId="card">
    <w:name w:val="%card"/>
    <w:basedOn w:val="Normal"/>
    <w:next w:val="BLOCKTITLE3"/>
    <w:qFormat/>
    <w:rsid w:val="00AE1A2B"/>
    <w:pPr>
      <w:spacing w:after="0" w:line="240" w:lineRule="auto"/>
    </w:pPr>
  </w:style>
  <w:style w:type="character" w:customStyle="1" w:styleId="UnunderlinedTextChar">
    <w:name w:val="Ununderlined Text Char"/>
    <w:locked/>
    <w:rsid w:val="00AE1A2B"/>
  </w:style>
  <w:style w:type="paragraph" w:customStyle="1" w:styleId="UnunderlinedText">
    <w:name w:val="Ununderlined Text"/>
    <w:basedOn w:val="Normal"/>
    <w:next w:val="card"/>
    <w:autoRedefine/>
    <w:qFormat/>
    <w:rsid w:val="00AE1A2B"/>
    <w:pPr>
      <w:spacing w:after="0" w:line="240" w:lineRule="auto"/>
    </w:pPr>
  </w:style>
  <w:style w:type="character" w:customStyle="1" w:styleId="ReallyfuckingsmallCharCharCharChar">
    <w:name w:val="Really fucking small Char Char Char Char"/>
    <w:locked/>
    <w:rsid w:val="00AE1A2B"/>
  </w:style>
  <w:style w:type="paragraph" w:customStyle="1" w:styleId="ReallyfuckingsmallCharCharChar">
    <w:name w:val="Really fucking small Char Char Char"/>
    <w:basedOn w:val="Normal"/>
    <w:next w:val="NoSpacing"/>
    <w:qFormat/>
    <w:rsid w:val="00AE1A2B"/>
    <w:pPr>
      <w:spacing w:after="0" w:line="240" w:lineRule="auto"/>
    </w:pPr>
  </w:style>
  <w:style w:type="character" w:customStyle="1" w:styleId="CardDownx1Char">
    <w:name w:val="CardDown x1 Char"/>
    <w:locked/>
    <w:rsid w:val="00AE1A2B"/>
  </w:style>
  <w:style w:type="paragraph" w:customStyle="1" w:styleId="CardDownx1">
    <w:name w:val="CardDown x1"/>
    <w:basedOn w:val="Normal"/>
    <w:next w:val="Regular"/>
    <w:qFormat/>
    <w:rsid w:val="00AE1A2B"/>
    <w:pPr>
      <w:spacing w:after="0" w:line="240" w:lineRule="auto"/>
    </w:pPr>
  </w:style>
  <w:style w:type="paragraph" w:customStyle="1" w:styleId="CardDownx15">
    <w:name w:val="CardDown x1.5"/>
    <w:basedOn w:val="Normal"/>
    <w:qFormat/>
    <w:rsid w:val="00AE1A2B"/>
    <w:pPr>
      <w:spacing w:after="0" w:line="240" w:lineRule="auto"/>
    </w:pPr>
  </w:style>
  <w:style w:type="paragraph" w:customStyle="1" w:styleId="Reallyfuckingsmall">
    <w:name w:val="Really fucking small"/>
    <w:basedOn w:val="Normal"/>
    <w:qFormat/>
    <w:rsid w:val="00AE1A2B"/>
    <w:pPr>
      <w:spacing w:after="0" w:line="240" w:lineRule="auto"/>
    </w:pPr>
  </w:style>
  <w:style w:type="character" w:customStyle="1" w:styleId="FullCiteChar">
    <w:name w:val="Full Cite Char"/>
    <w:locked/>
    <w:rsid w:val="00AE1A2B"/>
  </w:style>
  <w:style w:type="paragraph" w:customStyle="1" w:styleId="FullCite">
    <w:name w:val="Full Cite"/>
    <w:basedOn w:val="Normal"/>
    <w:next w:val="Normal"/>
    <w:qFormat/>
    <w:rsid w:val="00AE1A2B"/>
    <w:pPr>
      <w:spacing w:after="0" w:line="240" w:lineRule="auto"/>
    </w:pPr>
  </w:style>
  <w:style w:type="paragraph" w:customStyle="1" w:styleId="CiteTag">
    <w:name w:val="Cite/Tag"/>
    <w:basedOn w:val="Normal"/>
    <w:uiPriority w:val="99"/>
    <w:qFormat/>
    <w:rsid w:val="00AE1A2B"/>
    <w:pPr>
      <w:spacing w:after="0" w:line="240" w:lineRule="auto"/>
    </w:pPr>
  </w:style>
  <w:style w:type="paragraph" w:customStyle="1" w:styleId="cardtext4">
    <w:name w:val="cardtext"/>
    <w:basedOn w:val="Normal"/>
    <w:next w:val="Reallyfuckingsmall"/>
    <w:qFormat/>
    <w:rsid w:val="00AE1A2B"/>
    <w:pPr>
      <w:spacing w:after="0" w:line="240" w:lineRule="auto"/>
    </w:pPr>
  </w:style>
  <w:style w:type="paragraph" w:customStyle="1" w:styleId="Heading5SizeDown">
    <w:name w:val="Heading 5 Size Down"/>
    <w:basedOn w:val="Normal"/>
    <w:autoRedefine/>
    <w:qFormat/>
    <w:rsid w:val="00AE1A2B"/>
    <w:pPr>
      <w:spacing w:after="0" w:line="240" w:lineRule="auto"/>
    </w:pPr>
  </w:style>
  <w:style w:type="character" w:customStyle="1" w:styleId="evidencetextChar">
    <w:name w:val="evidence text Char"/>
    <w:locked/>
    <w:rsid w:val="00AE1A2B"/>
  </w:style>
  <w:style w:type="character" w:customStyle="1" w:styleId="StyleStyleArialNarrow9ptLeft-075ArialNarrowChar">
    <w:name w:val="Style Style Arial Narrow 9 pt Left:  -0.75&quot; + Arial Narrow Char"/>
    <w:locked/>
    <w:rsid w:val="00AE1A2B"/>
  </w:style>
  <w:style w:type="paragraph" w:customStyle="1" w:styleId="StyleStyleArialNarrow9ptLeft-075ArialNarrow">
    <w:name w:val="Style Style Arial Narrow 9 pt Left:  -0.75&quot; + Arial Narrow"/>
    <w:basedOn w:val="Normal"/>
    <w:next w:val="Heading5SizeDown"/>
    <w:qFormat/>
    <w:rsid w:val="00AE1A2B"/>
    <w:pPr>
      <w:spacing w:after="0" w:line="240" w:lineRule="auto"/>
    </w:pPr>
  </w:style>
  <w:style w:type="character" w:customStyle="1" w:styleId="StyleStyleCardTextLeft-075Right0Char">
    <w:name w:val="Style Style Card Text + Left:  -0.75&quot; + Right:  0&quot; Char"/>
    <w:locked/>
    <w:rsid w:val="00AE1A2B"/>
  </w:style>
  <w:style w:type="paragraph" w:customStyle="1" w:styleId="StyleStyleCardTextLeft-075Right0">
    <w:name w:val="Style Style Card Text + Left:  -0.75&quot; + Right:  0&quot;"/>
    <w:basedOn w:val="Normal"/>
    <w:next w:val="evidencetext"/>
    <w:autoRedefine/>
    <w:qFormat/>
    <w:rsid w:val="00AE1A2B"/>
    <w:pPr>
      <w:spacing w:after="0" w:line="240" w:lineRule="auto"/>
    </w:pPr>
  </w:style>
  <w:style w:type="paragraph" w:customStyle="1" w:styleId="ecxmsonormal">
    <w:name w:val="ecxmsonormal"/>
    <w:basedOn w:val="Normal"/>
    <w:qFormat/>
    <w:rsid w:val="00AE1A2B"/>
    <w:pPr>
      <w:spacing w:after="0" w:line="240" w:lineRule="auto"/>
    </w:pPr>
  </w:style>
  <w:style w:type="character" w:customStyle="1" w:styleId="DebateUnderlineBoldChar">
    <w:name w:val="Debate Underline Bold Char"/>
    <w:locked/>
    <w:rsid w:val="00AE1A2B"/>
  </w:style>
  <w:style w:type="paragraph" w:customStyle="1" w:styleId="DebateUnderlineBold">
    <w:name w:val="Debate Underline Bold"/>
    <w:basedOn w:val="Cardtext0"/>
    <w:qFormat/>
    <w:rsid w:val="00AE1A2B"/>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AE1A2B"/>
  </w:style>
  <w:style w:type="paragraph" w:customStyle="1" w:styleId="StyleArialNarrow12ptBoldLeft-075">
    <w:name w:val="Style Arial Narrow 12 pt Bold Left:  -0.75&quot;"/>
    <w:basedOn w:val="Normal"/>
    <w:next w:val="ecxmsonormal"/>
    <w:qFormat/>
    <w:rsid w:val="00AE1A2B"/>
    <w:pPr>
      <w:spacing w:after="0" w:line="240" w:lineRule="auto"/>
    </w:pPr>
  </w:style>
  <w:style w:type="character" w:customStyle="1" w:styleId="StyleStyleevidencetextBorderSinglesolidlineAuto05Char">
    <w:name w:val="Style Style evidence text + Border: : (Single solid line Auto  0.5 ... Char"/>
    <w:locked/>
    <w:rsid w:val="00AE1A2B"/>
  </w:style>
  <w:style w:type="paragraph" w:customStyle="1" w:styleId="StyleStyleevidencetextBorderSinglesolidlineAuto05">
    <w:name w:val="Style Style evidence text + Border: : (Single solid line Auto  0.5 ..."/>
    <w:basedOn w:val="Normal"/>
    <w:next w:val="DebateUnderlineBold"/>
    <w:qFormat/>
    <w:rsid w:val="00AE1A2B"/>
    <w:pPr>
      <w:spacing w:after="0" w:line="240" w:lineRule="auto"/>
    </w:pPr>
  </w:style>
  <w:style w:type="character" w:customStyle="1" w:styleId="StyleevidencetextBorderSinglesolidlineAuto05ptLChar">
    <w:name w:val="Style evidence text + Border: : (Single solid line Auto  0.5 pt L... Char"/>
    <w:locked/>
    <w:rsid w:val="00AE1A2B"/>
  </w:style>
  <w:style w:type="paragraph" w:customStyle="1" w:styleId="StyleevidencetextBorderSinglesolidlineAuto05ptL">
    <w:name w:val="Style evidence text + Border: : (Single solid line Auto  0.5 pt L..."/>
    <w:basedOn w:val="CiteTag"/>
    <w:next w:val="StyleArialNarrow12ptBoldLeft-075"/>
    <w:qFormat/>
    <w:rsid w:val="00AE1A2B"/>
  </w:style>
  <w:style w:type="character" w:customStyle="1" w:styleId="HighlightingChar">
    <w:name w:val="Highlighting Char"/>
    <w:locked/>
    <w:rsid w:val="00AE1A2B"/>
  </w:style>
  <w:style w:type="paragraph" w:customStyle="1" w:styleId="Highlighting">
    <w:name w:val="Highlighting"/>
    <w:basedOn w:val="Normal"/>
    <w:next w:val="StyleStyleevidencetextBorderSinglesolidlineAuto05"/>
    <w:autoRedefine/>
    <w:qFormat/>
    <w:rsid w:val="00AE1A2B"/>
    <w:pPr>
      <w:spacing w:after="0" w:line="240" w:lineRule="auto"/>
    </w:pPr>
  </w:style>
  <w:style w:type="paragraph" w:customStyle="1" w:styleId="CiteCharCharCharChar">
    <w:name w:val="Cite Char Char Char Char"/>
    <w:basedOn w:val="Normal"/>
    <w:next w:val="Normal"/>
    <w:qFormat/>
    <w:rsid w:val="00AE1A2B"/>
    <w:pPr>
      <w:spacing w:after="0" w:line="240" w:lineRule="auto"/>
    </w:pPr>
  </w:style>
  <w:style w:type="character" w:customStyle="1" w:styleId="UnderliningCharChar1CharCharChar">
    <w:name w:val="Underlining Char Char1 Char Char Char"/>
    <w:locked/>
    <w:rsid w:val="00AE1A2B"/>
  </w:style>
  <w:style w:type="paragraph" w:customStyle="1" w:styleId="UnderliningCharChar1CharChar">
    <w:name w:val="Underlining Char Char1 Char Char"/>
    <w:basedOn w:val="Normal"/>
    <w:next w:val="Normal"/>
    <w:qFormat/>
    <w:rsid w:val="00AE1A2B"/>
    <w:pPr>
      <w:spacing w:after="0" w:line="240" w:lineRule="auto"/>
    </w:pPr>
  </w:style>
  <w:style w:type="character" w:customStyle="1" w:styleId="CiteCharCharCharCharCharChar">
    <w:name w:val="Cite Char Char Char Char Char Char"/>
    <w:locked/>
    <w:rsid w:val="00AE1A2B"/>
  </w:style>
  <w:style w:type="paragraph" w:customStyle="1" w:styleId="CiteCharCharCharCharChar">
    <w:name w:val="Cite Char Char Char Char Char"/>
    <w:basedOn w:val="Normal"/>
    <w:next w:val="Normal"/>
    <w:qFormat/>
    <w:rsid w:val="00AE1A2B"/>
    <w:pPr>
      <w:spacing w:after="0" w:line="240" w:lineRule="auto"/>
    </w:pPr>
  </w:style>
  <w:style w:type="character" w:customStyle="1" w:styleId="UnderliningCharCharChar">
    <w:name w:val="Underlining Char Char Char"/>
    <w:locked/>
    <w:rsid w:val="00AE1A2B"/>
  </w:style>
  <w:style w:type="paragraph" w:customStyle="1" w:styleId="UnderliningCharChar">
    <w:name w:val="Underlining Char Char"/>
    <w:basedOn w:val="Normal"/>
    <w:next w:val="Normal"/>
    <w:qFormat/>
    <w:rsid w:val="00AE1A2B"/>
    <w:pPr>
      <w:spacing w:after="0" w:line="240" w:lineRule="auto"/>
    </w:pPr>
  </w:style>
  <w:style w:type="paragraph" w:customStyle="1" w:styleId="Style120">
    <w:name w:val="Style 12"/>
    <w:qFormat/>
    <w:rsid w:val="00AE1A2B"/>
    <w:pPr>
      <w:spacing w:after="200" w:line="276" w:lineRule="auto"/>
    </w:pPr>
    <w:rPr>
      <w:rFonts w:eastAsiaTheme="minorHAnsi"/>
      <w:sz w:val="22"/>
      <w:szCs w:val="22"/>
    </w:rPr>
  </w:style>
  <w:style w:type="paragraph" w:customStyle="1" w:styleId="Style7">
    <w:name w:val="Style 7"/>
    <w:next w:val="CiteCharCharCharCharChar"/>
    <w:qFormat/>
    <w:rsid w:val="00AE1A2B"/>
    <w:pPr>
      <w:spacing w:after="200" w:line="276" w:lineRule="auto"/>
    </w:pPr>
    <w:rPr>
      <w:rFonts w:eastAsiaTheme="minorHAnsi"/>
      <w:sz w:val="22"/>
      <w:szCs w:val="22"/>
    </w:rPr>
  </w:style>
  <w:style w:type="paragraph" w:customStyle="1" w:styleId="Style9">
    <w:name w:val="Style 9"/>
    <w:qFormat/>
    <w:rsid w:val="00AE1A2B"/>
    <w:pPr>
      <w:spacing w:after="200" w:line="276" w:lineRule="auto"/>
    </w:pPr>
    <w:rPr>
      <w:rFonts w:eastAsiaTheme="minorHAnsi"/>
      <w:sz w:val="22"/>
      <w:szCs w:val="22"/>
    </w:rPr>
  </w:style>
  <w:style w:type="paragraph" w:customStyle="1" w:styleId="Emphasis3">
    <w:name w:val="Emphasis3"/>
    <w:next w:val="UnderliningCharChar"/>
    <w:qFormat/>
    <w:rsid w:val="00AE1A2B"/>
    <w:pPr>
      <w:spacing w:after="200" w:line="276" w:lineRule="auto"/>
    </w:pPr>
    <w:rPr>
      <w:rFonts w:eastAsiaTheme="minorHAnsi"/>
      <w:sz w:val="22"/>
      <w:szCs w:val="22"/>
    </w:rPr>
  </w:style>
  <w:style w:type="paragraph" w:customStyle="1" w:styleId="SmallCard">
    <w:name w:val="Small Card"/>
    <w:basedOn w:val="Normal"/>
    <w:next w:val="Style7"/>
    <w:uiPriority w:val="99"/>
    <w:qFormat/>
    <w:rsid w:val="00AE1A2B"/>
    <w:pPr>
      <w:spacing w:after="0" w:line="240" w:lineRule="auto"/>
    </w:pPr>
  </w:style>
  <w:style w:type="paragraph" w:customStyle="1" w:styleId="BreifTitle">
    <w:name w:val="Breif Title"/>
    <w:basedOn w:val="Normal"/>
    <w:next w:val="Style9"/>
    <w:autoRedefine/>
    <w:uiPriority w:val="99"/>
    <w:qFormat/>
    <w:rsid w:val="00AE1A2B"/>
    <w:pPr>
      <w:spacing w:after="0" w:line="240" w:lineRule="auto"/>
    </w:pPr>
  </w:style>
  <w:style w:type="paragraph" w:customStyle="1" w:styleId="Normal10pt">
    <w:name w:val="Normal + 10 pt"/>
    <w:basedOn w:val="Normal"/>
    <w:next w:val="Emphasis3"/>
    <w:uiPriority w:val="99"/>
    <w:qFormat/>
    <w:rsid w:val="00AE1A2B"/>
    <w:pPr>
      <w:spacing w:after="0" w:line="240" w:lineRule="auto"/>
    </w:pPr>
  </w:style>
  <w:style w:type="paragraph" w:customStyle="1" w:styleId="formfldssel">
    <w:name w:val="formfldssel"/>
    <w:basedOn w:val="Normal"/>
    <w:qFormat/>
    <w:rsid w:val="00AE1A2B"/>
    <w:pPr>
      <w:spacing w:after="0" w:line="240" w:lineRule="auto"/>
    </w:pPr>
  </w:style>
  <w:style w:type="paragraph" w:customStyle="1" w:styleId="hpleftlk">
    <w:name w:val="hpleftlk"/>
    <w:basedOn w:val="Normal"/>
    <w:next w:val="SmallCard"/>
    <w:qFormat/>
    <w:rsid w:val="00AE1A2B"/>
    <w:pPr>
      <w:spacing w:after="0" w:line="240" w:lineRule="auto"/>
    </w:pPr>
  </w:style>
  <w:style w:type="paragraph" w:customStyle="1" w:styleId="lblu">
    <w:name w:val="lblu"/>
    <w:basedOn w:val="Normal"/>
    <w:next w:val="BreifTitle"/>
    <w:qFormat/>
    <w:rsid w:val="00AE1A2B"/>
    <w:pPr>
      <w:spacing w:after="0" w:line="240" w:lineRule="auto"/>
    </w:pPr>
  </w:style>
  <w:style w:type="paragraph" w:customStyle="1" w:styleId="Underlinestyle">
    <w:name w:val="Underlinestyle"/>
    <w:basedOn w:val="Normal"/>
    <w:next w:val="Normal10pt"/>
    <w:qFormat/>
    <w:rsid w:val="00AE1A2B"/>
    <w:pPr>
      <w:spacing w:after="0" w:line="240" w:lineRule="auto"/>
    </w:pPr>
  </w:style>
  <w:style w:type="paragraph" w:customStyle="1" w:styleId="DebateCiteCharChar">
    <w:name w:val="Debate Cite Char Char"/>
    <w:basedOn w:val="Normal"/>
    <w:next w:val="formfldssel"/>
    <w:autoRedefine/>
    <w:qFormat/>
    <w:rsid w:val="00AE1A2B"/>
    <w:pPr>
      <w:spacing w:after="0" w:line="240" w:lineRule="auto"/>
    </w:pPr>
  </w:style>
  <w:style w:type="paragraph" w:customStyle="1" w:styleId="StyleTagandCiteFranklinGothicDemi">
    <w:name w:val="Style Tag and Cite + Franklin Gothic Demi"/>
    <w:basedOn w:val="HotRoute"/>
    <w:next w:val="lblu"/>
    <w:autoRedefine/>
    <w:uiPriority w:val="99"/>
    <w:qFormat/>
    <w:rsid w:val="00AE1A2B"/>
    <w:pPr>
      <w:ind w:left="0"/>
    </w:pPr>
    <w:rPr>
      <w:rFonts w:eastAsiaTheme="minorHAnsi"/>
      <w:color w:val="auto"/>
    </w:rPr>
  </w:style>
  <w:style w:type="paragraph" w:customStyle="1" w:styleId="StyleStyleTagandCiteFranklinGothicDemi11pt">
    <w:name w:val="Style Style Tag and Cite + Franklin Gothic Demi + 11 pt"/>
    <w:basedOn w:val="lblu"/>
    <w:next w:val="Underlinestyle"/>
    <w:autoRedefine/>
    <w:uiPriority w:val="99"/>
    <w:qFormat/>
    <w:rsid w:val="00AE1A2B"/>
  </w:style>
  <w:style w:type="paragraph" w:customStyle="1" w:styleId="CiteCard0">
    <w:name w:val="Cite/Card"/>
    <w:basedOn w:val="Normal"/>
    <w:next w:val="StyleTagandCiteFranklinGothicDemi"/>
    <w:qFormat/>
    <w:rsid w:val="00AE1A2B"/>
    <w:pPr>
      <w:spacing w:after="0" w:line="240" w:lineRule="auto"/>
    </w:pPr>
  </w:style>
  <w:style w:type="paragraph" w:customStyle="1" w:styleId="tagCharCharCharCharCharCharChar">
    <w:name w:val="tag Char Char Char Char Char Char Char"/>
    <w:basedOn w:val="Normal"/>
    <w:next w:val="StyleStyleTagandCiteFranklinGothicDemi11pt"/>
    <w:uiPriority w:val="99"/>
    <w:qFormat/>
    <w:rsid w:val="00AE1A2B"/>
    <w:pPr>
      <w:spacing w:after="0" w:line="240" w:lineRule="auto"/>
    </w:pPr>
  </w:style>
  <w:style w:type="paragraph" w:customStyle="1" w:styleId="title-bold-medium">
    <w:name w:val="title-bold-medium"/>
    <w:basedOn w:val="Normal"/>
    <w:next w:val="TagCite2"/>
    <w:uiPriority w:val="99"/>
    <w:qFormat/>
    <w:rsid w:val="00AE1A2B"/>
    <w:pPr>
      <w:spacing w:after="0" w:line="240" w:lineRule="auto"/>
    </w:pPr>
  </w:style>
  <w:style w:type="paragraph" w:customStyle="1" w:styleId="lact">
    <w:name w:val="lact"/>
    <w:basedOn w:val="Normal"/>
    <w:next w:val="CiteCard0"/>
    <w:uiPriority w:val="99"/>
    <w:qFormat/>
    <w:rsid w:val="00AE1A2B"/>
    <w:pPr>
      <w:spacing w:after="0" w:line="240" w:lineRule="auto"/>
    </w:pPr>
  </w:style>
  <w:style w:type="paragraph" w:customStyle="1" w:styleId="shellscontentions">
    <w:name w:val="shells/contentions"/>
    <w:basedOn w:val="DebateCiteCharChar"/>
    <w:next w:val="tagCharCharCharCharCharCharChar"/>
    <w:uiPriority w:val="99"/>
    <w:qFormat/>
    <w:rsid w:val="00AE1A2B"/>
  </w:style>
  <w:style w:type="paragraph" w:customStyle="1" w:styleId="BriefTitle1">
    <w:name w:val="Brief Title 1"/>
    <w:basedOn w:val="Normal"/>
    <w:next w:val="title-bold-medium"/>
    <w:uiPriority w:val="99"/>
    <w:qFormat/>
    <w:rsid w:val="00AE1A2B"/>
    <w:pPr>
      <w:spacing w:after="0" w:line="240" w:lineRule="auto"/>
    </w:pPr>
  </w:style>
  <w:style w:type="paragraph" w:customStyle="1" w:styleId="ShellTitles">
    <w:name w:val="ShellTitles"/>
    <w:basedOn w:val="Normal"/>
    <w:next w:val="shellscontentions"/>
    <w:uiPriority w:val="99"/>
    <w:qFormat/>
    <w:rsid w:val="00AE1A2B"/>
    <w:pPr>
      <w:spacing w:after="0" w:line="240" w:lineRule="auto"/>
    </w:pPr>
  </w:style>
  <w:style w:type="paragraph" w:customStyle="1" w:styleId="ToRead">
    <w:name w:val="To Read"/>
    <w:basedOn w:val="Normal"/>
    <w:uiPriority w:val="99"/>
    <w:qFormat/>
    <w:rsid w:val="00AE1A2B"/>
    <w:pPr>
      <w:spacing w:after="0" w:line="240" w:lineRule="auto"/>
    </w:pPr>
  </w:style>
  <w:style w:type="paragraph" w:customStyle="1" w:styleId="Style21">
    <w:name w:val="Style 2"/>
    <w:basedOn w:val="Normal"/>
    <w:next w:val="ShellTitles"/>
    <w:uiPriority w:val="99"/>
    <w:qFormat/>
    <w:rsid w:val="00AE1A2B"/>
    <w:pPr>
      <w:spacing w:after="0" w:line="240" w:lineRule="auto"/>
    </w:pPr>
  </w:style>
  <w:style w:type="paragraph" w:customStyle="1" w:styleId="Style40">
    <w:name w:val="Style 4"/>
    <w:basedOn w:val="Normal"/>
    <w:uiPriority w:val="99"/>
    <w:qFormat/>
    <w:rsid w:val="00AE1A2B"/>
    <w:pPr>
      <w:spacing w:after="0" w:line="240" w:lineRule="auto"/>
    </w:pPr>
  </w:style>
  <w:style w:type="paragraph" w:customStyle="1" w:styleId="CM10">
    <w:name w:val="CM10"/>
    <w:basedOn w:val="Normal"/>
    <w:uiPriority w:val="99"/>
    <w:qFormat/>
    <w:rsid w:val="00AE1A2B"/>
    <w:pPr>
      <w:spacing w:after="0" w:line="240" w:lineRule="auto"/>
    </w:pPr>
  </w:style>
  <w:style w:type="paragraph" w:customStyle="1" w:styleId="OffensiveLanguage">
    <w:name w:val="Offensive Language"/>
    <w:basedOn w:val="Normal"/>
    <w:next w:val="Normal"/>
    <w:qFormat/>
    <w:rsid w:val="00AE1A2B"/>
    <w:pPr>
      <w:spacing w:after="0" w:line="240" w:lineRule="auto"/>
    </w:pPr>
  </w:style>
  <w:style w:type="paragraph" w:customStyle="1" w:styleId="clearformatting0">
    <w:name w:val="clear formatting"/>
    <w:basedOn w:val="Normal"/>
    <w:next w:val="Style40"/>
    <w:qFormat/>
    <w:rsid w:val="00AE1A2B"/>
    <w:pPr>
      <w:spacing w:after="0" w:line="240" w:lineRule="auto"/>
    </w:pPr>
  </w:style>
  <w:style w:type="paragraph" w:customStyle="1" w:styleId="Style18">
    <w:name w:val="Style 18"/>
    <w:next w:val="CM10"/>
    <w:uiPriority w:val="99"/>
    <w:qFormat/>
    <w:rsid w:val="00AE1A2B"/>
    <w:pPr>
      <w:spacing w:after="200" w:line="276" w:lineRule="auto"/>
    </w:pPr>
    <w:rPr>
      <w:rFonts w:eastAsiaTheme="minorHAnsi"/>
      <w:sz w:val="22"/>
      <w:szCs w:val="22"/>
    </w:rPr>
  </w:style>
  <w:style w:type="paragraph" w:customStyle="1" w:styleId="formfld">
    <w:name w:val="formfld"/>
    <w:basedOn w:val="Normal"/>
    <w:next w:val="OffensiveLanguage"/>
    <w:qFormat/>
    <w:rsid w:val="00AE1A2B"/>
    <w:pPr>
      <w:spacing w:after="0" w:line="240" w:lineRule="auto"/>
    </w:pPr>
  </w:style>
  <w:style w:type="paragraph" w:customStyle="1" w:styleId="Caption3">
    <w:name w:val="Caption3"/>
    <w:basedOn w:val="Normal"/>
    <w:next w:val="clearformatting0"/>
    <w:uiPriority w:val="99"/>
    <w:qFormat/>
    <w:rsid w:val="00AE1A2B"/>
    <w:pPr>
      <w:spacing w:after="0" w:line="240" w:lineRule="auto"/>
    </w:pPr>
  </w:style>
  <w:style w:type="paragraph" w:customStyle="1" w:styleId="teaserpermalink">
    <w:name w:val="teaser_permalink"/>
    <w:basedOn w:val="Normal"/>
    <w:next w:val="Style18"/>
    <w:uiPriority w:val="99"/>
    <w:qFormat/>
    <w:rsid w:val="00AE1A2B"/>
    <w:pPr>
      <w:spacing w:after="0" w:line="240" w:lineRule="auto"/>
    </w:pPr>
  </w:style>
  <w:style w:type="character" w:styleId="BookTitle">
    <w:name w:val="Book Title"/>
    <w:basedOn w:val="DefaultParagraphFont"/>
    <w:qFormat/>
    <w:rsid w:val="00AE1A2B"/>
    <w:rPr>
      <w:b/>
      <w:bCs/>
      <w:i/>
      <w:iCs/>
      <w:spacing w:val="5"/>
    </w:rPr>
  </w:style>
  <w:style w:type="character" w:customStyle="1" w:styleId="Heading7Char1">
    <w:name w:val="Heading 7 Char1"/>
    <w:basedOn w:val="DefaultParagraphFont"/>
    <w:semiHidden/>
    <w:rsid w:val="00AE1A2B"/>
  </w:style>
  <w:style w:type="character" w:customStyle="1" w:styleId="Heading8Char1">
    <w:name w:val="Heading 8 Char1"/>
    <w:basedOn w:val="DefaultParagraphFont"/>
    <w:semiHidden/>
    <w:rsid w:val="00AE1A2B"/>
  </w:style>
  <w:style w:type="character" w:customStyle="1" w:styleId="Heading9Char1">
    <w:name w:val="Heading 9 Char1"/>
    <w:basedOn w:val="DefaultParagraphFont"/>
    <w:semiHidden/>
    <w:rsid w:val="00AE1A2B"/>
  </w:style>
  <w:style w:type="character" w:customStyle="1" w:styleId="sup1">
    <w:name w:val="sup1"/>
    <w:rsid w:val="00AE1A2B"/>
  </w:style>
  <w:style w:type="character" w:customStyle="1" w:styleId="pgnum1">
    <w:name w:val="pgnum1"/>
    <w:rsid w:val="00AE1A2B"/>
  </w:style>
  <w:style w:type="character" w:customStyle="1" w:styleId="nw">
    <w:name w:val="nw"/>
    <w:rsid w:val="00AE1A2B"/>
  </w:style>
  <w:style w:type="character" w:customStyle="1" w:styleId="CardsHighlight">
    <w:name w:val="Cards Highlight"/>
    <w:uiPriority w:val="1"/>
    <w:rsid w:val="00AE1A2B"/>
  </w:style>
  <w:style w:type="character" w:customStyle="1" w:styleId="apple">
    <w:name w:val="apple"/>
    <w:rsid w:val="00AE1A2B"/>
  </w:style>
  <w:style w:type="character" w:customStyle="1" w:styleId="inhoud">
    <w:name w:val="inhoud"/>
    <w:rsid w:val="00AE1A2B"/>
  </w:style>
  <w:style w:type="character" w:customStyle="1" w:styleId="CardsUnderlined">
    <w:name w:val="Cards Underlined"/>
    <w:qFormat/>
    <w:rsid w:val="00AE1A2B"/>
  </w:style>
  <w:style w:type="character" w:customStyle="1" w:styleId="Cites-AuthorDate">
    <w:name w:val="Cites-Author/Date"/>
    <w:qFormat/>
    <w:rsid w:val="00AE1A2B"/>
  </w:style>
  <w:style w:type="character" w:customStyle="1" w:styleId="StyleCardtextChar10pt">
    <w:name w:val="Style Card text Char + 10 pt"/>
    <w:rsid w:val="00AE1A2B"/>
  </w:style>
  <w:style w:type="character" w:customStyle="1" w:styleId="UnderliningChar2">
    <w:name w:val="Underlining Char2"/>
    <w:rsid w:val="00AE1A2B"/>
  </w:style>
  <w:style w:type="character" w:customStyle="1" w:styleId="UnderliningChar1">
    <w:name w:val="Underlining Char1"/>
    <w:rsid w:val="00AE1A2B"/>
  </w:style>
  <w:style w:type="character" w:customStyle="1" w:styleId="smcaps">
    <w:name w:val="smcaps"/>
    <w:rsid w:val="00AE1A2B"/>
  </w:style>
  <w:style w:type="character" w:customStyle="1" w:styleId="Style1Char2">
    <w:name w:val="Style1 Char2"/>
    <w:rsid w:val="00AE1A2B"/>
  </w:style>
  <w:style w:type="character" w:customStyle="1" w:styleId="inside-head1">
    <w:name w:val="inside-head1"/>
    <w:rsid w:val="00AE1A2B"/>
  </w:style>
  <w:style w:type="character" w:customStyle="1" w:styleId="datestamp1">
    <w:name w:val="datestamp1"/>
    <w:rsid w:val="00AE1A2B"/>
  </w:style>
  <w:style w:type="character" w:customStyle="1" w:styleId="pagetools1">
    <w:name w:val="pagetools1"/>
    <w:rsid w:val="00AE1A2B"/>
  </w:style>
  <w:style w:type="character" w:customStyle="1" w:styleId="smallredtext">
    <w:name w:val="smallredtext"/>
    <w:rsid w:val="00AE1A2B"/>
  </w:style>
  <w:style w:type="character" w:customStyle="1" w:styleId="storyheading31">
    <w:name w:val="storyheading31"/>
    <w:rsid w:val="00AE1A2B"/>
  </w:style>
  <w:style w:type="character" w:customStyle="1" w:styleId="storydeck31">
    <w:name w:val="storydeck31"/>
    <w:rsid w:val="00AE1A2B"/>
  </w:style>
  <w:style w:type="character" w:customStyle="1" w:styleId="subtitle1">
    <w:name w:val="subtitle1"/>
    <w:rsid w:val="00AE1A2B"/>
  </w:style>
  <w:style w:type="character" w:customStyle="1" w:styleId="Title10">
    <w:name w:val="Title1"/>
    <w:rsid w:val="00AE1A2B"/>
  </w:style>
  <w:style w:type="character" w:customStyle="1" w:styleId="clsbiolink">
    <w:name w:val="clsbiolink"/>
    <w:rsid w:val="00AE1A2B"/>
  </w:style>
  <w:style w:type="character" w:customStyle="1" w:styleId="clssmaller">
    <w:name w:val="clssmaller"/>
    <w:rsid w:val="00AE1A2B"/>
  </w:style>
  <w:style w:type="character" w:customStyle="1" w:styleId="sm1">
    <w:name w:val="sm1"/>
    <w:rsid w:val="00AE1A2B"/>
  </w:style>
  <w:style w:type="character" w:customStyle="1" w:styleId="noindentChar">
    <w:name w:val="noindent Char"/>
    <w:rsid w:val="00AE1A2B"/>
  </w:style>
  <w:style w:type="character" w:customStyle="1" w:styleId="SmallChar1">
    <w:name w:val="Small Char1"/>
    <w:rsid w:val="00AE1A2B"/>
  </w:style>
  <w:style w:type="character" w:customStyle="1" w:styleId="fullcite0">
    <w:name w:val="fullcite"/>
    <w:rsid w:val="00AE1A2B"/>
  </w:style>
  <w:style w:type="character" w:customStyle="1" w:styleId="Style9ptThickunderline">
    <w:name w:val="Style 9 pt Thick underline"/>
    <w:rsid w:val="00AE1A2B"/>
  </w:style>
  <w:style w:type="character" w:customStyle="1" w:styleId="CardNotUnderlinedChar">
    <w:name w:val="Card Not Underlined Char"/>
    <w:rsid w:val="00AE1A2B"/>
  </w:style>
  <w:style w:type="character" w:customStyle="1" w:styleId="IndexHeadersCharChar">
    <w:name w:val="Index Headers Char Char"/>
    <w:rsid w:val="00AE1A2B"/>
  </w:style>
  <w:style w:type="character" w:customStyle="1" w:styleId="CircleChar1">
    <w:name w:val="Circle Char1"/>
    <w:rsid w:val="00AE1A2B"/>
  </w:style>
  <w:style w:type="character" w:customStyle="1" w:styleId="textmedium">
    <w:name w:val="textmedium"/>
    <w:rsid w:val="00AE1A2B"/>
  </w:style>
  <w:style w:type="character" w:customStyle="1" w:styleId="justify">
    <w:name w:val="justify"/>
    <w:rsid w:val="00AE1A2B"/>
  </w:style>
  <w:style w:type="character" w:customStyle="1" w:styleId="SmallCardTextChar">
    <w:name w:val="Small Card Text Char"/>
    <w:rsid w:val="00AE1A2B"/>
  </w:style>
  <w:style w:type="character" w:customStyle="1" w:styleId="tagChar30">
    <w:name w:val="tag Char3"/>
    <w:rsid w:val="00AE1A2B"/>
  </w:style>
  <w:style w:type="character" w:customStyle="1" w:styleId="medium-normal1">
    <w:name w:val="medium-normal1"/>
    <w:rsid w:val="00AE1A2B"/>
  </w:style>
  <w:style w:type="character" w:customStyle="1" w:styleId="inside-head">
    <w:name w:val="inside-head"/>
    <w:rsid w:val="00AE1A2B"/>
  </w:style>
  <w:style w:type="character" w:customStyle="1" w:styleId="awtw">
    <w:name w:val="awtw"/>
    <w:rsid w:val="00AE1A2B"/>
  </w:style>
  <w:style w:type="character" w:customStyle="1" w:styleId="CardText-Underlined">
    <w:name w:val="Card Text - Underlined"/>
    <w:rsid w:val="00AE1A2B"/>
  </w:style>
  <w:style w:type="character" w:customStyle="1" w:styleId="Citation-AuthorDate">
    <w:name w:val="Citation - Author/Date"/>
    <w:rsid w:val="00AE1A2B"/>
  </w:style>
  <w:style w:type="character" w:customStyle="1" w:styleId="ld3">
    <w:name w:val="ld3"/>
    <w:rsid w:val="00AE1A2B"/>
  </w:style>
  <w:style w:type="character" w:customStyle="1" w:styleId="5Notunderlined">
    <w:name w:val="5 Not underlined"/>
    <w:rsid w:val="00AE1A2B"/>
  </w:style>
  <w:style w:type="character" w:customStyle="1" w:styleId="postbody">
    <w:name w:val="postbody"/>
    <w:rsid w:val="00AE1A2B"/>
  </w:style>
  <w:style w:type="paragraph" w:styleId="EndnoteText">
    <w:name w:val="endnote text"/>
    <w:basedOn w:val="Normal"/>
    <w:link w:val="EndnoteTextChar1"/>
    <w:unhideWhenUsed/>
    <w:rsid w:val="00AE1A2B"/>
    <w:pPr>
      <w:spacing w:after="0" w:line="240" w:lineRule="auto"/>
    </w:pPr>
    <w:rPr>
      <w:sz w:val="20"/>
      <w:szCs w:val="20"/>
    </w:rPr>
  </w:style>
  <w:style w:type="character" w:customStyle="1" w:styleId="EndnoteTextChar1">
    <w:name w:val="Endnote Text Char1"/>
    <w:basedOn w:val="DefaultParagraphFont"/>
    <w:link w:val="EndnoteText"/>
    <w:rsid w:val="00AE1A2B"/>
    <w:rPr>
      <w:rFonts w:ascii="Calibri" w:hAnsi="Calibri"/>
      <w:sz w:val="20"/>
      <w:szCs w:val="20"/>
    </w:rPr>
  </w:style>
  <w:style w:type="character" w:customStyle="1" w:styleId="ssl4">
    <w:name w:val="ss_l4"/>
    <w:rsid w:val="00AE1A2B"/>
  </w:style>
  <w:style w:type="character" w:customStyle="1" w:styleId="stylestylebold12pt">
    <w:name w:val="stylestylebold12pt"/>
    <w:rsid w:val="00AE1A2B"/>
  </w:style>
  <w:style w:type="character" w:customStyle="1" w:styleId="externaledithide">
    <w:name w:val="external_edit_hide"/>
    <w:rsid w:val="00AE1A2B"/>
  </w:style>
  <w:style w:type="character" w:customStyle="1" w:styleId="grey10">
    <w:name w:val="grey10"/>
    <w:rsid w:val="00AE1A2B"/>
  </w:style>
  <w:style w:type="character" w:customStyle="1" w:styleId="CharacterStyle20">
    <w:name w:val="Character Style 20"/>
    <w:rsid w:val="00AE1A2B"/>
  </w:style>
  <w:style w:type="character" w:customStyle="1" w:styleId="Style11ptUnderlineBorderSinglesolidlineAuto05pt">
    <w:name w:val="Style 11 pt Underline Border: : (Single solid line Auto  0.5 pt..."/>
    <w:rsid w:val="00AE1A2B"/>
  </w:style>
  <w:style w:type="character" w:customStyle="1" w:styleId="A9">
    <w:name w:val="A9"/>
    <w:uiPriority w:val="99"/>
    <w:rsid w:val="00AE1A2B"/>
  </w:style>
  <w:style w:type="character" w:customStyle="1" w:styleId="A5">
    <w:name w:val="A5"/>
    <w:uiPriority w:val="99"/>
    <w:rsid w:val="00AE1A2B"/>
  </w:style>
  <w:style w:type="character" w:customStyle="1" w:styleId="underline1">
    <w:name w:val="underline1"/>
    <w:rsid w:val="00AE1A2B"/>
  </w:style>
  <w:style w:type="character" w:customStyle="1" w:styleId="see">
    <w:name w:val="see"/>
    <w:rsid w:val="00AE1A2B"/>
  </w:style>
  <w:style w:type="character" w:customStyle="1" w:styleId="CharacterStyle2">
    <w:name w:val="Character Style 2"/>
    <w:uiPriority w:val="99"/>
    <w:rsid w:val="00AE1A2B"/>
  </w:style>
  <w:style w:type="character" w:customStyle="1" w:styleId="lightblue">
    <w:name w:val="lightblue"/>
    <w:rsid w:val="00AE1A2B"/>
  </w:style>
  <w:style w:type="character" w:customStyle="1" w:styleId="centerheadlines">
    <w:name w:val="centerheadlines"/>
    <w:rsid w:val="00AE1A2B"/>
  </w:style>
  <w:style w:type="character" w:customStyle="1" w:styleId="datetime">
    <w:name w:val="datetime"/>
    <w:rsid w:val="00AE1A2B"/>
  </w:style>
  <w:style w:type="character" w:customStyle="1" w:styleId="info">
    <w:name w:val="info"/>
    <w:rsid w:val="00AE1A2B"/>
  </w:style>
  <w:style w:type="character" w:customStyle="1" w:styleId="datestory">
    <w:name w:val="datestory"/>
    <w:rsid w:val="00AE1A2B"/>
  </w:style>
  <w:style w:type="character" w:customStyle="1" w:styleId="A1">
    <w:name w:val="A1"/>
    <w:uiPriority w:val="99"/>
    <w:rsid w:val="00AE1A2B"/>
  </w:style>
  <w:style w:type="character" w:customStyle="1" w:styleId="-SmallText-">
    <w:name w:val="-Small Text-"/>
    <w:rsid w:val="00AE1A2B"/>
  </w:style>
  <w:style w:type="character" w:customStyle="1" w:styleId="goohl1">
    <w:name w:val="goohl1"/>
    <w:rsid w:val="00AE1A2B"/>
  </w:style>
  <w:style w:type="character" w:customStyle="1" w:styleId="goohl2">
    <w:name w:val="goohl2"/>
    <w:rsid w:val="00AE1A2B"/>
  </w:style>
  <w:style w:type="character" w:customStyle="1" w:styleId="goohl0">
    <w:name w:val="goohl0"/>
    <w:rsid w:val="00AE1A2B"/>
  </w:style>
  <w:style w:type="character" w:customStyle="1" w:styleId="StyleUnderlineBorderSinglesolidlineAuto05ptLinew">
    <w:name w:val="Style Underline Border: : (Single solid line Auto  0.5 pt Line w..."/>
    <w:basedOn w:val="DefaultParagraphFont"/>
    <w:rsid w:val="00AE1A2B"/>
  </w:style>
  <w:style w:type="character" w:customStyle="1" w:styleId="citeschar10">
    <w:name w:val="citeschar1"/>
    <w:basedOn w:val="DefaultParagraphFont"/>
    <w:rsid w:val="00AE1A2B"/>
  </w:style>
  <w:style w:type="character" w:customStyle="1" w:styleId="cardunderlinedchar0">
    <w:name w:val="cardunderlinedchar"/>
    <w:basedOn w:val="DefaultParagraphFont"/>
    <w:rsid w:val="00AE1A2B"/>
  </w:style>
  <w:style w:type="paragraph" w:customStyle="1" w:styleId="Style1CharChar">
    <w:name w:val="Style1 Char Char"/>
    <w:basedOn w:val="Normal"/>
    <w:qFormat/>
    <w:rsid w:val="00AE1A2B"/>
    <w:pPr>
      <w:spacing w:after="0" w:line="240" w:lineRule="auto"/>
    </w:pPr>
  </w:style>
  <w:style w:type="character" w:customStyle="1" w:styleId="Style1CharCharChar">
    <w:name w:val="Style1 Char Char Char"/>
    <w:locked/>
    <w:rsid w:val="00AE1A2B"/>
  </w:style>
  <w:style w:type="character" w:customStyle="1" w:styleId="FootnoteTextChar1">
    <w:name w:val="Footnote Text Char1"/>
    <w:basedOn w:val="DefaultParagraphFont"/>
    <w:rsid w:val="00AE1A2B"/>
    <w:rPr>
      <w:rFonts w:ascii="Georgia" w:hAnsi="Georgia"/>
      <w:sz w:val="20"/>
      <w:szCs w:val="20"/>
    </w:rPr>
  </w:style>
  <w:style w:type="character" w:customStyle="1" w:styleId="headline">
    <w:name w:val="headline"/>
    <w:rsid w:val="00AE1A2B"/>
  </w:style>
  <w:style w:type="character" w:customStyle="1" w:styleId="provider">
    <w:name w:val="provider"/>
    <w:basedOn w:val="DefaultParagraphFont"/>
    <w:rsid w:val="00AE1A2B"/>
  </w:style>
  <w:style w:type="character" w:customStyle="1" w:styleId="ilad">
    <w:name w:val="il_ad"/>
    <w:rsid w:val="00AE1A2B"/>
  </w:style>
  <w:style w:type="character" w:customStyle="1" w:styleId="grame">
    <w:name w:val="grame"/>
    <w:rsid w:val="00AE1A2B"/>
  </w:style>
  <w:style w:type="character" w:customStyle="1" w:styleId="spelle">
    <w:name w:val="spelle"/>
    <w:rsid w:val="00AE1A2B"/>
  </w:style>
  <w:style w:type="character" w:customStyle="1" w:styleId="vitstorybyline">
    <w:name w:val="vitstorybyline"/>
    <w:rsid w:val="00AE1A2B"/>
  </w:style>
  <w:style w:type="character" w:customStyle="1" w:styleId="yahoobuzzbadge-form">
    <w:name w:val="yahoobuzzbadge-form"/>
    <w:rsid w:val="00AE1A2B"/>
  </w:style>
  <w:style w:type="character" w:customStyle="1" w:styleId="tickerlinx">
    <w:name w:val="tickerlinx"/>
    <w:rsid w:val="00AE1A2B"/>
  </w:style>
  <w:style w:type="character" w:customStyle="1" w:styleId="post-author">
    <w:name w:val="post-author"/>
    <w:rsid w:val="00AE1A2B"/>
  </w:style>
  <w:style w:type="character" w:customStyle="1" w:styleId="post-timestamp">
    <w:name w:val="post-timestamp"/>
    <w:rsid w:val="00AE1A2B"/>
  </w:style>
  <w:style w:type="character" w:customStyle="1" w:styleId="mw-headline">
    <w:name w:val="mw-headline"/>
    <w:rsid w:val="00AE1A2B"/>
  </w:style>
  <w:style w:type="character" w:customStyle="1" w:styleId="month">
    <w:name w:val="month"/>
    <w:rsid w:val="00AE1A2B"/>
  </w:style>
  <w:style w:type="character" w:customStyle="1" w:styleId="2xBoldUnderline">
    <w:name w:val="2x_Bold_Underline"/>
    <w:rsid w:val="00AE1A2B"/>
  </w:style>
  <w:style w:type="character" w:customStyle="1" w:styleId="texttitlebigred">
    <w:name w:val="texttitlebigred"/>
    <w:rsid w:val="00AE1A2B"/>
  </w:style>
  <w:style w:type="character" w:customStyle="1" w:styleId="subtitles">
    <w:name w:val="subtitles"/>
    <w:rsid w:val="00AE1A2B"/>
  </w:style>
  <w:style w:type="character" w:customStyle="1" w:styleId="UnderlineCharChar1">
    <w:name w:val="Underline Char Char1"/>
    <w:rsid w:val="00AE1A2B"/>
  </w:style>
  <w:style w:type="character" w:customStyle="1" w:styleId="CiteCardChar1">
    <w:name w:val="Cite_Card Char1"/>
    <w:rsid w:val="00AE1A2B"/>
  </w:style>
  <w:style w:type="character" w:customStyle="1" w:styleId="ptitleinside">
    <w:name w:val="p_title_inside"/>
    <w:rsid w:val="00AE1A2B"/>
  </w:style>
  <w:style w:type="character" w:customStyle="1" w:styleId="paramv">
    <w:name w:val="paramv"/>
    <w:rsid w:val="00AE1A2B"/>
  </w:style>
  <w:style w:type="character" w:customStyle="1" w:styleId="quotepeekbase">
    <w:name w:val="quotepeekbase"/>
    <w:rsid w:val="00AE1A2B"/>
  </w:style>
  <w:style w:type="character" w:customStyle="1" w:styleId="symbol">
    <w:name w:val="symbol"/>
    <w:rsid w:val="00AE1A2B"/>
  </w:style>
  <w:style w:type="character" w:customStyle="1" w:styleId="data">
    <w:name w:val="data"/>
    <w:rsid w:val="00AE1A2B"/>
  </w:style>
  <w:style w:type="character" w:customStyle="1" w:styleId="cross-head">
    <w:name w:val="cross-head"/>
    <w:rsid w:val="00AE1A2B"/>
  </w:style>
  <w:style w:type="character" w:customStyle="1" w:styleId="scaps">
    <w:name w:val="scaps"/>
    <w:rsid w:val="00AE1A2B"/>
  </w:style>
  <w:style w:type="character" w:customStyle="1" w:styleId="pub-date">
    <w:name w:val="pub-date"/>
    <w:rsid w:val="00AE1A2B"/>
  </w:style>
  <w:style w:type="character" w:customStyle="1" w:styleId="StyleTimesNewRoman12ptBold">
    <w:name w:val="Style Times New Roman 12 pt Bold"/>
    <w:rsid w:val="00AE1A2B"/>
  </w:style>
  <w:style w:type="character" w:customStyle="1" w:styleId="AuthorDateF4">
    <w:name w:val="Author Date (F4)"/>
    <w:rsid w:val="00AE1A2B"/>
  </w:style>
  <w:style w:type="character" w:customStyle="1" w:styleId="BoldUnderlineF6">
    <w:name w:val="Bold Underline (F6)"/>
    <w:rsid w:val="00AE1A2B"/>
  </w:style>
  <w:style w:type="character" w:customStyle="1" w:styleId="grouptext">
    <w:name w:val="group_text"/>
    <w:rsid w:val="00AE1A2B"/>
  </w:style>
  <w:style w:type="character" w:customStyle="1" w:styleId="authors">
    <w:name w:val="authors"/>
    <w:rsid w:val="00AE1A2B"/>
  </w:style>
  <w:style w:type="character" w:customStyle="1" w:styleId="StyleArial12ptBoldItalic">
    <w:name w:val="Style Arial 12 pt Bold Italic"/>
    <w:rsid w:val="00AE1A2B"/>
  </w:style>
  <w:style w:type="character" w:customStyle="1" w:styleId="verdana12grey1">
    <w:name w:val="verdana12grey1"/>
    <w:rsid w:val="00AE1A2B"/>
  </w:style>
  <w:style w:type="character" w:customStyle="1" w:styleId="verdana9grey1a">
    <w:name w:val="verdana9grey1a"/>
    <w:rsid w:val="00AE1A2B"/>
  </w:style>
  <w:style w:type="character" w:customStyle="1" w:styleId="nn-twttr-share-btn">
    <w:name w:val="nn-twttr-share-btn"/>
    <w:rsid w:val="00AE1A2B"/>
  </w:style>
  <w:style w:type="character" w:customStyle="1" w:styleId="count">
    <w:name w:val="count"/>
    <w:rsid w:val="00AE1A2B"/>
  </w:style>
  <w:style w:type="character" w:customStyle="1" w:styleId="fbbuttontext">
    <w:name w:val="fb_button_text"/>
    <w:rsid w:val="00AE1A2B"/>
  </w:style>
  <w:style w:type="character" w:customStyle="1" w:styleId="comment-count">
    <w:name w:val="comment-count"/>
    <w:rsid w:val="00AE1A2B"/>
  </w:style>
  <w:style w:type="character" w:customStyle="1" w:styleId="comment-count-text">
    <w:name w:val="comment-count-text"/>
    <w:rsid w:val="00AE1A2B"/>
  </w:style>
  <w:style w:type="character" w:customStyle="1" w:styleId="author-name">
    <w:name w:val="author-name"/>
    <w:rsid w:val="00AE1A2B"/>
  </w:style>
  <w:style w:type="character" w:customStyle="1" w:styleId="lightheader">
    <w:name w:val="lightheader"/>
    <w:rsid w:val="00AE1A2B"/>
  </w:style>
  <w:style w:type="character" w:customStyle="1" w:styleId="CiteCardCharCharCharCharChar">
    <w:name w:val="Cite_Card Char Char Char Char Char"/>
    <w:rsid w:val="00AE1A2B"/>
  </w:style>
  <w:style w:type="character" w:customStyle="1" w:styleId="CiteCardCharCharCharCharCharChar">
    <w:name w:val="Cite_Card Char Char Char Char Char Char"/>
    <w:rsid w:val="00AE1A2B"/>
  </w:style>
  <w:style w:type="character" w:customStyle="1" w:styleId="yahoobuzzbadge">
    <w:name w:val="yahoobuzzbadge"/>
    <w:rsid w:val="00AE1A2B"/>
  </w:style>
  <w:style w:type="character" w:customStyle="1" w:styleId="fbsharecountinner">
    <w:name w:val="fb_share_count_inner"/>
    <w:rsid w:val="00AE1A2B"/>
  </w:style>
  <w:style w:type="character" w:customStyle="1" w:styleId="fbconnectbuttontext">
    <w:name w:val="fbconnectbutton_text"/>
    <w:rsid w:val="00AE1A2B"/>
  </w:style>
  <w:style w:type="paragraph" w:customStyle="1" w:styleId="Sourcename">
    <w:name w:val="Source name"/>
    <w:basedOn w:val="Normal"/>
    <w:qFormat/>
    <w:rsid w:val="00AE1A2B"/>
    <w:pPr>
      <w:spacing w:after="0" w:line="240" w:lineRule="auto"/>
    </w:pPr>
  </w:style>
  <w:style w:type="character" w:customStyle="1" w:styleId="SourcenameChar">
    <w:name w:val="Source name Char"/>
    <w:locked/>
    <w:rsid w:val="00AE1A2B"/>
  </w:style>
  <w:style w:type="character" w:customStyle="1" w:styleId="StrongEmphasis">
    <w:name w:val="Strong Emphasis"/>
    <w:rsid w:val="00AE1A2B"/>
  </w:style>
  <w:style w:type="character" w:customStyle="1" w:styleId="Caption2">
    <w:name w:val="Caption2"/>
    <w:rsid w:val="00AE1A2B"/>
  </w:style>
  <w:style w:type="character" w:customStyle="1" w:styleId="Style11ptItalicUnderline">
    <w:name w:val="Style 11 pt Italic Underline"/>
    <w:rsid w:val="00AE1A2B"/>
  </w:style>
  <w:style w:type="character" w:customStyle="1" w:styleId="Style11ptItalic">
    <w:name w:val="Style 11 pt Italic"/>
    <w:rsid w:val="00AE1A2B"/>
  </w:style>
  <w:style w:type="character" w:customStyle="1" w:styleId="Style6pt">
    <w:name w:val="Style 6 pt"/>
    <w:qFormat/>
    <w:rsid w:val="00AE1A2B"/>
  </w:style>
  <w:style w:type="character" w:customStyle="1" w:styleId="article-articlebody">
    <w:name w:val="article-articlebody"/>
    <w:basedOn w:val="DefaultParagraphFont"/>
    <w:rsid w:val="00AE1A2B"/>
  </w:style>
  <w:style w:type="character" w:customStyle="1" w:styleId="pageheader0">
    <w:name w:val="pageheader"/>
    <w:basedOn w:val="DefaultParagraphFont"/>
    <w:rsid w:val="00AE1A2B"/>
  </w:style>
  <w:style w:type="character" w:customStyle="1" w:styleId="AuthorCharChar">
    <w:name w:val="Author Char Char"/>
    <w:rsid w:val="00AE1A2B"/>
  </w:style>
  <w:style w:type="character" w:customStyle="1" w:styleId="smallchar0">
    <w:name w:val="smallchar"/>
    <w:basedOn w:val="DefaultParagraphFont"/>
    <w:rsid w:val="00AE1A2B"/>
  </w:style>
  <w:style w:type="character" w:customStyle="1" w:styleId="Shortcite">
    <w:name w:val="Shortcite"/>
    <w:rsid w:val="00AE1A2B"/>
  </w:style>
  <w:style w:type="character" w:customStyle="1" w:styleId="Longcite">
    <w:name w:val="Longcite"/>
    <w:rsid w:val="00AE1A2B"/>
  </w:style>
  <w:style w:type="character" w:customStyle="1" w:styleId="StyleStyle7pt8pt">
    <w:name w:val="Style Style 7 pt + 8 pt"/>
    <w:rsid w:val="00AE1A2B"/>
  </w:style>
  <w:style w:type="character" w:customStyle="1" w:styleId="StyleStyleThickunderlineBold1">
    <w:name w:val="Style Style Thick underline + Bold1"/>
    <w:rsid w:val="00AE1A2B"/>
  </w:style>
  <w:style w:type="character" w:customStyle="1" w:styleId="StyleUnderline2">
    <w:name w:val="Style Underline2"/>
    <w:rsid w:val="00AE1A2B"/>
  </w:style>
  <w:style w:type="character" w:customStyle="1" w:styleId="tagchar">
    <w:name w:val="tagchar"/>
    <w:basedOn w:val="DefaultParagraphFont"/>
    <w:rsid w:val="00AE1A2B"/>
  </w:style>
  <w:style w:type="character" w:customStyle="1" w:styleId="address">
    <w:name w:val="address"/>
    <w:rsid w:val="00AE1A2B"/>
  </w:style>
  <w:style w:type="character" w:customStyle="1" w:styleId="NormalizationChar">
    <w:name w:val="Normalization Char"/>
    <w:rsid w:val="00AE1A2B"/>
  </w:style>
  <w:style w:type="character" w:customStyle="1" w:styleId="maintextbldleft">
    <w:name w:val="maintextbldleft"/>
    <w:basedOn w:val="DefaultParagraphFont"/>
    <w:rsid w:val="00AE1A2B"/>
  </w:style>
  <w:style w:type="character" w:customStyle="1" w:styleId="maintextleft">
    <w:name w:val="maintextleft"/>
    <w:basedOn w:val="DefaultParagraphFont"/>
    <w:rsid w:val="00AE1A2B"/>
  </w:style>
  <w:style w:type="character" w:customStyle="1" w:styleId="highlight1">
    <w:name w:val="highlight"/>
    <w:rsid w:val="00AE1A2B"/>
  </w:style>
  <w:style w:type="character" w:customStyle="1" w:styleId="Shrinker">
    <w:name w:val="Shrinker"/>
    <w:rsid w:val="00AE1A2B"/>
  </w:style>
  <w:style w:type="character" w:customStyle="1" w:styleId="heading2char1">
    <w:name w:val="heading2char"/>
    <w:basedOn w:val="DefaultParagraphFont"/>
    <w:rsid w:val="00AE1A2B"/>
  </w:style>
  <w:style w:type="character" w:customStyle="1" w:styleId="heading3char1">
    <w:name w:val="heading3char1"/>
    <w:basedOn w:val="DefaultParagraphFont"/>
    <w:rsid w:val="00AE1A2B"/>
  </w:style>
  <w:style w:type="character" w:customStyle="1" w:styleId="underlinea">
    <w:name w:val="underlinea"/>
    <w:basedOn w:val="DefaultParagraphFont"/>
    <w:rsid w:val="00AE1A2B"/>
  </w:style>
  <w:style w:type="character" w:customStyle="1" w:styleId="StyleUnderlineChar9pt2">
    <w:name w:val="Style Underline Char + 9 pt2"/>
    <w:rsid w:val="00AE1A2B"/>
  </w:style>
  <w:style w:type="character" w:customStyle="1" w:styleId="StyleUnderlineChar9ptBold1">
    <w:name w:val="Style Underline Char + 9 pt Bold1"/>
    <w:rsid w:val="00AE1A2B"/>
  </w:style>
  <w:style w:type="character" w:customStyle="1" w:styleId="FontStyle329">
    <w:name w:val="Font Style329"/>
    <w:uiPriority w:val="99"/>
    <w:rsid w:val="00AE1A2B"/>
  </w:style>
  <w:style w:type="character" w:customStyle="1" w:styleId="styleboldunderline">
    <w:name w:val="styleboldunderline"/>
    <w:rsid w:val="00AE1A2B"/>
  </w:style>
  <w:style w:type="character" w:customStyle="1" w:styleId="FontStyle291">
    <w:name w:val="Font Style291"/>
    <w:uiPriority w:val="99"/>
    <w:rsid w:val="00AE1A2B"/>
  </w:style>
  <w:style w:type="character" w:customStyle="1" w:styleId="FontStyle232">
    <w:name w:val="Font Style232"/>
    <w:uiPriority w:val="99"/>
    <w:rsid w:val="00AE1A2B"/>
  </w:style>
  <w:style w:type="character" w:customStyle="1" w:styleId="MicroTextCharChar">
    <w:name w:val="MicroText Char Char"/>
    <w:rsid w:val="00AE1A2B"/>
  </w:style>
  <w:style w:type="character" w:customStyle="1" w:styleId="Hyperlink6">
    <w:name w:val="Hyperlink6"/>
    <w:rsid w:val="00AE1A2B"/>
  </w:style>
  <w:style w:type="character" w:customStyle="1" w:styleId="pmterms11">
    <w:name w:val="pmterms11"/>
    <w:rsid w:val="00AE1A2B"/>
  </w:style>
  <w:style w:type="character" w:customStyle="1" w:styleId="style61">
    <w:name w:val="style6"/>
    <w:rsid w:val="00AE1A2B"/>
  </w:style>
  <w:style w:type="character" w:customStyle="1" w:styleId="Title2">
    <w:name w:val="Title2"/>
    <w:basedOn w:val="DefaultParagraphFont"/>
    <w:rsid w:val="00AE1A2B"/>
  </w:style>
  <w:style w:type="character" w:customStyle="1" w:styleId="pmterms12">
    <w:name w:val="pmterms12"/>
    <w:basedOn w:val="DefaultParagraphFont"/>
    <w:rsid w:val="00AE1A2B"/>
  </w:style>
  <w:style w:type="character" w:customStyle="1" w:styleId="BoldandUnderlineChar1Char2Char">
    <w:name w:val="Bold and Underline Char1 Char2 Char"/>
    <w:basedOn w:val="DefaultParagraphFont"/>
    <w:rsid w:val="00AE1A2B"/>
  </w:style>
  <w:style w:type="character" w:customStyle="1" w:styleId="cardtextsmallCharCharCharCharCharCharCharCharCharCharCharChar">
    <w:name w:val="card text small Char Char Char Char Char Char Char Char Char Char Char Char"/>
    <w:basedOn w:val="DefaultParagraphFont"/>
    <w:rsid w:val="00AE1A2B"/>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AE1A2B"/>
  </w:style>
  <w:style w:type="character" w:customStyle="1" w:styleId="pmterms2">
    <w:name w:val="pmterms2"/>
    <w:basedOn w:val="DefaultParagraphFont"/>
    <w:rsid w:val="00AE1A2B"/>
  </w:style>
  <w:style w:type="character" w:customStyle="1" w:styleId="BoldandUnderlineChar1Char2CharChar">
    <w:name w:val="Bold and Underline Char1 Char2 Char Char"/>
    <w:basedOn w:val="DefaultParagraphFont"/>
    <w:rsid w:val="00AE1A2B"/>
  </w:style>
  <w:style w:type="character" w:customStyle="1" w:styleId="UnderlineChar1Char1">
    <w:name w:val="Underline Char1 Char1"/>
    <w:basedOn w:val="DefaultParagraphFont"/>
    <w:rsid w:val="00AE1A2B"/>
  </w:style>
  <w:style w:type="character" w:customStyle="1" w:styleId="UnderlineChar6CharCharCharCharCharCharCharChar">
    <w:name w:val="Underline Char6 Char Char Char Char Char Char Char Char"/>
    <w:basedOn w:val="DefaultParagraphFont"/>
    <w:rsid w:val="00AE1A2B"/>
  </w:style>
  <w:style w:type="character" w:customStyle="1" w:styleId="BoldText12pt">
    <w:name w:val="Bold Text 12 pt"/>
    <w:autoRedefine/>
    <w:rsid w:val="00AE1A2B"/>
  </w:style>
  <w:style w:type="paragraph" w:styleId="BodyTextIndent2">
    <w:name w:val="Body Text Indent 2"/>
    <w:basedOn w:val="Normal"/>
    <w:link w:val="BodyTextIndent2Char1"/>
    <w:unhideWhenUsed/>
    <w:rsid w:val="00AE1A2B"/>
    <w:pPr>
      <w:spacing w:after="120" w:line="480" w:lineRule="auto"/>
      <w:ind w:left="360"/>
    </w:pPr>
  </w:style>
  <w:style w:type="character" w:customStyle="1" w:styleId="BodyTextIndent2Char1">
    <w:name w:val="Body Text Indent 2 Char1"/>
    <w:basedOn w:val="DefaultParagraphFont"/>
    <w:link w:val="BodyTextIndent2"/>
    <w:rsid w:val="00AE1A2B"/>
    <w:rPr>
      <w:rFonts w:ascii="Calibri" w:hAnsi="Calibri"/>
      <w:sz w:val="22"/>
    </w:rPr>
  </w:style>
  <w:style w:type="character" w:customStyle="1" w:styleId="Style2CharChar">
    <w:name w:val="Style2 Char Char"/>
    <w:basedOn w:val="DefaultParagraphFont"/>
    <w:rsid w:val="00AE1A2B"/>
  </w:style>
  <w:style w:type="character" w:customStyle="1" w:styleId="DebateCiteCharCharChar">
    <w:name w:val="Debate Cite Char Char Char"/>
    <w:basedOn w:val="DefaultParagraphFont"/>
    <w:rsid w:val="00AE1A2B"/>
  </w:style>
  <w:style w:type="paragraph" w:styleId="BodyTextFirstIndent">
    <w:name w:val="Body Text First Indent"/>
    <w:basedOn w:val="BodyText"/>
    <w:link w:val="BodyTextFirstIndentChar1"/>
    <w:rsid w:val="00AE1A2B"/>
    <w:pPr>
      <w:spacing w:after="0" w:line="240" w:lineRule="auto"/>
      <w:ind w:firstLine="360"/>
    </w:pPr>
    <w:rPr>
      <w:rFonts w:ascii="Georgia" w:hAnsi="Georgia"/>
    </w:rPr>
  </w:style>
  <w:style w:type="character" w:customStyle="1" w:styleId="BodyTextFirstIndentChar1">
    <w:name w:val="Body Text First Indent Char1"/>
    <w:basedOn w:val="BodyTextChar"/>
    <w:link w:val="BodyTextFirstIndent"/>
    <w:rsid w:val="00AE1A2B"/>
    <w:rPr>
      <w:rFonts w:ascii="Georgia" w:hAnsi="Georgia"/>
      <w:sz w:val="22"/>
    </w:rPr>
  </w:style>
  <w:style w:type="character" w:customStyle="1" w:styleId="Style10ptBold">
    <w:name w:val="Style 10 pt Bold"/>
    <w:basedOn w:val="DefaultParagraphFont"/>
    <w:rsid w:val="00AE1A2B"/>
  </w:style>
  <w:style w:type="character" w:customStyle="1" w:styleId="text9">
    <w:name w:val="text9"/>
    <w:basedOn w:val="DefaultParagraphFont"/>
    <w:rsid w:val="00AE1A2B"/>
  </w:style>
  <w:style w:type="character" w:customStyle="1" w:styleId="text21">
    <w:name w:val="text21"/>
    <w:basedOn w:val="DefaultParagraphFont"/>
    <w:rsid w:val="00AE1A2B"/>
  </w:style>
  <w:style w:type="character" w:customStyle="1" w:styleId="text19">
    <w:name w:val="text19"/>
    <w:basedOn w:val="DefaultParagraphFont"/>
    <w:rsid w:val="00AE1A2B"/>
  </w:style>
  <w:style w:type="character" w:customStyle="1" w:styleId="term2">
    <w:name w:val="term2"/>
    <w:basedOn w:val="DefaultParagraphFont"/>
    <w:rsid w:val="00AE1A2B"/>
  </w:style>
  <w:style w:type="character" w:customStyle="1" w:styleId="ToReadChar">
    <w:name w:val="To Read Char"/>
    <w:basedOn w:val="DefaultParagraphFont"/>
    <w:rsid w:val="00AE1A2B"/>
  </w:style>
  <w:style w:type="character" w:customStyle="1" w:styleId="ToReadCharChar">
    <w:name w:val="To Read Char Char"/>
    <w:basedOn w:val="DefaultParagraphFont"/>
    <w:rsid w:val="00AE1A2B"/>
  </w:style>
  <w:style w:type="character" w:customStyle="1" w:styleId="storytextstyle">
    <w:name w:val="storytextstyle"/>
    <w:basedOn w:val="DefaultParagraphFont"/>
    <w:rsid w:val="00AE1A2B"/>
  </w:style>
  <w:style w:type="character" w:customStyle="1" w:styleId="cardunderlinedCharChar">
    <w:name w:val="card underlined Char Char"/>
    <w:basedOn w:val="DefaultParagraphFont"/>
    <w:rsid w:val="00AE1A2B"/>
  </w:style>
  <w:style w:type="character" w:customStyle="1" w:styleId="articlehead21">
    <w:name w:val="articlehead21"/>
    <w:basedOn w:val="DefaultParagraphFont"/>
    <w:rsid w:val="00AE1A2B"/>
  </w:style>
  <w:style w:type="character" w:customStyle="1" w:styleId="BoldandUnderlineChar2Char1">
    <w:name w:val="Bold and Underline Char2 Char1"/>
    <w:basedOn w:val="DefaultParagraphFont"/>
    <w:rsid w:val="00AE1A2B"/>
  </w:style>
  <w:style w:type="character" w:customStyle="1" w:styleId="TagCiteChar10">
    <w:name w:val="Tag/Cite Char1"/>
    <w:basedOn w:val="DefaultParagraphFont"/>
    <w:rsid w:val="00AE1A2B"/>
  </w:style>
  <w:style w:type="character" w:customStyle="1" w:styleId="CardCharChar0">
    <w:name w:val="Card Char Char"/>
    <w:basedOn w:val="DefaultParagraphFont"/>
    <w:rsid w:val="00AE1A2B"/>
  </w:style>
  <w:style w:type="character" w:customStyle="1" w:styleId="BriefTitle1Char">
    <w:name w:val="Brief Title 1 Char"/>
    <w:basedOn w:val="DefaultParagraphFont"/>
    <w:rsid w:val="00AE1A2B"/>
  </w:style>
  <w:style w:type="character" w:customStyle="1" w:styleId="TagCiteCharChar">
    <w:name w:val="Tag/Cite Char Char"/>
    <w:basedOn w:val="DefaultParagraphFont"/>
    <w:rsid w:val="00AE1A2B"/>
  </w:style>
  <w:style w:type="character" w:customStyle="1" w:styleId="prodgeneral1">
    <w:name w:val="prodgeneral1"/>
    <w:basedOn w:val="DefaultParagraphFont"/>
    <w:rsid w:val="00AE1A2B"/>
  </w:style>
  <w:style w:type="character" w:customStyle="1" w:styleId="texto11">
    <w:name w:val="texto11"/>
    <w:basedOn w:val="DefaultParagraphFont"/>
    <w:rsid w:val="00AE1A2B"/>
  </w:style>
  <w:style w:type="character" w:customStyle="1" w:styleId="date10">
    <w:name w:val="date1"/>
    <w:basedOn w:val="DefaultParagraphFont"/>
    <w:rsid w:val="00AE1A2B"/>
  </w:style>
  <w:style w:type="character" w:customStyle="1" w:styleId="summary1">
    <w:name w:val="summary1"/>
    <w:basedOn w:val="DefaultParagraphFont"/>
    <w:rsid w:val="00AE1A2B"/>
  </w:style>
  <w:style w:type="character" w:customStyle="1" w:styleId="text3">
    <w:name w:val="text3"/>
    <w:basedOn w:val="DefaultParagraphFont"/>
    <w:rsid w:val="00AE1A2B"/>
  </w:style>
  <w:style w:type="character" w:customStyle="1" w:styleId="featurecontentgray1">
    <w:name w:val="featurecontentgray1"/>
    <w:basedOn w:val="DefaultParagraphFont"/>
    <w:rsid w:val="00AE1A2B"/>
  </w:style>
  <w:style w:type="character" w:customStyle="1" w:styleId="CardCharCharChar0">
    <w:name w:val="Card Char Char Char"/>
    <w:basedOn w:val="DefaultParagraphFont"/>
    <w:rsid w:val="00AE1A2B"/>
  </w:style>
  <w:style w:type="character" w:customStyle="1" w:styleId="big1">
    <w:name w:val="big1"/>
    <w:basedOn w:val="DefaultParagraphFont"/>
    <w:rsid w:val="00AE1A2B"/>
  </w:style>
  <w:style w:type="character" w:customStyle="1" w:styleId="articletitle1">
    <w:name w:val="articletitle1"/>
    <w:basedOn w:val="DefaultParagraphFont"/>
    <w:rsid w:val="00AE1A2B"/>
  </w:style>
  <w:style w:type="character" w:customStyle="1" w:styleId="prodgeneral">
    <w:name w:val="prodgeneral"/>
    <w:basedOn w:val="DefaultParagraphFont"/>
    <w:rsid w:val="00AE1A2B"/>
  </w:style>
  <w:style w:type="character" w:customStyle="1" w:styleId="Style10pt">
    <w:name w:val="Style 10 pt"/>
    <w:basedOn w:val="DefaultParagraphFont"/>
    <w:rsid w:val="00AE1A2B"/>
  </w:style>
  <w:style w:type="character" w:customStyle="1" w:styleId="StyleUnderlineChar0">
    <w:name w:val="Style Underline + Char"/>
    <w:basedOn w:val="DefaultParagraphFont"/>
    <w:rsid w:val="00AE1A2B"/>
  </w:style>
  <w:style w:type="character" w:customStyle="1" w:styleId="highlightChar">
    <w:name w:val="highlight Char"/>
    <w:basedOn w:val="DefaultParagraphFont"/>
    <w:rsid w:val="00AE1A2B"/>
  </w:style>
  <w:style w:type="character" w:customStyle="1" w:styleId="citeChar">
    <w:name w:val="cite Char"/>
    <w:basedOn w:val="DefaultParagraphFont"/>
    <w:rsid w:val="00AE1A2B"/>
  </w:style>
  <w:style w:type="character" w:customStyle="1" w:styleId="OffensiveLanguageChar">
    <w:name w:val="Offensive Language Char"/>
    <w:rsid w:val="00AE1A2B"/>
  </w:style>
  <w:style w:type="character" w:customStyle="1" w:styleId="yellowfadeinnerspan">
    <w:name w:val="yellowfadeinnerspan"/>
    <w:rsid w:val="00AE1A2B"/>
  </w:style>
  <w:style w:type="character" w:customStyle="1" w:styleId="ipa">
    <w:name w:val="ipa"/>
    <w:basedOn w:val="DefaultParagraphFont"/>
    <w:rsid w:val="00AE1A2B"/>
  </w:style>
  <w:style w:type="table" w:customStyle="1" w:styleId="TableGrid1">
    <w:name w:val="Table Grid1"/>
    <w:basedOn w:val="TableNormal"/>
    <w:rsid w:val="00AE1A2B"/>
    <w:pPr>
      <w:spacing w:after="200" w:line="276" w:lineRule="auto"/>
    </w:pPr>
    <w:rPr>
      <w:rFonts w:eastAsiaTheme="minorHAnsi"/>
      <w:sz w:val="22"/>
      <w:szCs w:val="22"/>
    </w:rPr>
    <w:tblPr/>
  </w:style>
  <w:style w:type="character" w:customStyle="1" w:styleId="StyleciteChar">
    <w:name w:val="Style cite + Char"/>
    <w:basedOn w:val="DefaultParagraphFont"/>
    <w:rsid w:val="00AE1A2B"/>
  </w:style>
  <w:style w:type="character" w:customStyle="1" w:styleId="H4TagChar1">
    <w:name w:val="H4 (Tag) Char1"/>
    <w:locked/>
    <w:rsid w:val="00AE1A2B"/>
  </w:style>
  <w:style w:type="paragraph" w:customStyle="1" w:styleId="description">
    <w:name w:val="description"/>
    <w:basedOn w:val="Normal"/>
    <w:uiPriority w:val="99"/>
    <w:qFormat/>
    <w:rsid w:val="00AE1A2B"/>
    <w:pPr>
      <w:spacing w:after="0" w:line="240" w:lineRule="auto"/>
    </w:pPr>
  </w:style>
  <w:style w:type="paragraph" w:customStyle="1" w:styleId="credit">
    <w:name w:val="credit"/>
    <w:basedOn w:val="Normal"/>
    <w:next w:val="BodyText5"/>
    <w:qFormat/>
    <w:rsid w:val="00AE1A2B"/>
    <w:pPr>
      <w:spacing w:after="0" w:line="240" w:lineRule="auto"/>
    </w:pPr>
  </w:style>
  <w:style w:type="character" w:customStyle="1" w:styleId="DebateUnderlinedChar">
    <w:name w:val="Debate Underlined Char"/>
    <w:locked/>
    <w:rsid w:val="00AE1A2B"/>
  </w:style>
  <w:style w:type="paragraph" w:customStyle="1" w:styleId="DebateUnderlined">
    <w:name w:val="Debate Underlined"/>
    <w:basedOn w:val="Normal"/>
    <w:next w:val="about"/>
    <w:qFormat/>
    <w:rsid w:val="00AE1A2B"/>
    <w:pPr>
      <w:spacing w:after="0" w:line="240" w:lineRule="auto"/>
    </w:pPr>
  </w:style>
  <w:style w:type="character" w:customStyle="1" w:styleId="Card10f2Char">
    <w:name w:val="Card.10.f2 Char"/>
    <w:locked/>
    <w:rsid w:val="00AE1A2B"/>
  </w:style>
  <w:style w:type="paragraph" w:customStyle="1" w:styleId="Card10f2">
    <w:name w:val="Card.10.f2"/>
    <w:basedOn w:val="Normal"/>
    <w:next w:val="thumbnail"/>
    <w:autoRedefine/>
    <w:qFormat/>
    <w:rsid w:val="00AE1A2B"/>
    <w:pPr>
      <w:spacing w:after="0" w:line="240" w:lineRule="auto"/>
    </w:pPr>
  </w:style>
  <w:style w:type="character" w:customStyle="1" w:styleId="Bodytext6">
    <w:name w:val="Body text_"/>
    <w:basedOn w:val="DefaultParagraphFont"/>
    <w:link w:val="BodyText20"/>
    <w:locked/>
    <w:rsid w:val="00AE1A2B"/>
    <w:rPr>
      <w:shd w:val="clear" w:color="auto" w:fill="FFFFFF"/>
    </w:rPr>
  </w:style>
  <w:style w:type="paragraph" w:customStyle="1" w:styleId="BodyText5">
    <w:name w:val="Body Text5"/>
    <w:basedOn w:val="Normal"/>
    <w:next w:val="wallacepara"/>
    <w:qFormat/>
    <w:rsid w:val="00AE1A2B"/>
    <w:pPr>
      <w:spacing w:after="0" w:line="240" w:lineRule="auto"/>
    </w:pPr>
  </w:style>
  <w:style w:type="paragraph" w:customStyle="1" w:styleId="user">
    <w:name w:val="user"/>
    <w:basedOn w:val="Normal"/>
    <w:next w:val="morelink"/>
    <w:qFormat/>
    <w:rsid w:val="00AE1A2B"/>
    <w:pPr>
      <w:spacing w:after="0" w:line="240" w:lineRule="auto"/>
    </w:pPr>
  </w:style>
  <w:style w:type="paragraph" w:customStyle="1" w:styleId="about">
    <w:name w:val="about"/>
    <w:basedOn w:val="Normal"/>
    <w:next w:val="audiolink"/>
    <w:qFormat/>
    <w:rsid w:val="00AE1A2B"/>
    <w:pPr>
      <w:spacing w:after="0" w:line="240" w:lineRule="auto"/>
    </w:pPr>
  </w:style>
  <w:style w:type="paragraph" w:customStyle="1" w:styleId="t6">
    <w:name w:val="t6"/>
    <w:basedOn w:val="Normal"/>
    <w:next w:val="nav1"/>
    <w:qFormat/>
    <w:rsid w:val="00AE1A2B"/>
    <w:pPr>
      <w:spacing w:after="0" w:line="240" w:lineRule="auto"/>
    </w:pPr>
  </w:style>
  <w:style w:type="paragraph" w:customStyle="1" w:styleId="thumbnail">
    <w:name w:val="thumbnail"/>
    <w:basedOn w:val="Normal"/>
    <w:next w:val="nav2"/>
    <w:qFormat/>
    <w:rsid w:val="00AE1A2B"/>
    <w:pPr>
      <w:spacing w:after="0" w:line="240" w:lineRule="auto"/>
    </w:pPr>
  </w:style>
  <w:style w:type="paragraph" w:customStyle="1" w:styleId="stand-first-alone">
    <w:name w:val="stand-first-alone"/>
    <w:basedOn w:val="Normal"/>
    <w:next w:val="Pa0"/>
    <w:qFormat/>
    <w:rsid w:val="00AE1A2B"/>
    <w:pPr>
      <w:spacing w:after="0" w:line="240" w:lineRule="auto"/>
    </w:pPr>
  </w:style>
  <w:style w:type="paragraph" w:customStyle="1" w:styleId="wallacepara">
    <w:name w:val="wallacepara"/>
    <w:basedOn w:val="Normal"/>
    <w:next w:val="CM45"/>
    <w:qFormat/>
    <w:rsid w:val="00AE1A2B"/>
    <w:pPr>
      <w:spacing w:after="0" w:line="240" w:lineRule="auto"/>
    </w:pPr>
  </w:style>
  <w:style w:type="paragraph" w:customStyle="1" w:styleId="morelink">
    <w:name w:val="morelink"/>
    <w:basedOn w:val="Normal"/>
    <w:next w:val="CM46"/>
    <w:qFormat/>
    <w:rsid w:val="00AE1A2B"/>
    <w:pPr>
      <w:spacing w:after="0" w:line="240" w:lineRule="auto"/>
    </w:pPr>
  </w:style>
  <w:style w:type="paragraph" w:customStyle="1" w:styleId="audiolink">
    <w:name w:val="audiolink"/>
    <w:basedOn w:val="Normal"/>
    <w:next w:val="F4-NormalText"/>
    <w:qFormat/>
    <w:rsid w:val="00AE1A2B"/>
    <w:pPr>
      <w:spacing w:after="0" w:line="240" w:lineRule="auto"/>
    </w:pPr>
  </w:style>
  <w:style w:type="paragraph" w:customStyle="1" w:styleId="titlestyle1">
    <w:name w:val="titlestyle1"/>
    <w:basedOn w:val="Normal"/>
    <w:next w:val="FullText"/>
    <w:qFormat/>
    <w:rsid w:val="00AE1A2B"/>
    <w:pPr>
      <w:spacing w:after="0" w:line="240" w:lineRule="auto"/>
    </w:pPr>
  </w:style>
  <w:style w:type="paragraph" w:customStyle="1" w:styleId="nav1">
    <w:name w:val="nav1"/>
    <w:basedOn w:val="Normal"/>
    <w:next w:val="TagLine"/>
    <w:qFormat/>
    <w:rsid w:val="00AE1A2B"/>
    <w:pPr>
      <w:spacing w:after="0" w:line="240" w:lineRule="auto"/>
    </w:pPr>
  </w:style>
  <w:style w:type="paragraph" w:customStyle="1" w:styleId="nav2">
    <w:name w:val="nav2"/>
    <w:basedOn w:val="Normal"/>
    <w:qFormat/>
    <w:rsid w:val="00AE1A2B"/>
    <w:pPr>
      <w:spacing w:after="0" w:line="240" w:lineRule="auto"/>
    </w:pPr>
  </w:style>
  <w:style w:type="paragraph" w:customStyle="1" w:styleId="Pa0">
    <w:name w:val="Pa0"/>
    <w:basedOn w:val="Normal"/>
    <w:uiPriority w:val="99"/>
    <w:qFormat/>
    <w:rsid w:val="00AE1A2B"/>
    <w:pPr>
      <w:spacing w:after="0" w:line="240" w:lineRule="auto"/>
    </w:pPr>
  </w:style>
  <w:style w:type="paragraph" w:customStyle="1" w:styleId="CM45">
    <w:name w:val="CM45"/>
    <w:basedOn w:val="Normal"/>
    <w:uiPriority w:val="99"/>
    <w:qFormat/>
    <w:rsid w:val="00AE1A2B"/>
    <w:pPr>
      <w:spacing w:after="0" w:line="240" w:lineRule="auto"/>
    </w:pPr>
  </w:style>
  <w:style w:type="paragraph" w:customStyle="1" w:styleId="CM46">
    <w:name w:val="CM46"/>
    <w:basedOn w:val="Normal"/>
    <w:uiPriority w:val="99"/>
    <w:qFormat/>
    <w:rsid w:val="00AE1A2B"/>
    <w:pPr>
      <w:spacing w:after="0" w:line="240" w:lineRule="auto"/>
    </w:pPr>
  </w:style>
  <w:style w:type="paragraph" w:customStyle="1" w:styleId="F4-NormalText">
    <w:name w:val="F4 - Normal Text"/>
    <w:basedOn w:val="Normal"/>
    <w:uiPriority w:val="99"/>
    <w:qFormat/>
    <w:rsid w:val="00AE1A2B"/>
    <w:pPr>
      <w:spacing w:after="0" w:line="240" w:lineRule="auto"/>
    </w:pPr>
  </w:style>
  <w:style w:type="character" w:customStyle="1" w:styleId="Heading18">
    <w:name w:val="Heading #18_"/>
    <w:basedOn w:val="DefaultParagraphFont"/>
    <w:locked/>
    <w:rsid w:val="00AE1A2B"/>
  </w:style>
  <w:style w:type="paragraph" w:customStyle="1" w:styleId="Heading180">
    <w:name w:val="Heading #18"/>
    <w:basedOn w:val="Normal"/>
    <w:qFormat/>
    <w:rsid w:val="00AE1A2B"/>
    <w:pPr>
      <w:spacing w:after="0" w:line="240" w:lineRule="auto"/>
    </w:pPr>
  </w:style>
  <w:style w:type="character" w:customStyle="1" w:styleId="Picturecaption2">
    <w:name w:val="Picture caption (2)_"/>
    <w:basedOn w:val="DefaultParagraphFont"/>
    <w:locked/>
    <w:rsid w:val="00AE1A2B"/>
  </w:style>
  <w:style w:type="paragraph" w:customStyle="1" w:styleId="Picturecaption20">
    <w:name w:val="Picture caption (2)"/>
    <w:basedOn w:val="Normal"/>
    <w:qFormat/>
    <w:rsid w:val="00AE1A2B"/>
    <w:pPr>
      <w:spacing w:after="0" w:line="240" w:lineRule="auto"/>
    </w:pPr>
  </w:style>
  <w:style w:type="character" w:customStyle="1" w:styleId="Picturecaption">
    <w:name w:val="Picture caption_"/>
    <w:basedOn w:val="DefaultParagraphFont"/>
    <w:locked/>
    <w:rsid w:val="00AE1A2B"/>
  </w:style>
  <w:style w:type="paragraph" w:customStyle="1" w:styleId="Picturecaption0">
    <w:name w:val="Picture caption"/>
    <w:basedOn w:val="Normal"/>
    <w:qFormat/>
    <w:rsid w:val="00AE1A2B"/>
    <w:pPr>
      <w:spacing w:after="0" w:line="240" w:lineRule="auto"/>
    </w:pPr>
  </w:style>
  <w:style w:type="character" w:customStyle="1" w:styleId="Bodytext31">
    <w:name w:val="Body text (31)_"/>
    <w:basedOn w:val="DefaultParagraphFont"/>
    <w:locked/>
    <w:rsid w:val="00AE1A2B"/>
  </w:style>
  <w:style w:type="paragraph" w:customStyle="1" w:styleId="Bodytext310">
    <w:name w:val="Body text (31)"/>
    <w:basedOn w:val="Normal"/>
    <w:qFormat/>
    <w:rsid w:val="00AE1A2B"/>
    <w:pPr>
      <w:spacing w:after="0" w:line="240" w:lineRule="auto"/>
    </w:pPr>
  </w:style>
  <w:style w:type="character" w:customStyle="1" w:styleId="Heading22">
    <w:name w:val="Heading #22_"/>
    <w:basedOn w:val="DefaultParagraphFont"/>
    <w:locked/>
    <w:rsid w:val="00AE1A2B"/>
  </w:style>
  <w:style w:type="paragraph" w:customStyle="1" w:styleId="Heading220">
    <w:name w:val="Heading #22"/>
    <w:basedOn w:val="Normal"/>
    <w:qFormat/>
    <w:rsid w:val="00AE1A2B"/>
    <w:pPr>
      <w:spacing w:after="0" w:line="240" w:lineRule="auto"/>
    </w:pPr>
  </w:style>
  <w:style w:type="character" w:customStyle="1" w:styleId="Bodytext131">
    <w:name w:val="Body text (131)_"/>
    <w:basedOn w:val="DefaultParagraphFont"/>
    <w:locked/>
    <w:rsid w:val="00AE1A2B"/>
  </w:style>
  <w:style w:type="paragraph" w:customStyle="1" w:styleId="Bodytext1310">
    <w:name w:val="Body text (131)"/>
    <w:basedOn w:val="Normal"/>
    <w:qFormat/>
    <w:rsid w:val="00AE1A2B"/>
    <w:pPr>
      <w:spacing w:after="0" w:line="240" w:lineRule="auto"/>
    </w:pPr>
  </w:style>
  <w:style w:type="character" w:customStyle="1" w:styleId="Bodytext140">
    <w:name w:val="Body text (140)_"/>
    <w:basedOn w:val="DefaultParagraphFont"/>
    <w:locked/>
    <w:rsid w:val="00AE1A2B"/>
  </w:style>
  <w:style w:type="paragraph" w:customStyle="1" w:styleId="Bodytext1400">
    <w:name w:val="Body text (140)"/>
    <w:basedOn w:val="Normal"/>
    <w:qFormat/>
    <w:rsid w:val="00AE1A2B"/>
    <w:pPr>
      <w:spacing w:after="0" w:line="240" w:lineRule="auto"/>
    </w:pPr>
  </w:style>
  <w:style w:type="character" w:customStyle="1" w:styleId="Bodytext141">
    <w:name w:val="Body text (141)_"/>
    <w:basedOn w:val="DefaultParagraphFont"/>
    <w:locked/>
    <w:rsid w:val="00AE1A2B"/>
  </w:style>
  <w:style w:type="paragraph" w:customStyle="1" w:styleId="Bodytext1410">
    <w:name w:val="Body text (141)"/>
    <w:basedOn w:val="Normal"/>
    <w:qFormat/>
    <w:rsid w:val="00AE1A2B"/>
    <w:pPr>
      <w:spacing w:after="0" w:line="240" w:lineRule="auto"/>
    </w:pPr>
  </w:style>
  <w:style w:type="character" w:customStyle="1" w:styleId="Tableofcontents20">
    <w:name w:val="Table of contents (20)_"/>
    <w:basedOn w:val="DefaultParagraphFont"/>
    <w:locked/>
    <w:rsid w:val="00AE1A2B"/>
  </w:style>
  <w:style w:type="paragraph" w:customStyle="1" w:styleId="Tableofcontents200">
    <w:name w:val="Table of contents (20)"/>
    <w:basedOn w:val="Normal"/>
    <w:qFormat/>
    <w:rsid w:val="00AE1A2B"/>
    <w:pPr>
      <w:spacing w:after="0" w:line="240" w:lineRule="auto"/>
    </w:pPr>
  </w:style>
  <w:style w:type="character" w:customStyle="1" w:styleId="Tableofcontents21">
    <w:name w:val="Table of contents (21)_"/>
    <w:basedOn w:val="DefaultParagraphFont"/>
    <w:locked/>
    <w:rsid w:val="00AE1A2B"/>
  </w:style>
  <w:style w:type="paragraph" w:customStyle="1" w:styleId="Tableofcontents210">
    <w:name w:val="Table of contents (21)"/>
    <w:basedOn w:val="Normal"/>
    <w:qFormat/>
    <w:rsid w:val="00AE1A2B"/>
    <w:pPr>
      <w:spacing w:after="0" w:line="240" w:lineRule="auto"/>
    </w:pPr>
  </w:style>
  <w:style w:type="character" w:customStyle="1" w:styleId="Tableofcontents22">
    <w:name w:val="Table of contents (22)_"/>
    <w:basedOn w:val="DefaultParagraphFont"/>
    <w:locked/>
    <w:rsid w:val="00AE1A2B"/>
  </w:style>
  <w:style w:type="paragraph" w:customStyle="1" w:styleId="Tableofcontents220">
    <w:name w:val="Table of contents (22)"/>
    <w:basedOn w:val="Normal"/>
    <w:qFormat/>
    <w:rsid w:val="00AE1A2B"/>
    <w:pPr>
      <w:spacing w:after="0" w:line="240" w:lineRule="auto"/>
    </w:pPr>
  </w:style>
  <w:style w:type="character" w:customStyle="1" w:styleId="Bodytext142">
    <w:name w:val="Body text (142)_"/>
    <w:basedOn w:val="DefaultParagraphFont"/>
    <w:locked/>
    <w:rsid w:val="00AE1A2B"/>
  </w:style>
  <w:style w:type="paragraph" w:customStyle="1" w:styleId="Bodytext1420">
    <w:name w:val="Body text (142)"/>
    <w:basedOn w:val="Normal"/>
    <w:qFormat/>
    <w:rsid w:val="00AE1A2B"/>
    <w:pPr>
      <w:spacing w:after="0" w:line="240" w:lineRule="auto"/>
    </w:pPr>
  </w:style>
  <w:style w:type="character" w:customStyle="1" w:styleId="Bodytext143">
    <w:name w:val="Body text (143)_"/>
    <w:basedOn w:val="DefaultParagraphFont"/>
    <w:locked/>
    <w:rsid w:val="00AE1A2B"/>
  </w:style>
  <w:style w:type="paragraph" w:customStyle="1" w:styleId="Bodytext1430">
    <w:name w:val="Body text (143)"/>
    <w:basedOn w:val="Normal"/>
    <w:qFormat/>
    <w:rsid w:val="00AE1A2B"/>
    <w:pPr>
      <w:spacing w:after="0" w:line="240" w:lineRule="auto"/>
    </w:pPr>
  </w:style>
  <w:style w:type="character" w:customStyle="1" w:styleId="Bodytext144Exact">
    <w:name w:val="Body text (144) Exact"/>
    <w:basedOn w:val="DefaultParagraphFont"/>
    <w:locked/>
    <w:rsid w:val="00AE1A2B"/>
  </w:style>
  <w:style w:type="paragraph" w:customStyle="1" w:styleId="Bodytext144">
    <w:name w:val="Body text (144)"/>
    <w:basedOn w:val="Normal"/>
    <w:qFormat/>
    <w:rsid w:val="00AE1A2B"/>
    <w:pPr>
      <w:spacing w:after="0" w:line="240" w:lineRule="auto"/>
    </w:pPr>
  </w:style>
  <w:style w:type="character" w:customStyle="1" w:styleId="Bodytext145Exact">
    <w:name w:val="Body text (145) Exact"/>
    <w:basedOn w:val="DefaultParagraphFont"/>
    <w:locked/>
    <w:rsid w:val="00AE1A2B"/>
  </w:style>
  <w:style w:type="paragraph" w:customStyle="1" w:styleId="Bodytext145">
    <w:name w:val="Body text (145)"/>
    <w:basedOn w:val="Normal"/>
    <w:qFormat/>
    <w:rsid w:val="00AE1A2B"/>
    <w:pPr>
      <w:spacing w:after="0" w:line="240" w:lineRule="auto"/>
    </w:pPr>
  </w:style>
  <w:style w:type="character" w:customStyle="1" w:styleId="Bodytext146">
    <w:name w:val="Body text (146)_"/>
    <w:basedOn w:val="DefaultParagraphFont"/>
    <w:locked/>
    <w:rsid w:val="00AE1A2B"/>
  </w:style>
  <w:style w:type="paragraph" w:customStyle="1" w:styleId="Bodytext1460">
    <w:name w:val="Body text (146)"/>
    <w:basedOn w:val="Normal"/>
    <w:qFormat/>
    <w:rsid w:val="00AE1A2B"/>
    <w:pPr>
      <w:spacing w:after="0" w:line="240" w:lineRule="auto"/>
    </w:pPr>
  </w:style>
  <w:style w:type="character" w:customStyle="1" w:styleId="Heading23">
    <w:name w:val="Heading #23_"/>
    <w:basedOn w:val="DefaultParagraphFont"/>
    <w:locked/>
    <w:rsid w:val="00AE1A2B"/>
  </w:style>
  <w:style w:type="paragraph" w:customStyle="1" w:styleId="Heading230">
    <w:name w:val="Heading #23"/>
    <w:basedOn w:val="Normal"/>
    <w:qFormat/>
    <w:rsid w:val="00AE1A2B"/>
    <w:pPr>
      <w:spacing w:after="0" w:line="240" w:lineRule="auto"/>
    </w:pPr>
  </w:style>
  <w:style w:type="character" w:customStyle="1" w:styleId="Picturecaption36">
    <w:name w:val="Picture caption (36)_"/>
    <w:basedOn w:val="DefaultParagraphFont"/>
    <w:locked/>
    <w:rsid w:val="00AE1A2B"/>
  </w:style>
  <w:style w:type="paragraph" w:customStyle="1" w:styleId="Picturecaption360">
    <w:name w:val="Picture caption (36)"/>
    <w:basedOn w:val="Normal"/>
    <w:qFormat/>
    <w:rsid w:val="00AE1A2B"/>
    <w:pPr>
      <w:spacing w:after="0" w:line="240" w:lineRule="auto"/>
    </w:pPr>
  </w:style>
  <w:style w:type="character" w:customStyle="1" w:styleId="Picturecaption42">
    <w:name w:val="Picture caption (42)_"/>
    <w:basedOn w:val="DefaultParagraphFont"/>
    <w:locked/>
    <w:rsid w:val="00AE1A2B"/>
  </w:style>
  <w:style w:type="paragraph" w:customStyle="1" w:styleId="Picturecaption420">
    <w:name w:val="Picture caption (42)"/>
    <w:basedOn w:val="Normal"/>
    <w:qFormat/>
    <w:rsid w:val="00AE1A2B"/>
    <w:pPr>
      <w:spacing w:after="0" w:line="240" w:lineRule="auto"/>
    </w:pPr>
  </w:style>
  <w:style w:type="character" w:customStyle="1" w:styleId="Bodytext154">
    <w:name w:val="Body text (154)_"/>
    <w:basedOn w:val="DefaultParagraphFont"/>
    <w:locked/>
    <w:rsid w:val="00AE1A2B"/>
  </w:style>
  <w:style w:type="paragraph" w:customStyle="1" w:styleId="Bodytext1540">
    <w:name w:val="Body text (154)"/>
    <w:basedOn w:val="Normal"/>
    <w:qFormat/>
    <w:rsid w:val="00AE1A2B"/>
    <w:pPr>
      <w:spacing w:after="0" w:line="240" w:lineRule="auto"/>
    </w:pPr>
  </w:style>
  <w:style w:type="character" w:customStyle="1" w:styleId="Bodytext155">
    <w:name w:val="Body text (155)_"/>
    <w:basedOn w:val="DefaultParagraphFont"/>
    <w:locked/>
    <w:rsid w:val="00AE1A2B"/>
  </w:style>
  <w:style w:type="paragraph" w:customStyle="1" w:styleId="Bodytext1550">
    <w:name w:val="Body text (155)"/>
    <w:basedOn w:val="Normal"/>
    <w:qFormat/>
    <w:rsid w:val="00AE1A2B"/>
    <w:pPr>
      <w:spacing w:after="0" w:line="240" w:lineRule="auto"/>
    </w:pPr>
  </w:style>
  <w:style w:type="character" w:customStyle="1" w:styleId="Bodytext156">
    <w:name w:val="Body text (156)_"/>
    <w:basedOn w:val="DefaultParagraphFont"/>
    <w:locked/>
    <w:rsid w:val="00AE1A2B"/>
  </w:style>
  <w:style w:type="paragraph" w:customStyle="1" w:styleId="Bodytext1560">
    <w:name w:val="Body text (156)"/>
    <w:basedOn w:val="Normal"/>
    <w:qFormat/>
    <w:rsid w:val="00AE1A2B"/>
    <w:pPr>
      <w:spacing w:after="0" w:line="240" w:lineRule="auto"/>
    </w:pPr>
  </w:style>
  <w:style w:type="character" w:customStyle="1" w:styleId="Bodytext60">
    <w:name w:val="Body text (60)_"/>
    <w:basedOn w:val="DefaultParagraphFont"/>
    <w:locked/>
    <w:rsid w:val="00AE1A2B"/>
  </w:style>
  <w:style w:type="paragraph" w:customStyle="1" w:styleId="Bodytext600">
    <w:name w:val="Body text (60)"/>
    <w:basedOn w:val="Normal"/>
    <w:qFormat/>
    <w:rsid w:val="00AE1A2B"/>
    <w:pPr>
      <w:spacing w:after="0" w:line="240" w:lineRule="auto"/>
    </w:pPr>
  </w:style>
  <w:style w:type="character" w:customStyle="1" w:styleId="Bodytext158">
    <w:name w:val="Body text (158)_"/>
    <w:basedOn w:val="DefaultParagraphFont"/>
    <w:locked/>
    <w:rsid w:val="00AE1A2B"/>
  </w:style>
  <w:style w:type="paragraph" w:customStyle="1" w:styleId="Bodytext1580">
    <w:name w:val="Body text (158)"/>
    <w:basedOn w:val="Normal"/>
    <w:qFormat/>
    <w:rsid w:val="00AE1A2B"/>
    <w:pPr>
      <w:spacing w:after="0" w:line="240" w:lineRule="auto"/>
    </w:pPr>
  </w:style>
  <w:style w:type="character" w:customStyle="1" w:styleId="Bodytext159">
    <w:name w:val="Body text (159)_"/>
    <w:basedOn w:val="DefaultParagraphFont"/>
    <w:locked/>
    <w:rsid w:val="00AE1A2B"/>
  </w:style>
  <w:style w:type="paragraph" w:customStyle="1" w:styleId="Bodytext1590">
    <w:name w:val="Body text (159)"/>
    <w:basedOn w:val="Normal"/>
    <w:qFormat/>
    <w:rsid w:val="00AE1A2B"/>
    <w:pPr>
      <w:spacing w:after="0" w:line="240" w:lineRule="auto"/>
    </w:pPr>
  </w:style>
  <w:style w:type="character" w:customStyle="1" w:styleId="Bodytext160">
    <w:name w:val="Body text (160)_"/>
    <w:basedOn w:val="DefaultParagraphFont"/>
    <w:locked/>
    <w:rsid w:val="00AE1A2B"/>
  </w:style>
  <w:style w:type="paragraph" w:customStyle="1" w:styleId="Bodytext1600">
    <w:name w:val="Body text (160)"/>
    <w:basedOn w:val="Normal"/>
    <w:qFormat/>
    <w:rsid w:val="00AE1A2B"/>
    <w:pPr>
      <w:spacing w:after="0" w:line="240" w:lineRule="auto"/>
    </w:pPr>
  </w:style>
  <w:style w:type="character" w:customStyle="1" w:styleId="Picturecaption4">
    <w:name w:val="Picture caption (4)_"/>
    <w:basedOn w:val="DefaultParagraphFont"/>
    <w:locked/>
    <w:rsid w:val="00AE1A2B"/>
  </w:style>
  <w:style w:type="paragraph" w:customStyle="1" w:styleId="Picturecaption40">
    <w:name w:val="Picture caption (4)"/>
    <w:basedOn w:val="Normal"/>
    <w:qFormat/>
    <w:rsid w:val="00AE1A2B"/>
    <w:pPr>
      <w:spacing w:after="0" w:line="240" w:lineRule="auto"/>
    </w:pPr>
  </w:style>
  <w:style w:type="character" w:customStyle="1" w:styleId="Heading10">
    <w:name w:val="Heading #10_"/>
    <w:basedOn w:val="DefaultParagraphFont"/>
    <w:locked/>
    <w:rsid w:val="00AE1A2B"/>
  </w:style>
  <w:style w:type="paragraph" w:customStyle="1" w:styleId="Heading100">
    <w:name w:val="Heading #10"/>
    <w:basedOn w:val="Normal"/>
    <w:qFormat/>
    <w:rsid w:val="00AE1A2B"/>
    <w:pPr>
      <w:spacing w:after="0" w:line="240" w:lineRule="auto"/>
    </w:pPr>
  </w:style>
  <w:style w:type="character" w:customStyle="1" w:styleId="Picturecaption3">
    <w:name w:val="Picture caption (3)_"/>
    <w:basedOn w:val="DefaultParagraphFont"/>
    <w:locked/>
    <w:rsid w:val="00AE1A2B"/>
  </w:style>
  <w:style w:type="paragraph" w:customStyle="1" w:styleId="Picturecaption30">
    <w:name w:val="Picture caption (3)"/>
    <w:basedOn w:val="Normal"/>
    <w:qFormat/>
    <w:rsid w:val="00AE1A2B"/>
    <w:pPr>
      <w:spacing w:after="0" w:line="240" w:lineRule="auto"/>
    </w:pPr>
  </w:style>
  <w:style w:type="character" w:customStyle="1" w:styleId="Heading13">
    <w:name w:val="Heading #13_"/>
    <w:basedOn w:val="DefaultParagraphFont"/>
    <w:locked/>
    <w:rsid w:val="00AE1A2B"/>
  </w:style>
  <w:style w:type="paragraph" w:customStyle="1" w:styleId="Heading130">
    <w:name w:val="Heading #13"/>
    <w:basedOn w:val="Normal"/>
    <w:qFormat/>
    <w:rsid w:val="00AE1A2B"/>
    <w:pPr>
      <w:spacing w:after="0" w:line="240" w:lineRule="auto"/>
    </w:pPr>
  </w:style>
  <w:style w:type="character" w:customStyle="1" w:styleId="Heading92">
    <w:name w:val="Heading #9 (2)_"/>
    <w:basedOn w:val="DefaultParagraphFont"/>
    <w:locked/>
    <w:rsid w:val="00AE1A2B"/>
  </w:style>
  <w:style w:type="paragraph" w:customStyle="1" w:styleId="Heading920">
    <w:name w:val="Heading #9 (2)"/>
    <w:basedOn w:val="Normal"/>
    <w:qFormat/>
    <w:rsid w:val="00AE1A2B"/>
    <w:pPr>
      <w:spacing w:after="0" w:line="240" w:lineRule="auto"/>
    </w:pPr>
  </w:style>
  <w:style w:type="character" w:customStyle="1" w:styleId="Heading15">
    <w:name w:val="Heading #15_"/>
    <w:basedOn w:val="DefaultParagraphFont"/>
    <w:locked/>
    <w:rsid w:val="00AE1A2B"/>
  </w:style>
  <w:style w:type="paragraph" w:customStyle="1" w:styleId="Heading150">
    <w:name w:val="Heading #15"/>
    <w:basedOn w:val="Normal"/>
    <w:qFormat/>
    <w:rsid w:val="00AE1A2B"/>
    <w:pPr>
      <w:spacing w:after="0" w:line="240" w:lineRule="auto"/>
    </w:pPr>
  </w:style>
  <w:style w:type="character" w:customStyle="1" w:styleId="Bodytext38">
    <w:name w:val="Body text (38)_"/>
    <w:basedOn w:val="DefaultParagraphFont"/>
    <w:locked/>
    <w:rsid w:val="00AE1A2B"/>
  </w:style>
  <w:style w:type="paragraph" w:customStyle="1" w:styleId="Bodytext380">
    <w:name w:val="Body text (38)"/>
    <w:basedOn w:val="Normal"/>
    <w:qFormat/>
    <w:rsid w:val="00AE1A2B"/>
    <w:pPr>
      <w:spacing w:after="0" w:line="240" w:lineRule="auto"/>
    </w:pPr>
  </w:style>
  <w:style w:type="character" w:customStyle="1" w:styleId="Heading17">
    <w:name w:val="Heading #17_"/>
    <w:basedOn w:val="DefaultParagraphFont"/>
    <w:locked/>
    <w:rsid w:val="00AE1A2B"/>
  </w:style>
  <w:style w:type="paragraph" w:customStyle="1" w:styleId="Heading170">
    <w:name w:val="Heading #17"/>
    <w:basedOn w:val="Normal"/>
    <w:qFormat/>
    <w:rsid w:val="00AE1A2B"/>
    <w:pPr>
      <w:spacing w:after="0" w:line="240" w:lineRule="auto"/>
    </w:pPr>
  </w:style>
  <w:style w:type="character" w:customStyle="1" w:styleId="Bodytext97Exact">
    <w:name w:val="Body text (97) Exact"/>
    <w:basedOn w:val="DefaultParagraphFont"/>
    <w:locked/>
    <w:rsid w:val="00AE1A2B"/>
  </w:style>
  <w:style w:type="paragraph" w:customStyle="1" w:styleId="Bodytext97">
    <w:name w:val="Body text (97)"/>
    <w:basedOn w:val="Normal"/>
    <w:qFormat/>
    <w:rsid w:val="00AE1A2B"/>
    <w:pPr>
      <w:spacing w:after="0" w:line="240" w:lineRule="auto"/>
    </w:pPr>
  </w:style>
  <w:style w:type="character" w:customStyle="1" w:styleId="Bodytext42">
    <w:name w:val="Body text (42)_"/>
    <w:basedOn w:val="DefaultParagraphFont"/>
    <w:locked/>
    <w:rsid w:val="00AE1A2B"/>
  </w:style>
  <w:style w:type="paragraph" w:customStyle="1" w:styleId="Bodytext420">
    <w:name w:val="Body text (42)"/>
    <w:basedOn w:val="Normal"/>
    <w:qFormat/>
    <w:rsid w:val="00AE1A2B"/>
    <w:pPr>
      <w:spacing w:after="0" w:line="240" w:lineRule="auto"/>
    </w:pPr>
  </w:style>
  <w:style w:type="character" w:customStyle="1" w:styleId="Picturecaption9">
    <w:name w:val="Picture caption (9)_"/>
    <w:basedOn w:val="DefaultParagraphFont"/>
    <w:locked/>
    <w:rsid w:val="00AE1A2B"/>
  </w:style>
  <w:style w:type="paragraph" w:customStyle="1" w:styleId="Picturecaption90">
    <w:name w:val="Picture caption (9)"/>
    <w:basedOn w:val="Normal"/>
    <w:qFormat/>
    <w:rsid w:val="00AE1A2B"/>
    <w:pPr>
      <w:spacing w:after="0" w:line="240" w:lineRule="auto"/>
    </w:pPr>
  </w:style>
  <w:style w:type="character" w:customStyle="1" w:styleId="Bodytext96Exact">
    <w:name w:val="Body text (96) Exact"/>
    <w:basedOn w:val="DefaultParagraphFont"/>
    <w:locked/>
    <w:rsid w:val="00AE1A2B"/>
  </w:style>
  <w:style w:type="paragraph" w:customStyle="1" w:styleId="Bodytext96">
    <w:name w:val="Body text (96)"/>
    <w:basedOn w:val="Normal"/>
    <w:qFormat/>
    <w:rsid w:val="00AE1A2B"/>
    <w:pPr>
      <w:spacing w:after="0" w:line="240" w:lineRule="auto"/>
    </w:pPr>
  </w:style>
  <w:style w:type="character" w:customStyle="1" w:styleId="Heading142">
    <w:name w:val="Heading #14 (2)_"/>
    <w:basedOn w:val="DefaultParagraphFont"/>
    <w:locked/>
    <w:rsid w:val="00AE1A2B"/>
  </w:style>
  <w:style w:type="paragraph" w:customStyle="1" w:styleId="Heading1420">
    <w:name w:val="Heading #14 (2)"/>
    <w:basedOn w:val="Normal"/>
    <w:qFormat/>
    <w:rsid w:val="00AE1A2B"/>
    <w:pPr>
      <w:spacing w:after="0" w:line="240" w:lineRule="auto"/>
    </w:pPr>
  </w:style>
  <w:style w:type="character" w:customStyle="1" w:styleId="Picturecaption31">
    <w:name w:val="Picture caption (31)_"/>
    <w:basedOn w:val="DefaultParagraphFont"/>
    <w:locked/>
    <w:rsid w:val="00AE1A2B"/>
  </w:style>
  <w:style w:type="paragraph" w:customStyle="1" w:styleId="Picturecaption310">
    <w:name w:val="Picture caption (31)"/>
    <w:basedOn w:val="Normal"/>
    <w:qFormat/>
    <w:rsid w:val="00AE1A2B"/>
    <w:pPr>
      <w:spacing w:after="0" w:line="240" w:lineRule="auto"/>
    </w:pPr>
  </w:style>
  <w:style w:type="character" w:customStyle="1" w:styleId="Picturecaption27">
    <w:name w:val="Picture caption (27)_"/>
    <w:basedOn w:val="DefaultParagraphFont"/>
    <w:locked/>
    <w:rsid w:val="00AE1A2B"/>
  </w:style>
  <w:style w:type="paragraph" w:customStyle="1" w:styleId="Picturecaption270">
    <w:name w:val="Picture caption (27)"/>
    <w:basedOn w:val="Normal"/>
    <w:qFormat/>
    <w:rsid w:val="00AE1A2B"/>
    <w:pPr>
      <w:spacing w:after="0" w:line="240" w:lineRule="auto"/>
    </w:pPr>
  </w:style>
  <w:style w:type="character" w:customStyle="1" w:styleId="Bodytext43Exact">
    <w:name w:val="Body text (43) Exact"/>
    <w:basedOn w:val="DefaultParagraphFont"/>
    <w:locked/>
    <w:rsid w:val="00AE1A2B"/>
  </w:style>
  <w:style w:type="paragraph" w:customStyle="1" w:styleId="Bodytext43">
    <w:name w:val="Body text (43)"/>
    <w:basedOn w:val="Normal"/>
    <w:qFormat/>
    <w:rsid w:val="00AE1A2B"/>
    <w:pPr>
      <w:spacing w:after="0" w:line="240" w:lineRule="auto"/>
    </w:pPr>
  </w:style>
  <w:style w:type="character" w:customStyle="1" w:styleId="Bodytext109">
    <w:name w:val="Body text (109)_"/>
    <w:basedOn w:val="DefaultParagraphFont"/>
    <w:locked/>
    <w:rsid w:val="00AE1A2B"/>
  </w:style>
  <w:style w:type="paragraph" w:customStyle="1" w:styleId="Bodytext1090">
    <w:name w:val="Body text (109)"/>
    <w:basedOn w:val="Normal"/>
    <w:qFormat/>
    <w:rsid w:val="00AE1A2B"/>
    <w:pPr>
      <w:spacing w:after="0" w:line="240" w:lineRule="auto"/>
    </w:pPr>
  </w:style>
  <w:style w:type="character" w:customStyle="1" w:styleId="Bodytext110">
    <w:name w:val="Body text (110)_"/>
    <w:basedOn w:val="DefaultParagraphFont"/>
    <w:locked/>
    <w:rsid w:val="00AE1A2B"/>
  </w:style>
  <w:style w:type="paragraph" w:customStyle="1" w:styleId="Bodytext1100">
    <w:name w:val="Body text (110)"/>
    <w:basedOn w:val="Normal"/>
    <w:qFormat/>
    <w:rsid w:val="00AE1A2B"/>
    <w:pPr>
      <w:spacing w:after="0" w:line="240" w:lineRule="auto"/>
    </w:pPr>
  </w:style>
  <w:style w:type="character" w:customStyle="1" w:styleId="Bodytext111">
    <w:name w:val="Body text (111)_"/>
    <w:basedOn w:val="DefaultParagraphFont"/>
    <w:locked/>
    <w:rsid w:val="00AE1A2B"/>
  </w:style>
  <w:style w:type="paragraph" w:customStyle="1" w:styleId="Bodytext1110">
    <w:name w:val="Body text (111)"/>
    <w:basedOn w:val="Normal"/>
    <w:qFormat/>
    <w:rsid w:val="00AE1A2B"/>
    <w:pPr>
      <w:spacing w:after="0" w:line="240" w:lineRule="auto"/>
    </w:pPr>
  </w:style>
  <w:style w:type="character" w:customStyle="1" w:styleId="Tablecaption7">
    <w:name w:val="Table caption (7)_"/>
    <w:basedOn w:val="DefaultParagraphFont"/>
    <w:locked/>
    <w:rsid w:val="00AE1A2B"/>
  </w:style>
  <w:style w:type="paragraph" w:customStyle="1" w:styleId="Tablecaption70">
    <w:name w:val="Table caption (7)"/>
    <w:basedOn w:val="Normal"/>
    <w:qFormat/>
    <w:rsid w:val="00AE1A2B"/>
    <w:pPr>
      <w:spacing w:after="0" w:line="240" w:lineRule="auto"/>
    </w:pPr>
  </w:style>
  <w:style w:type="character" w:customStyle="1" w:styleId="Bodytext112">
    <w:name w:val="Body text (112)_"/>
    <w:basedOn w:val="DefaultParagraphFont"/>
    <w:locked/>
    <w:rsid w:val="00AE1A2B"/>
  </w:style>
  <w:style w:type="paragraph" w:customStyle="1" w:styleId="Bodytext1120">
    <w:name w:val="Body text (112)"/>
    <w:basedOn w:val="Normal"/>
    <w:qFormat/>
    <w:rsid w:val="00AE1A2B"/>
    <w:pPr>
      <w:spacing w:after="0" w:line="240" w:lineRule="auto"/>
    </w:pPr>
  </w:style>
  <w:style w:type="character" w:customStyle="1" w:styleId="Bodytext113">
    <w:name w:val="Body text (113)_"/>
    <w:basedOn w:val="DefaultParagraphFont"/>
    <w:locked/>
    <w:rsid w:val="00AE1A2B"/>
  </w:style>
  <w:style w:type="paragraph" w:customStyle="1" w:styleId="Bodytext1130">
    <w:name w:val="Body text (113)"/>
    <w:basedOn w:val="Normal"/>
    <w:qFormat/>
    <w:rsid w:val="00AE1A2B"/>
    <w:pPr>
      <w:spacing w:after="0" w:line="240" w:lineRule="auto"/>
    </w:pPr>
  </w:style>
  <w:style w:type="character" w:customStyle="1" w:styleId="Tableofcontents10">
    <w:name w:val="Table of contents (10)_"/>
    <w:basedOn w:val="DefaultParagraphFont"/>
    <w:locked/>
    <w:rsid w:val="00AE1A2B"/>
  </w:style>
  <w:style w:type="paragraph" w:customStyle="1" w:styleId="Tableofcontents100">
    <w:name w:val="Table of contents (10)"/>
    <w:basedOn w:val="Normal"/>
    <w:qFormat/>
    <w:rsid w:val="00AE1A2B"/>
    <w:pPr>
      <w:spacing w:after="0" w:line="240" w:lineRule="auto"/>
    </w:pPr>
  </w:style>
  <w:style w:type="character" w:customStyle="1" w:styleId="Tableofcontents12">
    <w:name w:val="Table of contents (12)_"/>
    <w:basedOn w:val="DefaultParagraphFont"/>
    <w:locked/>
    <w:rsid w:val="00AE1A2B"/>
  </w:style>
  <w:style w:type="paragraph" w:customStyle="1" w:styleId="Tableofcontents120">
    <w:name w:val="Table of contents (12)"/>
    <w:basedOn w:val="Normal"/>
    <w:qFormat/>
    <w:rsid w:val="00AE1A2B"/>
    <w:pPr>
      <w:spacing w:after="0" w:line="240" w:lineRule="auto"/>
    </w:pPr>
  </w:style>
  <w:style w:type="character" w:customStyle="1" w:styleId="Tableofcontents14">
    <w:name w:val="Table of contents (14)_"/>
    <w:basedOn w:val="DefaultParagraphFont"/>
    <w:locked/>
    <w:rsid w:val="00AE1A2B"/>
  </w:style>
  <w:style w:type="paragraph" w:customStyle="1" w:styleId="Tableofcontents140">
    <w:name w:val="Table of contents (14)"/>
    <w:basedOn w:val="Normal"/>
    <w:qFormat/>
    <w:rsid w:val="00AE1A2B"/>
    <w:pPr>
      <w:spacing w:after="0" w:line="240" w:lineRule="auto"/>
    </w:pPr>
  </w:style>
  <w:style w:type="character" w:customStyle="1" w:styleId="Heading162">
    <w:name w:val="Heading #16 (2)_"/>
    <w:basedOn w:val="DefaultParagraphFont"/>
    <w:locked/>
    <w:rsid w:val="00AE1A2B"/>
  </w:style>
  <w:style w:type="paragraph" w:customStyle="1" w:styleId="Heading1620">
    <w:name w:val="Heading #16 (2)"/>
    <w:basedOn w:val="Normal"/>
    <w:qFormat/>
    <w:rsid w:val="00AE1A2B"/>
    <w:pPr>
      <w:spacing w:after="0" w:line="240" w:lineRule="auto"/>
    </w:pPr>
  </w:style>
  <w:style w:type="character" w:customStyle="1" w:styleId="StyleStyle4LatinTimesNewRomanAsianSimSunChar">
    <w:name w:val="Style Style4 + (Latin) Times New Roman (Asian) SimSun Char"/>
    <w:locked/>
    <w:rsid w:val="00AE1A2B"/>
  </w:style>
  <w:style w:type="paragraph" w:customStyle="1" w:styleId="StyleStyle4LatinTimesNewRomanAsianSimSun">
    <w:name w:val="Style Style4 + (Latin) Times New Roman (Asian) SimSun"/>
    <w:basedOn w:val="medium-normal"/>
    <w:qFormat/>
    <w:rsid w:val="00AE1A2B"/>
    <w:pPr>
      <w:spacing w:before="0" w:beforeAutospacing="0" w:after="0" w:afterAutospacing="0"/>
    </w:pPr>
    <w:rPr>
      <w:rFonts w:ascii="Georgia" w:eastAsiaTheme="minorHAnsi"/>
    </w:rPr>
  </w:style>
  <w:style w:type="character" w:customStyle="1" w:styleId="StyleUnderlineCharLatinTimesNewRomanAsianSimSunChar">
    <w:name w:val="Style Underline Char + (Latin) Times New Roman (Asian) SimSun Char"/>
    <w:locked/>
    <w:rsid w:val="00AE1A2B"/>
  </w:style>
  <w:style w:type="paragraph" w:customStyle="1" w:styleId="StyleUnderlineCharLatinTimesNewRomanAsianSimSun">
    <w:name w:val="Style Underline Char + (Latin) Times New Roman (Asian) SimSun"/>
    <w:basedOn w:val="Normal"/>
    <w:qFormat/>
    <w:rsid w:val="00AE1A2B"/>
    <w:pPr>
      <w:spacing w:after="0" w:line="240" w:lineRule="auto"/>
    </w:pPr>
  </w:style>
  <w:style w:type="character" w:customStyle="1" w:styleId="StyleUnderlineCharLatinTimesNewRomanAsianSimSunBoldChar">
    <w:name w:val="Style Underline Char + (Latin) Times New Roman (Asian) SimSun Bold Char"/>
    <w:locked/>
    <w:rsid w:val="00AE1A2B"/>
  </w:style>
  <w:style w:type="paragraph" w:customStyle="1" w:styleId="StyleUnderlineCharLatinTimesNewRomanAsianSimSunBold">
    <w:name w:val="Style Underline Char + (Latin) Times New Roman (Asian) SimSun Bold"/>
    <w:basedOn w:val="Normal"/>
    <w:qFormat/>
    <w:rsid w:val="00AE1A2B"/>
    <w:pPr>
      <w:spacing w:after="0" w:line="240" w:lineRule="auto"/>
    </w:pPr>
  </w:style>
  <w:style w:type="character" w:customStyle="1" w:styleId="StyleStyle1BoldChar">
    <w:name w:val="Style Style1 + Bold Char"/>
    <w:locked/>
    <w:rsid w:val="00AE1A2B"/>
  </w:style>
  <w:style w:type="paragraph" w:customStyle="1" w:styleId="StyleStyle1Bold">
    <w:name w:val="Style Style1 + Bold"/>
    <w:basedOn w:val="Cites"/>
    <w:qFormat/>
    <w:rsid w:val="00AE1A2B"/>
    <w:pPr>
      <w:widowControl/>
    </w:pPr>
    <w:rPr>
      <w:noProof/>
      <w:szCs w:val="20"/>
    </w:rPr>
  </w:style>
  <w:style w:type="character" w:customStyle="1" w:styleId="StyleBoldandUnderlineChar11ptChar">
    <w:name w:val="Style Bold and Underline Char + 11 pt Char"/>
    <w:locked/>
    <w:rsid w:val="00AE1A2B"/>
  </w:style>
  <w:style w:type="paragraph" w:customStyle="1" w:styleId="StyleBoldandUnderlineChar11pt">
    <w:name w:val="Style Bold and Underline Char + 11 pt"/>
    <w:basedOn w:val="UnreadText"/>
    <w:qFormat/>
    <w:rsid w:val="00AE1A2B"/>
    <w:pPr>
      <w:spacing w:line="240" w:lineRule="auto"/>
    </w:pPr>
    <w:rPr>
      <w:rFonts w:eastAsiaTheme="minorHAnsi"/>
      <w:sz w:val="22"/>
    </w:rPr>
  </w:style>
  <w:style w:type="character" w:customStyle="1" w:styleId="StyleStyleStyle4LatinTimesNewRomanAsianSimSunBoldChar">
    <w:name w:val="Style Style Style4 + (Latin) Times New Roman (Asian) SimSun Bold + Char"/>
    <w:locked/>
    <w:rsid w:val="00AE1A2B"/>
  </w:style>
  <w:style w:type="paragraph" w:customStyle="1" w:styleId="StyleStyleStyle4LatinTimesNewRomanAsianSimSunBold">
    <w:name w:val="Style Style Style4 + (Latin) Times New Roman (Asian) SimSun Bold +"/>
    <w:basedOn w:val="Normal"/>
    <w:qFormat/>
    <w:rsid w:val="00AE1A2B"/>
    <w:pPr>
      <w:spacing w:after="0" w:line="240" w:lineRule="auto"/>
    </w:pPr>
  </w:style>
  <w:style w:type="character" w:customStyle="1" w:styleId="StyleStyle4BoldChar">
    <w:name w:val="Style Style4 + Bold Char"/>
    <w:locked/>
    <w:rsid w:val="00AE1A2B"/>
  </w:style>
  <w:style w:type="paragraph" w:customStyle="1" w:styleId="StyleStyle4Bold">
    <w:name w:val="Style Style4 + Bold"/>
    <w:basedOn w:val="medium-normal"/>
    <w:qFormat/>
    <w:rsid w:val="00AE1A2B"/>
    <w:pPr>
      <w:spacing w:before="0" w:beforeAutospacing="0" w:after="0" w:afterAutospacing="0"/>
    </w:pPr>
    <w:rPr>
      <w:rFonts w:ascii="Georgia" w:eastAsiaTheme="minorHAnsi"/>
    </w:rPr>
  </w:style>
  <w:style w:type="character" w:customStyle="1" w:styleId="StyleStyle411ptBorderSinglesolidlineAuto05ptLChar">
    <w:name w:val="Style Style4 + 11 pt Border: : (Single solid line Auto  0.5 pt L... Char"/>
    <w:locked/>
    <w:rsid w:val="00AE1A2B"/>
  </w:style>
  <w:style w:type="paragraph" w:customStyle="1" w:styleId="StyleStyle411ptBorderSinglesolidlineAuto05ptL">
    <w:name w:val="Style Style4 + 11 pt Border: : (Single solid line Auto  0.5 pt L..."/>
    <w:basedOn w:val="medium-normal"/>
    <w:qFormat/>
    <w:rsid w:val="00AE1A2B"/>
    <w:pPr>
      <w:spacing w:before="0" w:beforeAutospacing="0" w:after="0" w:afterAutospacing="0"/>
    </w:pPr>
    <w:rPr>
      <w:rFonts w:ascii="Georgia" w:eastAsiaTheme="minorHAnsi"/>
    </w:rPr>
  </w:style>
  <w:style w:type="character" w:customStyle="1" w:styleId="StyleStyle49ptBoldBorderSinglesolidlineAuto05Char">
    <w:name w:val="Style Style4 + 9 pt Bold Border: : (Single solid line Auto  0.5... Char"/>
    <w:locked/>
    <w:rsid w:val="00AE1A2B"/>
  </w:style>
  <w:style w:type="paragraph" w:customStyle="1" w:styleId="StyleStyle49ptBoldBorderSinglesolidlineAuto05">
    <w:name w:val="Style Style4 + 9 pt Bold Border: : (Single solid line Auto  0.5..."/>
    <w:basedOn w:val="medium-normal"/>
    <w:qFormat/>
    <w:rsid w:val="00AE1A2B"/>
    <w:pPr>
      <w:spacing w:before="0" w:beforeAutospacing="0" w:after="0" w:afterAutospacing="0"/>
    </w:pPr>
    <w:rPr>
      <w:rFonts w:ascii="Georgia" w:eastAsiaTheme="minorHAnsi"/>
    </w:rPr>
  </w:style>
  <w:style w:type="character" w:customStyle="1" w:styleId="StyleStyle49ptBorderSinglesolidlineAuto05ptLiChar">
    <w:name w:val="Style Style4 + 9 pt Border: : (Single solid line Auto  0.5 pt Li... Char"/>
    <w:locked/>
    <w:rsid w:val="00AE1A2B"/>
  </w:style>
  <w:style w:type="paragraph" w:customStyle="1" w:styleId="StyleStyle49ptBorderSinglesolidlineAuto05ptLi">
    <w:name w:val="Style Style4 + 9 pt Border: : (Single solid line Auto  0.5 pt Li..."/>
    <w:basedOn w:val="medium-normal"/>
    <w:next w:val="hotroute1"/>
    <w:qFormat/>
    <w:rsid w:val="00AE1A2B"/>
    <w:pPr>
      <w:spacing w:before="0" w:beforeAutospacing="0" w:after="0" w:afterAutospacing="0"/>
    </w:pPr>
    <w:rPr>
      <w:rFonts w:ascii="Georgia" w:eastAsiaTheme="minorHAnsi"/>
    </w:rPr>
  </w:style>
  <w:style w:type="character" w:customStyle="1" w:styleId="UnderlineCharCharCharCharCharChar">
    <w:name w:val="Underline Char Char Char Char Char Char"/>
    <w:locked/>
    <w:rsid w:val="00AE1A2B"/>
  </w:style>
  <w:style w:type="paragraph" w:customStyle="1" w:styleId="UnderlineCharCharCharCharChar">
    <w:name w:val="Underline Char Char Char Char Char"/>
    <w:basedOn w:val="Normal"/>
    <w:next w:val="BlockHeaderHidden"/>
    <w:qFormat/>
    <w:rsid w:val="00AE1A2B"/>
    <w:pPr>
      <w:spacing w:after="0" w:line="240" w:lineRule="auto"/>
    </w:pPr>
  </w:style>
  <w:style w:type="character" w:customStyle="1" w:styleId="TextsmallChar">
    <w:name w:val="Textsmall Char"/>
    <w:locked/>
    <w:rsid w:val="00AE1A2B"/>
  </w:style>
  <w:style w:type="paragraph" w:customStyle="1" w:styleId="Textsmall0">
    <w:name w:val="Textsmall"/>
    <w:basedOn w:val="Normal"/>
    <w:next w:val="Normal"/>
    <w:qFormat/>
    <w:rsid w:val="00AE1A2B"/>
    <w:pPr>
      <w:spacing w:after="0" w:line="240" w:lineRule="auto"/>
    </w:pPr>
  </w:style>
  <w:style w:type="paragraph" w:customStyle="1" w:styleId="hotroute1">
    <w:name w:val="hot route!"/>
    <w:basedOn w:val="Normal"/>
    <w:next w:val="UnderlinePara"/>
    <w:qFormat/>
    <w:rsid w:val="00AE1A2B"/>
    <w:pPr>
      <w:spacing w:after="0" w:line="240" w:lineRule="auto"/>
    </w:pPr>
  </w:style>
  <w:style w:type="character" w:customStyle="1" w:styleId="BlockHeaderHiddenChar">
    <w:name w:val="Block Header Hidden Char"/>
    <w:basedOn w:val="DefaultParagraphFont"/>
    <w:locked/>
    <w:rsid w:val="00AE1A2B"/>
  </w:style>
  <w:style w:type="paragraph" w:customStyle="1" w:styleId="BlockHeaderHidden">
    <w:name w:val="Block Header Hidden"/>
    <w:basedOn w:val="Normal"/>
    <w:next w:val="Stylecardtext8pt"/>
    <w:autoRedefine/>
    <w:qFormat/>
    <w:rsid w:val="00AE1A2B"/>
    <w:pPr>
      <w:spacing w:after="0" w:line="240" w:lineRule="auto"/>
    </w:pPr>
  </w:style>
  <w:style w:type="paragraph" w:customStyle="1" w:styleId="txgreen">
    <w:name w:val="txgreen"/>
    <w:basedOn w:val="Normal"/>
    <w:uiPriority w:val="99"/>
    <w:qFormat/>
    <w:rsid w:val="00AE1A2B"/>
    <w:pPr>
      <w:spacing w:after="0" w:line="240" w:lineRule="auto"/>
    </w:pPr>
  </w:style>
  <w:style w:type="paragraph" w:customStyle="1" w:styleId="rtecenter">
    <w:name w:val="rtecenter"/>
    <w:basedOn w:val="Normal"/>
    <w:uiPriority w:val="99"/>
    <w:qFormat/>
    <w:rsid w:val="00AE1A2B"/>
    <w:pPr>
      <w:spacing w:after="0" w:line="240" w:lineRule="auto"/>
    </w:pPr>
  </w:style>
  <w:style w:type="paragraph" w:customStyle="1" w:styleId="StyleHeading4TagBigcardNotBold">
    <w:name w:val="Style Heading 4TagBig card + Not Bold"/>
    <w:basedOn w:val="Heading4"/>
    <w:qFormat/>
    <w:rsid w:val="00AE1A2B"/>
    <w:pPr>
      <w:spacing w:before="200" w:line="240" w:lineRule="auto"/>
    </w:pPr>
    <w:rPr>
      <w:iCs/>
      <w:sz w:val="22"/>
    </w:rPr>
  </w:style>
  <w:style w:type="paragraph" w:customStyle="1" w:styleId="Stylecardtext5pt">
    <w:name w:val="Style card text + 5 pt"/>
    <w:basedOn w:val="Normal"/>
    <w:qFormat/>
    <w:rsid w:val="00AE1A2B"/>
    <w:pPr>
      <w:spacing w:after="0" w:line="240" w:lineRule="auto"/>
    </w:pPr>
  </w:style>
  <w:style w:type="character" w:customStyle="1" w:styleId="F7-SmallFont">
    <w:name w:val="F7 - Small Font"/>
    <w:rsid w:val="00AE1A2B"/>
  </w:style>
  <w:style w:type="character" w:customStyle="1" w:styleId="StyleLatinGaramond9ptUnderline">
    <w:name w:val="Style (Latin) Garamond 9 pt Underline"/>
    <w:rsid w:val="00AE1A2B"/>
  </w:style>
  <w:style w:type="character" w:customStyle="1" w:styleId="tkrname">
    <w:name w:val="tkrname"/>
    <w:basedOn w:val="DefaultParagraphFont"/>
    <w:rsid w:val="00AE1A2B"/>
  </w:style>
  <w:style w:type="character" w:customStyle="1" w:styleId="tkrchange">
    <w:name w:val="tkrchange"/>
    <w:basedOn w:val="DefaultParagraphFont"/>
    <w:rsid w:val="00AE1A2B"/>
  </w:style>
  <w:style w:type="character" w:customStyle="1" w:styleId="l9">
    <w:name w:val="l9"/>
    <w:basedOn w:val="DefaultParagraphFont"/>
    <w:rsid w:val="00AE1A2B"/>
  </w:style>
  <w:style w:type="character" w:customStyle="1" w:styleId="l8">
    <w:name w:val="l8"/>
    <w:basedOn w:val="DefaultParagraphFont"/>
    <w:rsid w:val="00AE1A2B"/>
  </w:style>
  <w:style w:type="character" w:customStyle="1" w:styleId="l6">
    <w:name w:val="l6"/>
    <w:basedOn w:val="DefaultParagraphFont"/>
    <w:rsid w:val="00AE1A2B"/>
  </w:style>
  <w:style w:type="character" w:customStyle="1" w:styleId="l7">
    <w:name w:val="l7"/>
    <w:basedOn w:val="DefaultParagraphFont"/>
    <w:rsid w:val="00AE1A2B"/>
  </w:style>
  <w:style w:type="character" w:customStyle="1" w:styleId="ellipsistext">
    <w:name w:val="ellipsis_text"/>
    <w:basedOn w:val="DefaultParagraphFont"/>
    <w:rsid w:val="00AE1A2B"/>
  </w:style>
  <w:style w:type="character" w:customStyle="1" w:styleId="referencediv">
    <w:name w:val="referencediv"/>
    <w:basedOn w:val="DefaultParagraphFont"/>
    <w:rsid w:val="00AE1A2B"/>
  </w:style>
  <w:style w:type="character" w:customStyle="1" w:styleId="A3">
    <w:name w:val="A3"/>
    <w:uiPriority w:val="99"/>
    <w:rsid w:val="00AE1A2B"/>
  </w:style>
  <w:style w:type="character" w:customStyle="1" w:styleId="cite0">
    <w:name w:val="cite0"/>
    <w:rsid w:val="00AE1A2B"/>
  </w:style>
  <w:style w:type="character" w:customStyle="1" w:styleId="hilite1">
    <w:name w:val="hilite1"/>
    <w:rsid w:val="00AE1A2B"/>
  </w:style>
  <w:style w:type="character" w:customStyle="1" w:styleId="Style8pt1">
    <w:name w:val="Style 8 pt1"/>
    <w:basedOn w:val="DefaultParagraphFont"/>
    <w:rsid w:val="00AE1A2B"/>
  </w:style>
  <w:style w:type="character" w:customStyle="1" w:styleId="qlabel">
    <w:name w:val="q_label"/>
    <w:rsid w:val="00AE1A2B"/>
  </w:style>
  <w:style w:type="character" w:customStyle="1" w:styleId="alabel">
    <w:name w:val="a_label"/>
    <w:rsid w:val="00AE1A2B"/>
  </w:style>
  <w:style w:type="character" w:customStyle="1" w:styleId="StyleStyle4CharTimesNewRoman11pt">
    <w:name w:val="Style Style4 Char + Times New Roman 11 pt"/>
    <w:rsid w:val="00AE1A2B"/>
  </w:style>
  <w:style w:type="character" w:customStyle="1" w:styleId="Aunderline">
    <w:name w:val="Aunderline"/>
    <w:qFormat/>
    <w:rsid w:val="00AE1A2B"/>
  </w:style>
  <w:style w:type="character" w:customStyle="1" w:styleId="desc">
    <w:name w:val="desc"/>
    <w:basedOn w:val="DefaultParagraphFont"/>
    <w:rsid w:val="00AE1A2B"/>
  </w:style>
  <w:style w:type="character" w:customStyle="1" w:styleId="titleauthoretc">
    <w:name w:val="titleauthoretc"/>
    <w:rsid w:val="00AE1A2B"/>
  </w:style>
  <w:style w:type="character" w:customStyle="1" w:styleId="in-top">
    <w:name w:val="in-top"/>
    <w:rsid w:val="00AE1A2B"/>
  </w:style>
  <w:style w:type="character" w:customStyle="1" w:styleId="nukeled">
    <w:name w:val="nukeled"/>
    <w:rsid w:val="00AE1A2B"/>
  </w:style>
  <w:style w:type="character" w:customStyle="1" w:styleId="contextlyrelated">
    <w:name w:val="contextly_related"/>
    <w:rsid w:val="00AE1A2B"/>
  </w:style>
  <w:style w:type="character" w:customStyle="1" w:styleId="in-right">
    <w:name w:val="in-right"/>
    <w:rsid w:val="00AE1A2B"/>
  </w:style>
  <w:style w:type="character" w:customStyle="1" w:styleId="adtext">
    <w:name w:val="ad_text"/>
    <w:rsid w:val="00AE1A2B"/>
  </w:style>
  <w:style w:type="character" w:customStyle="1" w:styleId="linkrow">
    <w:name w:val="link_row"/>
    <w:rsid w:val="00AE1A2B"/>
  </w:style>
  <w:style w:type="character" w:customStyle="1" w:styleId="revision-date">
    <w:name w:val="revision-date"/>
    <w:rsid w:val="00AE1A2B"/>
  </w:style>
  <w:style w:type="character" w:customStyle="1" w:styleId="facebook-share">
    <w:name w:val="facebook-share"/>
    <w:rsid w:val="00AE1A2B"/>
  </w:style>
  <w:style w:type="character" w:customStyle="1" w:styleId="facebook-share-label">
    <w:name w:val="facebook-share-label"/>
    <w:rsid w:val="00AE1A2B"/>
  </w:style>
  <w:style w:type="character" w:customStyle="1" w:styleId="cap">
    <w:name w:val="cap"/>
    <w:rsid w:val="00AE1A2B"/>
  </w:style>
  <w:style w:type="character" w:customStyle="1" w:styleId="share">
    <w:name w:val="share"/>
    <w:rsid w:val="00AE1A2B"/>
  </w:style>
  <w:style w:type="character" w:customStyle="1" w:styleId="ata11y">
    <w:name w:val="at_a11y"/>
    <w:rsid w:val="00AE1A2B"/>
  </w:style>
  <w:style w:type="character" w:customStyle="1" w:styleId="tpk">
    <w:name w:val="tpk"/>
    <w:rsid w:val="00AE1A2B"/>
  </w:style>
  <w:style w:type="character" w:customStyle="1" w:styleId="A24">
    <w:name w:val="A24"/>
    <w:uiPriority w:val="99"/>
    <w:rsid w:val="00AE1A2B"/>
  </w:style>
  <w:style w:type="character" w:customStyle="1" w:styleId="A25">
    <w:name w:val="A25"/>
    <w:uiPriority w:val="99"/>
    <w:rsid w:val="00AE1A2B"/>
  </w:style>
  <w:style w:type="character" w:customStyle="1" w:styleId="Headerorfooter">
    <w:name w:val="Header or footer_"/>
    <w:basedOn w:val="DefaultParagraphFont"/>
    <w:rsid w:val="00AE1A2B"/>
  </w:style>
  <w:style w:type="character" w:customStyle="1" w:styleId="Bodytext21">
    <w:name w:val="Body text (2)_"/>
    <w:basedOn w:val="DefaultParagraphFont"/>
    <w:rsid w:val="00AE1A2B"/>
  </w:style>
  <w:style w:type="character" w:customStyle="1" w:styleId="Bodytext22">
    <w:name w:val="Body text (2)"/>
    <w:basedOn w:val="Bodytext30"/>
    <w:rsid w:val="00AE1A2B"/>
  </w:style>
  <w:style w:type="character" w:customStyle="1" w:styleId="Headerorfooter0">
    <w:name w:val="Header or footer"/>
    <w:basedOn w:val="Bodytext100"/>
    <w:rsid w:val="00AE1A2B"/>
    <w:rPr>
      <w:shd w:val="clear" w:color="auto" w:fill="FFFFFF"/>
    </w:rPr>
  </w:style>
  <w:style w:type="character" w:customStyle="1" w:styleId="Bodytext32">
    <w:name w:val="Body text (3)_"/>
    <w:basedOn w:val="DefaultParagraphFont"/>
    <w:rsid w:val="00AE1A2B"/>
  </w:style>
  <w:style w:type="character" w:customStyle="1" w:styleId="Bodytext31Exact">
    <w:name w:val="Body text (31) Exact"/>
    <w:basedOn w:val="DefaultParagraphFont"/>
    <w:rsid w:val="00AE1A2B"/>
  </w:style>
  <w:style w:type="character" w:customStyle="1" w:styleId="Bodytext100">
    <w:name w:val="Body text (10)_"/>
    <w:basedOn w:val="DefaultParagraphFont"/>
    <w:link w:val="Bodytext101"/>
    <w:uiPriority w:val="99"/>
    <w:rsid w:val="00AE1A2B"/>
    <w:rPr>
      <w:shd w:val="clear" w:color="auto" w:fill="FFFFFF"/>
    </w:rPr>
  </w:style>
  <w:style w:type="character" w:customStyle="1" w:styleId="Bodytext30">
    <w:name w:val="Body text (3)"/>
    <w:basedOn w:val="Bodytext3Spacing0ptExact"/>
    <w:rsid w:val="00AE1A2B"/>
  </w:style>
  <w:style w:type="character" w:customStyle="1" w:styleId="Bodytext46">
    <w:name w:val="Body text (46)_"/>
    <w:basedOn w:val="DefaultParagraphFont"/>
    <w:rsid w:val="00AE1A2B"/>
  </w:style>
  <w:style w:type="character" w:customStyle="1" w:styleId="Bodytext51">
    <w:name w:val="Body text (51)_"/>
    <w:basedOn w:val="DefaultParagraphFont"/>
    <w:rsid w:val="00AE1A2B"/>
  </w:style>
  <w:style w:type="character" w:customStyle="1" w:styleId="Bodytext34">
    <w:name w:val="Body text (34)_"/>
    <w:basedOn w:val="DefaultParagraphFont"/>
    <w:rsid w:val="00AE1A2B"/>
  </w:style>
  <w:style w:type="character" w:customStyle="1" w:styleId="Bodytext3Spacing0ptExact">
    <w:name w:val="Body text (3) + Spacing 0 pt Exact"/>
    <w:rsid w:val="00AE1A2B"/>
  </w:style>
  <w:style w:type="character" w:customStyle="1" w:styleId="Bodytext82">
    <w:name w:val="Body text (82)_"/>
    <w:basedOn w:val="DefaultParagraphFont"/>
    <w:rsid w:val="00AE1A2B"/>
  </w:style>
  <w:style w:type="character" w:customStyle="1" w:styleId="PicturecaptionSpacing0ptExact">
    <w:name w:val="Picture caption + Spacing 0 pt Exact"/>
    <w:basedOn w:val="DefaultParagraphFont"/>
    <w:rsid w:val="00AE1A2B"/>
  </w:style>
  <w:style w:type="character" w:customStyle="1" w:styleId="Tableofcontents13">
    <w:name w:val="Table of contents (13)_"/>
    <w:basedOn w:val="DefaultParagraphFont"/>
    <w:rsid w:val="00AE1A2B"/>
  </w:style>
  <w:style w:type="character" w:customStyle="1" w:styleId="Bodytext114">
    <w:name w:val="Body text (114)_"/>
    <w:basedOn w:val="DefaultParagraphFont"/>
    <w:rsid w:val="00AE1A2B"/>
  </w:style>
  <w:style w:type="character" w:customStyle="1" w:styleId="Bodytext115">
    <w:name w:val="Body text (115)_"/>
    <w:basedOn w:val="DefaultParagraphFont"/>
    <w:rsid w:val="00AE1A2B"/>
  </w:style>
  <w:style w:type="character" w:customStyle="1" w:styleId="BodyText40">
    <w:name w:val="Body Text4"/>
    <w:basedOn w:val="DefaultParagraphFont"/>
    <w:rsid w:val="00AE1A2B"/>
  </w:style>
  <w:style w:type="character" w:customStyle="1" w:styleId="Bodytext1150">
    <w:name w:val="Body text (115)"/>
    <w:basedOn w:val="Picturecaption2Spacing0ptExact"/>
    <w:rsid w:val="00AE1A2B"/>
  </w:style>
  <w:style w:type="character" w:customStyle="1" w:styleId="Bodytext820">
    <w:name w:val="Body text (82)"/>
    <w:rsid w:val="00AE1A2B"/>
  </w:style>
  <w:style w:type="character" w:customStyle="1" w:styleId="Bodytext102">
    <w:name w:val="Body text (10)"/>
    <w:basedOn w:val="PicturecaptionSpacing0ptExact"/>
    <w:rsid w:val="00AE1A2B"/>
  </w:style>
  <w:style w:type="character" w:customStyle="1" w:styleId="Bodytext82Spacing0ptExact">
    <w:name w:val="Body text (82) + Spacing 0 pt Exact"/>
    <w:basedOn w:val="Bodytext820"/>
    <w:rsid w:val="00AE1A2B"/>
  </w:style>
  <w:style w:type="character" w:customStyle="1" w:styleId="Bodytext131Exact">
    <w:name w:val="Body text (131) Exact"/>
    <w:basedOn w:val="DefaultParagraphFont"/>
    <w:rsid w:val="00AE1A2B"/>
  </w:style>
  <w:style w:type="character" w:customStyle="1" w:styleId="Picturecaption2Spacing0ptExact">
    <w:name w:val="Picture caption (2) + Spacing 0 pt Exact"/>
    <w:basedOn w:val="DefaultParagraphFont"/>
    <w:rsid w:val="00AE1A2B"/>
  </w:style>
  <w:style w:type="character" w:customStyle="1" w:styleId="Bodytext114Exact">
    <w:name w:val="Body text (114) Exact"/>
    <w:basedOn w:val="Bodytext131Exact"/>
    <w:rsid w:val="00AE1A2B"/>
  </w:style>
  <w:style w:type="character" w:customStyle="1" w:styleId="Bodytext340">
    <w:name w:val="Body text (34)"/>
    <w:basedOn w:val="BodyText40"/>
    <w:rsid w:val="00AE1A2B"/>
  </w:style>
  <w:style w:type="character" w:customStyle="1" w:styleId="Bodytext1409pt">
    <w:name w:val="Body text (140) + 9 pt"/>
    <w:aliases w:val="Not Italic,Table of contents (12) + FrankRuehl,11 pt"/>
    <w:basedOn w:val="DefaultParagraphFont"/>
    <w:rsid w:val="00AE1A2B"/>
  </w:style>
  <w:style w:type="character" w:customStyle="1" w:styleId="Bodytext510">
    <w:name w:val="Body text (51)"/>
    <w:basedOn w:val="Bodytext115"/>
    <w:rsid w:val="00AE1A2B"/>
  </w:style>
  <w:style w:type="character" w:customStyle="1" w:styleId="Bodytext1140">
    <w:name w:val="Body text (114)"/>
    <w:basedOn w:val="Bodytext131Exact"/>
    <w:rsid w:val="00AE1A2B"/>
  </w:style>
  <w:style w:type="character" w:customStyle="1" w:styleId="Tableofcontents130">
    <w:name w:val="Table of contents (13)"/>
    <w:basedOn w:val="Bodytext82Spacing0ptExact"/>
    <w:rsid w:val="00AE1A2B"/>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AE1A2B"/>
  </w:style>
  <w:style w:type="character" w:customStyle="1" w:styleId="Bodytext460">
    <w:name w:val="Body text (46)"/>
    <w:basedOn w:val="Bodytext114"/>
    <w:rsid w:val="00AE1A2B"/>
  </w:style>
  <w:style w:type="character" w:customStyle="1" w:styleId="Bodytext46NotBold">
    <w:name w:val="Body text (46) + Not Bold"/>
    <w:basedOn w:val="Bodytext114"/>
    <w:rsid w:val="00AE1A2B"/>
  </w:style>
  <w:style w:type="character" w:customStyle="1" w:styleId="Bodytext46SegoeUI">
    <w:name w:val="Body text (46) + Segoe UI"/>
    <w:basedOn w:val="Bodytext114"/>
    <w:rsid w:val="00AE1A2B"/>
  </w:style>
  <w:style w:type="character" w:customStyle="1" w:styleId="Bodytext115Spacing0ptExact">
    <w:name w:val="Body text (115) + Spacing 0 pt Exact"/>
    <w:basedOn w:val="Picturecaption2Spacing0ptExact"/>
    <w:rsid w:val="00AE1A2B"/>
  </w:style>
  <w:style w:type="character" w:customStyle="1" w:styleId="Picturecaption42SmallCaps">
    <w:name w:val="Picture caption (42) + Small Caps"/>
    <w:basedOn w:val="DefaultParagraphFont"/>
    <w:rsid w:val="00AE1A2B"/>
  </w:style>
  <w:style w:type="character" w:customStyle="1" w:styleId="Bodytext155Exact">
    <w:name w:val="Body text (155) Exact"/>
    <w:basedOn w:val="DefaultParagraphFont"/>
    <w:rsid w:val="00AE1A2B"/>
  </w:style>
  <w:style w:type="character" w:customStyle="1" w:styleId="Bodytext157">
    <w:name w:val="Body text (157)_"/>
    <w:basedOn w:val="DefaultParagraphFont"/>
    <w:rsid w:val="00AE1A2B"/>
  </w:style>
  <w:style w:type="character" w:customStyle="1" w:styleId="Bodytext157Spacing0pt">
    <w:name w:val="Body text (157) + Spacing 0 pt"/>
    <w:basedOn w:val="Bodytext39"/>
    <w:rsid w:val="00AE1A2B"/>
  </w:style>
  <w:style w:type="character" w:customStyle="1" w:styleId="Bodytext1570">
    <w:name w:val="Body text (157)"/>
    <w:basedOn w:val="Bodytext39"/>
    <w:rsid w:val="00AE1A2B"/>
  </w:style>
  <w:style w:type="character" w:customStyle="1" w:styleId="Heading2213pt">
    <w:name w:val="Heading #22 + 13 pt"/>
    <w:basedOn w:val="DefaultParagraphFont"/>
    <w:rsid w:val="00AE1A2B"/>
  </w:style>
  <w:style w:type="character" w:customStyle="1" w:styleId="Heading22125pt">
    <w:name w:val="Heading #22 + 12.5 pt"/>
    <w:basedOn w:val="DefaultParagraphFont"/>
    <w:rsid w:val="00AE1A2B"/>
  </w:style>
  <w:style w:type="character" w:customStyle="1" w:styleId="Bodytext300">
    <w:name w:val="Body text (30)_"/>
    <w:basedOn w:val="DefaultParagraphFont"/>
    <w:rsid w:val="00AE1A2B"/>
  </w:style>
  <w:style w:type="character" w:customStyle="1" w:styleId="Bodytext301">
    <w:name w:val="Body text (30)"/>
    <w:basedOn w:val="Bodytext3TimesNewRoman"/>
    <w:rsid w:val="00AE1A2B"/>
  </w:style>
  <w:style w:type="character" w:customStyle="1" w:styleId="Bodytext39">
    <w:name w:val="Body text (39)_"/>
    <w:basedOn w:val="DefaultParagraphFont"/>
    <w:rsid w:val="00AE1A2B"/>
  </w:style>
  <w:style w:type="character" w:customStyle="1" w:styleId="Bodytext390">
    <w:name w:val="Body text (39)"/>
    <w:basedOn w:val="BodytextExact"/>
    <w:rsid w:val="00AE1A2B"/>
  </w:style>
  <w:style w:type="character" w:customStyle="1" w:styleId="Bodytext159Exact">
    <w:name w:val="Body text (159) Exact"/>
    <w:basedOn w:val="DefaultParagraphFont"/>
    <w:rsid w:val="00AE1A2B"/>
  </w:style>
  <w:style w:type="character" w:customStyle="1" w:styleId="Bodytext60Spacing0pt">
    <w:name w:val="Body text (60) + Spacing 0 pt"/>
    <w:basedOn w:val="DefaultParagraphFont"/>
    <w:rsid w:val="00AE1A2B"/>
  </w:style>
  <w:style w:type="character" w:customStyle="1" w:styleId="Bodytext3Spacing-1pt">
    <w:name w:val="Body text (3) + Spacing -1 pt"/>
    <w:basedOn w:val="Bodytext3Spacing0ptExact"/>
    <w:rsid w:val="00AE1A2B"/>
  </w:style>
  <w:style w:type="character" w:customStyle="1" w:styleId="Bodytext3TimesNewRoman">
    <w:name w:val="Body text (3) + Times New Roman"/>
    <w:aliases w:val="11.5 pt"/>
    <w:basedOn w:val="Bodytext3Spacing0ptExact"/>
    <w:rsid w:val="00AE1A2B"/>
  </w:style>
  <w:style w:type="character" w:customStyle="1" w:styleId="Bodytext2NotBold">
    <w:name w:val="Body text (2) + Not Bold"/>
    <w:basedOn w:val="Bodytext30"/>
    <w:rsid w:val="00AE1A2B"/>
  </w:style>
  <w:style w:type="character" w:customStyle="1" w:styleId="BodytextExact">
    <w:name w:val="Body text Exact"/>
    <w:basedOn w:val="DefaultParagraphFont"/>
    <w:rsid w:val="00AE1A2B"/>
  </w:style>
  <w:style w:type="character" w:customStyle="1" w:styleId="Heading13Italic">
    <w:name w:val="Heading #13 + Italic"/>
    <w:basedOn w:val="DefaultParagraphFont"/>
    <w:rsid w:val="00AE1A2B"/>
  </w:style>
  <w:style w:type="character" w:customStyle="1" w:styleId="Heading92Spacing2pt">
    <w:name w:val="Heading #9 (2) + Spacing 2 pt"/>
    <w:basedOn w:val="DefaultParagraphFont"/>
    <w:rsid w:val="00AE1A2B"/>
  </w:style>
  <w:style w:type="character" w:customStyle="1" w:styleId="Bodytext38Spacing0pt">
    <w:name w:val="Body text (38) + Spacing 0 pt"/>
    <w:basedOn w:val="DefaultParagraphFont"/>
    <w:rsid w:val="00AE1A2B"/>
  </w:style>
  <w:style w:type="character" w:customStyle="1" w:styleId="Bodytext42Spacing-1pt">
    <w:name w:val="Body text (42) + Spacing -1 pt"/>
    <w:basedOn w:val="DefaultParagraphFont"/>
    <w:rsid w:val="00AE1A2B"/>
  </w:style>
  <w:style w:type="character" w:customStyle="1" w:styleId="Bodytext35">
    <w:name w:val="Body text (35)_"/>
    <w:basedOn w:val="DefaultParagraphFont"/>
    <w:rsid w:val="00AE1A2B"/>
  </w:style>
  <w:style w:type="character" w:customStyle="1" w:styleId="Picturecaption19">
    <w:name w:val="Picture caption (19)_"/>
    <w:basedOn w:val="DefaultParagraphFont"/>
    <w:rsid w:val="00AE1A2B"/>
  </w:style>
  <w:style w:type="character" w:customStyle="1" w:styleId="Picturecaption9Exact">
    <w:name w:val="Picture caption (9) Exact"/>
    <w:basedOn w:val="DefaultParagraphFont"/>
    <w:rsid w:val="00AE1A2B"/>
  </w:style>
  <w:style w:type="character" w:customStyle="1" w:styleId="Bodytext87">
    <w:name w:val="Body text (87)_"/>
    <w:basedOn w:val="DefaultParagraphFont"/>
    <w:rsid w:val="00AE1A2B"/>
  </w:style>
  <w:style w:type="character" w:customStyle="1" w:styleId="Bodytext61">
    <w:name w:val="Body text (6)_"/>
    <w:basedOn w:val="DefaultParagraphFont"/>
    <w:rsid w:val="00AE1A2B"/>
  </w:style>
  <w:style w:type="character" w:customStyle="1" w:styleId="Heading142SmallCaps">
    <w:name w:val="Heading #14 (2) + Small Caps"/>
    <w:basedOn w:val="DefaultParagraphFont"/>
    <w:rsid w:val="00AE1A2B"/>
  </w:style>
  <w:style w:type="character" w:customStyle="1" w:styleId="Bodytext350">
    <w:name w:val="Body text (35)"/>
    <w:basedOn w:val="Picturecaption190"/>
    <w:rsid w:val="00AE1A2B"/>
  </w:style>
  <w:style w:type="character" w:customStyle="1" w:styleId="Picturecaption190">
    <w:name w:val="Picture caption (19)"/>
    <w:basedOn w:val="Picturecaption27Spacing0pt"/>
    <w:rsid w:val="00AE1A2B"/>
  </w:style>
  <w:style w:type="character" w:customStyle="1" w:styleId="Picturecaption27Spacing0pt">
    <w:name w:val="Picture caption (27) + Spacing 0 pt"/>
    <w:basedOn w:val="DefaultParagraphFont"/>
    <w:rsid w:val="00AE1A2B"/>
  </w:style>
  <w:style w:type="character" w:customStyle="1" w:styleId="Bodytext43Spacing0ptExact">
    <w:name w:val="Body text (43) + Spacing 0 pt Exact"/>
    <w:basedOn w:val="DefaultParagraphFont"/>
    <w:rsid w:val="00AE1A2B"/>
  </w:style>
  <w:style w:type="character" w:customStyle="1" w:styleId="Bodytext62">
    <w:name w:val="Body text (6)"/>
    <w:basedOn w:val="Bodytext870"/>
    <w:rsid w:val="00AE1A2B"/>
  </w:style>
  <w:style w:type="character" w:customStyle="1" w:styleId="Bodytext870">
    <w:name w:val="Body text (87)"/>
    <w:basedOn w:val="DefaultParagraphFont"/>
    <w:rsid w:val="00AE1A2B"/>
  </w:style>
  <w:style w:type="character" w:customStyle="1" w:styleId="BodytextSegoeUI">
    <w:name w:val="Body text + Segoe UI"/>
    <w:aliases w:val="21.5 pt"/>
    <w:basedOn w:val="DefaultParagraphFont"/>
    <w:rsid w:val="00AE1A2B"/>
  </w:style>
  <w:style w:type="character" w:customStyle="1" w:styleId="Bodytext68">
    <w:name w:val="Body text (68)_"/>
    <w:basedOn w:val="DefaultParagraphFont"/>
    <w:rsid w:val="00AE1A2B"/>
  </w:style>
  <w:style w:type="character" w:customStyle="1" w:styleId="Bodytext112SmallCaps">
    <w:name w:val="Body text (112) + Small Caps"/>
    <w:basedOn w:val="DefaultParagraphFont"/>
    <w:rsid w:val="00AE1A2B"/>
  </w:style>
  <w:style w:type="character" w:customStyle="1" w:styleId="Bodytext680">
    <w:name w:val="Body text (68)"/>
    <w:basedOn w:val="Heading162SmallCaps"/>
    <w:rsid w:val="00AE1A2B"/>
  </w:style>
  <w:style w:type="character" w:customStyle="1" w:styleId="Tableofcontents11">
    <w:name w:val="Table of contents (11)_"/>
    <w:basedOn w:val="DefaultParagraphFont"/>
    <w:rsid w:val="00AE1A2B"/>
  </w:style>
  <w:style w:type="character" w:customStyle="1" w:styleId="Tableofcontents110">
    <w:name w:val="Table of contents (11)"/>
    <w:basedOn w:val="article-quote-right"/>
    <w:rsid w:val="00AE1A2B"/>
  </w:style>
  <w:style w:type="character" w:customStyle="1" w:styleId="Tableofcontents15">
    <w:name w:val="Table of contents (15)_"/>
    <w:basedOn w:val="DefaultParagraphFont"/>
    <w:rsid w:val="00AE1A2B"/>
  </w:style>
  <w:style w:type="character" w:customStyle="1" w:styleId="Tableofcontents150">
    <w:name w:val="Table of contents (15)"/>
    <w:basedOn w:val="StyleBox12pt"/>
    <w:rsid w:val="00AE1A2B"/>
  </w:style>
  <w:style w:type="character" w:customStyle="1" w:styleId="Heading162SmallCaps">
    <w:name w:val="Heading #16 (2) + Small Caps"/>
    <w:basedOn w:val="DefaultParagraphFont"/>
    <w:rsid w:val="00AE1A2B"/>
  </w:style>
  <w:style w:type="character" w:customStyle="1" w:styleId="ft6">
    <w:name w:val="ft6"/>
    <w:basedOn w:val="DefaultParagraphFont"/>
    <w:rsid w:val="00AE1A2B"/>
  </w:style>
  <w:style w:type="character" w:customStyle="1" w:styleId="amp">
    <w:name w:val="amp"/>
    <w:basedOn w:val="DefaultParagraphFont"/>
    <w:rsid w:val="00AE1A2B"/>
  </w:style>
  <w:style w:type="character" w:customStyle="1" w:styleId="article-quote-right">
    <w:name w:val="article-quote-right"/>
    <w:basedOn w:val="DefaultParagraphFont"/>
    <w:rsid w:val="00AE1A2B"/>
  </w:style>
  <w:style w:type="character" w:customStyle="1" w:styleId="StyleBox12ptBold">
    <w:name w:val="Style Box + 12 pt Bold"/>
    <w:basedOn w:val="DefaultParagraphFont"/>
    <w:rsid w:val="00AE1A2B"/>
  </w:style>
  <w:style w:type="character" w:customStyle="1" w:styleId="StyleBox12pt">
    <w:name w:val="Style Box + 12 pt"/>
    <w:basedOn w:val="DefaultParagraphFont"/>
    <w:rsid w:val="00AE1A2B"/>
  </w:style>
  <w:style w:type="character" w:customStyle="1" w:styleId="BoldandUnderlineCharCharCharChar">
    <w:name w:val="Bold and Underline Char Char Char Char"/>
    <w:rsid w:val="00AE1A2B"/>
  </w:style>
  <w:style w:type="character" w:customStyle="1" w:styleId="BoldandUnderlineCharChar">
    <w:name w:val="Bold and Underline Char Char"/>
    <w:rsid w:val="00AE1A2B"/>
  </w:style>
  <w:style w:type="character" w:customStyle="1" w:styleId="commentstext">
    <w:name w:val="commentstext"/>
    <w:rsid w:val="00AE1A2B"/>
  </w:style>
  <w:style w:type="character" w:customStyle="1" w:styleId="dd">
    <w:name w:val="dd"/>
    <w:rsid w:val="00AE1A2B"/>
  </w:style>
  <w:style w:type="character" w:customStyle="1" w:styleId="underLight">
    <w:name w:val="underLight"/>
    <w:uiPriority w:val="1"/>
    <w:qFormat/>
    <w:rsid w:val="00AE1A2B"/>
  </w:style>
  <w:style w:type="character" w:customStyle="1" w:styleId="author-rss">
    <w:name w:val="author-rss"/>
    <w:rsid w:val="00AE1A2B"/>
  </w:style>
  <w:style w:type="character" w:customStyle="1" w:styleId="at">
    <w:name w:val="at"/>
    <w:basedOn w:val="DefaultParagraphFont"/>
    <w:rsid w:val="00AE1A2B"/>
  </w:style>
  <w:style w:type="character" w:customStyle="1" w:styleId="source">
    <w:name w:val="source"/>
    <w:rsid w:val="00AE1A2B"/>
  </w:style>
  <w:style w:type="character" w:customStyle="1" w:styleId="bioline">
    <w:name w:val="bioline"/>
    <w:rsid w:val="00AE1A2B"/>
  </w:style>
  <w:style w:type="character" w:customStyle="1" w:styleId="wikicreatelink">
    <w:name w:val="wikicreatelink"/>
    <w:basedOn w:val="DefaultParagraphFont"/>
    <w:rsid w:val="00AE1A2B"/>
  </w:style>
  <w:style w:type="character" w:customStyle="1" w:styleId="facebook-share-count">
    <w:name w:val="facebook-share-count"/>
    <w:basedOn w:val="DefaultParagraphFont"/>
    <w:rsid w:val="00AE1A2B"/>
  </w:style>
  <w:style w:type="character" w:customStyle="1" w:styleId="tickerwrap">
    <w:name w:val="ticker_wrap"/>
    <w:basedOn w:val="DefaultParagraphFont"/>
    <w:rsid w:val="00AE1A2B"/>
  </w:style>
  <w:style w:type="character" w:customStyle="1" w:styleId="smallcaps0">
    <w:name w:val="small_caps"/>
    <w:basedOn w:val="DefaultParagraphFont"/>
    <w:rsid w:val="00AE1A2B"/>
  </w:style>
  <w:style w:type="character" w:customStyle="1" w:styleId="bodycopy">
    <w:name w:val="bodycopy"/>
    <w:basedOn w:val="DefaultParagraphFont"/>
    <w:rsid w:val="00AE1A2B"/>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Style 13 pt Bold1,Cite3"/>
    <w:basedOn w:val="DefaultParagraphFont"/>
    <w:uiPriority w:val="5"/>
    <w:qFormat/>
    <w:rsid w:val="00AE1A2B"/>
  </w:style>
  <w:style w:type="character" w:customStyle="1" w:styleId="StyleGaramondText1">
    <w:name w:val="Style Garamond Text 1"/>
    <w:basedOn w:val="DefaultParagraphFont"/>
    <w:rsid w:val="00AE1A2B"/>
  </w:style>
  <w:style w:type="character" w:customStyle="1" w:styleId="StyleGaramondText1Underline">
    <w:name w:val="Style Garamond Text 1 Underline"/>
    <w:basedOn w:val="DefaultParagraphFont"/>
    <w:rsid w:val="00AE1A2B"/>
  </w:style>
  <w:style w:type="character" w:customStyle="1" w:styleId="StyleBoldUnderlineBorderSinglesolidlineAuto05pt">
    <w:name w:val="Style Bold Underline Border: : (Single solid line Auto  0.5 pt ..."/>
    <w:basedOn w:val="DefaultParagraphFont"/>
    <w:rsid w:val="00AE1A2B"/>
  </w:style>
  <w:style w:type="character" w:customStyle="1" w:styleId="StyleStyleBoldUnderlineUnderlineIntenseEmphasisIntenseEmpha">
    <w:name w:val="Style Style Bold UnderlineUnderlineIntense EmphasisIntense Empha..."/>
    <w:basedOn w:val="DefaultParagraphFont"/>
    <w:rsid w:val="00AE1A2B"/>
  </w:style>
  <w:style w:type="character" w:customStyle="1" w:styleId="Style7ptBold">
    <w:name w:val="Style 7 pt Bold"/>
    <w:basedOn w:val="DefaultParagraphFont"/>
    <w:rsid w:val="00AE1A2B"/>
  </w:style>
  <w:style w:type="character" w:styleId="HTMLAcronym">
    <w:name w:val="HTML Acronym"/>
    <w:basedOn w:val="DefaultParagraphFont"/>
    <w:unhideWhenUsed/>
    <w:rsid w:val="00AE1A2B"/>
  </w:style>
  <w:style w:type="paragraph" w:styleId="BlockText">
    <w:name w:val="Block Text"/>
    <w:basedOn w:val="Normal"/>
    <w:unhideWhenUsed/>
    <w:rsid w:val="00AE1A2B"/>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asciiTheme="minorHAnsi" w:hAnsiTheme="minorHAnsi"/>
      <w:i/>
      <w:iCs/>
      <w:color w:val="4F81BD" w:themeColor="accent1"/>
    </w:rPr>
  </w:style>
  <w:style w:type="paragraph" w:styleId="NormalIndent">
    <w:name w:val="Normal Indent"/>
    <w:basedOn w:val="Normal"/>
    <w:unhideWhenUsed/>
    <w:rsid w:val="00AE1A2B"/>
    <w:pPr>
      <w:spacing w:after="0" w:line="240" w:lineRule="auto"/>
      <w:ind w:left="720"/>
    </w:pPr>
  </w:style>
  <w:style w:type="paragraph" w:styleId="EnvelopeReturn">
    <w:name w:val="envelope return"/>
    <w:basedOn w:val="Normal"/>
    <w:unhideWhenUsed/>
    <w:rsid w:val="00AE1A2B"/>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nhideWhenUsed/>
    <w:rsid w:val="00AE1A2B"/>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HTMLAddress">
    <w:name w:val="HTML Address"/>
    <w:basedOn w:val="Normal"/>
    <w:link w:val="HTMLAddressChar"/>
    <w:uiPriority w:val="99"/>
    <w:unhideWhenUsed/>
    <w:rsid w:val="00AE1A2B"/>
    <w:pPr>
      <w:spacing w:after="0" w:line="240" w:lineRule="auto"/>
    </w:pPr>
    <w:rPr>
      <w:i/>
      <w:iCs/>
    </w:rPr>
  </w:style>
  <w:style w:type="character" w:customStyle="1" w:styleId="HTMLAddressChar">
    <w:name w:val="HTML Address Char"/>
    <w:basedOn w:val="DefaultParagraphFont"/>
    <w:link w:val="HTMLAddress"/>
    <w:uiPriority w:val="99"/>
    <w:rsid w:val="00AE1A2B"/>
    <w:rPr>
      <w:rFonts w:ascii="Calibri" w:hAnsi="Calibri"/>
      <w:i/>
      <w:iCs/>
      <w:sz w:val="22"/>
    </w:rPr>
  </w:style>
  <w:style w:type="paragraph" w:styleId="Index1">
    <w:name w:val="index 1"/>
    <w:basedOn w:val="Normal"/>
    <w:next w:val="Normal"/>
    <w:autoRedefine/>
    <w:unhideWhenUsed/>
    <w:rsid w:val="00AE1A2B"/>
    <w:pPr>
      <w:spacing w:after="0" w:line="240" w:lineRule="auto"/>
      <w:ind w:left="220" w:hanging="220"/>
    </w:pPr>
  </w:style>
  <w:style w:type="character" w:customStyle="1" w:styleId="BodyTextIndent3Char">
    <w:name w:val="Body Text Indent 3 Char"/>
    <w:basedOn w:val="DefaultParagraphFont"/>
    <w:uiPriority w:val="99"/>
    <w:locked/>
    <w:rsid w:val="00AE1A2B"/>
  </w:style>
  <w:style w:type="character" w:customStyle="1" w:styleId="cardunderlineChar">
    <w:name w:val="card underline Char"/>
    <w:locked/>
    <w:rsid w:val="00AE1A2B"/>
  </w:style>
  <w:style w:type="paragraph" w:customStyle="1" w:styleId="cardunderline">
    <w:name w:val="card underline"/>
    <w:basedOn w:val="Normal"/>
    <w:next w:val="GAUnderline"/>
    <w:qFormat/>
    <w:rsid w:val="00AE1A2B"/>
    <w:pPr>
      <w:spacing w:after="0" w:line="240" w:lineRule="auto"/>
    </w:pPr>
  </w:style>
  <w:style w:type="character" w:customStyle="1" w:styleId="StyleHeading4UnderlinedsmalltextGaramondChar">
    <w:name w:val="Style Heading 4Underlinedsmall text + Garamond Char"/>
    <w:locked/>
    <w:rsid w:val="00AE1A2B"/>
  </w:style>
  <w:style w:type="paragraph" w:customStyle="1" w:styleId="StyleHeading4UnderlinedsmalltextGaramond">
    <w:name w:val="Style Heading 4Underlinedsmall text + Garamond"/>
    <w:basedOn w:val="Heading4"/>
    <w:qFormat/>
    <w:rsid w:val="00AE1A2B"/>
    <w:pPr>
      <w:spacing w:before="200" w:line="240" w:lineRule="auto"/>
    </w:pPr>
    <w:rPr>
      <w:iCs/>
      <w:sz w:val="22"/>
    </w:rPr>
  </w:style>
  <w:style w:type="paragraph" w:customStyle="1" w:styleId="Heading2-NotBold">
    <w:name w:val="Heading 2 - Not Bold"/>
    <w:basedOn w:val="Heading2"/>
    <w:autoRedefine/>
    <w:uiPriority w:val="99"/>
    <w:qFormat/>
    <w:rsid w:val="00AE1A2B"/>
    <w:pPr>
      <w:spacing w:before="480" w:line="240" w:lineRule="auto"/>
    </w:pPr>
  </w:style>
  <w:style w:type="paragraph" w:customStyle="1" w:styleId="Heading2-Bold">
    <w:name w:val="Heading 2 - Bold"/>
    <w:basedOn w:val="Normal"/>
    <w:next w:val="Micro"/>
    <w:autoRedefine/>
    <w:uiPriority w:val="99"/>
    <w:qFormat/>
    <w:rsid w:val="00AE1A2B"/>
    <w:pPr>
      <w:spacing w:after="0" w:line="240" w:lineRule="auto"/>
    </w:pPr>
  </w:style>
  <w:style w:type="paragraph" w:customStyle="1" w:styleId="tag">
    <w:name w:val="%tag"/>
    <w:basedOn w:val="Normal"/>
    <w:next w:val="Normal"/>
    <w:link w:val="tagChar0"/>
    <w:uiPriority w:val="99"/>
    <w:qFormat/>
    <w:rsid w:val="00AE1A2B"/>
    <w:pPr>
      <w:spacing w:after="0" w:line="240" w:lineRule="auto"/>
    </w:pPr>
  </w:style>
  <w:style w:type="character" w:customStyle="1" w:styleId="Style2Char0">
    <w:name w:val="Style 2 Char"/>
    <w:uiPriority w:val="99"/>
    <w:locked/>
    <w:rsid w:val="00AE1A2B"/>
  </w:style>
  <w:style w:type="character" w:customStyle="1" w:styleId="GAUnderlineChar">
    <w:name w:val="GA Underline Char"/>
    <w:locked/>
    <w:rsid w:val="00AE1A2B"/>
  </w:style>
  <w:style w:type="paragraph" w:customStyle="1" w:styleId="GAUnderline">
    <w:name w:val="GA Underline"/>
    <w:basedOn w:val="Normal"/>
    <w:next w:val="StyleHeading2TagHEADING2TagCite11pt"/>
    <w:qFormat/>
    <w:rsid w:val="00AE1A2B"/>
    <w:pPr>
      <w:spacing w:after="0" w:line="240" w:lineRule="auto"/>
    </w:pPr>
  </w:style>
  <w:style w:type="character" w:customStyle="1" w:styleId="textsmallChar0">
    <w:name w:val="textsmall Char"/>
    <w:locked/>
    <w:rsid w:val="00AE1A2B"/>
  </w:style>
  <w:style w:type="character" w:customStyle="1" w:styleId="cardtextChar3">
    <w:name w:val="cardtext Char"/>
    <w:locked/>
    <w:rsid w:val="00AE1A2B"/>
  </w:style>
  <w:style w:type="paragraph" w:customStyle="1" w:styleId="h-lead">
    <w:name w:val="h-lead"/>
    <w:basedOn w:val="Normal"/>
    <w:next w:val="Brief"/>
    <w:uiPriority w:val="99"/>
    <w:qFormat/>
    <w:rsid w:val="00AE1A2B"/>
    <w:pPr>
      <w:spacing w:after="0" w:line="240" w:lineRule="auto"/>
    </w:pPr>
  </w:style>
  <w:style w:type="paragraph" w:customStyle="1" w:styleId="intro">
    <w:name w:val="intro"/>
    <w:basedOn w:val="Normal"/>
    <w:next w:val="CM2"/>
    <w:uiPriority w:val="99"/>
    <w:qFormat/>
    <w:rsid w:val="00AE1A2B"/>
    <w:pPr>
      <w:spacing w:after="0" w:line="240" w:lineRule="auto"/>
    </w:pPr>
  </w:style>
  <w:style w:type="character" w:customStyle="1" w:styleId="StyleHeading2TagHEADING2TagCite11ptChar">
    <w:name w:val="Style Heading 2TagHEADING 2Tag&amp;Cite + 11 pt Char"/>
    <w:locked/>
    <w:rsid w:val="00AE1A2B"/>
  </w:style>
  <w:style w:type="paragraph" w:customStyle="1" w:styleId="StyleHeading2TagHEADING2TagCite11pt">
    <w:name w:val="Style Heading 2TagHEADING 2Tag&amp;Cite + 11 pt"/>
    <w:basedOn w:val="Heading2"/>
    <w:next w:val="CM16"/>
    <w:qFormat/>
    <w:rsid w:val="00AE1A2B"/>
    <w:pPr>
      <w:spacing w:before="480" w:line="240" w:lineRule="auto"/>
    </w:pPr>
  </w:style>
  <w:style w:type="paragraph" w:customStyle="1" w:styleId="F3-TagAuthor">
    <w:name w:val="F3 - Tag/Author"/>
    <w:basedOn w:val="Normal"/>
    <w:next w:val="CM19"/>
    <w:uiPriority w:val="99"/>
    <w:qFormat/>
    <w:rsid w:val="00AE1A2B"/>
    <w:pPr>
      <w:spacing w:after="0" w:line="240" w:lineRule="auto"/>
    </w:pPr>
  </w:style>
  <w:style w:type="paragraph" w:customStyle="1" w:styleId="F5-UnderlineNormal">
    <w:name w:val="F5 - Underline Normal"/>
    <w:basedOn w:val="Normal"/>
    <w:next w:val="CM34"/>
    <w:uiPriority w:val="99"/>
    <w:qFormat/>
    <w:rsid w:val="00AE1A2B"/>
    <w:pPr>
      <w:spacing w:after="0" w:line="240" w:lineRule="auto"/>
    </w:pPr>
  </w:style>
  <w:style w:type="paragraph" w:customStyle="1" w:styleId="Brief-PrimarySource">
    <w:name w:val="Brief - Primary Source"/>
    <w:basedOn w:val="Normal"/>
    <w:next w:val="CM56"/>
    <w:uiPriority w:val="99"/>
    <w:qFormat/>
    <w:rsid w:val="00AE1A2B"/>
    <w:pPr>
      <w:spacing w:after="0" w:line="240" w:lineRule="auto"/>
    </w:pPr>
  </w:style>
  <w:style w:type="paragraph" w:customStyle="1" w:styleId="Brief-Underline">
    <w:name w:val="Brief - Underline"/>
    <w:basedOn w:val="Normal"/>
    <w:next w:val="CM58"/>
    <w:uiPriority w:val="99"/>
    <w:qFormat/>
    <w:rsid w:val="00AE1A2B"/>
    <w:pPr>
      <w:spacing w:after="0" w:line="240" w:lineRule="auto"/>
    </w:pPr>
  </w:style>
  <w:style w:type="paragraph" w:customStyle="1" w:styleId="Brief">
    <w:name w:val="Brief"/>
    <w:basedOn w:val="CM56"/>
    <w:next w:val="CM57"/>
    <w:uiPriority w:val="99"/>
    <w:qFormat/>
    <w:rsid w:val="00AE1A2B"/>
  </w:style>
  <w:style w:type="paragraph" w:customStyle="1" w:styleId="CM2">
    <w:name w:val="CM2"/>
    <w:basedOn w:val="Normal"/>
    <w:next w:val="Normal"/>
    <w:uiPriority w:val="99"/>
    <w:qFormat/>
    <w:rsid w:val="00AE1A2B"/>
    <w:pPr>
      <w:spacing w:after="0" w:line="240" w:lineRule="auto"/>
    </w:pPr>
  </w:style>
  <w:style w:type="paragraph" w:customStyle="1" w:styleId="CM11">
    <w:name w:val="CM11"/>
    <w:basedOn w:val="Normal"/>
    <w:next w:val="Normal"/>
    <w:uiPriority w:val="99"/>
    <w:qFormat/>
    <w:rsid w:val="00AE1A2B"/>
    <w:pPr>
      <w:spacing w:after="0" w:line="240" w:lineRule="auto"/>
    </w:pPr>
  </w:style>
  <w:style w:type="paragraph" w:customStyle="1" w:styleId="CM16">
    <w:name w:val="CM16"/>
    <w:basedOn w:val="Normal"/>
    <w:next w:val="Normal"/>
    <w:uiPriority w:val="99"/>
    <w:qFormat/>
    <w:rsid w:val="00AE1A2B"/>
    <w:pPr>
      <w:spacing w:after="0" w:line="240" w:lineRule="auto"/>
    </w:pPr>
  </w:style>
  <w:style w:type="paragraph" w:customStyle="1" w:styleId="CM19">
    <w:name w:val="CM19"/>
    <w:basedOn w:val="Normal"/>
    <w:uiPriority w:val="99"/>
    <w:qFormat/>
    <w:rsid w:val="00AE1A2B"/>
    <w:pPr>
      <w:spacing w:after="0" w:line="240" w:lineRule="auto"/>
    </w:pPr>
  </w:style>
  <w:style w:type="paragraph" w:customStyle="1" w:styleId="CM34">
    <w:name w:val="CM34"/>
    <w:basedOn w:val="Normal"/>
    <w:uiPriority w:val="99"/>
    <w:qFormat/>
    <w:rsid w:val="00AE1A2B"/>
    <w:pPr>
      <w:spacing w:after="0" w:line="240" w:lineRule="auto"/>
    </w:pPr>
  </w:style>
  <w:style w:type="paragraph" w:customStyle="1" w:styleId="CM56">
    <w:name w:val="CM56"/>
    <w:basedOn w:val="Normal"/>
    <w:uiPriority w:val="99"/>
    <w:qFormat/>
    <w:rsid w:val="00AE1A2B"/>
    <w:pPr>
      <w:spacing w:after="0" w:line="240" w:lineRule="auto"/>
    </w:pPr>
  </w:style>
  <w:style w:type="paragraph" w:customStyle="1" w:styleId="CM58">
    <w:name w:val="CM58"/>
    <w:basedOn w:val="Normal"/>
    <w:uiPriority w:val="99"/>
    <w:qFormat/>
    <w:rsid w:val="00AE1A2B"/>
    <w:pPr>
      <w:spacing w:after="0" w:line="240" w:lineRule="auto"/>
    </w:pPr>
  </w:style>
  <w:style w:type="paragraph" w:customStyle="1" w:styleId="CM57">
    <w:name w:val="CM57"/>
    <w:basedOn w:val="Normal"/>
    <w:uiPriority w:val="99"/>
    <w:qFormat/>
    <w:rsid w:val="00AE1A2B"/>
    <w:pPr>
      <w:spacing w:after="0" w:line="240" w:lineRule="auto"/>
    </w:pPr>
  </w:style>
  <w:style w:type="paragraph" w:customStyle="1" w:styleId="CM1">
    <w:name w:val="CM1"/>
    <w:basedOn w:val="Normal"/>
    <w:uiPriority w:val="99"/>
    <w:qFormat/>
    <w:rsid w:val="00AE1A2B"/>
    <w:pPr>
      <w:spacing w:after="0" w:line="240" w:lineRule="auto"/>
    </w:pPr>
  </w:style>
  <w:style w:type="paragraph" w:customStyle="1" w:styleId="CM49">
    <w:name w:val="CM49"/>
    <w:basedOn w:val="Normal"/>
    <w:uiPriority w:val="99"/>
    <w:qFormat/>
    <w:rsid w:val="00AE1A2B"/>
    <w:pPr>
      <w:spacing w:after="0" w:line="240" w:lineRule="auto"/>
    </w:pPr>
  </w:style>
  <w:style w:type="paragraph" w:customStyle="1" w:styleId="CM41">
    <w:name w:val="CM41"/>
    <w:basedOn w:val="Normal"/>
    <w:uiPriority w:val="99"/>
    <w:qFormat/>
    <w:rsid w:val="00AE1A2B"/>
    <w:pPr>
      <w:spacing w:after="0" w:line="240" w:lineRule="auto"/>
    </w:pPr>
  </w:style>
  <w:style w:type="paragraph" w:customStyle="1" w:styleId="3rdOrderPara">
    <w:name w:val="3rd Order Para"/>
    <w:basedOn w:val="Normal"/>
    <w:qFormat/>
    <w:rsid w:val="00AE1A2B"/>
    <w:pPr>
      <w:spacing w:after="0" w:line="240" w:lineRule="auto"/>
    </w:pPr>
  </w:style>
  <w:style w:type="paragraph" w:customStyle="1" w:styleId="2ndOrderPara">
    <w:name w:val="2nd Order Para"/>
    <w:basedOn w:val="Normal"/>
    <w:qFormat/>
    <w:rsid w:val="00AE1A2B"/>
    <w:pPr>
      <w:spacing w:after="0" w:line="240" w:lineRule="auto"/>
    </w:pPr>
  </w:style>
  <w:style w:type="paragraph" w:customStyle="1" w:styleId="Normal-SIGN2">
    <w:name w:val="Normal-SIGN2"/>
    <w:basedOn w:val="Normal"/>
    <w:qFormat/>
    <w:rsid w:val="00AE1A2B"/>
    <w:pPr>
      <w:spacing w:after="0" w:line="240" w:lineRule="auto"/>
    </w:pPr>
  </w:style>
  <w:style w:type="paragraph" w:customStyle="1" w:styleId="Normal-SIGN1">
    <w:name w:val="Normal-SIGN1"/>
    <w:basedOn w:val="Normal"/>
    <w:uiPriority w:val="99"/>
    <w:qFormat/>
    <w:rsid w:val="00AE1A2B"/>
    <w:pPr>
      <w:spacing w:after="0" w:line="240" w:lineRule="auto"/>
    </w:pPr>
  </w:style>
  <w:style w:type="paragraph" w:customStyle="1" w:styleId="CM3">
    <w:name w:val="CM3"/>
    <w:basedOn w:val="Normal"/>
    <w:uiPriority w:val="99"/>
    <w:qFormat/>
    <w:rsid w:val="00AE1A2B"/>
    <w:pPr>
      <w:spacing w:after="0" w:line="240" w:lineRule="auto"/>
    </w:pPr>
  </w:style>
  <w:style w:type="paragraph" w:customStyle="1" w:styleId="CM33">
    <w:name w:val="CM33"/>
    <w:basedOn w:val="Normal"/>
    <w:uiPriority w:val="99"/>
    <w:qFormat/>
    <w:rsid w:val="00AE1A2B"/>
    <w:pPr>
      <w:spacing w:after="0" w:line="240" w:lineRule="auto"/>
    </w:pPr>
  </w:style>
  <w:style w:type="paragraph" w:customStyle="1" w:styleId="CM37">
    <w:name w:val="CM37"/>
    <w:basedOn w:val="Normal"/>
    <w:uiPriority w:val="99"/>
    <w:qFormat/>
    <w:rsid w:val="00AE1A2B"/>
    <w:pPr>
      <w:spacing w:after="0" w:line="240" w:lineRule="auto"/>
    </w:pPr>
  </w:style>
  <w:style w:type="paragraph" w:customStyle="1" w:styleId="CM7">
    <w:name w:val="CM7"/>
    <w:basedOn w:val="Normal"/>
    <w:uiPriority w:val="99"/>
    <w:qFormat/>
    <w:rsid w:val="00AE1A2B"/>
    <w:pPr>
      <w:spacing w:after="0" w:line="240" w:lineRule="auto"/>
    </w:pPr>
  </w:style>
  <w:style w:type="paragraph" w:customStyle="1" w:styleId="Brief-SecondarySource">
    <w:name w:val="Brief - Secondary Source"/>
    <w:basedOn w:val="Normal"/>
    <w:next w:val="ReportDate"/>
    <w:qFormat/>
    <w:rsid w:val="00AE1A2B"/>
    <w:pPr>
      <w:spacing w:after="0" w:line="240" w:lineRule="auto"/>
    </w:pPr>
  </w:style>
  <w:style w:type="paragraph" w:customStyle="1" w:styleId="Brief-Card">
    <w:name w:val="Brief - Card"/>
    <w:basedOn w:val="Normal"/>
    <w:next w:val="Pa11"/>
    <w:uiPriority w:val="99"/>
    <w:qFormat/>
    <w:rsid w:val="00AE1A2B"/>
    <w:pPr>
      <w:spacing w:after="0" w:line="240" w:lineRule="auto"/>
    </w:pPr>
  </w:style>
  <w:style w:type="paragraph" w:customStyle="1" w:styleId="Normal3">
    <w:name w:val="Normal+3"/>
    <w:basedOn w:val="Normal"/>
    <w:next w:val="Normal"/>
    <w:uiPriority w:val="99"/>
    <w:qFormat/>
    <w:rsid w:val="00AE1A2B"/>
    <w:pPr>
      <w:spacing w:after="0" w:line="240" w:lineRule="auto"/>
    </w:pPr>
  </w:style>
  <w:style w:type="paragraph" w:customStyle="1" w:styleId="Normal11">
    <w:name w:val="Normal+1"/>
    <w:basedOn w:val="Normal"/>
    <w:next w:val="Normal"/>
    <w:uiPriority w:val="99"/>
    <w:qFormat/>
    <w:rsid w:val="00AE1A2B"/>
    <w:pPr>
      <w:spacing w:after="0" w:line="240" w:lineRule="auto"/>
    </w:pPr>
  </w:style>
  <w:style w:type="paragraph" w:customStyle="1" w:styleId="Heading231">
    <w:name w:val="Heading 2+3"/>
    <w:basedOn w:val="Normal"/>
    <w:next w:val="Normal"/>
    <w:uiPriority w:val="99"/>
    <w:qFormat/>
    <w:rsid w:val="00AE1A2B"/>
    <w:pPr>
      <w:spacing w:after="0" w:line="240" w:lineRule="auto"/>
    </w:pPr>
  </w:style>
  <w:style w:type="paragraph" w:customStyle="1" w:styleId="Normal5">
    <w:name w:val="Normal+5"/>
    <w:basedOn w:val="Normal"/>
    <w:uiPriority w:val="99"/>
    <w:qFormat/>
    <w:rsid w:val="00AE1A2B"/>
    <w:pPr>
      <w:spacing w:after="0" w:line="240" w:lineRule="auto"/>
    </w:pPr>
  </w:style>
  <w:style w:type="paragraph" w:customStyle="1" w:styleId="Cover1">
    <w:name w:val="Cover 1"/>
    <w:basedOn w:val="Normal"/>
    <w:next w:val="Normal"/>
    <w:uiPriority w:val="99"/>
    <w:qFormat/>
    <w:rsid w:val="00AE1A2B"/>
    <w:pPr>
      <w:spacing w:after="0" w:line="240" w:lineRule="auto"/>
    </w:pPr>
  </w:style>
  <w:style w:type="paragraph" w:customStyle="1" w:styleId="Cover2">
    <w:name w:val="Cover 2"/>
    <w:basedOn w:val="Normal"/>
    <w:next w:val="Normal"/>
    <w:uiPriority w:val="99"/>
    <w:qFormat/>
    <w:rsid w:val="00AE1A2B"/>
    <w:pPr>
      <w:spacing w:after="0" w:line="240" w:lineRule="auto"/>
    </w:pPr>
  </w:style>
  <w:style w:type="paragraph" w:customStyle="1" w:styleId="ReportDate">
    <w:name w:val="ReportDate"/>
    <w:basedOn w:val="Normal"/>
    <w:uiPriority w:val="99"/>
    <w:qFormat/>
    <w:rsid w:val="00AE1A2B"/>
    <w:pPr>
      <w:spacing w:after="0" w:line="240" w:lineRule="auto"/>
    </w:pPr>
  </w:style>
  <w:style w:type="paragraph" w:customStyle="1" w:styleId="Pa11">
    <w:name w:val="Pa11"/>
    <w:basedOn w:val="Normal"/>
    <w:next w:val="Normal"/>
    <w:uiPriority w:val="99"/>
    <w:qFormat/>
    <w:rsid w:val="00AE1A2B"/>
    <w:pPr>
      <w:spacing w:after="0" w:line="240" w:lineRule="auto"/>
    </w:pPr>
  </w:style>
  <w:style w:type="paragraph" w:customStyle="1" w:styleId="CM30">
    <w:name w:val="CM30"/>
    <w:basedOn w:val="Normal"/>
    <w:uiPriority w:val="99"/>
    <w:qFormat/>
    <w:rsid w:val="00AE1A2B"/>
    <w:pPr>
      <w:spacing w:after="0" w:line="240" w:lineRule="auto"/>
    </w:pPr>
  </w:style>
  <w:style w:type="paragraph" w:customStyle="1" w:styleId="CM28">
    <w:name w:val="CM28"/>
    <w:basedOn w:val="Normal"/>
    <w:uiPriority w:val="99"/>
    <w:qFormat/>
    <w:rsid w:val="00AE1A2B"/>
    <w:pPr>
      <w:spacing w:after="0" w:line="240" w:lineRule="auto"/>
    </w:pPr>
  </w:style>
  <w:style w:type="paragraph" w:customStyle="1" w:styleId="CM8">
    <w:name w:val="CM8"/>
    <w:basedOn w:val="Normal"/>
    <w:uiPriority w:val="99"/>
    <w:qFormat/>
    <w:rsid w:val="00AE1A2B"/>
    <w:pPr>
      <w:spacing w:after="0" w:line="240" w:lineRule="auto"/>
    </w:pPr>
  </w:style>
  <w:style w:type="paragraph" w:customStyle="1" w:styleId="DoubleUnderlined">
    <w:name w:val="Double Underlined"/>
    <w:basedOn w:val="Heading2"/>
    <w:next w:val="StyleUnderliningTimesNewRomanBoldNounderlineKernat161"/>
    <w:autoRedefine/>
    <w:uiPriority w:val="99"/>
    <w:qFormat/>
    <w:rsid w:val="00AE1A2B"/>
    <w:pPr>
      <w:spacing w:before="480" w:line="240" w:lineRule="auto"/>
    </w:pPr>
  </w:style>
  <w:style w:type="paragraph" w:customStyle="1" w:styleId="IndexFixer">
    <w:name w:val="Index Fixer"/>
    <w:basedOn w:val="Heading1"/>
    <w:next w:val="StyleBoldUnderliningKernat16pt"/>
    <w:uiPriority w:val="99"/>
    <w:qFormat/>
    <w:rsid w:val="00AE1A2B"/>
    <w:pPr>
      <w:spacing w:before="480" w:line="240" w:lineRule="auto"/>
    </w:pPr>
  </w:style>
  <w:style w:type="paragraph" w:customStyle="1" w:styleId="StyleLeft025Right025TopSinglesolidlineAuto">
    <w:name w:val="Style Left:  0.25&quot; Right:  0.25&quot; Top: (Single solid line Auto  ..."/>
    <w:basedOn w:val="Normal"/>
    <w:next w:val="boldy"/>
    <w:uiPriority w:val="99"/>
    <w:qFormat/>
    <w:rsid w:val="00AE1A2B"/>
    <w:pPr>
      <w:spacing w:after="0" w:line="240" w:lineRule="auto"/>
    </w:pPr>
  </w:style>
  <w:style w:type="paragraph" w:customStyle="1" w:styleId="PageHeader-Underline18pt">
    <w:name w:val="Page Header - Underline 18 pt"/>
    <w:next w:val="TxBr6p1"/>
    <w:uiPriority w:val="99"/>
    <w:qFormat/>
    <w:rsid w:val="00AE1A2B"/>
    <w:pPr>
      <w:spacing w:after="200" w:line="276" w:lineRule="auto"/>
    </w:pPr>
    <w:rPr>
      <w:rFonts w:eastAsiaTheme="minorHAnsi"/>
      <w:sz w:val="22"/>
      <w:szCs w:val="22"/>
    </w:rPr>
  </w:style>
  <w:style w:type="paragraph" w:customStyle="1" w:styleId="ArgumentTags">
    <w:name w:val="Argument Tags"/>
    <w:basedOn w:val="Heading2"/>
    <w:next w:val="cardCharCharCharCharCharCharCharCharCharCharCharCharCharCharChar"/>
    <w:uiPriority w:val="99"/>
    <w:qFormat/>
    <w:rsid w:val="00AE1A2B"/>
    <w:pPr>
      <w:spacing w:before="480" w:line="240" w:lineRule="auto"/>
    </w:pPr>
  </w:style>
  <w:style w:type="paragraph" w:customStyle="1" w:styleId="subhead">
    <w:name w:val="subhead"/>
    <w:basedOn w:val="Normal"/>
    <w:qFormat/>
    <w:rsid w:val="00AE1A2B"/>
    <w:pPr>
      <w:spacing w:after="0" w:line="240" w:lineRule="auto"/>
    </w:pPr>
  </w:style>
  <w:style w:type="paragraph" w:customStyle="1" w:styleId="boldy">
    <w:name w:val="boldy"/>
    <w:basedOn w:val="Heading2"/>
    <w:next w:val="Card1"/>
    <w:uiPriority w:val="99"/>
    <w:qFormat/>
    <w:rsid w:val="00AE1A2B"/>
    <w:pPr>
      <w:spacing w:before="480" w:line="240" w:lineRule="auto"/>
    </w:pPr>
  </w:style>
  <w:style w:type="paragraph" w:customStyle="1" w:styleId="TxBr6p1">
    <w:name w:val="TxBr_6p1"/>
    <w:basedOn w:val="Normal"/>
    <w:next w:val="Cite21"/>
    <w:uiPriority w:val="99"/>
    <w:qFormat/>
    <w:rsid w:val="00AE1A2B"/>
    <w:pPr>
      <w:spacing w:after="0" w:line="240" w:lineRule="auto"/>
    </w:pPr>
  </w:style>
  <w:style w:type="paragraph" w:customStyle="1" w:styleId="cardCharCharCharCharCharCharCharCharCharCharCharCharCharCharChar">
    <w:name w:val="card Char Char Char Char Char Char Char Char Char Char Char Char Char Char Char"/>
    <w:basedOn w:val="Normal"/>
    <w:next w:val="cardCharCharCharCharCharCharCharCharCharCharCharChar"/>
    <w:uiPriority w:val="99"/>
    <w:qFormat/>
    <w:rsid w:val="00AE1A2B"/>
    <w:pPr>
      <w:spacing w:after="0" w:line="240" w:lineRule="auto"/>
    </w:pPr>
  </w:style>
  <w:style w:type="character" w:customStyle="1" w:styleId="UnderlineStyleChar">
    <w:name w:val="Underline Style Char"/>
    <w:link w:val="UnderlineStyle0"/>
    <w:locked/>
    <w:rsid w:val="00AE1A2B"/>
  </w:style>
  <w:style w:type="paragraph" w:customStyle="1" w:styleId="Normalization">
    <w:name w:val="Normalization"/>
    <w:basedOn w:val="Normal"/>
    <w:next w:val="articletext"/>
    <w:uiPriority w:val="99"/>
    <w:qFormat/>
    <w:rsid w:val="00AE1A2B"/>
    <w:pPr>
      <w:spacing w:after="0" w:line="240" w:lineRule="auto"/>
    </w:pPr>
  </w:style>
  <w:style w:type="paragraph" w:customStyle="1" w:styleId="listlevel1">
    <w:name w:val="list level 1"/>
    <w:basedOn w:val="Normal"/>
    <w:next w:val="cardtextsmall"/>
    <w:uiPriority w:val="99"/>
    <w:qFormat/>
    <w:rsid w:val="00AE1A2B"/>
    <w:pPr>
      <w:spacing w:after="0" w:line="240" w:lineRule="auto"/>
    </w:pPr>
  </w:style>
  <w:style w:type="paragraph" w:customStyle="1" w:styleId="listlevel2">
    <w:name w:val="list level 2"/>
    <w:basedOn w:val="Normal"/>
    <w:next w:val="CaseListNormal"/>
    <w:uiPriority w:val="99"/>
    <w:qFormat/>
    <w:rsid w:val="00AE1A2B"/>
    <w:pPr>
      <w:spacing w:after="0" w:line="240" w:lineRule="auto"/>
    </w:pPr>
  </w:style>
  <w:style w:type="paragraph" w:customStyle="1" w:styleId="listlevel3">
    <w:name w:val="list level 3"/>
    <w:basedOn w:val="CaseListNormal"/>
    <w:next w:val="Body"/>
    <w:uiPriority w:val="99"/>
    <w:qFormat/>
    <w:rsid w:val="00AE1A2B"/>
  </w:style>
  <w:style w:type="paragraph" w:customStyle="1" w:styleId="PageNumber1">
    <w:name w:val="Page Number1"/>
    <w:basedOn w:val="Normal"/>
    <w:next w:val="Normal"/>
    <w:uiPriority w:val="99"/>
    <w:qFormat/>
    <w:rsid w:val="00AE1A2B"/>
    <w:pPr>
      <w:spacing w:after="0" w:line="240" w:lineRule="auto"/>
    </w:pPr>
  </w:style>
  <w:style w:type="paragraph" w:customStyle="1" w:styleId="Card1">
    <w:name w:val="Card1"/>
    <w:next w:val="TimesNewRoman12"/>
    <w:uiPriority w:val="99"/>
    <w:qFormat/>
    <w:rsid w:val="00AE1A2B"/>
    <w:pPr>
      <w:spacing w:after="200" w:line="276" w:lineRule="auto"/>
    </w:pPr>
    <w:rPr>
      <w:rFonts w:eastAsiaTheme="minorHAnsi"/>
      <w:sz w:val="22"/>
      <w:szCs w:val="22"/>
    </w:rPr>
  </w:style>
  <w:style w:type="paragraph" w:customStyle="1" w:styleId="Cite21">
    <w:name w:val="Cite2"/>
    <w:next w:val="htmlbody"/>
    <w:uiPriority w:val="99"/>
    <w:qFormat/>
    <w:rsid w:val="00AE1A2B"/>
    <w:pPr>
      <w:spacing w:after="200" w:line="276"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textChar"/>
    <w:qFormat/>
    <w:rsid w:val="00AE1A2B"/>
    <w:pPr>
      <w:spacing w:after="0" w:line="240" w:lineRule="auto"/>
    </w:pPr>
  </w:style>
  <w:style w:type="paragraph" w:customStyle="1" w:styleId="articletext">
    <w:name w:val="articletext"/>
    <w:basedOn w:val="Normal"/>
    <w:next w:val="story-headline"/>
    <w:qFormat/>
    <w:rsid w:val="00AE1A2B"/>
    <w:pPr>
      <w:spacing w:after="0" w:line="240" w:lineRule="auto"/>
    </w:pPr>
  </w:style>
  <w:style w:type="paragraph" w:customStyle="1" w:styleId="cardtextsmall">
    <w:name w:val="card text small"/>
    <w:basedOn w:val="Normal"/>
    <w:next w:val="story-body"/>
    <w:qFormat/>
    <w:rsid w:val="00AE1A2B"/>
    <w:pPr>
      <w:spacing w:after="0" w:line="240" w:lineRule="auto"/>
    </w:pPr>
  </w:style>
  <w:style w:type="paragraph" w:customStyle="1" w:styleId="CaseListNormal">
    <w:name w:val="Case List Normal"/>
    <w:basedOn w:val="Normal"/>
    <w:next w:val="story-dateline"/>
    <w:uiPriority w:val="99"/>
    <w:qFormat/>
    <w:rsid w:val="00AE1A2B"/>
    <w:pPr>
      <w:spacing w:after="0" w:line="240" w:lineRule="auto"/>
    </w:pPr>
  </w:style>
  <w:style w:type="paragraph" w:customStyle="1" w:styleId="3text">
    <w:name w:val="3text"/>
    <w:basedOn w:val="Normal"/>
    <w:next w:val="Corpotesto"/>
    <w:uiPriority w:val="99"/>
    <w:qFormat/>
    <w:rsid w:val="00AE1A2B"/>
    <w:pPr>
      <w:spacing w:after="0" w:line="240" w:lineRule="auto"/>
    </w:pPr>
  </w:style>
  <w:style w:type="paragraph" w:customStyle="1" w:styleId="TimesNewRoman12">
    <w:name w:val="TimesNewRoman12"/>
    <w:next w:val="tagCharChar1Char"/>
    <w:uiPriority w:val="99"/>
    <w:qFormat/>
    <w:rsid w:val="00AE1A2B"/>
    <w:pPr>
      <w:spacing w:after="200" w:line="276" w:lineRule="auto"/>
    </w:pPr>
    <w:rPr>
      <w:rFonts w:eastAsiaTheme="minorHAnsi"/>
      <w:sz w:val="22"/>
      <w:szCs w:val="22"/>
    </w:rPr>
  </w:style>
  <w:style w:type="paragraph" w:customStyle="1" w:styleId="htmlbody">
    <w:name w:val="htmlbody"/>
    <w:basedOn w:val="Normal"/>
    <w:next w:val="OmniPage1"/>
    <w:uiPriority w:val="99"/>
    <w:qFormat/>
    <w:rsid w:val="00AE1A2B"/>
    <w:pPr>
      <w:spacing w:after="0" w:line="240" w:lineRule="auto"/>
    </w:pPr>
  </w:style>
  <w:style w:type="paragraph" w:customStyle="1" w:styleId="textChar">
    <w:name w:val="text Char"/>
    <w:basedOn w:val="Normal"/>
    <w:next w:val="TitlePageCenter"/>
    <w:autoRedefine/>
    <w:uiPriority w:val="99"/>
    <w:qFormat/>
    <w:rsid w:val="00AE1A2B"/>
    <w:pPr>
      <w:spacing w:after="0" w:line="240" w:lineRule="auto"/>
    </w:pPr>
  </w:style>
  <w:style w:type="paragraph" w:customStyle="1" w:styleId="story-headline">
    <w:name w:val="story-headline"/>
    <w:basedOn w:val="Normal"/>
    <w:next w:val="ProjectTitleLine"/>
    <w:uiPriority w:val="99"/>
    <w:qFormat/>
    <w:rsid w:val="00AE1A2B"/>
    <w:pPr>
      <w:spacing w:after="0" w:line="240" w:lineRule="auto"/>
    </w:pPr>
  </w:style>
  <w:style w:type="paragraph" w:customStyle="1" w:styleId="story-dateline">
    <w:name w:val="story-dateline"/>
    <w:basedOn w:val="Normal"/>
    <w:next w:val="cardChar1Char"/>
    <w:uiPriority w:val="99"/>
    <w:qFormat/>
    <w:rsid w:val="00AE1A2B"/>
    <w:pPr>
      <w:spacing w:after="0" w:line="240" w:lineRule="auto"/>
    </w:pPr>
  </w:style>
  <w:style w:type="paragraph" w:customStyle="1" w:styleId="TextofCards">
    <w:name w:val="Text of Cards"/>
    <w:basedOn w:val="Normal"/>
    <w:next w:val="CM12"/>
    <w:uiPriority w:val="99"/>
    <w:qFormat/>
    <w:rsid w:val="00AE1A2B"/>
    <w:pPr>
      <w:spacing w:after="0" w:line="240" w:lineRule="auto"/>
    </w:pPr>
  </w:style>
  <w:style w:type="paragraph" w:customStyle="1" w:styleId="Corpotesto">
    <w:name w:val="Corpo testo"/>
    <w:basedOn w:val="Normal"/>
    <w:next w:val="CM44"/>
    <w:uiPriority w:val="99"/>
    <w:qFormat/>
    <w:rsid w:val="00AE1A2B"/>
    <w:pPr>
      <w:spacing w:after="0" w:line="240" w:lineRule="auto"/>
    </w:pPr>
  </w:style>
  <w:style w:type="paragraph" w:customStyle="1" w:styleId="tagCharChar1Char">
    <w:name w:val="tag Char Char1 Char"/>
    <w:uiPriority w:val="99"/>
    <w:qFormat/>
    <w:rsid w:val="00AE1A2B"/>
    <w:pPr>
      <w:spacing w:after="200" w:line="276" w:lineRule="auto"/>
    </w:pPr>
    <w:rPr>
      <w:rFonts w:eastAsiaTheme="minorHAnsi"/>
      <w:sz w:val="22"/>
      <w:szCs w:val="22"/>
    </w:rPr>
  </w:style>
  <w:style w:type="paragraph" w:customStyle="1" w:styleId="OmniPage1">
    <w:name w:val="OmniPage #1"/>
    <w:basedOn w:val="Normal"/>
    <w:next w:val="StrikeThrough"/>
    <w:uiPriority w:val="99"/>
    <w:qFormat/>
    <w:rsid w:val="00AE1A2B"/>
    <w:pPr>
      <w:spacing w:after="0" w:line="240" w:lineRule="auto"/>
    </w:pPr>
  </w:style>
  <w:style w:type="paragraph" w:customStyle="1" w:styleId="TitlePageCenter">
    <w:name w:val="Title Page Center"/>
    <w:basedOn w:val="Normal"/>
    <w:next w:val="textbodyblack"/>
    <w:autoRedefine/>
    <w:uiPriority w:val="99"/>
    <w:qFormat/>
    <w:rsid w:val="00AE1A2B"/>
    <w:pPr>
      <w:spacing w:after="0" w:line="240" w:lineRule="auto"/>
    </w:pPr>
  </w:style>
  <w:style w:type="paragraph" w:customStyle="1" w:styleId="TitlePageBy">
    <w:name w:val="Title Page By"/>
    <w:basedOn w:val="textbodyblack"/>
    <w:next w:val="Normal"/>
    <w:autoRedefine/>
    <w:uiPriority w:val="99"/>
    <w:qFormat/>
    <w:rsid w:val="00AE1A2B"/>
  </w:style>
  <w:style w:type="paragraph" w:customStyle="1" w:styleId="ProjectTitleLine">
    <w:name w:val="Project Title Line"/>
    <w:basedOn w:val="Normal"/>
    <w:next w:val="Normal"/>
    <w:autoRedefine/>
    <w:uiPriority w:val="99"/>
    <w:qFormat/>
    <w:rsid w:val="00AE1A2B"/>
    <w:pPr>
      <w:spacing w:after="0" w:line="240" w:lineRule="auto"/>
    </w:pPr>
  </w:style>
  <w:style w:type="paragraph" w:customStyle="1" w:styleId="NormalVerdana">
    <w:name w:val="Normal + Verdana"/>
    <w:aliases w:val="White,Normal + Arial,10 pt"/>
    <w:basedOn w:val="Normal"/>
    <w:next w:val="CiteCorrected"/>
    <w:uiPriority w:val="99"/>
    <w:qFormat/>
    <w:rsid w:val="00AE1A2B"/>
    <w:pPr>
      <w:spacing w:after="0" w:line="240" w:lineRule="auto"/>
    </w:pPr>
  </w:style>
  <w:style w:type="paragraph" w:customStyle="1" w:styleId="cardChar1Char">
    <w:name w:val="card Char1 Char"/>
    <w:basedOn w:val="Normal"/>
    <w:next w:val="StyleLeft02"/>
    <w:uiPriority w:val="99"/>
    <w:qFormat/>
    <w:rsid w:val="00AE1A2B"/>
    <w:pPr>
      <w:spacing w:after="0" w:line="240" w:lineRule="auto"/>
    </w:pPr>
  </w:style>
  <w:style w:type="paragraph" w:customStyle="1" w:styleId="CM12">
    <w:name w:val="CM12"/>
    <w:basedOn w:val="Normal"/>
    <w:uiPriority w:val="99"/>
    <w:qFormat/>
    <w:rsid w:val="00AE1A2B"/>
    <w:pPr>
      <w:spacing w:after="0" w:line="240" w:lineRule="auto"/>
    </w:pPr>
  </w:style>
  <w:style w:type="paragraph" w:customStyle="1" w:styleId="CM44">
    <w:name w:val="CM44"/>
    <w:basedOn w:val="Normal"/>
    <w:uiPriority w:val="99"/>
    <w:qFormat/>
    <w:rsid w:val="00AE1A2B"/>
    <w:pPr>
      <w:spacing w:after="0" w:line="240" w:lineRule="auto"/>
    </w:pPr>
  </w:style>
  <w:style w:type="paragraph" w:customStyle="1" w:styleId="StrikeThrough">
    <w:name w:val="Strike Through"/>
    <w:basedOn w:val="Normal"/>
    <w:next w:val="Normal"/>
    <w:uiPriority w:val="99"/>
    <w:qFormat/>
    <w:rsid w:val="00AE1A2B"/>
    <w:pPr>
      <w:spacing w:after="0" w:line="240" w:lineRule="auto"/>
    </w:pPr>
  </w:style>
  <w:style w:type="paragraph" w:customStyle="1" w:styleId="textbodyblack">
    <w:name w:val="textbodyblack"/>
    <w:basedOn w:val="Normal"/>
    <w:next w:val="Pa5"/>
    <w:uiPriority w:val="99"/>
    <w:qFormat/>
    <w:rsid w:val="00AE1A2B"/>
    <w:pPr>
      <w:spacing w:after="0" w:line="240" w:lineRule="auto"/>
    </w:pPr>
  </w:style>
  <w:style w:type="character" w:customStyle="1" w:styleId="CiteCorrectedChar">
    <w:name w:val="Cite Corrected Char"/>
    <w:locked/>
    <w:rsid w:val="00AE1A2B"/>
  </w:style>
  <w:style w:type="paragraph" w:customStyle="1" w:styleId="CiteCorrected">
    <w:name w:val="Cite Corrected"/>
    <w:basedOn w:val="Normal"/>
    <w:next w:val="tagline1"/>
    <w:qFormat/>
    <w:rsid w:val="00AE1A2B"/>
    <w:pPr>
      <w:spacing w:after="0" w:line="240" w:lineRule="auto"/>
    </w:pPr>
  </w:style>
  <w:style w:type="paragraph" w:customStyle="1" w:styleId="StyleLeft02">
    <w:name w:val="Style Left:  0.2&quot;"/>
    <w:basedOn w:val="Normal"/>
    <w:next w:val="Block1"/>
    <w:uiPriority w:val="99"/>
    <w:qFormat/>
    <w:rsid w:val="00AE1A2B"/>
    <w:pPr>
      <w:spacing w:after="0" w:line="240" w:lineRule="auto"/>
    </w:pPr>
  </w:style>
  <w:style w:type="paragraph" w:customStyle="1" w:styleId="Hat1">
    <w:name w:val="Hat1"/>
    <w:basedOn w:val="Normal"/>
    <w:next w:val="Normal"/>
    <w:uiPriority w:val="2"/>
    <w:qFormat/>
    <w:rsid w:val="00AE1A2B"/>
    <w:pPr>
      <w:spacing w:after="0" w:line="240" w:lineRule="auto"/>
    </w:pPr>
  </w:style>
  <w:style w:type="paragraph" w:customStyle="1" w:styleId="post-subtitle">
    <w:name w:val="post-subtitle"/>
    <w:basedOn w:val="Normal"/>
    <w:qFormat/>
    <w:rsid w:val="00AE1A2B"/>
    <w:pPr>
      <w:spacing w:after="0" w:line="240" w:lineRule="auto"/>
    </w:pPr>
  </w:style>
  <w:style w:type="paragraph" w:customStyle="1" w:styleId="Pa5">
    <w:name w:val="Pa5"/>
    <w:basedOn w:val="Normal"/>
    <w:uiPriority w:val="99"/>
    <w:qFormat/>
    <w:rsid w:val="00AE1A2B"/>
    <w:pPr>
      <w:spacing w:after="0" w:line="240" w:lineRule="auto"/>
    </w:pPr>
  </w:style>
  <w:style w:type="paragraph" w:customStyle="1" w:styleId="Pa6">
    <w:name w:val="Pa6"/>
    <w:basedOn w:val="Normal"/>
    <w:uiPriority w:val="99"/>
    <w:qFormat/>
    <w:rsid w:val="00AE1A2B"/>
    <w:pPr>
      <w:spacing w:after="0" w:line="240" w:lineRule="auto"/>
    </w:pPr>
  </w:style>
  <w:style w:type="paragraph" w:customStyle="1" w:styleId="noindent0">
    <w:name w:val="no_indent"/>
    <w:basedOn w:val="Normal"/>
    <w:next w:val="NormalWeb3"/>
    <w:qFormat/>
    <w:rsid w:val="00AE1A2B"/>
    <w:pPr>
      <w:spacing w:after="0" w:line="240" w:lineRule="auto"/>
    </w:pPr>
  </w:style>
  <w:style w:type="paragraph" w:customStyle="1" w:styleId="tagline1">
    <w:name w:val="tagline"/>
    <w:basedOn w:val="Normal"/>
    <w:next w:val="cardCharCharCharCharChar"/>
    <w:qFormat/>
    <w:rsid w:val="00AE1A2B"/>
    <w:pPr>
      <w:spacing w:after="0" w:line="240" w:lineRule="auto"/>
    </w:pPr>
  </w:style>
  <w:style w:type="paragraph" w:customStyle="1" w:styleId="Block1">
    <w:name w:val="Block1"/>
    <w:basedOn w:val="Normal"/>
    <w:next w:val="Normal"/>
    <w:uiPriority w:val="3"/>
    <w:qFormat/>
    <w:rsid w:val="00AE1A2B"/>
    <w:pPr>
      <w:spacing w:after="0" w:line="240" w:lineRule="auto"/>
    </w:pPr>
  </w:style>
  <w:style w:type="paragraph" w:customStyle="1" w:styleId="TOCHeading1">
    <w:name w:val="TOC Heading1"/>
    <w:basedOn w:val="Heading1"/>
    <w:next w:val="Normal"/>
    <w:uiPriority w:val="39"/>
    <w:qFormat/>
    <w:rsid w:val="00AE1A2B"/>
    <w:pPr>
      <w:spacing w:before="480" w:line="240" w:lineRule="auto"/>
    </w:pPr>
  </w:style>
  <w:style w:type="paragraph" w:customStyle="1" w:styleId="NoteLevel11">
    <w:name w:val="Note Level 11"/>
    <w:basedOn w:val="Normal"/>
    <w:next w:val="HeaderFooter"/>
    <w:uiPriority w:val="99"/>
    <w:qFormat/>
    <w:rsid w:val="00AE1A2B"/>
    <w:pPr>
      <w:spacing w:after="0" w:line="240" w:lineRule="auto"/>
    </w:pPr>
  </w:style>
  <w:style w:type="character" w:customStyle="1" w:styleId="ReallySamllTextChar">
    <w:name w:val="ReallySamllText Char"/>
    <w:locked/>
    <w:rsid w:val="00AE1A2B"/>
  </w:style>
  <w:style w:type="paragraph" w:customStyle="1" w:styleId="ReallySamllText">
    <w:name w:val="ReallySamllText"/>
    <w:basedOn w:val="Normal"/>
    <w:next w:val="CardTextUnderlined"/>
    <w:autoRedefine/>
    <w:qFormat/>
    <w:rsid w:val="00AE1A2B"/>
    <w:pPr>
      <w:spacing w:after="0" w:line="240" w:lineRule="auto"/>
    </w:pPr>
  </w:style>
  <w:style w:type="paragraph" w:customStyle="1" w:styleId="Card6pt">
    <w:name w:val="Card 6pt"/>
    <w:basedOn w:val="Normal"/>
    <w:next w:val="HeaderDebate"/>
    <w:uiPriority w:val="99"/>
    <w:qFormat/>
    <w:rsid w:val="00AE1A2B"/>
    <w:pPr>
      <w:spacing w:after="0" w:line="240" w:lineRule="auto"/>
    </w:pPr>
  </w:style>
  <w:style w:type="paragraph" w:customStyle="1" w:styleId="NormalWeb3">
    <w:name w:val="Normal (Web)3"/>
    <w:basedOn w:val="Normal"/>
    <w:next w:val="CardTagCharChar"/>
    <w:qFormat/>
    <w:rsid w:val="00AE1A2B"/>
    <w:pPr>
      <w:spacing w:after="0" w:line="240" w:lineRule="auto"/>
    </w:pPr>
  </w:style>
  <w:style w:type="paragraph" w:customStyle="1" w:styleId="cardCharCharCharCharChar">
    <w:name w:val="card Char Char Char Char Char"/>
    <w:basedOn w:val="Normal"/>
    <w:next w:val="fixed"/>
    <w:qFormat/>
    <w:rsid w:val="00AE1A2B"/>
    <w:pPr>
      <w:spacing w:after="0" w:line="240" w:lineRule="auto"/>
    </w:pPr>
  </w:style>
  <w:style w:type="paragraph" w:customStyle="1" w:styleId="TagCiteChar2">
    <w:name w:val="Tag / Cite Char"/>
    <w:basedOn w:val="Normal"/>
    <w:next w:val="textonormal"/>
    <w:qFormat/>
    <w:rsid w:val="00AE1A2B"/>
    <w:pPr>
      <w:spacing w:after="0" w:line="240" w:lineRule="auto"/>
    </w:pPr>
  </w:style>
  <w:style w:type="paragraph" w:customStyle="1" w:styleId="PageNumber2">
    <w:name w:val="Page Number2"/>
    <w:basedOn w:val="Normal"/>
    <w:next w:val="Normal"/>
    <w:qFormat/>
    <w:rsid w:val="00AE1A2B"/>
    <w:pPr>
      <w:spacing w:after="0" w:line="240" w:lineRule="auto"/>
    </w:pPr>
  </w:style>
  <w:style w:type="paragraph" w:customStyle="1" w:styleId="HeaderFooter">
    <w:name w:val="Header &amp; Footer"/>
    <w:next w:val="ExecutiveSummarytext"/>
    <w:qFormat/>
    <w:rsid w:val="00AE1A2B"/>
    <w:pPr>
      <w:spacing w:after="200" w:line="276" w:lineRule="auto"/>
    </w:pPr>
    <w:rPr>
      <w:rFonts w:eastAsiaTheme="minorHAnsi"/>
      <w:sz w:val="22"/>
      <w:szCs w:val="22"/>
    </w:rPr>
  </w:style>
  <w:style w:type="paragraph" w:customStyle="1" w:styleId="CardTextSmall0">
    <w:name w:val="Card Text Small"/>
    <w:basedOn w:val="Normal"/>
    <w:qFormat/>
    <w:rsid w:val="00AE1A2B"/>
    <w:pPr>
      <w:spacing w:after="0" w:line="240" w:lineRule="auto"/>
    </w:pPr>
  </w:style>
  <w:style w:type="paragraph" w:customStyle="1" w:styleId="CardTextUnderlined">
    <w:name w:val="Card Text Underlined"/>
    <w:basedOn w:val="Normal"/>
    <w:next w:val="NormalUnderline"/>
    <w:qFormat/>
    <w:rsid w:val="00AE1A2B"/>
    <w:pPr>
      <w:spacing w:after="0" w:line="240" w:lineRule="auto"/>
    </w:pPr>
  </w:style>
  <w:style w:type="paragraph" w:customStyle="1" w:styleId="HeaderDebate">
    <w:name w:val="Header Debate"/>
    <w:basedOn w:val="Normal"/>
    <w:next w:val="byline1"/>
    <w:qFormat/>
    <w:rsid w:val="00AE1A2B"/>
    <w:pPr>
      <w:spacing w:after="0" w:line="240" w:lineRule="auto"/>
    </w:pPr>
  </w:style>
  <w:style w:type="paragraph" w:customStyle="1" w:styleId="NormalWeb1">
    <w:name w:val="Normal (Web)1"/>
    <w:basedOn w:val="Normal"/>
    <w:next w:val="PlaceholderText1"/>
    <w:qFormat/>
    <w:rsid w:val="00AE1A2B"/>
    <w:pPr>
      <w:spacing w:after="0" w:line="240" w:lineRule="auto"/>
    </w:pPr>
  </w:style>
  <w:style w:type="paragraph" w:customStyle="1" w:styleId="CardTagCharChar">
    <w:name w:val="Card Tag Char Char"/>
    <w:basedOn w:val="Normal"/>
    <w:next w:val="NoteLevel31"/>
    <w:qFormat/>
    <w:rsid w:val="00AE1A2B"/>
    <w:pPr>
      <w:spacing w:after="0" w:line="240" w:lineRule="auto"/>
    </w:pPr>
  </w:style>
  <w:style w:type="paragraph" w:customStyle="1" w:styleId="fixed">
    <w:name w:val="fixed"/>
    <w:basedOn w:val="Normal"/>
    <w:next w:val="NoteLevel41"/>
    <w:qFormat/>
    <w:rsid w:val="00AE1A2B"/>
    <w:pPr>
      <w:spacing w:after="0" w:line="240" w:lineRule="auto"/>
    </w:pPr>
  </w:style>
  <w:style w:type="paragraph" w:customStyle="1" w:styleId="textonormal">
    <w:name w:val="textonormal"/>
    <w:basedOn w:val="Normal"/>
    <w:next w:val="NoteLevel51"/>
    <w:qFormat/>
    <w:rsid w:val="00AE1A2B"/>
    <w:pPr>
      <w:spacing w:after="0" w:line="240" w:lineRule="auto"/>
    </w:pPr>
  </w:style>
  <w:style w:type="paragraph" w:customStyle="1" w:styleId="Subtitle10">
    <w:name w:val="Subtitle1"/>
    <w:basedOn w:val="Normal"/>
    <w:next w:val="NoteLevel61"/>
    <w:qFormat/>
    <w:rsid w:val="00AE1A2B"/>
    <w:pPr>
      <w:spacing w:after="0" w:line="240" w:lineRule="auto"/>
    </w:pPr>
  </w:style>
  <w:style w:type="paragraph" w:customStyle="1" w:styleId="ExecutiveSummarytext">
    <w:name w:val="Executive Summary text"/>
    <w:basedOn w:val="Normal"/>
    <w:next w:val="Normal"/>
    <w:qFormat/>
    <w:rsid w:val="00AE1A2B"/>
    <w:pPr>
      <w:spacing w:after="0" w:line="240" w:lineRule="auto"/>
    </w:pPr>
  </w:style>
  <w:style w:type="character" w:customStyle="1" w:styleId="NormalUnderlineChar1">
    <w:name w:val="Normal Underline Char1"/>
    <w:locked/>
    <w:rsid w:val="00AE1A2B"/>
  </w:style>
  <w:style w:type="paragraph" w:customStyle="1" w:styleId="NormalUnderline">
    <w:name w:val="Normal Underline"/>
    <w:basedOn w:val="Normal"/>
    <w:next w:val="NoteLevel91"/>
    <w:qFormat/>
    <w:rsid w:val="00AE1A2B"/>
    <w:pPr>
      <w:spacing w:after="0" w:line="240" w:lineRule="auto"/>
    </w:pPr>
  </w:style>
  <w:style w:type="paragraph" w:customStyle="1" w:styleId="byline1">
    <w:name w:val="byline1"/>
    <w:basedOn w:val="Normal"/>
    <w:qFormat/>
    <w:rsid w:val="00AE1A2B"/>
    <w:pPr>
      <w:spacing w:after="0" w:line="240" w:lineRule="auto"/>
    </w:pPr>
  </w:style>
  <w:style w:type="paragraph" w:customStyle="1" w:styleId="PlaceholderText1">
    <w:name w:val="Placeholder Text1"/>
    <w:basedOn w:val="Normal"/>
    <w:next w:val="ImportantText"/>
    <w:qFormat/>
    <w:rsid w:val="00AE1A2B"/>
    <w:pPr>
      <w:spacing w:after="0" w:line="240" w:lineRule="auto"/>
    </w:pPr>
  </w:style>
  <w:style w:type="paragraph" w:customStyle="1" w:styleId="NoteLevel31">
    <w:name w:val="Note Level 31"/>
    <w:basedOn w:val="Normal"/>
    <w:qFormat/>
    <w:rsid w:val="00AE1A2B"/>
    <w:pPr>
      <w:spacing w:after="0" w:line="240" w:lineRule="auto"/>
    </w:pPr>
  </w:style>
  <w:style w:type="paragraph" w:customStyle="1" w:styleId="NoteLevel41">
    <w:name w:val="Note Level 41"/>
    <w:basedOn w:val="Normal"/>
    <w:next w:val="StyleBodyText11ptBlackUnderline"/>
    <w:qFormat/>
    <w:rsid w:val="00AE1A2B"/>
    <w:pPr>
      <w:spacing w:after="0" w:line="240" w:lineRule="auto"/>
    </w:pPr>
  </w:style>
  <w:style w:type="paragraph" w:customStyle="1" w:styleId="NoteLevel51">
    <w:name w:val="Note Level 51"/>
    <w:basedOn w:val="Normal"/>
    <w:qFormat/>
    <w:rsid w:val="00AE1A2B"/>
    <w:pPr>
      <w:spacing w:after="0" w:line="240" w:lineRule="auto"/>
    </w:pPr>
  </w:style>
  <w:style w:type="paragraph" w:customStyle="1" w:styleId="NoteLevel61">
    <w:name w:val="Note Level 61"/>
    <w:basedOn w:val="Normal"/>
    <w:next w:val="StyleBodyText11ptBoldBlack"/>
    <w:qFormat/>
    <w:rsid w:val="00AE1A2B"/>
    <w:pPr>
      <w:spacing w:after="0" w:line="240" w:lineRule="auto"/>
    </w:pPr>
  </w:style>
  <w:style w:type="paragraph" w:customStyle="1" w:styleId="NoteLevel71">
    <w:name w:val="Note Level 71"/>
    <w:basedOn w:val="Normal"/>
    <w:qFormat/>
    <w:rsid w:val="00AE1A2B"/>
    <w:pPr>
      <w:spacing w:after="0" w:line="240" w:lineRule="auto"/>
    </w:pPr>
  </w:style>
  <w:style w:type="paragraph" w:customStyle="1" w:styleId="NoteLevel81">
    <w:name w:val="Note Level 81"/>
    <w:basedOn w:val="Normal"/>
    <w:next w:val="StyletinyBold"/>
    <w:qFormat/>
    <w:rsid w:val="00AE1A2B"/>
    <w:pPr>
      <w:spacing w:after="0" w:line="240" w:lineRule="auto"/>
    </w:pPr>
  </w:style>
  <w:style w:type="paragraph" w:customStyle="1" w:styleId="NoteLevel91">
    <w:name w:val="Note Level 91"/>
    <w:basedOn w:val="Normal"/>
    <w:qFormat/>
    <w:rsid w:val="00AE1A2B"/>
    <w:pPr>
      <w:spacing w:after="0" w:line="240" w:lineRule="auto"/>
    </w:pPr>
  </w:style>
  <w:style w:type="character" w:customStyle="1" w:styleId="ImportantTextChar">
    <w:name w:val="Important Text Char"/>
    <w:locked/>
    <w:rsid w:val="00AE1A2B"/>
  </w:style>
  <w:style w:type="paragraph" w:customStyle="1" w:styleId="ImportantText">
    <w:name w:val="Important Text"/>
    <w:basedOn w:val="Normal"/>
    <w:next w:val="Normal"/>
    <w:qFormat/>
    <w:rsid w:val="00AE1A2B"/>
    <w:pPr>
      <w:spacing w:after="0" w:line="240" w:lineRule="auto"/>
    </w:pPr>
  </w:style>
  <w:style w:type="character" w:customStyle="1" w:styleId="StyleBodyText11ptBlackUnderlineChar">
    <w:name w:val="Style Body Text + 11 pt Black Underline Char"/>
    <w:locked/>
    <w:rsid w:val="00AE1A2B"/>
  </w:style>
  <w:style w:type="paragraph" w:customStyle="1" w:styleId="StyleBodyText11ptBlackUnderline">
    <w:name w:val="Style Body Text + 11 pt Black Underline"/>
    <w:basedOn w:val="Normal"/>
    <w:next w:val="ListContents"/>
    <w:qFormat/>
    <w:rsid w:val="00AE1A2B"/>
    <w:pPr>
      <w:spacing w:after="0" w:line="240" w:lineRule="auto"/>
    </w:pPr>
  </w:style>
  <w:style w:type="character" w:customStyle="1" w:styleId="StyleBodyText11ptBoldBlackChar">
    <w:name w:val="Style Body Text + 11 pt Bold Black Char"/>
    <w:locked/>
    <w:rsid w:val="00AE1A2B"/>
  </w:style>
  <w:style w:type="paragraph" w:customStyle="1" w:styleId="StyleBodyText11ptBoldBlack">
    <w:name w:val="Style Body Text + 11 pt Bold Black"/>
    <w:basedOn w:val="Normal"/>
    <w:next w:val="StyleListContents11ptCustomColorRGB353132Underline"/>
    <w:qFormat/>
    <w:rsid w:val="00AE1A2B"/>
    <w:pPr>
      <w:spacing w:after="0" w:line="240" w:lineRule="auto"/>
    </w:pPr>
  </w:style>
  <w:style w:type="character" w:customStyle="1" w:styleId="StyletinyBoldChar">
    <w:name w:val="Style tiny + Bold Char"/>
    <w:locked/>
    <w:rsid w:val="00AE1A2B"/>
  </w:style>
  <w:style w:type="paragraph" w:customStyle="1" w:styleId="StyletinyBold">
    <w:name w:val="Style tiny + Bold"/>
    <w:basedOn w:val="TagF3"/>
    <w:qFormat/>
    <w:rsid w:val="00AE1A2B"/>
  </w:style>
  <w:style w:type="character" w:customStyle="1" w:styleId="Heading5SizeDownChar">
    <w:name w:val="Heading 5 Size Down Char"/>
    <w:locked/>
    <w:rsid w:val="00AE1A2B"/>
  </w:style>
  <w:style w:type="character" w:customStyle="1" w:styleId="Normal2BoldChar">
    <w:name w:val="Normal2 + Bold Char"/>
    <w:locked/>
    <w:rsid w:val="00AE1A2B"/>
  </w:style>
  <w:style w:type="paragraph" w:customStyle="1" w:styleId="Normal2Bold">
    <w:name w:val="Normal2 + Bold"/>
    <w:basedOn w:val="Normal"/>
    <w:next w:val="Unimportant"/>
    <w:qFormat/>
    <w:rsid w:val="00AE1A2B"/>
    <w:pPr>
      <w:spacing w:after="0" w:line="240" w:lineRule="auto"/>
    </w:pPr>
  </w:style>
  <w:style w:type="character" w:customStyle="1" w:styleId="ListContentsChar">
    <w:name w:val="List Contents Char"/>
    <w:locked/>
    <w:rsid w:val="00AE1A2B"/>
  </w:style>
  <w:style w:type="paragraph" w:customStyle="1" w:styleId="ListContents">
    <w:name w:val="List Contents"/>
    <w:basedOn w:val="Normal"/>
    <w:next w:val="Ununderlined"/>
    <w:qFormat/>
    <w:rsid w:val="00AE1A2B"/>
    <w:pPr>
      <w:spacing w:after="0" w:line="240" w:lineRule="auto"/>
    </w:pPr>
  </w:style>
  <w:style w:type="character" w:customStyle="1" w:styleId="StyleListContents11ptCustomColorRGB353132UnderlineChar">
    <w:name w:val="Style List Contents + 11 pt Custom Color(RGB(353132)) Underline Char"/>
    <w:locked/>
    <w:rsid w:val="00AE1A2B"/>
  </w:style>
  <w:style w:type="paragraph" w:customStyle="1" w:styleId="StyleListContents11ptCustomColorRGB353132Underline">
    <w:name w:val="Style List Contents + 11 pt Custom Color(RGB(353132)) Underline"/>
    <w:basedOn w:val="Ununderlined"/>
    <w:qFormat/>
    <w:rsid w:val="00AE1A2B"/>
  </w:style>
  <w:style w:type="character" w:customStyle="1" w:styleId="StyleCards12ptThickunderlineChar2">
    <w:name w:val="Style Cards + 12 pt Thick underline Char2"/>
    <w:locked/>
    <w:rsid w:val="00AE1A2B"/>
  </w:style>
  <w:style w:type="paragraph" w:customStyle="1" w:styleId="StyleCards12ptThickunderline">
    <w:name w:val="Style Cards + 12 pt Thick underline"/>
    <w:basedOn w:val="Normal"/>
    <w:qFormat/>
    <w:rsid w:val="00AE1A2B"/>
    <w:pPr>
      <w:spacing w:after="0" w:line="240" w:lineRule="auto"/>
    </w:pPr>
  </w:style>
  <w:style w:type="character" w:customStyle="1" w:styleId="UnimportantCharChar">
    <w:name w:val="Unimportant Char Char"/>
    <w:locked/>
    <w:rsid w:val="00AE1A2B"/>
  </w:style>
  <w:style w:type="paragraph" w:customStyle="1" w:styleId="Unimportant">
    <w:name w:val="Unimportant"/>
    <w:basedOn w:val="Normal"/>
    <w:next w:val="DebateCite"/>
    <w:qFormat/>
    <w:rsid w:val="00AE1A2B"/>
    <w:pPr>
      <w:spacing w:after="0" w:line="240" w:lineRule="auto"/>
    </w:pPr>
  </w:style>
  <w:style w:type="character" w:customStyle="1" w:styleId="UnunderlinedChar">
    <w:name w:val="Ununderlined Char"/>
    <w:locked/>
    <w:rsid w:val="00AE1A2B"/>
  </w:style>
  <w:style w:type="paragraph" w:customStyle="1" w:styleId="Ununderlined">
    <w:name w:val="Ununderlined"/>
    <w:basedOn w:val="Normal"/>
    <w:next w:val="PreformattedText"/>
    <w:qFormat/>
    <w:rsid w:val="00AE1A2B"/>
    <w:pPr>
      <w:spacing w:after="0" w:line="240" w:lineRule="auto"/>
    </w:pPr>
  </w:style>
  <w:style w:type="paragraph" w:customStyle="1" w:styleId="StyleHeading1Justified">
    <w:name w:val="Style Heading 1 + Justified"/>
    <w:basedOn w:val="Normal"/>
    <w:next w:val="Normal"/>
    <w:qFormat/>
    <w:rsid w:val="00AE1A2B"/>
    <w:pPr>
      <w:spacing w:after="0" w:line="240" w:lineRule="auto"/>
    </w:pPr>
  </w:style>
  <w:style w:type="character" w:customStyle="1" w:styleId="textunderlineChar0">
    <w:name w:val="text underline Char"/>
    <w:locked/>
    <w:rsid w:val="00AE1A2B"/>
  </w:style>
  <w:style w:type="paragraph" w:customStyle="1" w:styleId="textunderline0">
    <w:name w:val="text underline"/>
    <w:basedOn w:val="Normal"/>
    <w:next w:val="Heading4Cite"/>
    <w:autoRedefine/>
    <w:qFormat/>
    <w:rsid w:val="00AE1A2B"/>
    <w:pPr>
      <w:spacing w:after="0" w:line="240" w:lineRule="auto"/>
    </w:pPr>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AE1A2B"/>
  </w:style>
  <w:style w:type="paragraph" w:customStyle="1" w:styleId="DebateTag">
    <w:name w:val="Debate Tag"/>
    <w:basedOn w:val="Normal"/>
    <w:autoRedefine/>
    <w:qFormat/>
    <w:rsid w:val="00AE1A2B"/>
    <w:pPr>
      <w:spacing w:after="0" w:line="240" w:lineRule="auto"/>
    </w:pPr>
  </w:style>
  <w:style w:type="paragraph" w:customStyle="1" w:styleId="DebateCite">
    <w:name w:val="Debate Cite"/>
    <w:basedOn w:val="Normal"/>
    <w:next w:val="Normaltag"/>
    <w:autoRedefine/>
    <w:qFormat/>
    <w:rsid w:val="00AE1A2B"/>
    <w:pPr>
      <w:spacing w:after="0" w:line="240" w:lineRule="auto"/>
    </w:pPr>
  </w:style>
  <w:style w:type="paragraph" w:customStyle="1" w:styleId="PreformattedText">
    <w:name w:val="Preformatted Text"/>
    <w:basedOn w:val="Normal"/>
    <w:next w:val="Cardnon-underlined"/>
    <w:qFormat/>
    <w:rsid w:val="00AE1A2B"/>
    <w:pPr>
      <w:spacing w:after="0" w:line="240" w:lineRule="auto"/>
    </w:pPr>
  </w:style>
  <w:style w:type="paragraph" w:customStyle="1" w:styleId="MaggieTag">
    <w:name w:val="MaggieTag"/>
    <w:basedOn w:val="Heading2"/>
    <w:next w:val="BlockTitle4"/>
    <w:qFormat/>
    <w:rsid w:val="00AE1A2B"/>
    <w:pPr>
      <w:spacing w:before="480" w:line="240" w:lineRule="auto"/>
    </w:pPr>
  </w:style>
  <w:style w:type="paragraph" w:customStyle="1" w:styleId="NoteLevel21">
    <w:name w:val="Note Level 21"/>
    <w:basedOn w:val="Normal"/>
    <w:next w:val="CARD0"/>
    <w:uiPriority w:val="99"/>
    <w:qFormat/>
    <w:rsid w:val="00AE1A2B"/>
    <w:pPr>
      <w:spacing w:after="0" w:line="240" w:lineRule="auto"/>
    </w:pPr>
  </w:style>
  <w:style w:type="paragraph" w:customStyle="1" w:styleId="4">
    <w:name w:val="4"/>
    <w:basedOn w:val="Normal"/>
    <w:next w:val="DottedUnderline0"/>
    <w:qFormat/>
    <w:rsid w:val="00AE1A2B"/>
    <w:pPr>
      <w:spacing w:after="0" w:line="240" w:lineRule="auto"/>
    </w:pPr>
  </w:style>
  <w:style w:type="character" w:customStyle="1" w:styleId="Cardnon-underlinedChar">
    <w:name w:val="Card non-underlined Char"/>
    <w:uiPriority w:val="99"/>
    <w:locked/>
    <w:rsid w:val="00AE1A2B"/>
  </w:style>
  <w:style w:type="paragraph" w:customStyle="1" w:styleId="BlockTitle4">
    <w:name w:val="%Block Title"/>
    <w:basedOn w:val="Heading1"/>
    <w:next w:val="PageNumber4"/>
    <w:qFormat/>
    <w:rsid w:val="00AE1A2B"/>
    <w:pPr>
      <w:spacing w:before="480" w:line="240" w:lineRule="auto"/>
    </w:pPr>
  </w:style>
  <w:style w:type="paragraph" w:customStyle="1" w:styleId="CARD0">
    <w:name w:val="CARD"/>
    <w:basedOn w:val="Normal"/>
    <w:next w:val="PageNumber5"/>
    <w:link w:val="CARDChar2"/>
    <w:qFormat/>
    <w:rsid w:val="00AE1A2B"/>
    <w:pPr>
      <w:spacing w:after="0" w:line="240" w:lineRule="auto"/>
    </w:pPr>
  </w:style>
  <w:style w:type="paragraph" w:customStyle="1" w:styleId="HiddenBlockHeader">
    <w:name w:val="Hidden Block Header"/>
    <w:basedOn w:val="Normal"/>
    <w:next w:val="Cardtext0"/>
    <w:link w:val="HiddenBlockHeaderChar"/>
    <w:qFormat/>
    <w:rsid w:val="00AE1A2B"/>
    <w:pPr>
      <w:spacing w:after="0" w:line="240" w:lineRule="auto"/>
    </w:pPr>
  </w:style>
  <w:style w:type="paragraph" w:customStyle="1" w:styleId="ThickUnderline">
    <w:name w:val="ThickUnderline"/>
    <w:qFormat/>
    <w:rsid w:val="00AE1A2B"/>
    <w:pPr>
      <w:spacing w:after="200" w:line="276" w:lineRule="auto"/>
    </w:pPr>
    <w:rPr>
      <w:rFonts w:eastAsiaTheme="minorHAnsi"/>
      <w:sz w:val="22"/>
      <w:szCs w:val="22"/>
    </w:rPr>
  </w:style>
  <w:style w:type="paragraph" w:customStyle="1" w:styleId="DottedUnderline0">
    <w:name w:val="DottedUnderline"/>
    <w:basedOn w:val="Normal"/>
    <w:qFormat/>
    <w:rsid w:val="00AE1A2B"/>
    <w:pPr>
      <w:spacing w:after="0" w:line="240" w:lineRule="auto"/>
    </w:pPr>
  </w:style>
  <w:style w:type="paragraph" w:customStyle="1" w:styleId="AAAcard">
    <w:name w:val="AAAcard"/>
    <w:basedOn w:val="Normal"/>
    <w:next w:val="citeunread"/>
    <w:link w:val="AAAcardChar"/>
    <w:uiPriority w:val="99"/>
    <w:qFormat/>
    <w:rsid w:val="00AE1A2B"/>
    <w:pPr>
      <w:spacing w:after="0" w:line="240" w:lineRule="auto"/>
    </w:pPr>
  </w:style>
  <w:style w:type="character" w:customStyle="1" w:styleId="Card-UnderlineChar">
    <w:name w:val="Card-Underline Char"/>
    <w:locked/>
    <w:rsid w:val="00AE1A2B"/>
  </w:style>
  <w:style w:type="paragraph" w:customStyle="1" w:styleId="Card-Underline">
    <w:name w:val="Card-Underline"/>
    <w:basedOn w:val="Normal"/>
    <w:next w:val="read"/>
    <w:qFormat/>
    <w:rsid w:val="00AE1A2B"/>
    <w:pPr>
      <w:spacing w:after="0" w:line="240" w:lineRule="auto"/>
    </w:pPr>
  </w:style>
  <w:style w:type="paragraph" w:customStyle="1" w:styleId="PageNumber3">
    <w:name w:val="Page Number3"/>
    <w:basedOn w:val="Normal"/>
    <w:next w:val="Normal"/>
    <w:qFormat/>
    <w:rsid w:val="00AE1A2B"/>
    <w:pPr>
      <w:spacing w:after="0" w:line="240" w:lineRule="auto"/>
    </w:pPr>
  </w:style>
  <w:style w:type="paragraph" w:customStyle="1" w:styleId="PageNumber4">
    <w:name w:val="Page Number4"/>
    <w:basedOn w:val="Normal"/>
    <w:next w:val="Normal"/>
    <w:qFormat/>
    <w:rsid w:val="00AE1A2B"/>
    <w:pPr>
      <w:spacing w:after="0" w:line="240" w:lineRule="auto"/>
    </w:pPr>
  </w:style>
  <w:style w:type="paragraph" w:customStyle="1" w:styleId="PageNumber5">
    <w:name w:val="Page Number5"/>
    <w:basedOn w:val="Normal"/>
    <w:next w:val="Normal"/>
    <w:qFormat/>
    <w:rsid w:val="00AE1A2B"/>
    <w:pPr>
      <w:spacing w:after="0" w:line="240" w:lineRule="auto"/>
    </w:pPr>
  </w:style>
  <w:style w:type="paragraph" w:customStyle="1" w:styleId="smalltext1">
    <w:name w:val="small text1"/>
    <w:basedOn w:val="Normal"/>
    <w:next w:val="Normal"/>
    <w:uiPriority w:val="4"/>
    <w:qFormat/>
    <w:rsid w:val="00AE1A2B"/>
    <w:pPr>
      <w:spacing w:after="0" w:line="240" w:lineRule="auto"/>
    </w:pPr>
  </w:style>
  <w:style w:type="character" w:customStyle="1" w:styleId="CircleChar">
    <w:name w:val="Circle Char"/>
    <w:locked/>
    <w:rsid w:val="00AE1A2B"/>
  </w:style>
  <w:style w:type="character" w:customStyle="1" w:styleId="citeunreadChar">
    <w:name w:val="cite unread Char"/>
    <w:locked/>
    <w:rsid w:val="00AE1A2B"/>
  </w:style>
  <w:style w:type="paragraph" w:customStyle="1" w:styleId="citeunread">
    <w:name w:val="cite unread"/>
    <w:basedOn w:val="Normal"/>
    <w:next w:val="StyleStyle16pt"/>
    <w:qFormat/>
    <w:rsid w:val="00AE1A2B"/>
    <w:pPr>
      <w:spacing w:after="0" w:line="240" w:lineRule="auto"/>
    </w:pPr>
  </w:style>
  <w:style w:type="character" w:customStyle="1" w:styleId="readCharChar">
    <w:name w:val="read Char Char"/>
    <w:locked/>
    <w:rsid w:val="00AE1A2B"/>
  </w:style>
  <w:style w:type="paragraph" w:customStyle="1" w:styleId="read">
    <w:name w:val="read"/>
    <w:basedOn w:val="Normal"/>
    <w:next w:val="Normal"/>
    <w:qFormat/>
    <w:rsid w:val="00AE1A2B"/>
    <w:pPr>
      <w:spacing w:after="0" w:line="240" w:lineRule="auto"/>
    </w:pPr>
  </w:style>
  <w:style w:type="paragraph" w:customStyle="1" w:styleId="CiteReal0">
    <w:name w:val="Cite Real"/>
    <w:basedOn w:val="Normal"/>
    <w:next w:val="Normal"/>
    <w:qFormat/>
    <w:rsid w:val="00AE1A2B"/>
    <w:pPr>
      <w:spacing w:after="0" w:line="240" w:lineRule="auto"/>
    </w:pPr>
  </w:style>
  <w:style w:type="paragraph" w:customStyle="1" w:styleId="PageNumber6">
    <w:name w:val="Page Number6"/>
    <w:basedOn w:val="Normal"/>
    <w:next w:val="Normal"/>
    <w:qFormat/>
    <w:rsid w:val="00AE1A2B"/>
    <w:pPr>
      <w:spacing w:after="0" w:line="240" w:lineRule="auto"/>
    </w:pPr>
  </w:style>
  <w:style w:type="paragraph" w:customStyle="1" w:styleId="lastupdated">
    <w:name w:val="lastupdated"/>
    <w:basedOn w:val="Normal"/>
    <w:next w:val="Subtitle2"/>
    <w:qFormat/>
    <w:rsid w:val="00AE1A2B"/>
    <w:pPr>
      <w:spacing w:after="0" w:line="240" w:lineRule="auto"/>
    </w:pPr>
  </w:style>
  <w:style w:type="paragraph" w:customStyle="1" w:styleId="hn-byline">
    <w:name w:val="hn-byline"/>
    <w:basedOn w:val="Normal"/>
    <w:next w:val="bodyintro"/>
    <w:qFormat/>
    <w:rsid w:val="00AE1A2B"/>
    <w:pPr>
      <w:spacing w:after="0" w:line="240" w:lineRule="auto"/>
    </w:pPr>
  </w:style>
  <w:style w:type="paragraph" w:customStyle="1" w:styleId="articleinfo">
    <w:name w:val="articleinfo"/>
    <w:basedOn w:val="Normal"/>
    <w:next w:val="indent"/>
    <w:qFormat/>
    <w:rsid w:val="00AE1A2B"/>
    <w:pPr>
      <w:spacing w:after="0" w:line="240" w:lineRule="auto"/>
    </w:pPr>
  </w:style>
  <w:style w:type="character" w:customStyle="1" w:styleId="StyleStyle16ptChar">
    <w:name w:val="Style Style1 + 6 pt Char"/>
    <w:locked/>
    <w:rsid w:val="00AE1A2B"/>
  </w:style>
  <w:style w:type="paragraph" w:customStyle="1" w:styleId="StyleStyle16pt">
    <w:name w:val="Style Style1 + 6 pt"/>
    <w:basedOn w:val="Normal"/>
    <w:qFormat/>
    <w:rsid w:val="00AE1A2B"/>
    <w:pPr>
      <w:spacing w:after="0" w:line="240" w:lineRule="auto"/>
    </w:pPr>
  </w:style>
  <w:style w:type="paragraph" w:customStyle="1" w:styleId="PageNumber7">
    <w:name w:val="Page Number7"/>
    <w:basedOn w:val="Normal"/>
    <w:next w:val="Normal"/>
    <w:qFormat/>
    <w:rsid w:val="00AE1A2B"/>
    <w:pPr>
      <w:spacing w:after="0" w:line="240" w:lineRule="auto"/>
    </w:pPr>
  </w:style>
  <w:style w:type="paragraph" w:customStyle="1" w:styleId="OmniPage4">
    <w:name w:val="OmniPage #4"/>
    <w:basedOn w:val="Normal"/>
    <w:qFormat/>
    <w:rsid w:val="00AE1A2B"/>
    <w:pPr>
      <w:spacing w:after="0" w:line="240" w:lineRule="auto"/>
    </w:pPr>
  </w:style>
  <w:style w:type="paragraph" w:customStyle="1" w:styleId="OmniPage10">
    <w:name w:val="OmniPage #10"/>
    <w:basedOn w:val="Normal"/>
    <w:qFormat/>
    <w:rsid w:val="00AE1A2B"/>
    <w:pPr>
      <w:spacing w:after="0" w:line="240" w:lineRule="auto"/>
    </w:pPr>
  </w:style>
  <w:style w:type="paragraph" w:customStyle="1" w:styleId="PageNumber8">
    <w:name w:val="Page Number8"/>
    <w:basedOn w:val="Normal"/>
    <w:next w:val="Normal"/>
    <w:uiPriority w:val="99"/>
    <w:qFormat/>
    <w:rsid w:val="00AE1A2B"/>
    <w:pPr>
      <w:spacing w:after="0" w:line="240" w:lineRule="auto"/>
    </w:pPr>
  </w:style>
  <w:style w:type="paragraph" w:customStyle="1" w:styleId="Subtitle2">
    <w:name w:val="Subtitle2"/>
    <w:basedOn w:val="Normal"/>
    <w:qFormat/>
    <w:rsid w:val="00AE1A2B"/>
    <w:pPr>
      <w:spacing w:after="0" w:line="240" w:lineRule="auto"/>
    </w:pPr>
  </w:style>
  <w:style w:type="paragraph" w:customStyle="1" w:styleId="bodyintro">
    <w:name w:val="bodyintro"/>
    <w:basedOn w:val="Normal"/>
    <w:uiPriority w:val="99"/>
    <w:qFormat/>
    <w:rsid w:val="00AE1A2B"/>
    <w:pPr>
      <w:spacing w:after="0" w:line="240" w:lineRule="auto"/>
    </w:pPr>
  </w:style>
  <w:style w:type="paragraph" w:customStyle="1" w:styleId="indent">
    <w:name w:val="indent"/>
    <w:basedOn w:val="Normal"/>
    <w:qFormat/>
    <w:rsid w:val="00AE1A2B"/>
    <w:pPr>
      <w:spacing w:after="0" w:line="240" w:lineRule="auto"/>
    </w:pPr>
  </w:style>
  <w:style w:type="paragraph" w:customStyle="1" w:styleId="center">
    <w:name w:val="center"/>
    <w:basedOn w:val="Normal"/>
    <w:uiPriority w:val="99"/>
    <w:qFormat/>
    <w:rsid w:val="00AE1A2B"/>
    <w:pPr>
      <w:spacing w:after="0" w:line="240" w:lineRule="auto"/>
    </w:pPr>
  </w:style>
  <w:style w:type="character" w:customStyle="1" w:styleId="tagChar2">
    <w:name w:val="tag Char2"/>
    <w:qFormat/>
    <w:rsid w:val="00AE1A2B"/>
  </w:style>
  <w:style w:type="character" w:customStyle="1" w:styleId="cardchar00">
    <w:name w:val="cardchar0"/>
    <w:basedOn w:val="DefaultParagraphFont"/>
    <w:rsid w:val="00AE1A2B"/>
  </w:style>
  <w:style w:type="character" w:customStyle="1" w:styleId="UnderlineNon-bold">
    <w:name w:val="Underline Non - bold"/>
    <w:rsid w:val="00AE1A2B"/>
  </w:style>
  <w:style w:type="character" w:customStyle="1" w:styleId="UnderlineBold0">
    <w:name w:val="Underline Bold"/>
    <w:uiPriority w:val="6"/>
    <w:qFormat/>
    <w:rsid w:val="00AE1A2B"/>
  </w:style>
  <w:style w:type="character" w:customStyle="1" w:styleId="Heading5Char2">
    <w:name w:val="Heading 5 Char2"/>
    <w:rsid w:val="00AE1A2B"/>
  </w:style>
  <w:style w:type="character" w:customStyle="1" w:styleId="underlinechar0">
    <w:name w:val="underlinechar"/>
    <w:rsid w:val="00AE1A2B"/>
  </w:style>
  <w:style w:type="character" w:customStyle="1" w:styleId="authordate2">
    <w:name w:val="authordate"/>
    <w:rsid w:val="00AE1A2B"/>
  </w:style>
  <w:style w:type="character" w:customStyle="1" w:styleId="underline4">
    <w:name w:val="%underline"/>
    <w:qFormat/>
    <w:rsid w:val="00AE1A2B"/>
  </w:style>
  <w:style w:type="character" w:customStyle="1" w:styleId="AUNDERLINE0">
    <w:name w:val="AUNDERLINE"/>
    <w:qFormat/>
    <w:rsid w:val="00AE1A2B"/>
  </w:style>
  <w:style w:type="character" w:customStyle="1" w:styleId="slug-doi">
    <w:name w:val="slug-doi"/>
    <w:basedOn w:val="DefaultParagraphFont"/>
    <w:rsid w:val="00AE1A2B"/>
  </w:style>
  <w:style w:type="character" w:customStyle="1" w:styleId="af">
    <w:name w:val="af"/>
    <w:basedOn w:val="DefaultParagraphFont"/>
    <w:rsid w:val="00AE1A2B"/>
  </w:style>
  <w:style w:type="character" w:customStyle="1" w:styleId="ab">
    <w:name w:val="ab"/>
    <w:basedOn w:val="DefaultParagraphFont"/>
    <w:rsid w:val="00AE1A2B"/>
  </w:style>
  <w:style w:type="character" w:customStyle="1" w:styleId="em">
    <w:name w:val="em"/>
    <w:basedOn w:val="DefaultParagraphFont"/>
    <w:rsid w:val="00AE1A2B"/>
  </w:style>
  <w:style w:type="character" w:customStyle="1" w:styleId="au">
    <w:name w:val="au"/>
    <w:basedOn w:val="DefaultParagraphFont"/>
    <w:rsid w:val="00AE1A2B"/>
  </w:style>
  <w:style w:type="character" w:customStyle="1" w:styleId="ti">
    <w:name w:val="ti"/>
    <w:basedOn w:val="DefaultParagraphFont"/>
    <w:rsid w:val="00AE1A2B"/>
  </w:style>
  <w:style w:type="character" w:customStyle="1" w:styleId="subheadblue">
    <w:name w:val="subhead_blue"/>
    <w:basedOn w:val="DefaultParagraphFont"/>
    <w:rsid w:val="00AE1A2B"/>
  </w:style>
  <w:style w:type="character" w:customStyle="1" w:styleId="affiliation">
    <w:name w:val="affiliation"/>
    <w:basedOn w:val="DefaultParagraphFont"/>
    <w:rsid w:val="00AE1A2B"/>
  </w:style>
  <w:style w:type="character" w:customStyle="1" w:styleId="slug-doi-wrapper">
    <w:name w:val="slug-doi-wrapper"/>
    <w:basedOn w:val="DefaultParagraphFont"/>
    <w:rsid w:val="00AE1A2B"/>
  </w:style>
  <w:style w:type="character" w:customStyle="1" w:styleId="slug-metadata-noteahead-of-print">
    <w:name w:val="slug-metadata-note ahead-of-print"/>
    <w:basedOn w:val="DefaultParagraphFont"/>
    <w:rsid w:val="00AE1A2B"/>
  </w:style>
  <w:style w:type="character" w:customStyle="1" w:styleId="slug-ahead-of-print-date">
    <w:name w:val="slug-ahead-of-print-date"/>
    <w:basedOn w:val="DefaultParagraphFont"/>
    <w:rsid w:val="00AE1A2B"/>
  </w:style>
  <w:style w:type="character" w:customStyle="1" w:styleId="medium-bold">
    <w:name w:val="medium-bold"/>
    <w:basedOn w:val="DefaultParagraphFont"/>
    <w:rsid w:val="00AE1A2B"/>
  </w:style>
  <w:style w:type="character" w:customStyle="1" w:styleId="updated-short-citation">
    <w:name w:val="updated-short-citation"/>
    <w:basedOn w:val="DefaultParagraphFont"/>
    <w:rsid w:val="00AE1A2B"/>
  </w:style>
  <w:style w:type="character" w:customStyle="1" w:styleId="TagCharChar1">
    <w:name w:val="Tag Char Char1"/>
    <w:rsid w:val="00AE1A2B"/>
  </w:style>
  <w:style w:type="character" w:customStyle="1" w:styleId="berief">
    <w:name w:val="berief"/>
    <w:rsid w:val="00AE1A2B"/>
  </w:style>
  <w:style w:type="character" w:customStyle="1" w:styleId="Brief-Smalltext">
    <w:name w:val="Brief - Small text"/>
    <w:rsid w:val="00AE1A2B"/>
  </w:style>
  <w:style w:type="character" w:customStyle="1" w:styleId="F8-UnderlineBold">
    <w:name w:val="F8 - Underline/Bold"/>
    <w:rsid w:val="00AE1A2B"/>
  </w:style>
  <w:style w:type="character" w:customStyle="1" w:styleId="Brief-Bold">
    <w:name w:val="Brief - Bold"/>
    <w:rsid w:val="00AE1A2B"/>
  </w:style>
  <w:style w:type="character" w:customStyle="1" w:styleId="Card-Underline0">
    <w:name w:val="Card - Underline"/>
    <w:rsid w:val="00AE1A2B"/>
  </w:style>
  <w:style w:type="character" w:customStyle="1" w:styleId="beriefunderline">
    <w:name w:val="berief = underline"/>
    <w:rsid w:val="00AE1A2B"/>
  </w:style>
  <w:style w:type="character" w:customStyle="1" w:styleId="BoldText10pt">
    <w:name w:val="Bold Text 10 pt"/>
    <w:rsid w:val="00AE1A2B"/>
  </w:style>
  <w:style w:type="character" w:customStyle="1" w:styleId="eoeaheader">
    <w:name w:val="eoea_header"/>
    <w:basedOn w:val="DefaultParagraphFont"/>
    <w:rsid w:val="00AE1A2B"/>
  </w:style>
  <w:style w:type="character" w:customStyle="1" w:styleId="SC4208902">
    <w:name w:val="SC.4.208902"/>
    <w:rsid w:val="00AE1A2B"/>
  </w:style>
  <w:style w:type="character" w:customStyle="1" w:styleId="SC4208915">
    <w:name w:val="SC.4.208915"/>
    <w:rsid w:val="00AE1A2B"/>
  </w:style>
  <w:style w:type="character" w:customStyle="1" w:styleId="SC273764">
    <w:name w:val="SC.2.73764"/>
    <w:rsid w:val="00AE1A2B"/>
  </w:style>
  <w:style w:type="character" w:customStyle="1" w:styleId="SC273779">
    <w:name w:val="SC.2.73779"/>
    <w:rsid w:val="00AE1A2B"/>
  </w:style>
  <w:style w:type="character" w:customStyle="1" w:styleId="SC273763">
    <w:name w:val="SC.2.73763"/>
    <w:rsid w:val="00AE1A2B"/>
  </w:style>
  <w:style w:type="character" w:customStyle="1" w:styleId="SC4208910">
    <w:name w:val="SC.4.208910"/>
    <w:rsid w:val="00AE1A2B"/>
  </w:style>
  <w:style w:type="character" w:customStyle="1" w:styleId="SC4208911">
    <w:name w:val="SC.4.208911"/>
    <w:rsid w:val="00AE1A2B"/>
  </w:style>
  <w:style w:type="character" w:customStyle="1" w:styleId="articlesubtitle">
    <w:name w:val="article_sub_title"/>
    <w:basedOn w:val="DefaultParagraphFont"/>
    <w:rsid w:val="00AE1A2B"/>
  </w:style>
  <w:style w:type="character" w:customStyle="1" w:styleId="newsdate2">
    <w:name w:val="news_date2"/>
    <w:basedOn w:val="DefaultParagraphFont"/>
    <w:rsid w:val="00AE1A2B"/>
  </w:style>
  <w:style w:type="character" w:customStyle="1" w:styleId="readarticleheader">
    <w:name w:val="readarticleheader"/>
    <w:basedOn w:val="DefaultParagraphFont"/>
    <w:rsid w:val="00AE1A2B"/>
  </w:style>
  <w:style w:type="character" w:customStyle="1" w:styleId="char">
    <w:name w:val="char"/>
    <w:basedOn w:val="DefaultParagraphFont"/>
    <w:rsid w:val="00AE1A2B"/>
  </w:style>
  <w:style w:type="character" w:customStyle="1" w:styleId="hdr">
    <w:name w:val="hdr"/>
    <w:basedOn w:val="DefaultParagraphFont"/>
    <w:rsid w:val="00AE1A2B"/>
  </w:style>
  <w:style w:type="character" w:customStyle="1" w:styleId="bolding1">
    <w:name w:val="bolding1"/>
    <w:rsid w:val="00AE1A2B"/>
  </w:style>
  <w:style w:type="character" w:customStyle="1" w:styleId="bookoptions1">
    <w:name w:val="book_options1"/>
    <w:rsid w:val="00AE1A2B"/>
  </w:style>
  <w:style w:type="character" w:customStyle="1" w:styleId="descriptionblock">
    <w:name w:val="description block"/>
    <w:basedOn w:val="DefaultParagraphFont"/>
    <w:rsid w:val="00AE1A2B"/>
  </w:style>
  <w:style w:type="character" w:customStyle="1" w:styleId="detailsboxblock">
    <w:name w:val="detailsbox block"/>
    <w:basedOn w:val="DefaultParagraphFont"/>
    <w:rsid w:val="00AE1A2B"/>
  </w:style>
  <w:style w:type="character" w:customStyle="1" w:styleId="CardTextUnderlinedChar">
    <w:name w:val="Card Text Underlined Char"/>
    <w:rsid w:val="00AE1A2B"/>
  </w:style>
  <w:style w:type="character" w:customStyle="1" w:styleId="cardtextsmallChar">
    <w:name w:val="card text small Char"/>
    <w:rsid w:val="00AE1A2B"/>
  </w:style>
  <w:style w:type="character" w:customStyle="1" w:styleId="countrytitle1">
    <w:name w:val="countrytitle1"/>
    <w:rsid w:val="00AE1A2B"/>
  </w:style>
  <w:style w:type="character" w:customStyle="1" w:styleId="storyheader1">
    <w:name w:val="storyheader1"/>
    <w:rsid w:val="00AE1A2B"/>
  </w:style>
  <w:style w:type="character" w:customStyle="1" w:styleId="cardunderlinedChar1">
    <w:name w:val="card underlined Char"/>
    <w:rsid w:val="00AE1A2B"/>
  </w:style>
  <w:style w:type="character" w:customStyle="1" w:styleId="article1">
    <w:name w:val="article1"/>
    <w:rsid w:val="00AE1A2B"/>
  </w:style>
  <w:style w:type="character" w:customStyle="1" w:styleId="story-posted-date1">
    <w:name w:val="story-posted-date1"/>
    <w:rsid w:val="00AE1A2B"/>
  </w:style>
  <w:style w:type="character" w:customStyle="1" w:styleId="Heading2CharCharCharCharCharCharCharCharCharCharCharCharCharChar">
    <w:name w:val="Heading 2 Char Char Char Char Char Char Char Char Char Char Char Char Char Char"/>
    <w:rsid w:val="00AE1A2B"/>
  </w:style>
  <w:style w:type="character" w:customStyle="1" w:styleId="citation1">
    <w:name w:val="citation1"/>
    <w:rsid w:val="00AE1A2B"/>
  </w:style>
  <w:style w:type="character" w:customStyle="1" w:styleId="hithighlite">
    <w:name w:val="hithighlite"/>
    <w:basedOn w:val="DefaultParagraphFont"/>
    <w:rsid w:val="00AE1A2B"/>
  </w:style>
  <w:style w:type="character" w:customStyle="1" w:styleId="articlecontent">
    <w:name w:val="articlecontent"/>
    <w:basedOn w:val="DefaultParagraphFont"/>
    <w:rsid w:val="00AE1A2B"/>
  </w:style>
  <w:style w:type="character" w:customStyle="1" w:styleId="fource1">
    <w:name w:val="fource1"/>
    <w:rsid w:val="00AE1A2B"/>
  </w:style>
  <w:style w:type="character" w:customStyle="1" w:styleId="ds">
    <w:name w:val="ds"/>
    <w:basedOn w:val="DefaultParagraphFont"/>
    <w:rsid w:val="00AE1A2B"/>
  </w:style>
  <w:style w:type="character" w:customStyle="1" w:styleId="MicroTextChar1">
    <w:name w:val="MicroText Char1"/>
    <w:rsid w:val="00AE1A2B"/>
  </w:style>
  <w:style w:type="character" w:customStyle="1" w:styleId="DefaultPara">
    <w:name w:val="Default Para"/>
    <w:rsid w:val="00AE1A2B"/>
  </w:style>
  <w:style w:type="character" w:customStyle="1" w:styleId="SYSHYPERTEXT">
    <w:name w:val="SYS_HYPERTEXT"/>
    <w:rsid w:val="00AE1A2B"/>
  </w:style>
  <w:style w:type="character" w:customStyle="1" w:styleId="BlockHeading1Char">
    <w:name w:val="Block Heading 1 Char"/>
    <w:rsid w:val="00AE1A2B"/>
  </w:style>
  <w:style w:type="character" w:customStyle="1" w:styleId="StyleTagTimesNewRomanChar">
    <w:name w:val="Style Tag + Times New Roman Char"/>
    <w:rsid w:val="00AE1A2B"/>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E1A2B"/>
  </w:style>
  <w:style w:type="character" w:customStyle="1" w:styleId="StyleArialNarrow12ptBold">
    <w:name w:val="Style Arial Narrow 12 pt Bold"/>
    <w:rsid w:val="00AE1A2B"/>
  </w:style>
  <w:style w:type="character" w:customStyle="1" w:styleId="UnderlinedCharChar1">
    <w:name w:val="Underlined Char Char1"/>
    <w:rsid w:val="00AE1A2B"/>
  </w:style>
  <w:style w:type="character" w:customStyle="1" w:styleId="Heading2CharChar2">
    <w:name w:val="Heading 2 Char Char2"/>
    <w:rsid w:val="00AE1A2B"/>
  </w:style>
  <w:style w:type="character" w:customStyle="1" w:styleId="doctitle">
    <w:name w:val="doctitle"/>
    <w:rsid w:val="00AE1A2B"/>
  </w:style>
  <w:style w:type="character" w:customStyle="1" w:styleId="cardtext-underlined0">
    <w:name w:val="card text- underlined"/>
    <w:rsid w:val="00AE1A2B"/>
  </w:style>
  <w:style w:type="character" w:customStyle="1" w:styleId="Style8ptChar">
    <w:name w:val="Style 8 pt Char"/>
    <w:rsid w:val="00AE1A2B"/>
  </w:style>
  <w:style w:type="character" w:customStyle="1" w:styleId="message-item">
    <w:name w:val="message-item"/>
    <w:rsid w:val="00AE1A2B"/>
  </w:style>
  <w:style w:type="character" w:customStyle="1" w:styleId="A0">
    <w:name w:val="A0"/>
    <w:uiPriority w:val="99"/>
    <w:rsid w:val="00AE1A2B"/>
  </w:style>
  <w:style w:type="character" w:customStyle="1" w:styleId="datestamp">
    <w:name w:val="datestamp"/>
    <w:rsid w:val="00AE1A2B"/>
  </w:style>
  <w:style w:type="character" w:customStyle="1" w:styleId="i">
    <w:name w:val="i"/>
    <w:uiPriority w:val="99"/>
    <w:rsid w:val="00AE1A2B"/>
  </w:style>
  <w:style w:type="character" w:customStyle="1" w:styleId="name">
    <w:name w:val="name"/>
    <w:rsid w:val="00AE1A2B"/>
  </w:style>
  <w:style w:type="character" w:customStyle="1" w:styleId="forenames">
    <w:name w:val="forenames"/>
    <w:rsid w:val="00AE1A2B"/>
  </w:style>
  <w:style w:type="character" w:customStyle="1" w:styleId="surname">
    <w:name w:val="surname"/>
    <w:rsid w:val="00AE1A2B"/>
  </w:style>
  <w:style w:type="character" w:customStyle="1" w:styleId="sifr-alternate">
    <w:name w:val="sifr-alternate"/>
    <w:rsid w:val="00AE1A2B"/>
  </w:style>
  <w:style w:type="character" w:customStyle="1" w:styleId="medium-font">
    <w:name w:val="medium-font"/>
    <w:rsid w:val="00AE1A2B"/>
  </w:style>
  <w:style w:type="character" w:customStyle="1" w:styleId="title-link-wrapper">
    <w:name w:val="title-link-wrapper"/>
    <w:rsid w:val="00AE1A2B"/>
  </w:style>
  <w:style w:type="character" w:customStyle="1" w:styleId="A7">
    <w:name w:val="A7"/>
    <w:uiPriority w:val="99"/>
    <w:rsid w:val="00AE1A2B"/>
  </w:style>
  <w:style w:type="character" w:customStyle="1" w:styleId="refpreview">
    <w:name w:val="refpreview"/>
    <w:rsid w:val="00AE1A2B"/>
  </w:style>
  <w:style w:type="character" w:customStyle="1" w:styleId="loose1">
    <w:name w:val="loose1"/>
    <w:rsid w:val="00AE1A2B"/>
  </w:style>
  <w:style w:type="character" w:customStyle="1" w:styleId="email">
    <w:name w:val="email"/>
    <w:rsid w:val="00AE1A2B"/>
  </w:style>
  <w:style w:type="character" w:customStyle="1" w:styleId="gsa">
    <w:name w:val="gs_a"/>
    <w:rsid w:val="00AE1A2B"/>
  </w:style>
  <w:style w:type="character" w:customStyle="1" w:styleId="mainarttitle">
    <w:name w:val="mainarttitle"/>
    <w:rsid w:val="00AE1A2B"/>
  </w:style>
  <w:style w:type="character" w:customStyle="1" w:styleId="mainartauthor">
    <w:name w:val="mainartauthor"/>
    <w:rsid w:val="00AE1A2B"/>
  </w:style>
  <w:style w:type="character" w:customStyle="1" w:styleId="mainartdate">
    <w:name w:val="mainartdate"/>
    <w:rsid w:val="00AE1A2B"/>
  </w:style>
  <w:style w:type="character" w:customStyle="1" w:styleId="gsggs">
    <w:name w:val="gs_ggs"/>
    <w:rsid w:val="00AE1A2B"/>
  </w:style>
  <w:style w:type="character" w:customStyle="1" w:styleId="ahead">
    <w:name w:val="a_head"/>
    <w:rsid w:val="00AE1A2B"/>
  </w:style>
  <w:style w:type="character" w:customStyle="1" w:styleId="footnote1">
    <w:name w:val="footnote"/>
    <w:rsid w:val="00AE1A2B"/>
  </w:style>
  <w:style w:type="character" w:customStyle="1" w:styleId="docbody">
    <w:name w:val="docbody"/>
    <w:rsid w:val="00AE1A2B"/>
  </w:style>
  <w:style w:type="paragraph" w:styleId="BodyTextIndent3">
    <w:name w:val="Body Text Indent 3"/>
    <w:basedOn w:val="Normal"/>
    <w:link w:val="BodyTextIndent3Char1"/>
    <w:uiPriority w:val="99"/>
    <w:unhideWhenUsed/>
    <w:rsid w:val="00AE1A2B"/>
    <w:pPr>
      <w:spacing w:after="120" w:line="240" w:lineRule="auto"/>
      <w:ind w:left="360"/>
    </w:pPr>
    <w:rPr>
      <w:szCs w:val="16"/>
    </w:rPr>
  </w:style>
  <w:style w:type="character" w:customStyle="1" w:styleId="BodyTextIndent3Char1">
    <w:name w:val="Body Text Indent 3 Char1"/>
    <w:basedOn w:val="DefaultParagraphFont"/>
    <w:link w:val="BodyTextIndent3"/>
    <w:uiPriority w:val="99"/>
    <w:rsid w:val="00AE1A2B"/>
    <w:rPr>
      <w:rFonts w:ascii="Calibri" w:hAnsi="Calibri"/>
      <w:sz w:val="22"/>
      <w:szCs w:val="16"/>
    </w:rPr>
  </w:style>
  <w:style w:type="character" w:customStyle="1" w:styleId="superscript">
    <w:name w:val="superscript"/>
    <w:rsid w:val="00AE1A2B"/>
  </w:style>
  <w:style w:type="character" w:customStyle="1" w:styleId="bwxsm">
    <w:name w:val="b w xsm"/>
    <w:rsid w:val="00AE1A2B"/>
  </w:style>
  <w:style w:type="character" w:customStyle="1" w:styleId="fstd">
    <w:name w:val="f std"/>
    <w:rsid w:val="00AE1A2B"/>
  </w:style>
  <w:style w:type="character" w:customStyle="1" w:styleId="gl">
    <w:name w:val="gl"/>
    <w:rsid w:val="00AE1A2B"/>
  </w:style>
  <w:style w:type="character" w:customStyle="1" w:styleId="bio1">
    <w:name w:val="bio1"/>
    <w:rsid w:val="00AE1A2B"/>
  </w:style>
  <w:style w:type="character" w:customStyle="1" w:styleId="BoldChar">
    <w:name w:val="Bold Char"/>
    <w:rsid w:val="00AE1A2B"/>
  </w:style>
  <w:style w:type="character" w:customStyle="1" w:styleId="cardCharCharCharCharCharChar">
    <w:name w:val="card Char Char Char Char Char Char"/>
    <w:rsid w:val="00AE1A2B"/>
  </w:style>
  <w:style w:type="character" w:customStyle="1" w:styleId="Style24ptBoldUnderlineCenteredCharChar">
    <w:name w:val="Style 24 pt Bold Underline Centered Char Char"/>
    <w:rsid w:val="00AE1A2B"/>
  </w:style>
  <w:style w:type="character" w:customStyle="1" w:styleId="TagCiteCharChar0">
    <w:name w:val="Tag / Cite Char Char"/>
    <w:rsid w:val="00AE1A2B"/>
  </w:style>
  <w:style w:type="character" w:customStyle="1" w:styleId="CardTextChar10">
    <w:name w:val="Card Text Char1"/>
    <w:rsid w:val="00AE1A2B"/>
  </w:style>
  <w:style w:type="character" w:customStyle="1" w:styleId="CardTextUnderlinedCharChar">
    <w:name w:val="Card Text Underlined Char Char"/>
    <w:rsid w:val="00AE1A2B"/>
  </w:style>
  <w:style w:type="character" w:customStyle="1" w:styleId="CardTagCharCharChar">
    <w:name w:val="Card Tag Char Char Char"/>
    <w:rsid w:val="00AE1A2B"/>
  </w:style>
  <w:style w:type="character" w:customStyle="1" w:styleId="mainbody">
    <w:name w:val="mainbody"/>
    <w:basedOn w:val="DefaultParagraphFont"/>
    <w:rsid w:val="00AE1A2B"/>
  </w:style>
  <w:style w:type="character" w:customStyle="1" w:styleId="UnderlineStyleChar2">
    <w:name w:val="Underline Style Char2"/>
    <w:rsid w:val="00AE1A2B"/>
  </w:style>
  <w:style w:type="character" w:customStyle="1" w:styleId="t13">
    <w:name w:val="t13"/>
    <w:basedOn w:val="DefaultParagraphFont"/>
    <w:rsid w:val="00AE1A2B"/>
  </w:style>
  <w:style w:type="character" w:customStyle="1" w:styleId="SmallFont7pt">
    <w:name w:val="Small Font (7 pt)"/>
    <w:qFormat/>
    <w:rsid w:val="00AE1A2B"/>
  </w:style>
  <w:style w:type="character" w:customStyle="1" w:styleId="timestamp">
    <w:name w:val="timestamp"/>
    <w:basedOn w:val="DefaultParagraphFont"/>
    <w:rsid w:val="00AE1A2B"/>
  </w:style>
  <w:style w:type="character" w:customStyle="1" w:styleId="CharChar17">
    <w:name w:val="Char Char17"/>
    <w:locked/>
    <w:rsid w:val="00AE1A2B"/>
  </w:style>
  <w:style w:type="character" w:customStyle="1" w:styleId="ilspan">
    <w:name w:val="il_span"/>
    <w:basedOn w:val="DefaultParagraphFont"/>
    <w:rsid w:val="00AE1A2B"/>
  </w:style>
  <w:style w:type="character" w:customStyle="1" w:styleId="leftidx1">
    <w:name w:val="leftidx1"/>
    <w:rsid w:val="00AE1A2B"/>
  </w:style>
  <w:style w:type="character" w:customStyle="1" w:styleId="blue1">
    <w:name w:val="blue1"/>
    <w:rsid w:val="00AE1A2B"/>
  </w:style>
  <w:style w:type="character" w:customStyle="1" w:styleId="author-link1">
    <w:name w:val="author-link1"/>
    <w:rsid w:val="00AE1A2B"/>
  </w:style>
  <w:style w:type="character" w:customStyle="1" w:styleId="black1">
    <w:name w:val="black1"/>
    <w:rsid w:val="00AE1A2B"/>
  </w:style>
  <w:style w:type="character" w:customStyle="1" w:styleId="StyleunderlinedCharBold">
    <w:name w:val="Style underlined Char + Bold"/>
    <w:rsid w:val="00AE1A2B"/>
  </w:style>
  <w:style w:type="character" w:customStyle="1" w:styleId="CardUnderline0">
    <w:name w:val="Card Underline"/>
    <w:rsid w:val="00AE1A2B"/>
  </w:style>
  <w:style w:type="character" w:customStyle="1" w:styleId="lingoregion">
    <w:name w:val="lingo_region"/>
    <w:basedOn w:val="DefaultParagraphFont"/>
    <w:rsid w:val="00AE1A2B"/>
  </w:style>
  <w:style w:type="character" w:customStyle="1" w:styleId="cite">
    <w:name w:val="%cite"/>
    <w:rsid w:val="00AE1A2B"/>
  </w:style>
  <w:style w:type="character" w:customStyle="1" w:styleId="Emphasis21">
    <w:name w:val="%Emphasis2"/>
    <w:rsid w:val="00AE1A2B"/>
  </w:style>
  <w:style w:type="character" w:customStyle="1" w:styleId="bodycontentlink">
    <w:name w:val="bodycontentlink"/>
    <w:basedOn w:val="DefaultParagraphFont"/>
    <w:rsid w:val="00AE1A2B"/>
  </w:style>
  <w:style w:type="character" w:customStyle="1" w:styleId="AAAcite">
    <w:name w:val="AAAcite"/>
    <w:rsid w:val="00AE1A2B"/>
  </w:style>
  <w:style w:type="character" w:customStyle="1" w:styleId="tmplheaderlink">
    <w:name w:val="tmplheaderlink"/>
    <w:rsid w:val="00AE1A2B"/>
  </w:style>
  <w:style w:type="character" w:customStyle="1" w:styleId="SubtleEmphasis1">
    <w:name w:val="Subtle Emphasis1"/>
    <w:uiPriority w:val="19"/>
    <w:qFormat/>
    <w:rsid w:val="00AE1A2B"/>
  </w:style>
  <w:style w:type="table" w:styleId="ColorfulGrid-Accent1">
    <w:name w:val="Colorful Grid Accent 1"/>
    <w:basedOn w:val="TableNormal"/>
    <w:uiPriority w:val="29"/>
    <w:unhideWhenUsed/>
    <w:rsid w:val="00AE1A2B"/>
    <w:pPr>
      <w:spacing w:after="200" w:line="276"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FontStyle505">
    <w:name w:val="Font Style505"/>
    <w:basedOn w:val="DefaultParagraphFont"/>
    <w:uiPriority w:val="99"/>
    <w:rsid w:val="00AE1A2B"/>
    <w:rPr>
      <w:rFonts w:ascii="Times New Roman" w:hAnsi="Times New Roman" w:cs="Times New Roman"/>
      <w:sz w:val="18"/>
      <w:szCs w:val="18"/>
    </w:rPr>
  </w:style>
  <w:style w:type="character" w:customStyle="1" w:styleId="StyleStyleUnderlineUnderlineStyleBoldUnderlineIntenseEmphas">
    <w:name w:val="Style Style UnderlineUnderlineStyle Bold UnderlineIntense Emphas..."/>
    <w:basedOn w:val="DefaultParagraphFont"/>
    <w:rsid w:val="00AE1A2B"/>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AE1A2B"/>
    <w:rPr>
      <w:b w:val="0"/>
      <w:sz w:val="24"/>
      <w:u w:val="single"/>
      <w:bdr w:val="none" w:sz="0" w:space="0" w:color="auto"/>
    </w:rPr>
  </w:style>
  <w:style w:type="character" w:customStyle="1" w:styleId="Bodytext11">
    <w:name w:val="Body text (11)"/>
    <w:rsid w:val="00AE1A2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AE1A2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AE1A2B"/>
  </w:style>
  <w:style w:type="paragraph" w:customStyle="1" w:styleId="Style5">
    <w:name w:val="Style5"/>
    <w:basedOn w:val="Normal"/>
    <w:link w:val="Style5Char"/>
    <w:uiPriority w:val="4"/>
    <w:qFormat/>
    <w:rsid w:val="00AE1A2B"/>
    <w:pPr>
      <w:spacing w:after="0" w:line="240" w:lineRule="auto"/>
      <w:ind w:left="432" w:right="432"/>
      <w:jc w:val="both"/>
    </w:pPr>
    <w:rPr>
      <w:rFonts w:eastAsia="Times New Roman"/>
      <w:sz w:val="20"/>
    </w:rPr>
  </w:style>
  <w:style w:type="character" w:customStyle="1" w:styleId="Style5Char">
    <w:name w:val="Style5 Char"/>
    <w:link w:val="Style5"/>
    <w:uiPriority w:val="4"/>
    <w:rsid w:val="00AE1A2B"/>
    <w:rPr>
      <w:rFonts w:ascii="Calibri" w:eastAsia="Times New Roman" w:hAnsi="Calibri"/>
      <w:sz w:val="20"/>
    </w:rPr>
  </w:style>
  <w:style w:type="paragraph" w:customStyle="1" w:styleId="Style100">
    <w:name w:val="Style10"/>
    <w:basedOn w:val="Normal"/>
    <w:link w:val="Style10Char"/>
    <w:qFormat/>
    <w:rsid w:val="00AE1A2B"/>
    <w:pPr>
      <w:spacing w:after="0" w:line="240" w:lineRule="auto"/>
      <w:ind w:right="432"/>
    </w:pPr>
    <w:rPr>
      <w:rFonts w:eastAsia="Times New Roman"/>
      <w:b/>
      <w:sz w:val="24"/>
    </w:rPr>
  </w:style>
  <w:style w:type="character" w:customStyle="1" w:styleId="Style10Char">
    <w:name w:val="Style10 Char"/>
    <w:link w:val="Style100"/>
    <w:rsid w:val="00AE1A2B"/>
    <w:rPr>
      <w:rFonts w:ascii="Calibri" w:eastAsia="Times New Roman" w:hAnsi="Calibri"/>
      <w:b/>
    </w:rPr>
  </w:style>
  <w:style w:type="character" w:customStyle="1" w:styleId="StyleStyleBoldUnderlineUnderlineapple-style-span6ptBoldK">
    <w:name w:val="Style Style Bold UnderlineUnderlineapple-style-span + 6 ptBoldK..."/>
    <w:basedOn w:val="DefaultParagraphFont"/>
    <w:rsid w:val="00AE1A2B"/>
    <w:rPr>
      <w:b w:val="0"/>
      <w:bCs w:val="0"/>
      <w:sz w:val="22"/>
      <w:u w:val="single"/>
      <w:bdr w:val="none" w:sz="0" w:space="0" w:color="auto"/>
    </w:rPr>
  </w:style>
  <w:style w:type="paragraph" w:customStyle="1" w:styleId="UnderlinedEv">
    <w:name w:val="Underlined Ev"/>
    <w:basedOn w:val="Normal"/>
    <w:next w:val="Normal"/>
    <w:link w:val="UnderlinedEvChar"/>
    <w:qFormat/>
    <w:rsid w:val="00AE1A2B"/>
    <w:pPr>
      <w:spacing w:after="0" w:line="240" w:lineRule="auto"/>
    </w:pPr>
    <w:rPr>
      <w:rFonts w:ascii="Garamond" w:eastAsia="Calibri" w:hAnsi="Garamond"/>
      <w:szCs w:val="20"/>
      <w:u w:val="single"/>
    </w:rPr>
  </w:style>
  <w:style w:type="character" w:customStyle="1" w:styleId="UnderlinedEvChar">
    <w:name w:val="Underlined Ev Char"/>
    <w:basedOn w:val="DefaultParagraphFont"/>
    <w:link w:val="UnderlinedEv"/>
    <w:rsid w:val="00AE1A2B"/>
    <w:rPr>
      <w:rFonts w:ascii="Garamond" w:eastAsia="Calibri" w:hAnsi="Garamond"/>
      <w:sz w:val="22"/>
      <w:szCs w:val="20"/>
      <w:u w:val="single"/>
    </w:rPr>
  </w:style>
  <w:style w:type="character" w:customStyle="1" w:styleId="StyleUnderlineBorderSinglesolidlineAuto225ptLine">
    <w:name w:val="Style Underline Border: : (Single solid line Auto  2.25 pt Line ..."/>
    <w:basedOn w:val="DefaultParagraphFont"/>
    <w:rsid w:val="00AE1A2B"/>
    <w:rPr>
      <w:u w:val="single"/>
      <w:bdr w:val="none" w:sz="0" w:space="0" w:color="auto"/>
    </w:rPr>
  </w:style>
  <w:style w:type="paragraph" w:customStyle="1" w:styleId="BodyText20">
    <w:name w:val="Body Text2"/>
    <w:basedOn w:val="Normal"/>
    <w:link w:val="Bodytext6"/>
    <w:rsid w:val="00AE1A2B"/>
    <w:pPr>
      <w:shd w:val="clear" w:color="auto" w:fill="FFFFFF"/>
      <w:spacing w:before="180" w:after="240" w:line="259" w:lineRule="exact"/>
      <w:jc w:val="both"/>
    </w:pPr>
    <w:rPr>
      <w:rFonts w:asciiTheme="minorHAnsi" w:hAnsiTheme="minorHAnsi"/>
      <w:sz w:val="24"/>
    </w:rPr>
  </w:style>
  <w:style w:type="character" w:customStyle="1" w:styleId="ColorfulGrid-Accent1Char">
    <w:name w:val="Colorful Grid - Accent 1 Char"/>
    <w:aliases w:val="quote Char"/>
    <w:uiPriority w:val="29"/>
    <w:locked/>
    <w:rsid w:val="00AE1A2B"/>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AE1A2B"/>
    <w:rPr>
      <w:rFonts w:ascii="Verdana" w:hAnsi="Verdana" w:hint="default"/>
      <w:sz w:val="21"/>
      <w:szCs w:val="21"/>
      <w:u w:val="thick"/>
      <w:lang w:val="en-US" w:eastAsia="en-US" w:bidi="ar-SA"/>
    </w:rPr>
  </w:style>
  <w:style w:type="character" w:customStyle="1" w:styleId="role">
    <w:name w:val="role"/>
    <w:rsid w:val="00AE1A2B"/>
  </w:style>
  <w:style w:type="character" w:customStyle="1" w:styleId="pagination0">
    <w:name w:val="pagination"/>
    <w:basedOn w:val="DefaultParagraphFont"/>
    <w:rsid w:val="00AE1A2B"/>
  </w:style>
  <w:style w:type="character" w:customStyle="1" w:styleId="doi">
    <w:name w:val="doi"/>
    <w:basedOn w:val="DefaultParagraphFont"/>
    <w:rsid w:val="00AE1A2B"/>
  </w:style>
  <w:style w:type="character" w:customStyle="1" w:styleId="bodycontents">
    <w:name w:val="bodycontents"/>
    <w:basedOn w:val="DefaultParagraphFont"/>
    <w:rsid w:val="00AE1A2B"/>
  </w:style>
  <w:style w:type="character" w:customStyle="1" w:styleId="comma">
    <w:name w:val="comma"/>
    <w:basedOn w:val="DefaultParagraphFont"/>
    <w:rsid w:val="00AE1A2B"/>
  </w:style>
  <w:style w:type="character" w:customStyle="1" w:styleId="pad5right">
    <w:name w:val="pad5right"/>
    <w:basedOn w:val="DefaultParagraphFont"/>
    <w:rsid w:val="00AE1A2B"/>
  </w:style>
  <w:style w:type="character" w:customStyle="1" w:styleId="pnumber">
    <w:name w:val="pnumber"/>
    <w:rsid w:val="00AE1A2B"/>
  </w:style>
  <w:style w:type="character" w:customStyle="1" w:styleId="ital">
    <w:name w:val="ital"/>
    <w:rsid w:val="00AE1A2B"/>
  </w:style>
  <w:style w:type="character" w:customStyle="1" w:styleId="orgdiv">
    <w:name w:val="orgdiv"/>
    <w:rsid w:val="00AE1A2B"/>
  </w:style>
  <w:style w:type="character" w:customStyle="1" w:styleId="orgname">
    <w:name w:val="orgname"/>
    <w:rsid w:val="00AE1A2B"/>
  </w:style>
  <w:style w:type="character" w:customStyle="1" w:styleId="city">
    <w:name w:val="city"/>
    <w:rsid w:val="00AE1A2B"/>
  </w:style>
  <w:style w:type="character" w:customStyle="1" w:styleId="state">
    <w:name w:val="state"/>
    <w:rsid w:val="00AE1A2B"/>
  </w:style>
  <w:style w:type="character" w:customStyle="1" w:styleId="country">
    <w:name w:val="country"/>
    <w:rsid w:val="00AE1A2B"/>
  </w:style>
  <w:style w:type="character" w:customStyle="1" w:styleId="readChar">
    <w:name w:val="read Char"/>
    <w:rsid w:val="00AE1A2B"/>
    <w:rPr>
      <w:szCs w:val="22"/>
      <w:u w:val="single"/>
      <w:lang w:val="en-US" w:eastAsia="en-US" w:bidi="ar-SA"/>
    </w:rPr>
  </w:style>
  <w:style w:type="character" w:customStyle="1" w:styleId="divider">
    <w:name w:val="divider"/>
    <w:basedOn w:val="DefaultParagraphFont"/>
    <w:rsid w:val="00AE1A2B"/>
  </w:style>
  <w:style w:type="character" w:customStyle="1" w:styleId="blogdate">
    <w:name w:val="blogdate"/>
    <w:basedOn w:val="DefaultParagraphFont"/>
    <w:rsid w:val="00AE1A2B"/>
  </w:style>
  <w:style w:type="character" w:customStyle="1" w:styleId="ticker">
    <w:name w:val="ticker"/>
    <w:basedOn w:val="DefaultParagraphFont"/>
    <w:rsid w:val="00AE1A2B"/>
  </w:style>
  <w:style w:type="character" w:customStyle="1" w:styleId="posted">
    <w:name w:val="posted"/>
    <w:basedOn w:val="DefaultParagraphFont"/>
    <w:rsid w:val="00AE1A2B"/>
  </w:style>
  <w:style w:type="character" w:customStyle="1" w:styleId="time">
    <w:name w:val="time"/>
    <w:basedOn w:val="DefaultParagraphFont"/>
    <w:rsid w:val="00AE1A2B"/>
  </w:style>
  <w:style w:type="character" w:customStyle="1" w:styleId="dot">
    <w:name w:val="dot"/>
    <w:basedOn w:val="DefaultParagraphFont"/>
    <w:rsid w:val="00AE1A2B"/>
  </w:style>
  <w:style w:type="character" w:customStyle="1" w:styleId="hn-date">
    <w:name w:val="hn-date"/>
    <w:basedOn w:val="DefaultParagraphFont"/>
    <w:rsid w:val="00AE1A2B"/>
  </w:style>
  <w:style w:type="character" w:customStyle="1" w:styleId="location">
    <w:name w:val="location"/>
    <w:basedOn w:val="DefaultParagraphFont"/>
    <w:rsid w:val="00AE1A2B"/>
  </w:style>
  <w:style w:type="character" w:customStyle="1" w:styleId="dropcap-letter">
    <w:name w:val="dropcap-letter"/>
    <w:basedOn w:val="DefaultParagraphFont"/>
    <w:rsid w:val="00AE1A2B"/>
  </w:style>
  <w:style w:type="character" w:customStyle="1" w:styleId="offscreen">
    <w:name w:val="offscreen"/>
    <w:basedOn w:val="DefaultParagraphFont"/>
    <w:rsid w:val="00AE1A2B"/>
  </w:style>
  <w:style w:type="character" w:customStyle="1" w:styleId="linked-in">
    <w:name w:val="linked-in"/>
    <w:basedOn w:val="DefaultParagraphFont"/>
    <w:rsid w:val="00AE1A2B"/>
  </w:style>
  <w:style w:type="character" w:customStyle="1" w:styleId="divs">
    <w:name w:val="divs"/>
    <w:basedOn w:val="DefaultParagraphFont"/>
    <w:rsid w:val="00AE1A2B"/>
  </w:style>
  <w:style w:type="character" w:customStyle="1" w:styleId="CardUnderlineChar0">
    <w:name w:val="Card Underline Char"/>
    <w:locked/>
    <w:rsid w:val="00AE1A2B"/>
    <w:rPr>
      <w:szCs w:val="24"/>
      <w:u w:val="single"/>
    </w:rPr>
  </w:style>
  <w:style w:type="character" w:customStyle="1" w:styleId="h4">
    <w:name w:val="h4"/>
    <w:rsid w:val="00AE1A2B"/>
  </w:style>
  <w:style w:type="character" w:customStyle="1" w:styleId="Date2">
    <w:name w:val="Date2"/>
    <w:rsid w:val="00AE1A2B"/>
  </w:style>
  <w:style w:type="character" w:customStyle="1" w:styleId="entry-title">
    <w:name w:val="entry-title"/>
    <w:basedOn w:val="DefaultParagraphFont"/>
    <w:rsid w:val="00AE1A2B"/>
  </w:style>
  <w:style w:type="character" w:customStyle="1" w:styleId="postheader">
    <w:name w:val="postheader"/>
    <w:basedOn w:val="DefaultParagraphFont"/>
    <w:rsid w:val="00AE1A2B"/>
  </w:style>
  <w:style w:type="numbering" w:customStyle="1" w:styleId="1ai1">
    <w:name w:val="1 / a / i1"/>
    <w:rsid w:val="00AE1A2B"/>
    <w:pPr>
      <w:numPr>
        <w:numId w:val="14"/>
      </w:numPr>
    </w:pPr>
  </w:style>
  <w:style w:type="numbering" w:styleId="1ai">
    <w:name w:val="Outline List 1"/>
    <w:basedOn w:val="NoList"/>
    <w:unhideWhenUsed/>
    <w:rsid w:val="00AE1A2B"/>
    <w:pPr>
      <w:numPr>
        <w:numId w:val="15"/>
      </w:numPr>
    </w:pPr>
  </w:style>
  <w:style w:type="numbering" w:customStyle="1" w:styleId="NoList6">
    <w:name w:val="No List6"/>
    <w:next w:val="NoList"/>
    <w:uiPriority w:val="99"/>
    <w:semiHidden/>
    <w:unhideWhenUsed/>
    <w:rsid w:val="00AE1A2B"/>
  </w:style>
  <w:style w:type="numbering" w:customStyle="1" w:styleId="NoList7">
    <w:name w:val="No List7"/>
    <w:next w:val="NoList"/>
    <w:semiHidden/>
    <w:unhideWhenUsed/>
    <w:rsid w:val="00AE1A2B"/>
  </w:style>
  <w:style w:type="paragraph" w:styleId="Index2">
    <w:name w:val="index 2"/>
    <w:basedOn w:val="Normal"/>
    <w:next w:val="Normal"/>
    <w:autoRedefine/>
    <w:rsid w:val="00AE1A2B"/>
    <w:pPr>
      <w:spacing w:after="200" w:line="276" w:lineRule="auto"/>
      <w:ind w:left="400" w:hanging="200"/>
    </w:pPr>
    <w:rPr>
      <w:bCs/>
    </w:rPr>
  </w:style>
  <w:style w:type="paragraph" w:styleId="Index3">
    <w:name w:val="index 3"/>
    <w:basedOn w:val="Normal"/>
    <w:next w:val="Normal"/>
    <w:autoRedefine/>
    <w:rsid w:val="00AE1A2B"/>
    <w:pPr>
      <w:spacing w:after="200" w:line="276" w:lineRule="auto"/>
      <w:ind w:left="600" w:hanging="200"/>
    </w:pPr>
    <w:rPr>
      <w:bCs/>
    </w:rPr>
  </w:style>
  <w:style w:type="paragraph" w:styleId="Index4">
    <w:name w:val="index 4"/>
    <w:basedOn w:val="Normal"/>
    <w:next w:val="Normal"/>
    <w:autoRedefine/>
    <w:rsid w:val="00AE1A2B"/>
    <w:pPr>
      <w:spacing w:after="200" w:line="276" w:lineRule="auto"/>
      <w:ind w:left="800" w:hanging="200"/>
    </w:pPr>
    <w:rPr>
      <w:bCs/>
    </w:rPr>
  </w:style>
  <w:style w:type="paragraph" w:styleId="Index5">
    <w:name w:val="index 5"/>
    <w:basedOn w:val="Normal"/>
    <w:next w:val="Normal"/>
    <w:autoRedefine/>
    <w:rsid w:val="00AE1A2B"/>
    <w:pPr>
      <w:spacing w:after="200" w:line="276" w:lineRule="auto"/>
      <w:ind w:left="1000" w:hanging="200"/>
    </w:pPr>
    <w:rPr>
      <w:bCs/>
    </w:rPr>
  </w:style>
  <w:style w:type="paragraph" w:styleId="Index6">
    <w:name w:val="index 6"/>
    <w:basedOn w:val="Normal"/>
    <w:next w:val="Normal"/>
    <w:autoRedefine/>
    <w:rsid w:val="00AE1A2B"/>
    <w:pPr>
      <w:spacing w:after="200" w:line="276" w:lineRule="auto"/>
      <w:ind w:left="1200" w:hanging="200"/>
    </w:pPr>
    <w:rPr>
      <w:bCs/>
    </w:rPr>
  </w:style>
  <w:style w:type="paragraph" w:styleId="Index7">
    <w:name w:val="index 7"/>
    <w:basedOn w:val="Normal"/>
    <w:next w:val="Normal"/>
    <w:autoRedefine/>
    <w:rsid w:val="00AE1A2B"/>
    <w:pPr>
      <w:spacing w:after="200" w:line="276" w:lineRule="auto"/>
      <w:ind w:left="1400" w:hanging="200"/>
    </w:pPr>
    <w:rPr>
      <w:bCs/>
    </w:rPr>
  </w:style>
  <w:style w:type="paragraph" w:styleId="Index8">
    <w:name w:val="index 8"/>
    <w:basedOn w:val="Normal"/>
    <w:next w:val="Normal"/>
    <w:autoRedefine/>
    <w:rsid w:val="00AE1A2B"/>
    <w:pPr>
      <w:spacing w:after="200" w:line="276" w:lineRule="auto"/>
      <w:ind w:left="1600" w:hanging="200"/>
    </w:pPr>
    <w:rPr>
      <w:bCs/>
    </w:rPr>
  </w:style>
  <w:style w:type="paragraph" w:styleId="Index9">
    <w:name w:val="index 9"/>
    <w:basedOn w:val="Normal"/>
    <w:next w:val="Normal"/>
    <w:autoRedefine/>
    <w:rsid w:val="00AE1A2B"/>
    <w:pPr>
      <w:spacing w:after="200" w:line="276" w:lineRule="auto"/>
      <w:ind w:left="1800" w:hanging="200"/>
    </w:pPr>
    <w:rPr>
      <w:bCs/>
    </w:rPr>
  </w:style>
  <w:style w:type="paragraph" w:styleId="IndexHeading">
    <w:name w:val="index heading"/>
    <w:basedOn w:val="Normal"/>
    <w:next w:val="Index1"/>
    <w:rsid w:val="00AE1A2B"/>
    <w:pPr>
      <w:spacing w:after="200" w:line="276" w:lineRule="auto"/>
    </w:pPr>
    <w:rPr>
      <w:bCs/>
    </w:rPr>
  </w:style>
  <w:style w:type="numbering" w:customStyle="1" w:styleId="NoList8">
    <w:name w:val="No List8"/>
    <w:next w:val="NoList"/>
    <w:semiHidden/>
    <w:unhideWhenUsed/>
    <w:rsid w:val="00AE1A2B"/>
  </w:style>
  <w:style w:type="numbering" w:customStyle="1" w:styleId="NoList9">
    <w:name w:val="No List9"/>
    <w:next w:val="NoList"/>
    <w:semiHidden/>
    <w:unhideWhenUsed/>
    <w:rsid w:val="00AE1A2B"/>
  </w:style>
  <w:style w:type="numbering" w:customStyle="1" w:styleId="NoList10">
    <w:name w:val="No List10"/>
    <w:next w:val="NoList"/>
    <w:semiHidden/>
    <w:unhideWhenUsed/>
    <w:rsid w:val="00AE1A2B"/>
  </w:style>
  <w:style w:type="numbering" w:customStyle="1" w:styleId="NoList13">
    <w:name w:val="No List13"/>
    <w:next w:val="NoList"/>
    <w:semiHidden/>
    <w:unhideWhenUsed/>
    <w:rsid w:val="00AE1A2B"/>
  </w:style>
  <w:style w:type="numbering" w:customStyle="1" w:styleId="NoList14">
    <w:name w:val="No List14"/>
    <w:next w:val="NoList"/>
    <w:semiHidden/>
    <w:unhideWhenUsed/>
    <w:rsid w:val="00AE1A2B"/>
  </w:style>
  <w:style w:type="numbering" w:customStyle="1" w:styleId="NoList15">
    <w:name w:val="No List15"/>
    <w:next w:val="NoList"/>
    <w:uiPriority w:val="99"/>
    <w:semiHidden/>
    <w:unhideWhenUsed/>
    <w:rsid w:val="00AE1A2B"/>
  </w:style>
  <w:style w:type="numbering" w:customStyle="1" w:styleId="NoList16">
    <w:name w:val="No List16"/>
    <w:next w:val="NoList"/>
    <w:uiPriority w:val="99"/>
    <w:semiHidden/>
    <w:unhideWhenUsed/>
    <w:rsid w:val="00AE1A2B"/>
  </w:style>
  <w:style w:type="numbering" w:customStyle="1" w:styleId="NoList17">
    <w:name w:val="No List17"/>
    <w:next w:val="NoList"/>
    <w:semiHidden/>
    <w:unhideWhenUsed/>
    <w:rsid w:val="00AE1A2B"/>
  </w:style>
  <w:style w:type="numbering" w:customStyle="1" w:styleId="NoList18">
    <w:name w:val="No List18"/>
    <w:next w:val="NoList"/>
    <w:uiPriority w:val="99"/>
    <w:semiHidden/>
    <w:unhideWhenUsed/>
    <w:rsid w:val="00AE1A2B"/>
  </w:style>
  <w:style w:type="numbering" w:customStyle="1" w:styleId="NoList19">
    <w:name w:val="No List19"/>
    <w:next w:val="NoList"/>
    <w:uiPriority w:val="99"/>
    <w:semiHidden/>
    <w:unhideWhenUsed/>
    <w:rsid w:val="00AE1A2B"/>
  </w:style>
  <w:style w:type="numbering" w:customStyle="1" w:styleId="NoList20">
    <w:name w:val="No List20"/>
    <w:next w:val="NoList"/>
    <w:semiHidden/>
    <w:unhideWhenUsed/>
    <w:rsid w:val="00AE1A2B"/>
  </w:style>
  <w:style w:type="numbering" w:customStyle="1" w:styleId="NoList31">
    <w:name w:val="No List31"/>
    <w:next w:val="NoList"/>
    <w:semiHidden/>
    <w:unhideWhenUsed/>
    <w:rsid w:val="00AE1A2B"/>
  </w:style>
  <w:style w:type="numbering" w:customStyle="1" w:styleId="NoList41">
    <w:name w:val="No List41"/>
    <w:next w:val="NoList"/>
    <w:semiHidden/>
    <w:unhideWhenUsed/>
    <w:rsid w:val="00AE1A2B"/>
  </w:style>
  <w:style w:type="numbering" w:customStyle="1" w:styleId="NoList51">
    <w:name w:val="No List51"/>
    <w:next w:val="NoList"/>
    <w:semiHidden/>
    <w:unhideWhenUsed/>
    <w:rsid w:val="00AE1A2B"/>
  </w:style>
  <w:style w:type="numbering" w:customStyle="1" w:styleId="NoList61">
    <w:name w:val="No List61"/>
    <w:next w:val="NoList"/>
    <w:semiHidden/>
    <w:unhideWhenUsed/>
    <w:rsid w:val="00AE1A2B"/>
  </w:style>
  <w:style w:type="numbering" w:customStyle="1" w:styleId="NoList71">
    <w:name w:val="No List71"/>
    <w:next w:val="NoList"/>
    <w:semiHidden/>
    <w:unhideWhenUsed/>
    <w:rsid w:val="00AE1A2B"/>
  </w:style>
  <w:style w:type="numbering" w:customStyle="1" w:styleId="NoList81">
    <w:name w:val="No List81"/>
    <w:next w:val="NoList"/>
    <w:semiHidden/>
    <w:unhideWhenUsed/>
    <w:rsid w:val="00AE1A2B"/>
  </w:style>
  <w:style w:type="numbering" w:customStyle="1" w:styleId="NoList91">
    <w:name w:val="No List91"/>
    <w:next w:val="NoList"/>
    <w:semiHidden/>
    <w:unhideWhenUsed/>
    <w:rsid w:val="00AE1A2B"/>
  </w:style>
  <w:style w:type="numbering" w:customStyle="1" w:styleId="NoList101">
    <w:name w:val="No List101"/>
    <w:next w:val="NoList"/>
    <w:uiPriority w:val="99"/>
    <w:semiHidden/>
    <w:unhideWhenUsed/>
    <w:rsid w:val="00AE1A2B"/>
  </w:style>
  <w:style w:type="numbering" w:customStyle="1" w:styleId="NoList121">
    <w:name w:val="No List121"/>
    <w:next w:val="NoList"/>
    <w:semiHidden/>
    <w:unhideWhenUsed/>
    <w:rsid w:val="00AE1A2B"/>
  </w:style>
  <w:style w:type="numbering" w:customStyle="1" w:styleId="NoList131">
    <w:name w:val="No List131"/>
    <w:next w:val="NoList"/>
    <w:semiHidden/>
    <w:unhideWhenUsed/>
    <w:rsid w:val="00AE1A2B"/>
  </w:style>
  <w:style w:type="numbering" w:customStyle="1" w:styleId="NoList141">
    <w:name w:val="No List141"/>
    <w:next w:val="NoList"/>
    <w:semiHidden/>
    <w:unhideWhenUsed/>
    <w:rsid w:val="00AE1A2B"/>
  </w:style>
  <w:style w:type="paragraph" w:customStyle="1" w:styleId="Quote20">
    <w:name w:val="Quote2"/>
    <w:basedOn w:val="Default"/>
    <w:next w:val="Default"/>
    <w:qFormat/>
    <w:rsid w:val="00AE1A2B"/>
    <w:rPr>
      <w:rFonts w:eastAsia="Calibri"/>
      <w:color w:val="auto"/>
      <w:szCs w:val="22"/>
    </w:rPr>
  </w:style>
  <w:style w:type="character" w:customStyle="1" w:styleId="StyleLatinBaskervilleUnderline">
    <w:name w:val="Style (Latin) Baskerville Underline"/>
    <w:rsid w:val="00AE1A2B"/>
    <w:rPr>
      <w:rFonts w:ascii="Baskerville" w:hAnsi="Baskerville"/>
      <w:sz w:val="26"/>
      <w:u w:val="single"/>
    </w:rPr>
  </w:style>
  <w:style w:type="numbering" w:customStyle="1" w:styleId="NoList22">
    <w:name w:val="No List22"/>
    <w:next w:val="NoList"/>
    <w:semiHidden/>
    <w:unhideWhenUsed/>
    <w:rsid w:val="00AE1A2B"/>
  </w:style>
  <w:style w:type="numbering" w:customStyle="1" w:styleId="NoList23">
    <w:name w:val="No List23"/>
    <w:next w:val="NoList"/>
    <w:semiHidden/>
    <w:unhideWhenUsed/>
    <w:rsid w:val="00AE1A2B"/>
  </w:style>
  <w:style w:type="numbering" w:customStyle="1" w:styleId="NoList24">
    <w:name w:val="No List24"/>
    <w:next w:val="NoList"/>
    <w:semiHidden/>
    <w:unhideWhenUsed/>
    <w:rsid w:val="00AE1A2B"/>
  </w:style>
  <w:style w:type="numbering" w:customStyle="1" w:styleId="NoList25">
    <w:name w:val="No List25"/>
    <w:next w:val="NoList"/>
    <w:semiHidden/>
    <w:unhideWhenUsed/>
    <w:rsid w:val="00AE1A2B"/>
  </w:style>
  <w:style w:type="character" w:customStyle="1" w:styleId="StyleStyleUnderline411pt">
    <w:name w:val="Style Style Underline4 + 11 pt"/>
    <w:basedOn w:val="DefaultParagraphFont"/>
    <w:rsid w:val="00AE1A2B"/>
    <w:rPr>
      <w:sz w:val="20"/>
      <w:u w:val="single"/>
    </w:rPr>
  </w:style>
  <w:style w:type="character" w:customStyle="1" w:styleId="StyleStyleUnderline411ptBold">
    <w:name w:val="Style Style Underline4 + 11 pt Bold"/>
    <w:basedOn w:val="DefaultParagraphFont"/>
    <w:rsid w:val="00AE1A2B"/>
    <w:rPr>
      <w:b/>
      <w:bCs/>
      <w:sz w:val="20"/>
      <w:u w:val="single"/>
    </w:rPr>
  </w:style>
  <w:style w:type="character" w:customStyle="1" w:styleId="StyleStyleUnderline311pt">
    <w:name w:val="Style Style Underline3 + 11 pt"/>
    <w:basedOn w:val="DefaultParagraphFont"/>
    <w:rsid w:val="00AE1A2B"/>
    <w:rPr>
      <w:sz w:val="20"/>
      <w:u w:val="single"/>
    </w:rPr>
  </w:style>
  <w:style w:type="character" w:customStyle="1" w:styleId="StyleStyleUnderline311ptBold">
    <w:name w:val="Style Style Underline3 + 11 pt Bold"/>
    <w:basedOn w:val="DefaultParagraphFont"/>
    <w:rsid w:val="00AE1A2B"/>
    <w:rPr>
      <w:b/>
      <w:bCs/>
      <w:sz w:val="20"/>
      <w:u w:val="single"/>
    </w:rPr>
  </w:style>
  <w:style w:type="character" w:customStyle="1" w:styleId="dropcap1">
    <w:name w:val="dropcap1"/>
    <w:rsid w:val="00AE1A2B"/>
  </w:style>
  <w:style w:type="character" w:customStyle="1" w:styleId="HighlightedUnderlineEmphasis">
    <w:name w:val="Highlighted Underline Emphasis"/>
    <w:rsid w:val="00AE1A2B"/>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AE1A2B"/>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E1A2B"/>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E1A2B"/>
    <w:rPr>
      <w:rFonts w:ascii="Georgia" w:hAnsi="Georgia"/>
      <w:u w:val="single"/>
    </w:rPr>
  </w:style>
  <w:style w:type="paragraph" w:customStyle="1" w:styleId="StyleCardsGeorgia12ptBoldThickunderlineBorderSin">
    <w:name w:val="Style Cards + Georgia 12 pt Bold Thick underline Border: : (Sin..."/>
    <w:basedOn w:val="Normal"/>
    <w:qFormat/>
    <w:rsid w:val="00AE1A2B"/>
    <w:pPr>
      <w:autoSpaceDE w:val="0"/>
      <w:autoSpaceDN w:val="0"/>
      <w:adjustRightInd w:val="0"/>
      <w:spacing w:after="0" w:line="240" w:lineRule="auto"/>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AE1A2B"/>
    <w:rPr>
      <w:rFonts w:ascii="Georgia" w:hAnsi="Georgia"/>
      <w:sz w:val="24"/>
      <w:u w:val="single"/>
    </w:rPr>
  </w:style>
  <w:style w:type="paragraph" w:customStyle="1" w:styleId="StyleCardsGeorgia">
    <w:name w:val="Style Cards + Georgia"/>
    <w:basedOn w:val="Normal"/>
    <w:qFormat/>
    <w:rsid w:val="00AE1A2B"/>
    <w:pPr>
      <w:autoSpaceDE w:val="0"/>
      <w:autoSpaceDN w:val="0"/>
      <w:adjustRightInd w:val="0"/>
      <w:spacing w:after="0" w:line="240" w:lineRule="auto"/>
      <w:ind w:left="432" w:right="432"/>
    </w:pPr>
    <w:rPr>
      <w:sz w:val="20"/>
      <w:szCs w:val="20"/>
    </w:rPr>
  </w:style>
  <w:style w:type="paragraph" w:customStyle="1" w:styleId="StyleunderlinedLatinGeorgiaBoldThickunderlineBorder">
    <w:name w:val="Style underlined + (Latin) Georgia Bold Thick underline Border: ..."/>
    <w:qFormat/>
    <w:rsid w:val="00AE1A2B"/>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qFormat/>
    <w:rsid w:val="00AE1A2B"/>
    <w:pPr>
      <w:spacing w:after="200" w:line="276" w:lineRule="auto"/>
      <w:contextualSpacing/>
    </w:pPr>
    <w:rPr>
      <w:rFonts w:eastAsia="Malgun Gothic"/>
      <w:szCs w:val="22"/>
      <w:u w:val="single"/>
    </w:rPr>
  </w:style>
  <w:style w:type="character" w:customStyle="1" w:styleId="StyleStyleBoldUnderlineUnderlineIntenseEmphasis1apple-style-1">
    <w:name w:val="Style Style Bold UnderlineUnderlineIntense Emphasis1apple-style-...1"/>
    <w:basedOn w:val="DefaultParagraphFont"/>
    <w:rsid w:val="00AE1A2B"/>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AE1A2B"/>
    <w:rPr>
      <w:b w:val="0"/>
      <w:bCs w:val="0"/>
      <w:sz w:val="22"/>
      <w:u w:val="single"/>
      <w:bdr w:val="none" w:sz="0" w:space="0" w:color="auto"/>
    </w:rPr>
  </w:style>
  <w:style w:type="character" w:customStyle="1" w:styleId="maintitle">
    <w:name w:val="maintitle"/>
    <w:basedOn w:val="DefaultParagraphFont"/>
    <w:rsid w:val="00AE1A2B"/>
  </w:style>
  <w:style w:type="character" w:customStyle="1" w:styleId="cit-title">
    <w:name w:val="cit-title"/>
    <w:basedOn w:val="DefaultParagraphFont"/>
    <w:rsid w:val="00AE1A2B"/>
  </w:style>
  <w:style w:type="paragraph" w:customStyle="1" w:styleId="txttitle">
    <w:name w:val="txttitle"/>
    <w:basedOn w:val="Normal"/>
    <w:rsid w:val="00AE1A2B"/>
    <w:pPr>
      <w:spacing w:before="100" w:beforeAutospacing="1" w:after="100" w:afterAutospacing="1" w:line="240" w:lineRule="auto"/>
    </w:pPr>
    <w:rPr>
      <w:sz w:val="24"/>
    </w:rPr>
  </w:style>
  <w:style w:type="character" w:customStyle="1" w:styleId="volume">
    <w:name w:val="volume"/>
    <w:basedOn w:val="DefaultParagraphFont"/>
    <w:rsid w:val="00AE1A2B"/>
  </w:style>
  <w:style w:type="character" w:customStyle="1" w:styleId="z3988">
    <w:name w:val="z3988"/>
    <w:basedOn w:val="DefaultParagraphFont"/>
    <w:rsid w:val="00AE1A2B"/>
  </w:style>
  <w:style w:type="paragraph" w:customStyle="1" w:styleId="SmallCards">
    <w:name w:val="Small Cards"/>
    <w:basedOn w:val="Normal"/>
    <w:autoRedefine/>
    <w:rsid w:val="00AE1A2B"/>
    <w:pPr>
      <w:spacing w:after="0" w:line="240" w:lineRule="auto"/>
    </w:pPr>
    <w:rPr>
      <w:rFonts w:eastAsia="Times New Roman"/>
      <w:szCs w:val="20"/>
    </w:rPr>
  </w:style>
  <w:style w:type="character" w:customStyle="1" w:styleId="freeaccess">
    <w:name w:val="freeaccess"/>
    <w:basedOn w:val="DefaultParagraphFont"/>
    <w:rsid w:val="00AE1A2B"/>
  </w:style>
  <w:style w:type="character" w:customStyle="1" w:styleId="person-name">
    <w:name w:val="person-name"/>
    <w:basedOn w:val="DefaultParagraphFont"/>
    <w:rsid w:val="00AE1A2B"/>
  </w:style>
  <w:style w:type="character" w:customStyle="1" w:styleId="articoloinside">
    <w:name w:val="articolo_inside"/>
    <w:rsid w:val="00AE1A2B"/>
  </w:style>
  <w:style w:type="paragraph" w:customStyle="1" w:styleId="pagetools">
    <w:name w:val="pagetools"/>
    <w:basedOn w:val="Normal"/>
    <w:qFormat/>
    <w:rsid w:val="00AE1A2B"/>
    <w:pPr>
      <w:spacing w:before="100" w:beforeAutospacing="1" w:after="100" w:afterAutospacing="1" w:line="240" w:lineRule="auto"/>
    </w:pPr>
    <w:rPr>
      <w:rFonts w:eastAsia="Times New Roman"/>
      <w:sz w:val="24"/>
    </w:rPr>
  </w:style>
  <w:style w:type="character" w:customStyle="1" w:styleId="job">
    <w:name w:val="job"/>
    <w:basedOn w:val="DefaultParagraphFont"/>
    <w:rsid w:val="00AE1A2B"/>
  </w:style>
  <w:style w:type="character" w:customStyle="1" w:styleId="company">
    <w:name w:val="company"/>
    <w:basedOn w:val="DefaultParagraphFont"/>
    <w:rsid w:val="00AE1A2B"/>
  </w:style>
  <w:style w:type="character" w:customStyle="1" w:styleId="publisher">
    <w:name w:val="publisher"/>
    <w:basedOn w:val="DefaultParagraphFont"/>
    <w:rsid w:val="00AE1A2B"/>
  </w:style>
  <w:style w:type="character" w:customStyle="1" w:styleId="pubyear">
    <w:name w:val="pubyear"/>
    <w:basedOn w:val="DefaultParagraphFont"/>
    <w:rsid w:val="00AE1A2B"/>
  </w:style>
  <w:style w:type="character" w:customStyle="1" w:styleId="pubcity">
    <w:name w:val="pubcity"/>
    <w:basedOn w:val="DefaultParagraphFont"/>
    <w:rsid w:val="00AE1A2B"/>
  </w:style>
  <w:style w:type="paragraph" w:customStyle="1" w:styleId="C-Text">
    <w:name w:val="C-Text"/>
    <w:basedOn w:val="Normal"/>
    <w:qFormat/>
    <w:rsid w:val="00AE1A2B"/>
    <w:pPr>
      <w:tabs>
        <w:tab w:val="num" w:pos="720"/>
      </w:tabs>
      <w:spacing w:after="0" w:line="240" w:lineRule="auto"/>
      <w:ind w:left="720" w:hanging="360"/>
    </w:pPr>
    <w:rPr>
      <w:rFonts w:ascii="Garamond" w:hAnsi="Garamond"/>
      <w:sz w:val="24"/>
    </w:rPr>
  </w:style>
  <w:style w:type="paragraph" w:customStyle="1" w:styleId="times">
    <w:name w:val="times"/>
    <w:basedOn w:val="Normal"/>
    <w:qFormat/>
    <w:rsid w:val="00AE1A2B"/>
    <w:pPr>
      <w:spacing w:before="100" w:beforeAutospacing="1" w:after="100" w:afterAutospacing="1" w:line="240" w:lineRule="auto"/>
    </w:pPr>
    <w:rPr>
      <w:sz w:val="24"/>
    </w:rPr>
  </w:style>
  <w:style w:type="character" w:customStyle="1" w:styleId="ecdate">
    <w:name w:val="ec_date"/>
    <w:basedOn w:val="DefaultParagraphFont"/>
    <w:rsid w:val="00AE1A2B"/>
    <w:rPr>
      <w:rFonts w:ascii="Verdana" w:hAnsi="Verdana" w:hint="default"/>
      <w:sz w:val="20"/>
      <w:szCs w:val="20"/>
      <w:shd w:val="clear" w:color="auto" w:fill="FFFFFF"/>
    </w:rPr>
  </w:style>
  <w:style w:type="paragraph" w:customStyle="1" w:styleId="ecmsonormal">
    <w:name w:val="ec_msonormal"/>
    <w:basedOn w:val="Normal"/>
    <w:qFormat/>
    <w:rsid w:val="00AE1A2B"/>
    <w:pPr>
      <w:shd w:val="clear" w:color="auto" w:fill="FFFFFF"/>
      <w:spacing w:before="100" w:beforeAutospacing="1" w:after="100" w:afterAutospacing="1" w:line="240" w:lineRule="auto"/>
      <w:textAlignment w:val="top"/>
    </w:pPr>
    <w:rPr>
      <w:rFonts w:ascii="Verdana" w:hAnsi="Verdana"/>
    </w:rPr>
  </w:style>
  <w:style w:type="character" w:customStyle="1" w:styleId="articletext0">
    <w:name w:val="article_text"/>
    <w:basedOn w:val="DefaultParagraphFont"/>
    <w:rsid w:val="00AE1A2B"/>
  </w:style>
  <w:style w:type="character" w:customStyle="1" w:styleId="hittermhilite">
    <w:name w:val="hittermhilite"/>
    <w:basedOn w:val="DefaultParagraphFont"/>
    <w:rsid w:val="00AE1A2B"/>
  </w:style>
  <w:style w:type="character" w:customStyle="1" w:styleId="articleheadline">
    <w:name w:val="articleheadline"/>
    <w:basedOn w:val="DefaultParagraphFont"/>
    <w:rsid w:val="00AE1A2B"/>
  </w:style>
  <w:style w:type="paragraph" w:customStyle="1" w:styleId="u-intro">
    <w:name w:val="u-intro"/>
    <w:basedOn w:val="Normal"/>
    <w:qFormat/>
    <w:rsid w:val="00AE1A2B"/>
    <w:pPr>
      <w:spacing w:before="100" w:beforeAutospacing="1" w:after="100" w:afterAutospacing="1" w:line="240" w:lineRule="auto"/>
    </w:pPr>
    <w:rPr>
      <w:sz w:val="24"/>
    </w:rPr>
  </w:style>
  <w:style w:type="character" w:customStyle="1" w:styleId="u-byline">
    <w:name w:val="u-byline"/>
    <w:basedOn w:val="DefaultParagraphFont"/>
    <w:rsid w:val="00AE1A2B"/>
  </w:style>
  <w:style w:type="character" w:customStyle="1" w:styleId="articlebya">
    <w:name w:val="articleby_a"/>
    <w:basedOn w:val="DefaultParagraphFont"/>
    <w:rsid w:val="00AE1A2B"/>
  </w:style>
  <w:style w:type="character" w:customStyle="1" w:styleId="popupwinby">
    <w:name w:val="popupwinby"/>
    <w:basedOn w:val="DefaultParagraphFont"/>
    <w:rsid w:val="00AE1A2B"/>
  </w:style>
  <w:style w:type="character" w:customStyle="1" w:styleId="storyheader">
    <w:name w:val="storyheader"/>
    <w:basedOn w:val="DefaultParagraphFont"/>
    <w:rsid w:val="00AE1A2B"/>
  </w:style>
  <w:style w:type="character" w:customStyle="1" w:styleId="marron">
    <w:name w:val="marron"/>
    <w:basedOn w:val="DefaultParagraphFont"/>
    <w:rsid w:val="00AE1A2B"/>
  </w:style>
  <w:style w:type="character" w:customStyle="1" w:styleId="UnderlineChar4Char">
    <w:name w:val="Underline Char4 Char"/>
    <w:basedOn w:val="DefaultParagraphFont"/>
    <w:link w:val="UnderlineChar4"/>
    <w:rsid w:val="00AE1A2B"/>
    <w:rPr>
      <w:u w:val="single"/>
    </w:rPr>
  </w:style>
  <w:style w:type="character" w:customStyle="1" w:styleId="BoldandUnderlineChar3Char2">
    <w:name w:val="Bold and Underline Char3 Char2"/>
    <w:basedOn w:val="DefaultParagraphFont"/>
    <w:link w:val="BoldandUnderlineChar3"/>
    <w:rsid w:val="00AE1A2B"/>
    <w:rPr>
      <w:b/>
      <w:u w:val="single"/>
    </w:rPr>
  </w:style>
  <w:style w:type="character" w:customStyle="1" w:styleId="LanguageChar">
    <w:name w:val="Language Char"/>
    <w:basedOn w:val="DefaultParagraphFont"/>
    <w:link w:val="Language"/>
    <w:rsid w:val="00AE1A2B"/>
    <w:rPr>
      <w:strike/>
      <w:sz w:val="16"/>
      <w:szCs w:val="16"/>
    </w:rPr>
  </w:style>
  <w:style w:type="character" w:customStyle="1" w:styleId="StyleNormalWeb10ptChar">
    <w:name w:val="Style Normal (Web) + 10 pt Char"/>
    <w:basedOn w:val="DefaultParagraphFont"/>
    <w:rsid w:val="00AE1A2B"/>
    <w:rPr>
      <w:szCs w:val="24"/>
      <w:lang w:val="en-US" w:eastAsia="en-US" w:bidi="ar-SA"/>
    </w:rPr>
  </w:style>
  <w:style w:type="paragraph" w:customStyle="1" w:styleId="TagCiteShells">
    <w:name w:val="Tag/Cite/Shells"/>
    <w:basedOn w:val="Normal"/>
    <w:qFormat/>
    <w:rsid w:val="00AE1A2B"/>
    <w:pPr>
      <w:spacing w:after="0" w:line="240" w:lineRule="auto"/>
    </w:pPr>
    <w:rPr>
      <w:b/>
    </w:rPr>
  </w:style>
  <w:style w:type="paragraph" w:customStyle="1" w:styleId="DefinitionTerm">
    <w:name w:val="Definition Term"/>
    <w:basedOn w:val="Normal"/>
    <w:next w:val="Normal"/>
    <w:qFormat/>
    <w:rsid w:val="00AE1A2B"/>
    <w:pPr>
      <w:spacing w:after="0" w:line="240" w:lineRule="auto"/>
    </w:pPr>
    <w:rPr>
      <w:snapToGrid w:val="0"/>
      <w:sz w:val="24"/>
    </w:rPr>
  </w:style>
  <w:style w:type="character" w:customStyle="1" w:styleId="Style3CharChar">
    <w:name w:val="Style3 Char Char"/>
    <w:basedOn w:val="DefaultParagraphFont"/>
    <w:rsid w:val="00AE1A2B"/>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AE1A2B"/>
    <w:pPr>
      <w:spacing w:before="480" w:after="60" w:line="240" w:lineRule="auto"/>
    </w:pPr>
    <w:rPr>
      <w:rFonts w:eastAsia="SimSun" w:cs="Times New Roman"/>
      <w:caps/>
      <w:sz w:val="20"/>
      <w:lang w:eastAsia="zh-CN"/>
    </w:rPr>
  </w:style>
  <w:style w:type="character" w:customStyle="1" w:styleId="NormalChar">
    <w:name w:val="Normal Char"/>
    <w:basedOn w:val="DefaultParagraphFont"/>
    <w:rsid w:val="00AE1A2B"/>
    <w:rPr>
      <w:lang w:eastAsia="en-US"/>
    </w:rPr>
  </w:style>
  <w:style w:type="character" w:customStyle="1" w:styleId="BoldUnderlineChar3">
    <w:name w:val="Bold + Underline Char"/>
    <w:basedOn w:val="DefaultParagraphFont"/>
    <w:rsid w:val="00AE1A2B"/>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AE1A2B"/>
  </w:style>
  <w:style w:type="character" w:customStyle="1" w:styleId="CharacterStyle7">
    <w:name w:val="Character Style 7"/>
    <w:rsid w:val="00AE1A2B"/>
    <w:rPr>
      <w:rFonts w:ascii="Arial Narrow" w:hAnsi="Arial Narrow" w:cs="Arial Narrow"/>
      <w:sz w:val="20"/>
      <w:szCs w:val="20"/>
      <w:u w:val="single"/>
    </w:rPr>
  </w:style>
  <w:style w:type="character" w:customStyle="1" w:styleId="StyleStyle4Char">
    <w:name w:val="Style Style4 + Char"/>
    <w:basedOn w:val="DefaultParagraphFont"/>
    <w:rsid w:val="00AE1A2B"/>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AE1A2B"/>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AE1A2B"/>
    <w:pPr>
      <w:spacing w:after="0" w:line="240" w:lineRule="auto"/>
    </w:pPr>
    <w:rPr>
      <w:rFonts w:ascii="Verdana" w:hAnsi="Verdana"/>
      <w:sz w:val="21"/>
      <w:szCs w:val="21"/>
      <w:u w:val="thick"/>
    </w:rPr>
  </w:style>
  <w:style w:type="character" w:styleId="PlaceholderText">
    <w:name w:val="Placeholder Text"/>
    <w:basedOn w:val="DefaultParagraphFont"/>
    <w:uiPriority w:val="99"/>
    <w:rsid w:val="00AE1A2B"/>
    <w:rPr>
      <w:color w:val="808080"/>
    </w:rPr>
  </w:style>
  <w:style w:type="paragraph" w:customStyle="1" w:styleId="Cite8">
    <w:name w:val="Cite8"/>
    <w:basedOn w:val="Normal"/>
    <w:autoRedefine/>
    <w:qFormat/>
    <w:rsid w:val="00AE1A2B"/>
    <w:pPr>
      <w:spacing w:after="0" w:line="240" w:lineRule="auto"/>
    </w:pPr>
    <w:rPr>
      <w:rFonts w:ascii="Arial Narrow" w:eastAsia="Calibri" w:hAnsi="Arial Narrow"/>
    </w:rPr>
  </w:style>
  <w:style w:type="character" w:customStyle="1" w:styleId="BoxX2">
    <w:name w:val="BoxX2"/>
    <w:qFormat/>
    <w:rsid w:val="00AE1A2B"/>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AE1A2B"/>
    <w:rPr>
      <w:rFonts w:ascii="Garamond" w:hAnsi="Garamond" w:hint="default"/>
      <w:sz w:val="16"/>
    </w:rPr>
  </w:style>
  <w:style w:type="paragraph" w:customStyle="1" w:styleId="StyleStyle49pt9">
    <w:name w:val="Style Style4 + 9 pt9"/>
    <w:basedOn w:val="Style4"/>
    <w:link w:val="StyleStyle49pt9Char"/>
    <w:rsid w:val="00AE1A2B"/>
    <w:pPr>
      <w:numPr>
        <w:numId w:val="0"/>
      </w:numPr>
    </w:pPr>
    <w:rPr>
      <w:rFonts w:eastAsia="SimSun"/>
      <w:lang w:eastAsia="zh-CN"/>
    </w:rPr>
  </w:style>
  <w:style w:type="character" w:customStyle="1" w:styleId="StyleStyle49pt9Char">
    <w:name w:val="Style Style4 + 9 pt9 Char"/>
    <w:link w:val="StyleStyle49pt9"/>
    <w:rsid w:val="00AE1A2B"/>
    <w:rPr>
      <w:rFonts w:ascii="Arial Narrow" w:eastAsia="SimSun" w:hAnsi="Arial Narrow"/>
      <w:u w:val="single"/>
      <w:lang w:eastAsia="zh-CN"/>
    </w:rPr>
  </w:style>
  <w:style w:type="character" w:customStyle="1" w:styleId="UnderlineCard1">
    <w:name w:val="Underline Card"/>
    <w:uiPriority w:val="6"/>
    <w:qFormat/>
    <w:rsid w:val="00AE1A2B"/>
    <w:rPr>
      <w:rFonts w:ascii="Arial" w:hAnsi="Arial"/>
      <w:b w:val="0"/>
      <w:bCs/>
      <w:sz w:val="20"/>
      <w:u w:val="single"/>
    </w:rPr>
  </w:style>
  <w:style w:type="paragraph" w:customStyle="1" w:styleId="2ndLevel-TAG">
    <w:name w:val="2nd Level - TAG"/>
    <w:basedOn w:val="Normal"/>
    <w:next w:val="Normal"/>
    <w:uiPriority w:val="99"/>
    <w:qFormat/>
    <w:rsid w:val="00AE1A2B"/>
    <w:pPr>
      <w:spacing w:after="0" w:line="240" w:lineRule="auto"/>
    </w:pPr>
  </w:style>
  <w:style w:type="character" w:customStyle="1" w:styleId="underlining0">
    <w:name w:val="underlining"/>
    <w:rsid w:val="00AE1A2B"/>
  </w:style>
  <w:style w:type="character" w:customStyle="1" w:styleId="btitle">
    <w:name w:val="btitle"/>
    <w:rsid w:val="00AE1A2B"/>
  </w:style>
  <w:style w:type="character" w:customStyle="1" w:styleId="green">
    <w:name w:val="green"/>
    <w:rsid w:val="00AE1A2B"/>
  </w:style>
  <w:style w:type="paragraph" w:customStyle="1" w:styleId="CM14">
    <w:name w:val="CM14"/>
    <w:basedOn w:val="Normal"/>
    <w:uiPriority w:val="99"/>
    <w:qFormat/>
    <w:rsid w:val="00AE1A2B"/>
    <w:pPr>
      <w:spacing w:after="0" w:line="240" w:lineRule="auto"/>
    </w:pPr>
  </w:style>
  <w:style w:type="character" w:customStyle="1" w:styleId="BodyText33">
    <w:name w:val="Body Text3"/>
    <w:rsid w:val="00AE1A2B"/>
  </w:style>
  <w:style w:type="character" w:customStyle="1" w:styleId="BodytextBold">
    <w:name w:val="Body text + Bold"/>
    <w:rsid w:val="00AE1A2B"/>
  </w:style>
  <w:style w:type="character" w:customStyle="1" w:styleId="Bodytext6pt">
    <w:name w:val="Body text + 6 pt"/>
    <w:rsid w:val="00AE1A2B"/>
  </w:style>
  <w:style w:type="paragraph" w:customStyle="1" w:styleId="DebateBlocking">
    <w:name w:val="DebateBlocking"/>
    <w:basedOn w:val="Normal"/>
    <w:next w:val="Nothing"/>
    <w:uiPriority w:val="99"/>
    <w:qFormat/>
    <w:rsid w:val="00AE1A2B"/>
    <w:pPr>
      <w:spacing w:after="0" w:line="240" w:lineRule="auto"/>
    </w:pPr>
  </w:style>
  <w:style w:type="character" w:customStyle="1" w:styleId="BodytextItalic1">
    <w:name w:val="Body text + Italic1"/>
    <w:aliases w:val="Spacing 0 pt1"/>
    <w:uiPriority w:val="99"/>
    <w:rsid w:val="00AE1A2B"/>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AE1A2B"/>
    <w:pPr>
      <w:spacing w:after="0" w:line="240" w:lineRule="auto"/>
    </w:p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AE1A2B"/>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AE1A2B"/>
    <w:pPr>
      <w:spacing w:before="100" w:beforeAutospacing="1" w:after="100" w:afterAutospacing="1" w:line="240" w:lineRule="auto"/>
    </w:pPr>
    <w:rPr>
      <w:rFonts w:eastAsia="Times New Roman"/>
      <w:sz w:val="24"/>
    </w:rPr>
  </w:style>
  <w:style w:type="character" w:customStyle="1" w:styleId="created">
    <w:name w:val="created"/>
    <w:basedOn w:val="DefaultParagraphFont"/>
    <w:rsid w:val="00AE1A2B"/>
  </w:style>
  <w:style w:type="paragraph" w:customStyle="1" w:styleId="8font">
    <w:name w:val="8font"/>
    <w:basedOn w:val="Normal"/>
    <w:next w:val="Normal"/>
    <w:autoRedefine/>
    <w:qFormat/>
    <w:rsid w:val="00AE1A2B"/>
    <w:pPr>
      <w:spacing w:after="0" w:line="240" w:lineRule="auto"/>
    </w:pPr>
    <w:rPr>
      <w:rFonts w:eastAsia="Cambria"/>
      <w:szCs w:val="16"/>
    </w:rPr>
  </w:style>
  <w:style w:type="paragraph" w:customStyle="1" w:styleId="CiteLittle">
    <w:name w:val="Cite Little"/>
    <w:next w:val="Normal"/>
    <w:qFormat/>
    <w:rsid w:val="00AE1A2B"/>
    <w:rPr>
      <w:rFonts w:ascii="Arial" w:eastAsia="Times New Roman" w:hAnsi="Arial" w:cs="Times New Roman"/>
      <w:bCs/>
      <w:kern w:val="32"/>
      <w:sz w:val="16"/>
      <w:szCs w:val="32"/>
    </w:rPr>
  </w:style>
  <w:style w:type="character" w:customStyle="1" w:styleId="StyleAsianMSMinchoBold">
    <w:name w:val="Style (Asian) MS Mincho Bold"/>
    <w:rsid w:val="00AE1A2B"/>
    <w:rPr>
      <w:rFonts w:ascii="Times New Roman" w:eastAsia="MS Mincho" w:hAnsi="Times New Roman"/>
      <w:b/>
      <w:bCs/>
      <w:u w:val="thick"/>
    </w:rPr>
  </w:style>
  <w:style w:type="character" w:customStyle="1" w:styleId="StyleAsianMSMincho">
    <w:name w:val="Style (Asian) MS Mincho"/>
    <w:rsid w:val="00AE1A2B"/>
    <w:rPr>
      <w:rFonts w:ascii="Times New Roman" w:eastAsia="MS Mincho" w:hAnsi="Times New Roman"/>
      <w:u w:val="thick"/>
    </w:rPr>
  </w:style>
  <w:style w:type="paragraph" w:customStyle="1" w:styleId="docheader">
    <w:name w:val="doc header"/>
    <w:autoRedefine/>
    <w:qFormat/>
    <w:rsid w:val="00AE1A2B"/>
    <w:rPr>
      <w:rFonts w:ascii="Times New Roman" w:eastAsia="Malgun Gothic" w:hAnsi="Times New Roman" w:cs="Times New Roman"/>
      <w:b/>
      <w:sz w:val="20"/>
    </w:rPr>
  </w:style>
  <w:style w:type="paragraph" w:customStyle="1" w:styleId="docfooter">
    <w:name w:val="doc footer"/>
    <w:autoRedefine/>
    <w:qFormat/>
    <w:rsid w:val="00AE1A2B"/>
    <w:pPr>
      <w:jc w:val="right"/>
    </w:pPr>
    <w:rPr>
      <w:rFonts w:ascii="Times New Roman" w:eastAsia="Malgun Gothic" w:hAnsi="Times New Roman" w:cs="Times New Roman"/>
      <w:b/>
      <w:sz w:val="22"/>
    </w:rPr>
  </w:style>
  <w:style w:type="character" w:customStyle="1" w:styleId="crosslinkpopup">
    <w:name w:val="crosslinkpopup"/>
    <w:rsid w:val="00AE1A2B"/>
  </w:style>
  <w:style w:type="character" w:customStyle="1" w:styleId="CardCharChar1">
    <w:name w:val="Card Char Char1"/>
    <w:rsid w:val="00AE1A2B"/>
    <w:rPr>
      <w:b/>
      <w:bCs/>
      <w:sz w:val="28"/>
      <w:szCs w:val="28"/>
    </w:rPr>
  </w:style>
  <w:style w:type="character" w:customStyle="1" w:styleId="CharacterStyle3">
    <w:name w:val="Character Style 3"/>
    <w:uiPriority w:val="99"/>
    <w:rsid w:val="00AE1A2B"/>
    <w:rPr>
      <w:sz w:val="18"/>
      <w:szCs w:val="18"/>
    </w:rPr>
  </w:style>
  <w:style w:type="paragraph" w:customStyle="1" w:styleId="bloctitles">
    <w:name w:val="bloc titles"/>
    <w:basedOn w:val="Heading1"/>
    <w:next w:val="Normal"/>
    <w:link w:val="bloctitlesChar"/>
    <w:autoRedefine/>
    <w:qFormat/>
    <w:rsid w:val="00AE1A2B"/>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AE1A2B"/>
    <w:rPr>
      <w:rFonts w:ascii="Calibri" w:eastAsia="Times New Roman" w:hAnsi="Calibri" w:cs="Times New Roman"/>
      <w:b/>
      <w:bCs/>
      <w:sz w:val="28"/>
      <w:szCs w:val="32"/>
      <w:u w:val="single"/>
    </w:rPr>
  </w:style>
  <w:style w:type="paragraph" w:customStyle="1" w:styleId="blocorganizer">
    <w:name w:val="bloc organizer"/>
    <w:basedOn w:val="Heading1"/>
    <w:next w:val="bloctitles"/>
    <w:link w:val="blocorganizerChar"/>
    <w:autoRedefine/>
    <w:qFormat/>
    <w:rsid w:val="00AE1A2B"/>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AE1A2B"/>
    <w:rPr>
      <w:rFonts w:ascii="Calibri" w:eastAsia="Times New Roman" w:hAnsi="Calibri" w:cs="Times New Roman"/>
      <w:b/>
      <w:bCs/>
      <w:sz w:val="4"/>
      <w:szCs w:val="32"/>
      <w:u w:val="single"/>
    </w:rPr>
  </w:style>
  <w:style w:type="character" w:customStyle="1" w:styleId="UnderlineBoldChar">
    <w:name w:val="Underline Bold Char"/>
    <w:locked/>
    <w:rsid w:val="00AE1A2B"/>
    <w:rPr>
      <w:rFonts w:ascii="Times New Roman" w:eastAsia="Times New Roman" w:hAnsi="Times New Roman" w:cs="Calibri"/>
      <w:b/>
      <w:sz w:val="24"/>
      <w:szCs w:val="20"/>
      <w:u w:val="single"/>
    </w:rPr>
  </w:style>
  <w:style w:type="character" w:customStyle="1" w:styleId="tagChar0">
    <w:name w:val="%tag Char"/>
    <w:link w:val="tag"/>
    <w:uiPriority w:val="99"/>
    <w:rsid w:val="00AE1A2B"/>
    <w:rPr>
      <w:rFonts w:ascii="Calibri" w:hAnsi="Calibri"/>
      <w:sz w:val="22"/>
    </w:rPr>
  </w:style>
  <w:style w:type="character" w:customStyle="1" w:styleId="AAAcardChar">
    <w:name w:val="AAAcard Char"/>
    <w:link w:val="AAAcard"/>
    <w:uiPriority w:val="99"/>
    <w:rsid w:val="00AE1A2B"/>
    <w:rPr>
      <w:rFonts w:ascii="Calibri" w:hAnsi="Calibri"/>
      <w:sz w:val="22"/>
    </w:rPr>
  </w:style>
  <w:style w:type="character" w:customStyle="1" w:styleId="underlineCharChar0">
    <w:name w:val="underline Char Char"/>
    <w:rsid w:val="00AE1A2B"/>
    <w:rPr>
      <w:rFonts w:ascii="Arial Narrow" w:eastAsia="Times New Roman" w:hAnsi="Arial Narrow" w:cs="Calibri"/>
      <w:sz w:val="24"/>
      <w:u w:val="single"/>
    </w:rPr>
  </w:style>
  <w:style w:type="paragraph" w:customStyle="1" w:styleId="tagstyle0">
    <w:name w:val="tagstyle"/>
    <w:basedOn w:val="Normal"/>
    <w:rsid w:val="00AE1A2B"/>
    <w:pPr>
      <w:spacing w:before="100" w:beforeAutospacing="1" w:after="100" w:afterAutospacing="1" w:line="240" w:lineRule="auto"/>
    </w:pPr>
    <w:rPr>
      <w:rFonts w:eastAsia="Times New Roman"/>
      <w:sz w:val="24"/>
    </w:rPr>
  </w:style>
  <w:style w:type="character" w:customStyle="1" w:styleId="newsstorytitle">
    <w:name w:val="news_story_title"/>
    <w:rsid w:val="00AE1A2B"/>
  </w:style>
  <w:style w:type="character" w:customStyle="1" w:styleId="yqlink">
    <w:name w:val="yqlink"/>
    <w:rsid w:val="00AE1A2B"/>
  </w:style>
  <w:style w:type="character" w:customStyle="1" w:styleId="clbody">
    <w:name w:val="clbody"/>
    <w:rsid w:val="00AE1A2B"/>
  </w:style>
  <w:style w:type="character" w:customStyle="1" w:styleId="Boxing">
    <w:name w:val="Boxing"/>
    <w:rsid w:val="00AE1A2B"/>
    <w:rPr>
      <w:rFonts w:ascii="Arial Narrow" w:hAnsi="Arial Narrow"/>
      <w:dstrike w:val="0"/>
      <w:sz w:val="20"/>
      <w:bdr w:val="single" w:sz="2" w:space="0" w:color="auto"/>
      <w:vertAlign w:val="baseline"/>
    </w:rPr>
  </w:style>
  <w:style w:type="paragraph" w:customStyle="1" w:styleId="Analyticals">
    <w:name w:val="Analyticals"/>
    <w:basedOn w:val="Normal"/>
    <w:rsid w:val="00AE1A2B"/>
    <w:pPr>
      <w:spacing w:after="0" w:line="240" w:lineRule="auto"/>
    </w:pPr>
    <w:rPr>
      <w:rFonts w:eastAsia="Times New Roman"/>
      <w:sz w:val="24"/>
    </w:rPr>
  </w:style>
  <w:style w:type="character" w:customStyle="1" w:styleId="norm">
    <w:name w:val="norm"/>
    <w:rsid w:val="00AE1A2B"/>
  </w:style>
  <w:style w:type="character" w:customStyle="1" w:styleId="boldandunderlinecharcharcharcharcharcharcharcharcharcharcharcharcharcharcharchar0">
    <w:name w:val="boldandunderlinecharcharcharcharcharcharcharcharcharcharcharcharcharcharcharchar"/>
    <w:rsid w:val="00AE1A2B"/>
  </w:style>
  <w:style w:type="character" w:customStyle="1" w:styleId="underlinecharcharcharcharcharcharcharcharcharcharcharcharcharchar0">
    <w:name w:val="underlinecharcharcharcharcharcharcharcharcharcharcharcharcharchar"/>
    <w:rsid w:val="00AE1A2B"/>
  </w:style>
  <w:style w:type="character" w:customStyle="1" w:styleId="CharCharCharCharCharChar1Char">
    <w:name w:val="Char Char Char Char Char Char1 Char"/>
    <w:rsid w:val="00AE1A2B"/>
    <w:rPr>
      <w:rFonts w:ascii="Times New Roman" w:eastAsia="Times New Roman" w:hAnsi="Times New Roman" w:cs="Times New Roman"/>
      <w:b/>
      <w:sz w:val="24"/>
      <w:szCs w:val="24"/>
    </w:rPr>
  </w:style>
  <w:style w:type="character" w:customStyle="1" w:styleId="Taggin-New">
    <w:name w:val="Taggin - New"/>
    <w:rsid w:val="00AE1A2B"/>
    <w:rPr>
      <w:rFonts w:ascii="Arial Narrow" w:hAnsi="Arial Narrow"/>
      <w:b/>
      <w:sz w:val="22"/>
    </w:rPr>
  </w:style>
  <w:style w:type="character" w:customStyle="1" w:styleId="emphasis22">
    <w:name w:val="emphasis2"/>
    <w:rsid w:val="00AE1A2B"/>
  </w:style>
  <w:style w:type="character" w:customStyle="1" w:styleId="citechar0">
    <w:name w:val="citechar"/>
    <w:rsid w:val="00AE1A2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AE1A2B"/>
    <w:rPr>
      <w:sz w:val="24"/>
      <w:szCs w:val="24"/>
      <w:lang w:val="en-US" w:eastAsia="en-US" w:bidi="ar-SA"/>
    </w:rPr>
  </w:style>
  <w:style w:type="character" w:customStyle="1" w:styleId="NewTag">
    <w:name w:val="NewTag"/>
    <w:uiPriority w:val="1"/>
    <w:qFormat/>
    <w:rsid w:val="00AE1A2B"/>
    <w:rPr>
      <w:rFonts w:ascii="Georgia" w:hAnsi="Georgia"/>
      <w:b/>
      <w:sz w:val="24"/>
    </w:rPr>
  </w:style>
  <w:style w:type="character" w:customStyle="1" w:styleId="searchtools-record-title">
    <w:name w:val="searchtools-record-title"/>
    <w:basedOn w:val="DefaultParagraphFont"/>
    <w:rsid w:val="00AE1A2B"/>
  </w:style>
  <w:style w:type="character" w:customStyle="1" w:styleId="HighlightedUnderline0">
    <w:name w:val="Highlighted Underline"/>
    <w:basedOn w:val="DefaultParagraphFont"/>
    <w:uiPriority w:val="1"/>
    <w:qFormat/>
    <w:rsid w:val="00AE1A2B"/>
    <w:rPr>
      <w:rFonts w:ascii="Arial Narrow" w:hAnsi="Arial Narrow"/>
      <w:b w:val="0"/>
      <w:sz w:val="22"/>
      <w:u w:val="single"/>
      <w:bdr w:val="none" w:sz="0" w:space="0" w:color="auto"/>
      <w:shd w:val="clear" w:color="auto" w:fill="C76361"/>
    </w:rPr>
  </w:style>
  <w:style w:type="character" w:customStyle="1" w:styleId="rightside">
    <w:name w:val="rightside"/>
    <w:rsid w:val="00AE1A2B"/>
  </w:style>
  <w:style w:type="character" w:customStyle="1" w:styleId="flourish">
    <w:name w:val="flourish"/>
    <w:rsid w:val="00AE1A2B"/>
  </w:style>
  <w:style w:type="character" w:customStyle="1" w:styleId="style150">
    <w:name w:val="style150"/>
    <w:rsid w:val="00AE1A2B"/>
  </w:style>
  <w:style w:type="character" w:customStyle="1" w:styleId="head">
    <w:name w:val="head"/>
    <w:rsid w:val="00AE1A2B"/>
  </w:style>
  <w:style w:type="character" w:customStyle="1" w:styleId="first-letter">
    <w:name w:val="first-letter"/>
    <w:rsid w:val="00AE1A2B"/>
  </w:style>
  <w:style w:type="character" w:customStyle="1" w:styleId="focusparagraph">
    <w:name w:val="focusparagraph"/>
    <w:rsid w:val="00AE1A2B"/>
  </w:style>
  <w:style w:type="character" w:customStyle="1" w:styleId="StyleUnderlineCharChar111pt">
    <w:name w:val="Style Underline Char Char1 + 11 pt"/>
    <w:rsid w:val="00AE1A2B"/>
    <w:rPr>
      <w:rFonts w:ascii="Times New Roman" w:hAnsi="Times New Roman"/>
      <w:sz w:val="20"/>
      <w:u w:val="single"/>
      <w:lang w:val="en-US" w:eastAsia="en-US" w:bidi="ar-SA"/>
    </w:rPr>
  </w:style>
  <w:style w:type="character" w:customStyle="1" w:styleId="CharChar31">
    <w:name w:val="Char Char31"/>
    <w:rsid w:val="00AE1A2B"/>
    <w:rPr>
      <w:rFonts w:cs="Arial"/>
      <w:b/>
      <w:bCs/>
      <w:szCs w:val="32"/>
      <w:lang w:val="en-US" w:eastAsia="en-US" w:bidi="ar-SA"/>
    </w:rPr>
  </w:style>
  <w:style w:type="character" w:customStyle="1" w:styleId="citationgenerated">
    <w:name w:val="citation generated"/>
    <w:rsid w:val="00AE1A2B"/>
  </w:style>
  <w:style w:type="character" w:customStyle="1" w:styleId="commentstext0">
    <w:name w:val="comments_text"/>
    <w:uiPriority w:val="99"/>
    <w:rsid w:val="00AE1A2B"/>
    <w:rPr>
      <w:rFonts w:cs="Times New Roman"/>
    </w:rPr>
  </w:style>
  <w:style w:type="paragraph" w:customStyle="1" w:styleId="CM25">
    <w:name w:val="CM25"/>
    <w:basedOn w:val="Default"/>
    <w:next w:val="Default"/>
    <w:qFormat/>
    <w:rsid w:val="00AE1A2B"/>
    <w:pPr>
      <w:spacing w:after="233" w:line="276" w:lineRule="auto"/>
    </w:pPr>
    <w:rPr>
      <w:rFonts w:ascii="Georgia" w:eastAsia="Calibri" w:hAnsi="Georgia"/>
      <w:color w:val="auto"/>
      <w:sz w:val="22"/>
    </w:rPr>
  </w:style>
  <w:style w:type="character" w:customStyle="1" w:styleId="FontStyle29">
    <w:name w:val="Font Style29"/>
    <w:uiPriority w:val="99"/>
    <w:rsid w:val="00AE1A2B"/>
    <w:rPr>
      <w:rFonts w:ascii="Arial" w:hAnsi="Arial" w:cs="Arial"/>
      <w:sz w:val="14"/>
      <w:szCs w:val="14"/>
    </w:rPr>
  </w:style>
  <w:style w:type="character" w:customStyle="1" w:styleId="A8">
    <w:name w:val="A8"/>
    <w:rsid w:val="00AE1A2B"/>
    <w:rPr>
      <w:color w:val="000000"/>
      <w:sz w:val="12"/>
      <w:szCs w:val="12"/>
    </w:rPr>
  </w:style>
  <w:style w:type="character" w:customStyle="1" w:styleId="apturelink">
    <w:name w:val="apturelink"/>
    <w:rsid w:val="00AE1A2B"/>
  </w:style>
  <w:style w:type="character" w:customStyle="1" w:styleId="apturelinkicon">
    <w:name w:val="apturelinkicon"/>
    <w:rsid w:val="00AE1A2B"/>
  </w:style>
  <w:style w:type="character" w:customStyle="1" w:styleId="titletxt">
    <w:name w:val="titletxt"/>
    <w:rsid w:val="00AE1A2B"/>
  </w:style>
  <w:style w:type="character" w:customStyle="1" w:styleId="colbcopy">
    <w:name w:val="colbcopy"/>
    <w:rsid w:val="00AE1A2B"/>
  </w:style>
  <w:style w:type="character" w:customStyle="1" w:styleId="hcard">
    <w:name w:val="hcard"/>
    <w:rsid w:val="00AE1A2B"/>
  </w:style>
  <w:style w:type="table" w:styleId="MediumGrid2">
    <w:name w:val="Medium Grid 2"/>
    <w:basedOn w:val="TableNormal"/>
    <w:uiPriority w:val="68"/>
    <w:rsid w:val="00AE1A2B"/>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AE1A2B"/>
    <w:rPr>
      <w:rFonts w:ascii="Courier" w:eastAsia="Cambria" w:hAnsi="Courier"/>
      <w:sz w:val="21"/>
      <w:szCs w:val="21"/>
    </w:rPr>
  </w:style>
  <w:style w:type="paragraph" w:customStyle="1" w:styleId="hotroute2">
    <w:name w:val="hotroute"/>
    <w:basedOn w:val="Normal"/>
    <w:qFormat/>
    <w:rsid w:val="00AE1A2B"/>
    <w:pPr>
      <w:spacing w:after="0" w:line="240" w:lineRule="auto"/>
      <w:ind w:left="288"/>
    </w:pPr>
  </w:style>
  <w:style w:type="paragraph" w:customStyle="1" w:styleId="DeleteAnalytics">
    <w:name w:val="Delete Analytics"/>
    <w:basedOn w:val="Heading4"/>
    <w:qFormat/>
    <w:rsid w:val="00AE1A2B"/>
    <w:pPr>
      <w:spacing w:before="200" w:line="240" w:lineRule="auto"/>
    </w:pPr>
    <w:rPr>
      <w:iCs/>
      <w:color w:val="800000"/>
      <w:sz w:val="22"/>
    </w:rPr>
  </w:style>
  <w:style w:type="paragraph" w:customStyle="1" w:styleId="ReallyFuckingSmall0">
    <w:name w:val="Really Fucking Small"/>
    <w:basedOn w:val="Normal"/>
    <w:link w:val="ReallyFuckingSmallChar0"/>
    <w:rsid w:val="00AE1A2B"/>
    <w:pPr>
      <w:spacing w:after="0" w:line="240" w:lineRule="auto"/>
      <w:ind w:left="144"/>
    </w:pPr>
    <w:rPr>
      <w:rFonts w:eastAsia="Times New Roman"/>
      <w:sz w:val="12"/>
    </w:rPr>
  </w:style>
  <w:style w:type="character" w:customStyle="1" w:styleId="ReallyFuckingSmallChar0">
    <w:name w:val="Really Fucking Small Char"/>
    <w:link w:val="ReallyFuckingSmall0"/>
    <w:rsid w:val="00AE1A2B"/>
    <w:rPr>
      <w:rFonts w:ascii="Calibri" w:eastAsia="Times New Roman" w:hAnsi="Calibri"/>
      <w:sz w:val="12"/>
    </w:rPr>
  </w:style>
  <w:style w:type="paragraph" w:customStyle="1" w:styleId="Boxempahsis">
    <w:name w:val="Box empahsis"/>
    <w:basedOn w:val="Normal"/>
    <w:link w:val="BoxempahsisChar"/>
    <w:qFormat/>
    <w:rsid w:val="00AE1A2B"/>
    <w:pPr>
      <w:spacing w:after="0" w:line="240" w:lineRule="auto"/>
    </w:pPr>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AE1A2B"/>
    <w:rPr>
      <w:rFonts w:ascii="Franklin Gothic Heavy" w:hAnsi="Franklin Gothic Heavy"/>
      <w:u w:val="single"/>
      <w:bdr w:val="single" w:sz="4" w:space="0" w:color="auto"/>
    </w:rPr>
  </w:style>
  <w:style w:type="character" w:customStyle="1" w:styleId="Qualified">
    <w:name w:val="Qualified"/>
    <w:rsid w:val="00AE1A2B"/>
    <w:rPr>
      <w:rFonts w:asciiTheme="majorHAnsi" w:hAnsiTheme="majorHAnsi"/>
      <w:b/>
      <w:bCs/>
      <w:sz w:val="16"/>
    </w:rPr>
  </w:style>
  <w:style w:type="character" w:customStyle="1" w:styleId="Underline-Highlighted-WFU">
    <w:name w:val="Underline-Highlighted-WFU"/>
    <w:basedOn w:val="DefaultParagraphFont"/>
    <w:uiPriority w:val="1"/>
    <w:qFormat/>
    <w:rsid w:val="00AE1A2B"/>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AE1A2B"/>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AE1A2B"/>
    <w:rPr>
      <w:rFonts w:ascii="Arial" w:eastAsia="Times New Roman" w:hAnsi="Arial" w:cs="Arial"/>
      <w:b/>
      <w:bCs/>
      <w:kern w:val="32"/>
      <w:sz w:val="28"/>
      <w:szCs w:val="32"/>
    </w:rPr>
  </w:style>
  <w:style w:type="character" w:customStyle="1" w:styleId="columntexthead">
    <w:name w:val="columntexthead"/>
    <w:rsid w:val="00AE1A2B"/>
  </w:style>
  <w:style w:type="character" w:customStyle="1" w:styleId="instruction">
    <w:name w:val="instruction"/>
    <w:rsid w:val="00AE1A2B"/>
  </w:style>
  <w:style w:type="character" w:customStyle="1" w:styleId="listpipe">
    <w:name w:val="listpipe"/>
    <w:rsid w:val="00AE1A2B"/>
  </w:style>
  <w:style w:type="character" w:customStyle="1" w:styleId="imagelink">
    <w:name w:val="imagelink"/>
    <w:rsid w:val="00AE1A2B"/>
  </w:style>
  <w:style w:type="character" w:customStyle="1" w:styleId="leadin">
    <w:name w:val="leadin"/>
    <w:rsid w:val="00AE1A2B"/>
  </w:style>
  <w:style w:type="character" w:customStyle="1" w:styleId="A4">
    <w:name w:val="A4"/>
    <w:uiPriority w:val="99"/>
    <w:rsid w:val="00AE1A2B"/>
    <w:rPr>
      <w:rFonts w:ascii="Baskerville" w:hAnsi="Baskerville" w:cs="Baskerville"/>
      <w:b/>
      <w:bCs/>
      <w:color w:val="000000"/>
      <w:sz w:val="22"/>
      <w:szCs w:val="22"/>
    </w:rPr>
  </w:style>
  <w:style w:type="character" w:customStyle="1" w:styleId="noticiabyline">
    <w:name w:val="noticia_byline"/>
    <w:rsid w:val="00AE1A2B"/>
  </w:style>
  <w:style w:type="character" w:customStyle="1" w:styleId="sep">
    <w:name w:val="sep"/>
    <w:rsid w:val="00AE1A2B"/>
  </w:style>
  <w:style w:type="character" w:customStyle="1" w:styleId="rightnowyahoo">
    <w:name w:val="right_now_yahoo"/>
    <w:rsid w:val="00AE1A2B"/>
  </w:style>
  <w:style w:type="character" w:customStyle="1" w:styleId="submittedmeta">
    <w:name w:val="submitted meta"/>
    <w:rsid w:val="00AE1A2B"/>
  </w:style>
  <w:style w:type="character" w:customStyle="1" w:styleId="A10">
    <w:name w:val="A10"/>
    <w:uiPriority w:val="99"/>
    <w:rsid w:val="00AE1A2B"/>
    <w:rPr>
      <w:color w:val="000000"/>
      <w:sz w:val="12"/>
      <w:szCs w:val="12"/>
    </w:rPr>
  </w:style>
  <w:style w:type="paragraph" w:customStyle="1" w:styleId="Pa7">
    <w:name w:val="Pa7"/>
    <w:basedOn w:val="Default"/>
    <w:next w:val="Default"/>
    <w:uiPriority w:val="99"/>
    <w:qFormat/>
    <w:rsid w:val="00AE1A2B"/>
    <w:pPr>
      <w:spacing w:before="280" w:line="221" w:lineRule="atLeast"/>
    </w:pPr>
    <w:rPr>
      <w:rFonts w:ascii="Baskerville" w:eastAsia="Times New Roman" w:hAnsi="Baskerville"/>
      <w:color w:val="auto"/>
    </w:rPr>
  </w:style>
  <w:style w:type="character" w:customStyle="1" w:styleId="AAAunderline">
    <w:name w:val="AAAunderline"/>
    <w:qFormat/>
    <w:rsid w:val="00AE1A2B"/>
    <w:rPr>
      <w:b/>
      <w:u w:val="single"/>
    </w:rPr>
  </w:style>
  <w:style w:type="paragraph" w:customStyle="1" w:styleId="IndexHeader">
    <w:name w:val="Index Header"/>
    <w:basedOn w:val="Normal"/>
    <w:rsid w:val="00AE1A2B"/>
    <w:pPr>
      <w:spacing w:after="0" w:line="240" w:lineRule="auto"/>
      <w:ind w:left="-720"/>
      <w:outlineLvl w:val="0"/>
    </w:pPr>
    <w:rPr>
      <w:rFonts w:eastAsia="Times New Roman"/>
      <w:b/>
      <w:bCs/>
      <w:sz w:val="36"/>
      <w:szCs w:val="20"/>
    </w:rPr>
  </w:style>
  <w:style w:type="character" w:customStyle="1" w:styleId="IndexHeaderChar">
    <w:name w:val="Index Header Char"/>
    <w:rsid w:val="00AE1A2B"/>
    <w:rPr>
      <w:rFonts w:ascii="Times New Roman" w:eastAsia="Times New Roman" w:hAnsi="Times New Roman"/>
      <w:b/>
      <w:bCs/>
      <w:sz w:val="36"/>
    </w:rPr>
  </w:style>
  <w:style w:type="paragraph" w:customStyle="1" w:styleId="CardRead">
    <w:name w:val="Card_Read"/>
    <w:basedOn w:val="Normal"/>
    <w:rsid w:val="00AE1A2B"/>
    <w:pPr>
      <w:spacing w:after="0" w:line="240" w:lineRule="auto"/>
    </w:pPr>
    <w:rPr>
      <w:rFonts w:ascii="Times" w:eastAsia="Times" w:hAnsi="Times"/>
      <w:szCs w:val="20"/>
    </w:rPr>
  </w:style>
  <w:style w:type="paragraph" w:customStyle="1" w:styleId="CardNU">
    <w:name w:val="CardNU"/>
    <w:basedOn w:val="Normal"/>
    <w:rsid w:val="00AE1A2B"/>
    <w:pPr>
      <w:spacing w:after="0" w:line="240" w:lineRule="auto"/>
    </w:pPr>
    <w:rPr>
      <w:rFonts w:ascii="Times" w:eastAsia="Times" w:hAnsi="Times"/>
      <w:sz w:val="14"/>
      <w:szCs w:val="20"/>
    </w:rPr>
  </w:style>
  <w:style w:type="paragraph" w:customStyle="1" w:styleId="StyleHeading310pt">
    <w:name w:val="Style Heading 3 + 10 pt"/>
    <w:basedOn w:val="Heading3"/>
    <w:rsid w:val="00AE1A2B"/>
    <w:pPr>
      <w:keepLines w:val="0"/>
      <w:pageBreakBefore w:val="0"/>
      <w:spacing w:before="200" w:line="240" w:lineRule="auto"/>
      <w:ind w:left="576"/>
      <w:jc w:val="left"/>
    </w:pPr>
    <w:rPr>
      <w:rFonts w:eastAsia="Times New Roman" w:cs="Arial"/>
      <w:b w:val="0"/>
      <w:bCs w:val="0"/>
      <w:sz w:val="20"/>
      <w:szCs w:val="26"/>
      <w:u w:val="none"/>
    </w:rPr>
  </w:style>
  <w:style w:type="character" w:customStyle="1" w:styleId="StyleHeading310ptChar">
    <w:name w:val="Style Heading 3 + 10 pt Char"/>
    <w:rsid w:val="00AE1A2B"/>
    <w:rPr>
      <w:rFonts w:ascii="Times New Roman" w:eastAsia="Times New Roman" w:hAnsi="Times New Roman" w:cs="Arial"/>
      <w:b/>
      <w:bCs/>
      <w:sz w:val="26"/>
      <w:szCs w:val="26"/>
    </w:rPr>
  </w:style>
  <w:style w:type="paragraph" w:customStyle="1" w:styleId="Style30">
    <w:name w:val="Style 3"/>
    <w:basedOn w:val="Normal"/>
    <w:rsid w:val="00AE1A2B"/>
    <w:pPr>
      <w:autoSpaceDE w:val="0"/>
      <w:autoSpaceDN w:val="0"/>
      <w:spacing w:after="0" w:line="326" w:lineRule="auto"/>
      <w:ind w:firstLine="216"/>
      <w:jc w:val="both"/>
    </w:pPr>
    <w:rPr>
      <w:rFonts w:eastAsia="Times New Roman"/>
      <w:sz w:val="6"/>
      <w:szCs w:val="6"/>
    </w:rPr>
  </w:style>
  <w:style w:type="character" w:customStyle="1" w:styleId="BoldUnderlineChar10">
    <w:name w:val="BoldUnderline Char1"/>
    <w:rsid w:val="00AE1A2B"/>
    <w:rPr>
      <w:b/>
      <w:sz w:val="22"/>
      <w:szCs w:val="24"/>
      <w:u w:val="single"/>
      <w:lang w:val="en-US" w:eastAsia="en-US" w:bidi="ar-SA"/>
    </w:rPr>
  </w:style>
  <w:style w:type="paragraph" w:customStyle="1" w:styleId="CardText-NotUnderlined">
    <w:name w:val="Card Text - Not Underlined"/>
    <w:basedOn w:val="Normal"/>
    <w:rsid w:val="00AE1A2B"/>
    <w:pPr>
      <w:spacing w:after="60" w:line="240" w:lineRule="auto"/>
    </w:pPr>
    <w:rPr>
      <w:rFonts w:eastAsia="Times New Roman"/>
      <w:sz w:val="18"/>
    </w:rPr>
  </w:style>
  <w:style w:type="paragraph" w:customStyle="1" w:styleId="OmniPage8">
    <w:name w:val="OmniPage #8"/>
    <w:basedOn w:val="Normal"/>
    <w:rsid w:val="00AE1A2B"/>
    <w:pPr>
      <w:spacing w:after="0" w:line="240" w:lineRule="auto"/>
    </w:pPr>
    <w:rPr>
      <w:rFonts w:eastAsia="Times New Roman"/>
      <w:color w:val="000000"/>
      <w:sz w:val="20"/>
      <w:szCs w:val="20"/>
    </w:rPr>
  </w:style>
  <w:style w:type="paragraph" w:customStyle="1" w:styleId="OmniPage2">
    <w:name w:val="OmniPage #2"/>
    <w:basedOn w:val="Normal"/>
    <w:rsid w:val="00AE1A2B"/>
    <w:pPr>
      <w:spacing w:after="0" w:line="240" w:lineRule="auto"/>
    </w:pPr>
    <w:rPr>
      <w:rFonts w:eastAsia="Times New Roman"/>
      <w:color w:val="000000"/>
      <w:sz w:val="20"/>
      <w:szCs w:val="20"/>
    </w:rPr>
  </w:style>
  <w:style w:type="paragraph" w:customStyle="1" w:styleId="OmniPage6">
    <w:name w:val="OmniPage #6"/>
    <w:basedOn w:val="Normal"/>
    <w:rsid w:val="00AE1A2B"/>
    <w:pPr>
      <w:spacing w:after="0" w:line="240" w:lineRule="auto"/>
    </w:pPr>
    <w:rPr>
      <w:rFonts w:eastAsia="Times New Roman"/>
      <w:color w:val="000000"/>
      <w:sz w:val="20"/>
      <w:szCs w:val="20"/>
    </w:rPr>
  </w:style>
  <w:style w:type="paragraph" w:customStyle="1" w:styleId="OmniPage7">
    <w:name w:val="OmniPage #7"/>
    <w:basedOn w:val="Normal"/>
    <w:rsid w:val="00AE1A2B"/>
    <w:pPr>
      <w:spacing w:after="0" w:line="240" w:lineRule="auto"/>
    </w:pPr>
    <w:rPr>
      <w:rFonts w:eastAsia="Times New Roman"/>
      <w:color w:val="000000"/>
      <w:sz w:val="20"/>
      <w:szCs w:val="20"/>
    </w:rPr>
  </w:style>
  <w:style w:type="paragraph" w:customStyle="1" w:styleId="OmniPage11">
    <w:name w:val="OmniPage #11"/>
    <w:basedOn w:val="Normal"/>
    <w:rsid w:val="00AE1A2B"/>
    <w:pPr>
      <w:spacing w:after="0" w:line="240" w:lineRule="auto"/>
    </w:pPr>
    <w:rPr>
      <w:rFonts w:eastAsia="Times New Roman"/>
      <w:color w:val="000000"/>
      <w:sz w:val="20"/>
      <w:szCs w:val="20"/>
    </w:rPr>
  </w:style>
  <w:style w:type="paragraph" w:customStyle="1" w:styleId="OmniPage12">
    <w:name w:val="OmniPage #12"/>
    <w:basedOn w:val="Normal"/>
    <w:rsid w:val="00AE1A2B"/>
    <w:pPr>
      <w:spacing w:after="0" w:line="240" w:lineRule="auto"/>
    </w:pPr>
    <w:rPr>
      <w:rFonts w:eastAsia="Times New Roman"/>
      <w:color w:val="000000"/>
      <w:sz w:val="20"/>
      <w:szCs w:val="20"/>
    </w:rPr>
  </w:style>
  <w:style w:type="paragraph" w:customStyle="1" w:styleId="OmniPage13">
    <w:name w:val="OmniPage #13"/>
    <w:basedOn w:val="Normal"/>
    <w:rsid w:val="00AE1A2B"/>
    <w:pPr>
      <w:spacing w:after="0" w:line="240" w:lineRule="auto"/>
    </w:pPr>
    <w:rPr>
      <w:rFonts w:eastAsia="Times New Roman"/>
      <w:color w:val="000000"/>
      <w:sz w:val="20"/>
      <w:szCs w:val="20"/>
    </w:rPr>
  </w:style>
  <w:style w:type="paragraph" w:customStyle="1" w:styleId="OmniPage14">
    <w:name w:val="OmniPage #14"/>
    <w:basedOn w:val="Normal"/>
    <w:rsid w:val="00AE1A2B"/>
    <w:pPr>
      <w:spacing w:after="0" w:line="240" w:lineRule="auto"/>
    </w:pPr>
    <w:rPr>
      <w:rFonts w:eastAsia="Times New Roman"/>
      <w:color w:val="000000"/>
      <w:sz w:val="20"/>
      <w:szCs w:val="20"/>
    </w:rPr>
  </w:style>
  <w:style w:type="paragraph" w:customStyle="1" w:styleId="OmniPage15">
    <w:name w:val="OmniPage #15"/>
    <w:basedOn w:val="Normal"/>
    <w:rsid w:val="00AE1A2B"/>
    <w:pPr>
      <w:spacing w:after="0" w:line="240" w:lineRule="auto"/>
    </w:pPr>
    <w:rPr>
      <w:rFonts w:eastAsia="Times New Roman"/>
      <w:color w:val="000000"/>
      <w:sz w:val="20"/>
      <w:szCs w:val="20"/>
    </w:rPr>
  </w:style>
  <w:style w:type="paragraph" w:customStyle="1" w:styleId="OmniPage17">
    <w:name w:val="OmniPage #17"/>
    <w:basedOn w:val="Normal"/>
    <w:rsid w:val="00AE1A2B"/>
    <w:pPr>
      <w:spacing w:after="0" w:line="240" w:lineRule="auto"/>
    </w:pPr>
    <w:rPr>
      <w:rFonts w:eastAsia="Times New Roman"/>
      <w:color w:val="000000"/>
      <w:sz w:val="20"/>
      <w:szCs w:val="20"/>
    </w:rPr>
  </w:style>
  <w:style w:type="paragraph" w:customStyle="1" w:styleId="OmniPage19">
    <w:name w:val="OmniPage #19"/>
    <w:basedOn w:val="Normal"/>
    <w:rsid w:val="00AE1A2B"/>
    <w:pPr>
      <w:spacing w:after="0" w:line="240" w:lineRule="auto"/>
    </w:pPr>
    <w:rPr>
      <w:rFonts w:eastAsia="Times New Roman"/>
      <w:color w:val="000000"/>
      <w:sz w:val="20"/>
      <w:szCs w:val="20"/>
    </w:rPr>
  </w:style>
  <w:style w:type="paragraph" w:customStyle="1" w:styleId="OmniPage20">
    <w:name w:val="OmniPage #20"/>
    <w:basedOn w:val="Normal"/>
    <w:rsid w:val="00AE1A2B"/>
    <w:pPr>
      <w:spacing w:after="0" w:line="240" w:lineRule="auto"/>
    </w:pPr>
    <w:rPr>
      <w:rFonts w:eastAsia="Times New Roman"/>
      <w:color w:val="000000"/>
      <w:sz w:val="20"/>
      <w:szCs w:val="20"/>
    </w:rPr>
  </w:style>
  <w:style w:type="paragraph" w:customStyle="1" w:styleId="OmniPage21">
    <w:name w:val="OmniPage #21"/>
    <w:basedOn w:val="Normal"/>
    <w:rsid w:val="00AE1A2B"/>
    <w:pPr>
      <w:spacing w:after="0" w:line="240" w:lineRule="auto"/>
    </w:pPr>
    <w:rPr>
      <w:rFonts w:eastAsia="Times New Roman"/>
      <w:color w:val="000000"/>
      <w:sz w:val="20"/>
      <w:szCs w:val="20"/>
    </w:rPr>
  </w:style>
  <w:style w:type="paragraph" w:customStyle="1" w:styleId="OmniPage22">
    <w:name w:val="OmniPage #22"/>
    <w:basedOn w:val="Normal"/>
    <w:rsid w:val="00AE1A2B"/>
    <w:pPr>
      <w:spacing w:after="0" w:line="240" w:lineRule="auto"/>
    </w:pPr>
    <w:rPr>
      <w:rFonts w:eastAsia="Times New Roman"/>
      <w:color w:val="000000"/>
      <w:sz w:val="20"/>
      <w:szCs w:val="20"/>
    </w:rPr>
  </w:style>
  <w:style w:type="paragraph" w:customStyle="1" w:styleId="OmniPage25">
    <w:name w:val="OmniPage #25"/>
    <w:basedOn w:val="Normal"/>
    <w:rsid w:val="00AE1A2B"/>
    <w:pPr>
      <w:spacing w:after="0" w:line="240" w:lineRule="auto"/>
    </w:pPr>
    <w:rPr>
      <w:rFonts w:eastAsia="Times New Roman"/>
      <w:color w:val="000000"/>
      <w:sz w:val="20"/>
      <w:szCs w:val="20"/>
    </w:rPr>
  </w:style>
  <w:style w:type="paragraph" w:customStyle="1" w:styleId="OmniPage18">
    <w:name w:val="OmniPage #18"/>
    <w:basedOn w:val="Normal"/>
    <w:rsid w:val="00AE1A2B"/>
    <w:pPr>
      <w:spacing w:after="0" w:line="240" w:lineRule="auto"/>
    </w:pPr>
    <w:rPr>
      <w:rFonts w:eastAsia="Times New Roman"/>
      <w:color w:val="000000"/>
      <w:sz w:val="20"/>
      <w:szCs w:val="20"/>
    </w:rPr>
  </w:style>
  <w:style w:type="paragraph" w:customStyle="1" w:styleId="OmniPage26">
    <w:name w:val="OmniPage #26"/>
    <w:basedOn w:val="Normal"/>
    <w:rsid w:val="00AE1A2B"/>
    <w:pPr>
      <w:spacing w:after="0" w:line="240" w:lineRule="auto"/>
    </w:pPr>
    <w:rPr>
      <w:rFonts w:eastAsia="Times New Roman"/>
      <w:color w:val="000000"/>
      <w:sz w:val="20"/>
      <w:szCs w:val="20"/>
    </w:rPr>
  </w:style>
  <w:style w:type="character" w:customStyle="1" w:styleId="iagsheaderlarge">
    <w:name w:val="iags_header_large"/>
    <w:rsid w:val="00AE1A2B"/>
  </w:style>
  <w:style w:type="paragraph" w:customStyle="1" w:styleId="OmniPage9">
    <w:name w:val="OmniPage #9"/>
    <w:basedOn w:val="Normal"/>
    <w:rsid w:val="00AE1A2B"/>
    <w:pPr>
      <w:spacing w:after="0" w:line="240" w:lineRule="auto"/>
    </w:pPr>
    <w:rPr>
      <w:rFonts w:eastAsia="Times New Roman"/>
      <w:color w:val="000000"/>
      <w:sz w:val="20"/>
      <w:szCs w:val="20"/>
    </w:rPr>
  </w:style>
  <w:style w:type="paragraph" w:customStyle="1" w:styleId="OmniPage5">
    <w:name w:val="OmniPage #5"/>
    <w:basedOn w:val="Normal"/>
    <w:rsid w:val="00AE1A2B"/>
    <w:pPr>
      <w:spacing w:after="0" w:line="240" w:lineRule="auto"/>
    </w:pPr>
    <w:rPr>
      <w:rFonts w:eastAsia="Times New Roman"/>
      <w:color w:val="000000"/>
      <w:sz w:val="20"/>
      <w:szCs w:val="20"/>
    </w:rPr>
  </w:style>
  <w:style w:type="character" w:customStyle="1" w:styleId="style12char0">
    <w:name w:val="style12char"/>
    <w:rsid w:val="00AE1A2B"/>
  </w:style>
  <w:style w:type="character" w:customStyle="1" w:styleId="charchar2">
    <w:name w:val="charchar2"/>
    <w:rsid w:val="00AE1A2B"/>
  </w:style>
  <w:style w:type="character" w:customStyle="1" w:styleId="style11char0">
    <w:name w:val="style11char"/>
    <w:rsid w:val="00AE1A2B"/>
  </w:style>
  <w:style w:type="paragraph" w:customStyle="1" w:styleId="CitesandCardText">
    <w:name w:val="Cites and Card Text"/>
    <w:basedOn w:val="Normal"/>
    <w:rsid w:val="00AE1A2B"/>
    <w:pPr>
      <w:spacing w:after="0" w:line="240" w:lineRule="auto"/>
    </w:pPr>
    <w:rPr>
      <w:rFonts w:eastAsia="Times New Roman"/>
      <w:sz w:val="20"/>
    </w:rPr>
  </w:style>
  <w:style w:type="paragraph" w:styleId="List2">
    <w:name w:val="List 2"/>
    <w:basedOn w:val="Default"/>
    <w:next w:val="Default"/>
    <w:rsid w:val="00AE1A2B"/>
    <w:rPr>
      <w:rFonts w:eastAsia="Times New Roman"/>
      <w:color w:val="auto"/>
    </w:rPr>
  </w:style>
  <w:style w:type="paragraph" w:customStyle="1" w:styleId="Style16">
    <w:name w:val="Style 16"/>
    <w:basedOn w:val="Normal"/>
    <w:rsid w:val="00AE1A2B"/>
    <w:pPr>
      <w:autoSpaceDE w:val="0"/>
      <w:autoSpaceDN w:val="0"/>
      <w:adjustRightInd w:val="0"/>
      <w:spacing w:after="0" w:line="240" w:lineRule="auto"/>
    </w:pPr>
    <w:rPr>
      <w:rFonts w:eastAsia="Times New Roman"/>
      <w:sz w:val="24"/>
    </w:rPr>
  </w:style>
  <w:style w:type="paragraph" w:customStyle="1" w:styleId="smalltext2">
    <w:name w:val="smalltext"/>
    <w:basedOn w:val="Normal"/>
    <w:link w:val="smalltextChar0"/>
    <w:rsid w:val="00AE1A2B"/>
    <w:pPr>
      <w:spacing w:after="0" w:line="240" w:lineRule="auto"/>
    </w:pPr>
    <w:rPr>
      <w:rFonts w:eastAsia="Times New Roman"/>
    </w:rPr>
  </w:style>
  <w:style w:type="character" w:customStyle="1" w:styleId="smalltextChar0">
    <w:name w:val="smalltext Char"/>
    <w:link w:val="smalltext2"/>
    <w:rsid w:val="00AE1A2B"/>
    <w:rPr>
      <w:rFonts w:ascii="Calibri" w:eastAsia="Times New Roman" w:hAnsi="Calibri"/>
      <w:sz w:val="22"/>
    </w:rPr>
  </w:style>
  <w:style w:type="paragraph" w:customStyle="1" w:styleId="StyleJustifiedFirstline1cmAfter6ptLinespacing1">
    <w:name w:val="Style Justified First line:  1 cm After:  6 pt Line spacing:  1...."/>
    <w:basedOn w:val="Default"/>
    <w:next w:val="Default"/>
    <w:rsid w:val="00AE1A2B"/>
    <w:pPr>
      <w:spacing w:after="120"/>
    </w:pPr>
    <w:rPr>
      <w:rFonts w:eastAsia="Times New Roman"/>
      <w:color w:val="auto"/>
    </w:rPr>
  </w:style>
  <w:style w:type="paragraph" w:customStyle="1" w:styleId="headingChar">
    <w:name w:val="heading Char"/>
    <w:basedOn w:val="Normal"/>
    <w:rsid w:val="00AE1A2B"/>
    <w:pPr>
      <w:spacing w:after="0" w:line="240" w:lineRule="auto"/>
      <w:jc w:val="center"/>
    </w:pPr>
    <w:rPr>
      <w:rFonts w:ascii="Arial Black" w:eastAsia="Times New Roman" w:hAnsi="Arial Black"/>
      <w:b/>
      <w:sz w:val="36"/>
      <w:u w:val="single"/>
    </w:rPr>
  </w:style>
  <w:style w:type="character" w:customStyle="1" w:styleId="boldunderlineCharChar0">
    <w:name w:val="boldunderline Char Char"/>
    <w:rsid w:val="00AE1A2B"/>
    <w:rPr>
      <w:b/>
      <w:sz w:val="22"/>
      <w:szCs w:val="24"/>
      <w:u w:val="single"/>
      <w:lang w:val="en-US" w:eastAsia="en-US" w:bidi="ar-SA"/>
    </w:rPr>
  </w:style>
  <w:style w:type="paragraph" w:customStyle="1" w:styleId="Bullets-squares">
    <w:name w:val="Bullets - squares"/>
    <w:basedOn w:val="Normal"/>
    <w:next w:val="Normal"/>
    <w:rsid w:val="00AE1A2B"/>
    <w:pPr>
      <w:numPr>
        <w:numId w:val="16"/>
      </w:numPr>
      <w:overflowPunct w:val="0"/>
      <w:autoSpaceDE w:val="0"/>
      <w:autoSpaceDN w:val="0"/>
      <w:adjustRightInd w:val="0"/>
      <w:spacing w:after="0" w:line="240" w:lineRule="auto"/>
      <w:jc w:val="both"/>
      <w:textAlignment w:val="baseline"/>
    </w:pPr>
    <w:rPr>
      <w:rFonts w:eastAsia="Times New Roman"/>
      <w:lang w:val="en-GB"/>
    </w:rPr>
  </w:style>
  <w:style w:type="paragraph" w:customStyle="1" w:styleId="UnderlineText">
    <w:name w:val="Underline Text"/>
    <w:basedOn w:val="Normal"/>
    <w:link w:val="UnderlineTextChar"/>
    <w:qFormat/>
    <w:rsid w:val="00AE1A2B"/>
    <w:pPr>
      <w:spacing w:after="0" w:line="240" w:lineRule="auto"/>
      <w:ind w:left="288"/>
    </w:pPr>
    <w:rPr>
      <w:rFonts w:asciiTheme="minorHAnsi" w:hAnsiTheme="minorHAnsi"/>
      <w:sz w:val="24"/>
      <w:u w:val="single"/>
    </w:rPr>
  </w:style>
  <w:style w:type="paragraph" w:customStyle="1" w:styleId="Size8">
    <w:name w:val="Size 8"/>
    <w:link w:val="Size8Char"/>
    <w:rsid w:val="00AE1A2B"/>
    <w:rPr>
      <w:rFonts w:ascii="Times New Roman" w:eastAsia="Times New Roman" w:hAnsi="Times New Roman" w:cs="Times New Roman"/>
      <w:sz w:val="16"/>
      <w:szCs w:val="22"/>
    </w:rPr>
  </w:style>
  <w:style w:type="character" w:customStyle="1" w:styleId="Size8Char">
    <w:name w:val="Size 8 Char"/>
    <w:link w:val="Size8"/>
    <w:rsid w:val="00AE1A2B"/>
    <w:rPr>
      <w:rFonts w:ascii="Times New Roman" w:eastAsia="Times New Roman" w:hAnsi="Times New Roman" w:cs="Times New Roman"/>
      <w:sz w:val="16"/>
      <w:szCs w:val="22"/>
    </w:rPr>
  </w:style>
  <w:style w:type="paragraph" w:customStyle="1" w:styleId="RegularCite">
    <w:name w:val="Regular Cite"/>
    <w:qFormat/>
    <w:rsid w:val="00AE1A2B"/>
    <w:rPr>
      <w:rFonts w:ascii="Times New Roman" w:eastAsia="Times New Roman" w:hAnsi="Times New Roman" w:cs="Times New Roman"/>
      <w:sz w:val="20"/>
      <w:szCs w:val="22"/>
    </w:rPr>
  </w:style>
  <w:style w:type="character" w:customStyle="1" w:styleId="eudoraheader">
    <w:name w:val="eudoraheader"/>
    <w:rsid w:val="00AE1A2B"/>
  </w:style>
  <w:style w:type="character" w:customStyle="1" w:styleId="emailstyle26">
    <w:name w:val="emailstyle26"/>
    <w:rsid w:val="00AE1A2B"/>
  </w:style>
  <w:style w:type="paragraph" w:customStyle="1" w:styleId="context">
    <w:name w:val="context"/>
    <w:basedOn w:val="Normal"/>
    <w:rsid w:val="00AE1A2B"/>
    <w:pPr>
      <w:spacing w:before="100" w:beforeAutospacing="1" w:after="100" w:afterAutospacing="1" w:line="240" w:lineRule="auto"/>
    </w:pPr>
    <w:rPr>
      <w:rFonts w:eastAsia="Times New Roman"/>
      <w:sz w:val="24"/>
    </w:rPr>
  </w:style>
  <w:style w:type="character" w:customStyle="1" w:styleId="newstitle1">
    <w:name w:val="newstitle1"/>
    <w:rsid w:val="00AE1A2B"/>
  </w:style>
  <w:style w:type="character" w:customStyle="1" w:styleId="dateline">
    <w:name w:val="dateline"/>
    <w:rsid w:val="00AE1A2B"/>
  </w:style>
  <w:style w:type="character" w:customStyle="1" w:styleId="sendtofriend">
    <w:name w:val="sendtofriend"/>
    <w:rsid w:val="00AE1A2B"/>
  </w:style>
  <w:style w:type="character" w:customStyle="1" w:styleId="pagetype">
    <w:name w:val="pagetype"/>
    <w:rsid w:val="00AE1A2B"/>
  </w:style>
  <w:style w:type="character" w:customStyle="1" w:styleId="byl">
    <w:name w:val="byl"/>
    <w:rsid w:val="00AE1A2B"/>
  </w:style>
  <w:style w:type="character" w:customStyle="1" w:styleId="byd">
    <w:name w:val="byd"/>
    <w:rsid w:val="00AE1A2B"/>
  </w:style>
  <w:style w:type="paragraph" w:customStyle="1" w:styleId="Size6">
    <w:name w:val="Size 6"/>
    <w:link w:val="Size6Char"/>
    <w:qFormat/>
    <w:rsid w:val="00AE1A2B"/>
    <w:rPr>
      <w:rFonts w:ascii="Times New Roman" w:eastAsia="Times New Roman" w:hAnsi="Times New Roman" w:cs="Times New Roman"/>
      <w:sz w:val="16"/>
      <w:szCs w:val="22"/>
    </w:rPr>
  </w:style>
  <w:style w:type="character" w:customStyle="1" w:styleId="Size6Char">
    <w:name w:val="Size 6 Char"/>
    <w:link w:val="Size6"/>
    <w:rsid w:val="00AE1A2B"/>
    <w:rPr>
      <w:rFonts w:ascii="Times New Roman" w:eastAsia="Times New Roman" w:hAnsi="Times New Roman" w:cs="Times New Roman"/>
      <w:sz w:val="16"/>
      <w:szCs w:val="22"/>
    </w:rPr>
  </w:style>
  <w:style w:type="character" w:customStyle="1" w:styleId="underliningchar0">
    <w:name w:val="underliningchar"/>
    <w:rsid w:val="00AE1A2B"/>
  </w:style>
  <w:style w:type="paragraph" w:customStyle="1" w:styleId="TxBrp11">
    <w:name w:val="TxBr_p11"/>
    <w:basedOn w:val="Normal"/>
    <w:rsid w:val="00AE1A2B"/>
    <w:pPr>
      <w:tabs>
        <w:tab w:val="left" w:pos="204"/>
      </w:tabs>
      <w:autoSpaceDE w:val="0"/>
      <w:autoSpaceDN w:val="0"/>
      <w:adjustRightInd w:val="0"/>
      <w:spacing w:after="0" w:line="240" w:lineRule="atLeast"/>
      <w:jc w:val="both"/>
    </w:pPr>
    <w:rPr>
      <w:rFonts w:eastAsia="Times New Roman"/>
      <w:sz w:val="24"/>
    </w:rPr>
  </w:style>
  <w:style w:type="paragraph" w:customStyle="1" w:styleId="TxBrp15">
    <w:name w:val="TxBr_p15"/>
    <w:basedOn w:val="Normal"/>
    <w:rsid w:val="00AE1A2B"/>
    <w:pPr>
      <w:tabs>
        <w:tab w:val="left" w:pos="1661"/>
      </w:tabs>
      <w:autoSpaceDE w:val="0"/>
      <w:autoSpaceDN w:val="0"/>
      <w:adjustRightInd w:val="0"/>
      <w:spacing w:after="0" w:line="300" w:lineRule="atLeast"/>
      <w:ind w:left="1282"/>
      <w:jc w:val="both"/>
    </w:pPr>
    <w:rPr>
      <w:rFonts w:eastAsia="Times New Roman"/>
      <w:sz w:val="24"/>
    </w:rPr>
  </w:style>
  <w:style w:type="paragraph" w:customStyle="1" w:styleId="TxBrp16">
    <w:name w:val="TxBr_p16"/>
    <w:basedOn w:val="Normal"/>
    <w:rsid w:val="00AE1A2B"/>
    <w:pPr>
      <w:tabs>
        <w:tab w:val="left" w:pos="1882"/>
      </w:tabs>
      <w:autoSpaceDE w:val="0"/>
      <w:autoSpaceDN w:val="0"/>
      <w:adjustRightInd w:val="0"/>
      <w:spacing w:after="0" w:line="300" w:lineRule="atLeast"/>
      <w:ind w:left="1661" w:firstLine="222"/>
      <w:jc w:val="both"/>
    </w:pPr>
    <w:rPr>
      <w:rFonts w:eastAsia="Times New Roman"/>
      <w:sz w:val="24"/>
    </w:rPr>
  </w:style>
  <w:style w:type="paragraph" w:customStyle="1" w:styleId="TxBrp7">
    <w:name w:val="TxBr_p7"/>
    <w:basedOn w:val="Normal"/>
    <w:rsid w:val="00AE1A2B"/>
    <w:pPr>
      <w:tabs>
        <w:tab w:val="left" w:pos="204"/>
      </w:tabs>
      <w:autoSpaceDE w:val="0"/>
      <w:autoSpaceDN w:val="0"/>
      <w:adjustRightInd w:val="0"/>
      <w:spacing w:after="0" w:line="300" w:lineRule="atLeast"/>
      <w:jc w:val="both"/>
    </w:pPr>
    <w:rPr>
      <w:rFonts w:eastAsia="Times New Roman"/>
      <w:sz w:val="24"/>
    </w:rPr>
  </w:style>
  <w:style w:type="paragraph" w:customStyle="1" w:styleId="TxBrp3">
    <w:name w:val="TxBr_p3"/>
    <w:basedOn w:val="Normal"/>
    <w:rsid w:val="00AE1A2B"/>
    <w:pPr>
      <w:tabs>
        <w:tab w:val="left" w:pos="1581"/>
      </w:tabs>
      <w:autoSpaceDE w:val="0"/>
      <w:autoSpaceDN w:val="0"/>
      <w:adjustRightInd w:val="0"/>
      <w:spacing w:after="0" w:line="300" w:lineRule="atLeast"/>
      <w:ind w:left="1203"/>
      <w:jc w:val="both"/>
    </w:pPr>
    <w:rPr>
      <w:rFonts w:eastAsia="Times New Roman"/>
      <w:sz w:val="24"/>
    </w:rPr>
  </w:style>
  <w:style w:type="paragraph" w:customStyle="1" w:styleId="TxBrp4">
    <w:name w:val="TxBr_p4"/>
    <w:basedOn w:val="Normal"/>
    <w:rsid w:val="00AE1A2B"/>
    <w:pPr>
      <w:tabs>
        <w:tab w:val="left" w:pos="1371"/>
      </w:tabs>
      <w:autoSpaceDE w:val="0"/>
      <w:autoSpaceDN w:val="0"/>
      <w:adjustRightInd w:val="0"/>
      <w:spacing w:after="0" w:line="240" w:lineRule="atLeast"/>
      <w:ind w:left="993"/>
      <w:jc w:val="both"/>
    </w:pPr>
    <w:rPr>
      <w:rFonts w:eastAsia="Times New Roman"/>
      <w:sz w:val="24"/>
    </w:rPr>
  </w:style>
  <w:style w:type="paragraph" w:customStyle="1" w:styleId="TxBrp6">
    <w:name w:val="TxBr_p6"/>
    <w:basedOn w:val="Normal"/>
    <w:rsid w:val="00AE1A2B"/>
    <w:pPr>
      <w:tabs>
        <w:tab w:val="left" w:pos="204"/>
      </w:tabs>
      <w:autoSpaceDE w:val="0"/>
      <w:autoSpaceDN w:val="0"/>
      <w:adjustRightInd w:val="0"/>
      <w:spacing w:after="0" w:line="300" w:lineRule="atLeast"/>
    </w:pPr>
    <w:rPr>
      <w:rFonts w:eastAsia="Times New Roman"/>
      <w:sz w:val="24"/>
    </w:rPr>
  </w:style>
  <w:style w:type="paragraph" w:customStyle="1" w:styleId="TxBrp5">
    <w:name w:val="TxBr_p5"/>
    <w:basedOn w:val="Normal"/>
    <w:rsid w:val="00AE1A2B"/>
    <w:pPr>
      <w:tabs>
        <w:tab w:val="left" w:pos="255"/>
      </w:tabs>
      <w:autoSpaceDE w:val="0"/>
      <w:autoSpaceDN w:val="0"/>
      <w:adjustRightInd w:val="0"/>
      <w:spacing w:after="0" w:line="300" w:lineRule="atLeast"/>
      <w:ind w:firstLine="255"/>
      <w:jc w:val="both"/>
    </w:pPr>
    <w:rPr>
      <w:rFonts w:eastAsia="Times New Roman"/>
      <w:sz w:val="24"/>
    </w:rPr>
  </w:style>
  <w:style w:type="paragraph" w:customStyle="1" w:styleId="TxBrp27">
    <w:name w:val="TxBr_p27"/>
    <w:basedOn w:val="Normal"/>
    <w:rsid w:val="00AE1A2B"/>
    <w:pPr>
      <w:tabs>
        <w:tab w:val="left" w:pos="204"/>
      </w:tabs>
      <w:autoSpaceDE w:val="0"/>
      <w:autoSpaceDN w:val="0"/>
      <w:adjustRightInd w:val="0"/>
      <w:spacing w:after="0" w:line="300" w:lineRule="atLeast"/>
    </w:pPr>
    <w:rPr>
      <w:rFonts w:eastAsia="Times New Roman"/>
      <w:sz w:val="24"/>
    </w:rPr>
  </w:style>
  <w:style w:type="paragraph" w:customStyle="1" w:styleId="TxBrp10">
    <w:name w:val="TxBr_p10"/>
    <w:basedOn w:val="Normal"/>
    <w:rsid w:val="00AE1A2B"/>
    <w:pPr>
      <w:tabs>
        <w:tab w:val="left" w:pos="204"/>
      </w:tabs>
      <w:autoSpaceDE w:val="0"/>
      <w:autoSpaceDN w:val="0"/>
      <w:adjustRightInd w:val="0"/>
      <w:spacing w:after="0" w:line="300" w:lineRule="atLeast"/>
      <w:jc w:val="both"/>
    </w:pPr>
    <w:rPr>
      <w:rFonts w:eastAsia="Times New Roman"/>
      <w:sz w:val="24"/>
    </w:rPr>
  </w:style>
  <w:style w:type="paragraph" w:customStyle="1" w:styleId="TxBrp25">
    <w:name w:val="TxBr_p25"/>
    <w:basedOn w:val="Normal"/>
    <w:rsid w:val="00AE1A2B"/>
    <w:pPr>
      <w:tabs>
        <w:tab w:val="left" w:pos="204"/>
      </w:tabs>
      <w:autoSpaceDE w:val="0"/>
      <w:autoSpaceDN w:val="0"/>
      <w:adjustRightInd w:val="0"/>
      <w:spacing w:after="0" w:line="300" w:lineRule="atLeast"/>
      <w:jc w:val="both"/>
    </w:pPr>
    <w:rPr>
      <w:rFonts w:eastAsia="Times New Roman"/>
      <w:sz w:val="24"/>
    </w:rPr>
  </w:style>
  <w:style w:type="paragraph" w:customStyle="1" w:styleId="TxBrp8">
    <w:name w:val="TxBr_p8"/>
    <w:basedOn w:val="Normal"/>
    <w:rsid w:val="00AE1A2B"/>
    <w:pPr>
      <w:tabs>
        <w:tab w:val="left" w:pos="340"/>
      </w:tabs>
      <w:autoSpaceDE w:val="0"/>
      <w:autoSpaceDN w:val="0"/>
      <w:adjustRightInd w:val="0"/>
      <w:spacing w:after="0" w:line="300" w:lineRule="atLeast"/>
      <w:ind w:firstLine="340"/>
      <w:jc w:val="both"/>
    </w:pPr>
    <w:rPr>
      <w:rFonts w:eastAsia="Times New Roman"/>
      <w:sz w:val="24"/>
    </w:rPr>
  </w:style>
  <w:style w:type="paragraph" w:customStyle="1" w:styleId="TxBrp12">
    <w:name w:val="TxBr_p12"/>
    <w:basedOn w:val="Normal"/>
    <w:rsid w:val="00AE1A2B"/>
    <w:pPr>
      <w:tabs>
        <w:tab w:val="left" w:pos="317"/>
      </w:tabs>
      <w:autoSpaceDE w:val="0"/>
      <w:autoSpaceDN w:val="0"/>
      <w:adjustRightInd w:val="0"/>
      <w:spacing w:after="0" w:line="300" w:lineRule="atLeast"/>
      <w:ind w:firstLine="318"/>
      <w:jc w:val="both"/>
    </w:pPr>
    <w:rPr>
      <w:rFonts w:eastAsia="Times New Roman"/>
      <w:sz w:val="24"/>
    </w:rPr>
  </w:style>
  <w:style w:type="paragraph" w:customStyle="1" w:styleId="TxBrp9">
    <w:name w:val="TxBr_p9"/>
    <w:basedOn w:val="Normal"/>
    <w:rsid w:val="00AE1A2B"/>
    <w:pPr>
      <w:tabs>
        <w:tab w:val="left" w:pos="2931"/>
      </w:tabs>
      <w:autoSpaceDE w:val="0"/>
      <w:autoSpaceDN w:val="0"/>
      <w:adjustRightInd w:val="0"/>
      <w:spacing w:after="0" w:line="300" w:lineRule="atLeast"/>
      <w:ind w:left="2552"/>
      <w:jc w:val="both"/>
    </w:pPr>
    <w:rPr>
      <w:rFonts w:eastAsia="Times New Roman"/>
      <w:sz w:val="24"/>
    </w:rPr>
  </w:style>
  <w:style w:type="character" w:customStyle="1" w:styleId="adtext124">
    <w:name w:val="adtext124"/>
    <w:rsid w:val="00AE1A2B"/>
    <w:rPr>
      <w:vanish w:val="0"/>
      <w:webHidden w:val="0"/>
      <w:color w:val="999999"/>
      <w:sz w:val="12"/>
      <w:szCs w:val="12"/>
      <w:specVanish/>
    </w:rPr>
  </w:style>
  <w:style w:type="paragraph" w:customStyle="1" w:styleId="CardsFont8pt">
    <w:name w:val="Cards + Font: 8 pt"/>
    <w:basedOn w:val="Normal"/>
    <w:rsid w:val="00AE1A2B"/>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AE1A2B"/>
    <w:rPr>
      <w:sz w:val="16"/>
    </w:rPr>
  </w:style>
  <w:style w:type="character" w:customStyle="1" w:styleId="TagLineCharChar">
    <w:name w:val="Tag Line Char Char"/>
    <w:rsid w:val="00AE1A2B"/>
    <w:rPr>
      <w:rFonts w:cs="Arial"/>
      <w:b/>
      <w:bCs/>
      <w:iCs/>
      <w:sz w:val="24"/>
      <w:szCs w:val="28"/>
      <w:lang w:val="en-US" w:eastAsia="en-US" w:bidi="ar-SA"/>
    </w:rPr>
  </w:style>
  <w:style w:type="paragraph" w:customStyle="1" w:styleId="published">
    <w:name w:val="published"/>
    <w:basedOn w:val="Normal"/>
    <w:rsid w:val="00AE1A2B"/>
    <w:pPr>
      <w:spacing w:before="100" w:beforeAutospacing="1" w:after="100" w:afterAutospacing="1" w:line="240" w:lineRule="auto"/>
    </w:pPr>
    <w:rPr>
      <w:rFonts w:eastAsia="Times New Roman"/>
      <w:sz w:val="24"/>
    </w:rPr>
  </w:style>
  <w:style w:type="paragraph" w:customStyle="1" w:styleId="updated">
    <w:name w:val="updated"/>
    <w:basedOn w:val="Normal"/>
    <w:rsid w:val="00AE1A2B"/>
    <w:pPr>
      <w:spacing w:before="100" w:beforeAutospacing="1" w:after="100" w:afterAutospacing="1" w:line="240" w:lineRule="auto"/>
    </w:pPr>
    <w:rPr>
      <w:rFonts w:eastAsia="Times New Roman"/>
      <w:sz w:val="24"/>
    </w:rPr>
  </w:style>
  <w:style w:type="character" w:customStyle="1" w:styleId="articlecommentcount">
    <w:name w:val="article_comment_count"/>
    <w:rsid w:val="00AE1A2B"/>
  </w:style>
  <w:style w:type="character" w:customStyle="1" w:styleId="articlerecommendcount">
    <w:name w:val="article_recommend_count"/>
    <w:rsid w:val="00AE1A2B"/>
  </w:style>
  <w:style w:type="character" w:customStyle="1" w:styleId="normaltext1">
    <w:name w:val="normal_text"/>
    <w:rsid w:val="00AE1A2B"/>
  </w:style>
  <w:style w:type="paragraph" w:customStyle="1" w:styleId="storytimestamp">
    <w:name w:val="storytimestamp"/>
    <w:basedOn w:val="Normal"/>
    <w:rsid w:val="00AE1A2B"/>
    <w:pPr>
      <w:spacing w:before="100" w:beforeAutospacing="1" w:after="100" w:afterAutospacing="1" w:line="240" w:lineRule="auto"/>
    </w:pPr>
    <w:rPr>
      <w:rFonts w:eastAsia="Times New Roman"/>
      <w:sz w:val="24"/>
    </w:rPr>
  </w:style>
  <w:style w:type="character" w:customStyle="1" w:styleId="story-byline">
    <w:name w:val="story-byline"/>
    <w:rsid w:val="00AE1A2B"/>
  </w:style>
  <w:style w:type="character" w:customStyle="1" w:styleId="story-titleline">
    <w:name w:val="story-titleline"/>
    <w:rsid w:val="00AE1A2B"/>
  </w:style>
  <w:style w:type="paragraph" w:styleId="ListBullet2">
    <w:name w:val="List Bullet 2"/>
    <w:basedOn w:val="Normal"/>
    <w:rsid w:val="00AE1A2B"/>
    <w:pPr>
      <w:tabs>
        <w:tab w:val="num" w:pos="1440"/>
      </w:tabs>
      <w:spacing w:after="0" w:line="240" w:lineRule="auto"/>
      <w:ind w:left="1440" w:hanging="360"/>
    </w:pPr>
    <w:rPr>
      <w:rFonts w:eastAsia="Times New Roman"/>
      <w:b/>
      <w:sz w:val="24"/>
      <w:szCs w:val="44"/>
    </w:rPr>
  </w:style>
  <w:style w:type="paragraph" w:customStyle="1" w:styleId="Cardnotunderlined0">
    <w:name w:val="Card not underlined"/>
    <w:basedOn w:val="Normal"/>
    <w:rsid w:val="00AE1A2B"/>
    <w:pPr>
      <w:spacing w:after="0" w:line="240" w:lineRule="auto"/>
    </w:pPr>
    <w:rPr>
      <w:rFonts w:eastAsia="Times New Roman"/>
      <w:color w:val="000000"/>
      <w:sz w:val="10"/>
    </w:rPr>
  </w:style>
  <w:style w:type="character" w:customStyle="1" w:styleId="UnderlineCardChar1">
    <w:name w:val="Underline Card Char"/>
    <w:rsid w:val="00AE1A2B"/>
    <w:rPr>
      <w:sz w:val="22"/>
      <w:szCs w:val="24"/>
      <w:u w:val="single"/>
      <w:lang w:val="en-US" w:eastAsia="en-US" w:bidi="ar-SA"/>
    </w:rPr>
  </w:style>
  <w:style w:type="character" w:customStyle="1" w:styleId="SourcesCharChar1">
    <w:name w:val="Sources Char Char1"/>
    <w:rsid w:val="00AE1A2B"/>
    <w:rPr>
      <w:rFonts w:cs="Arial"/>
      <w:b/>
      <w:bCs/>
      <w:iCs/>
      <w:sz w:val="24"/>
      <w:szCs w:val="28"/>
      <w:lang w:val="en-US" w:eastAsia="en-US" w:bidi="ar-SA"/>
    </w:rPr>
  </w:style>
  <w:style w:type="character" w:customStyle="1" w:styleId="UnderlinesCharChar">
    <w:name w:val="Underlines Char Char"/>
    <w:rsid w:val="00AE1A2B"/>
    <w:rPr>
      <w:rFonts w:cs="Arial"/>
      <w:b/>
      <w:bCs/>
      <w:sz w:val="22"/>
      <w:szCs w:val="26"/>
      <w:u w:val="single"/>
      <w:lang w:val="en-US" w:eastAsia="en-US" w:bidi="ar-SA"/>
    </w:rPr>
  </w:style>
  <w:style w:type="paragraph" w:customStyle="1" w:styleId="OmniPage3">
    <w:name w:val="OmniPage #3"/>
    <w:basedOn w:val="Normal"/>
    <w:rsid w:val="00AE1A2B"/>
    <w:pPr>
      <w:spacing w:after="0" w:line="240" w:lineRule="auto"/>
    </w:pPr>
    <w:rPr>
      <w:rFonts w:eastAsia="Times New Roman"/>
      <w:color w:val="000000"/>
      <w:sz w:val="20"/>
      <w:szCs w:val="20"/>
    </w:rPr>
  </w:style>
  <w:style w:type="paragraph" w:customStyle="1" w:styleId="OmniPage16">
    <w:name w:val="OmniPage #16"/>
    <w:basedOn w:val="Normal"/>
    <w:rsid w:val="00AE1A2B"/>
    <w:pPr>
      <w:spacing w:after="0" w:line="240" w:lineRule="auto"/>
    </w:pPr>
    <w:rPr>
      <w:rFonts w:eastAsia="Times New Roman"/>
      <w:color w:val="000000"/>
      <w:sz w:val="20"/>
      <w:szCs w:val="20"/>
    </w:rPr>
  </w:style>
  <w:style w:type="paragraph" w:customStyle="1" w:styleId="OmniPage23">
    <w:name w:val="OmniPage #23"/>
    <w:basedOn w:val="Normal"/>
    <w:rsid w:val="00AE1A2B"/>
    <w:pPr>
      <w:spacing w:after="0" w:line="240" w:lineRule="auto"/>
    </w:pPr>
    <w:rPr>
      <w:rFonts w:eastAsia="Times New Roman"/>
      <w:color w:val="000000"/>
      <w:sz w:val="20"/>
      <w:szCs w:val="20"/>
    </w:rPr>
  </w:style>
  <w:style w:type="paragraph" w:customStyle="1" w:styleId="OmniPage24">
    <w:name w:val="OmniPage #24"/>
    <w:basedOn w:val="Normal"/>
    <w:rsid w:val="00AE1A2B"/>
    <w:pPr>
      <w:spacing w:after="0" w:line="240" w:lineRule="auto"/>
    </w:pPr>
    <w:rPr>
      <w:rFonts w:eastAsia="Times New Roman"/>
      <w:color w:val="000000"/>
      <w:sz w:val="20"/>
      <w:szCs w:val="20"/>
    </w:rPr>
  </w:style>
  <w:style w:type="paragraph" w:customStyle="1" w:styleId="OmniPage27">
    <w:name w:val="OmniPage #27"/>
    <w:basedOn w:val="Normal"/>
    <w:rsid w:val="00AE1A2B"/>
    <w:pPr>
      <w:spacing w:after="0" w:line="240" w:lineRule="auto"/>
    </w:pPr>
    <w:rPr>
      <w:rFonts w:eastAsia="Times New Roman"/>
      <w:color w:val="000000"/>
      <w:sz w:val="20"/>
      <w:szCs w:val="20"/>
    </w:rPr>
  </w:style>
  <w:style w:type="paragraph" w:customStyle="1" w:styleId="OmniPage28">
    <w:name w:val="OmniPage #28"/>
    <w:basedOn w:val="Normal"/>
    <w:rsid w:val="00AE1A2B"/>
    <w:pPr>
      <w:spacing w:after="0" w:line="240" w:lineRule="auto"/>
    </w:pPr>
    <w:rPr>
      <w:rFonts w:eastAsia="Times New Roman"/>
      <w:color w:val="000000"/>
      <w:sz w:val="20"/>
      <w:szCs w:val="20"/>
    </w:rPr>
  </w:style>
  <w:style w:type="paragraph" w:customStyle="1" w:styleId="OmniPage29">
    <w:name w:val="OmniPage #29"/>
    <w:basedOn w:val="Normal"/>
    <w:rsid w:val="00AE1A2B"/>
    <w:pPr>
      <w:spacing w:after="0" w:line="240" w:lineRule="auto"/>
    </w:pPr>
    <w:rPr>
      <w:rFonts w:eastAsia="Times New Roman"/>
      <w:color w:val="000000"/>
      <w:sz w:val="20"/>
      <w:szCs w:val="20"/>
    </w:rPr>
  </w:style>
  <w:style w:type="paragraph" w:customStyle="1" w:styleId="OmniPage30">
    <w:name w:val="OmniPage #30"/>
    <w:basedOn w:val="Normal"/>
    <w:rsid w:val="00AE1A2B"/>
    <w:pPr>
      <w:spacing w:after="0" w:line="240" w:lineRule="auto"/>
    </w:pPr>
    <w:rPr>
      <w:rFonts w:eastAsia="Times New Roman"/>
      <w:color w:val="000000"/>
      <w:sz w:val="20"/>
      <w:szCs w:val="20"/>
    </w:rPr>
  </w:style>
  <w:style w:type="paragraph" w:customStyle="1" w:styleId="OmniPage31">
    <w:name w:val="OmniPage #31"/>
    <w:basedOn w:val="Normal"/>
    <w:rsid w:val="00AE1A2B"/>
    <w:pPr>
      <w:spacing w:after="0" w:line="240" w:lineRule="auto"/>
    </w:pPr>
    <w:rPr>
      <w:rFonts w:eastAsia="Times New Roman"/>
      <w:color w:val="000000"/>
      <w:sz w:val="20"/>
      <w:szCs w:val="20"/>
    </w:rPr>
  </w:style>
  <w:style w:type="paragraph" w:customStyle="1" w:styleId="OmniPage32">
    <w:name w:val="OmniPage #32"/>
    <w:basedOn w:val="Normal"/>
    <w:rsid w:val="00AE1A2B"/>
    <w:pPr>
      <w:spacing w:after="0" w:line="240" w:lineRule="auto"/>
    </w:pPr>
    <w:rPr>
      <w:rFonts w:eastAsia="Times New Roman"/>
      <w:color w:val="000000"/>
      <w:sz w:val="20"/>
      <w:szCs w:val="20"/>
    </w:rPr>
  </w:style>
  <w:style w:type="paragraph" w:customStyle="1" w:styleId="OmniPage33">
    <w:name w:val="OmniPage #33"/>
    <w:basedOn w:val="Normal"/>
    <w:rsid w:val="00AE1A2B"/>
    <w:pPr>
      <w:spacing w:after="0" w:line="240" w:lineRule="auto"/>
    </w:pPr>
    <w:rPr>
      <w:rFonts w:eastAsia="Times New Roman"/>
      <w:color w:val="000000"/>
      <w:sz w:val="20"/>
      <w:szCs w:val="20"/>
    </w:rPr>
  </w:style>
  <w:style w:type="paragraph" w:customStyle="1" w:styleId="OmniPage34">
    <w:name w:val="OmniPage #34"/>
    <w:basedOn w:val="Normal"/>
    <w:rsid w:val="00AE1A2B"/>
    <w:pPr>
      <w:spacing w:after="0" w:line="240" w:lineRule="auto"/>
    </w:pPr>
    <w:rPr>
      <w:rFonts w:eastAsia="Times New Roman"/>
      <w:color w:val="000000"/>
      <w:sz w:val="20"/>
      <w:szCs w:val="20"/>
    </w:rPr>
  </w:style>
  <w:style w:type="paragraph" w:customStyle="1" w:styleId="OmniPage35">
    <w:name w:val="OmniPage #35"/>
    <w:basedOn w:val="Normal"/>
    <w:rsid w:val="00AE1A2B"/>
    <w:pPr>
      <w:spacing w:after="0" w:line="240" w:lineRule="auto"/>
    </w:pPr>
    <w:rPr>
      <w:rFonts w:eastAsia="Times New Roman"/>
      <w:color w:val="000000"/>
      <w:sz w:val="20"/>
      <w:szCs w:val="20"/>
    </w:rPr>
  </w:style>
  <w:style w:type="paragraph" w:customStyle="1" w:styleId="OmniPage36">
    <w:name w:val="OmniPage #36"/>
    <w:basedOn w:val="Normal"/>
    <w:rsid w:val="00AE1A2B"/>
    <w:pPr>
      <w:spacing w:after="0" w:line="240" w:lineRule="auto"/>
    </w:pPr>
    <w:rPr>
      <w:rFonts w:eastAsia="Times New Roman"/>
      <w:color w:val="000000"/>
      <w:sz w:val="20"/>
      <w:szCs w:val="20"/>
    </w:rPr>
  </w:style>
  <w:style w:type="paragraph" w:customStyle="1" w:styleId="OmniPage37">
    <w:name w:val="OmniPage #37"/>
    <w:basedOn w:val="Normal"/>
    <w:rsid w:val="00AE1A2B"/>
    <w:pPr>
      <w:spacing w:after="0" w:line="240" w:lineRule="auto"/>
    </w:pPr>
    <w:rPr>
      <w:rFonts w:eastAsia="Times New Roman"/>
      <w:color w:val="000000"/>
      <w:sz w:val="20"/>
      <w:szCs w:val="20"/>
    </w:rPr>
  </w:style>
  <w:style w:type="paragraph" w:customStyle="1" w:styleId="OmniPage38">
    <w:name w:val="OmniPage #38"/>
    <w:basedOn w:val="Normal"/>
    <w:rsid w:val="00AE1A2B"/>
    <w:pPr>
      <w:spacing w:after="0" w:line="240" w:lineRule="auto"/>
    </w:pPr>
    <w:rPr>
      <w:rFonts w:eastAsia="Times New Roman"/>
      <w:color w:val="000000"/>
      <w:sz w:val="20"/>
      <w:szCs w:val="20"/>
    </w:rPr>
  </w:style>
  <w:style w:type="paragraph" w:customStyle="1" w:styleId="OmniPage39">
    <w:name w:val="OmniPage #39"/>
    <w:basedOn w:val="Normal"/>
    <w:rsid w:val="00AE1A2B"/>
    <w:pPr>
      <w:spacing w:after="0" w:line="240" w:lineRule="auto"/>
    </w:pPr>
    <w:rPr>
      <w:rFonts w:eastAsia="Times New Roman"/>
      <w:color w:val="000000"/>
      <w:sz w:val="20"/>
      <w:szCs w:val="20"/>
    </w:rPr>
  </w:style>
  <w:style w:type="paragraph" w:customStyle="1" w:styleId="OmniPage40">
    <w:name w:val="OmniPage #40"/>
    <w:basedOn w:val="Normal"/>
    <w:rsid w:val="00AE1A2B"/>
    <w:pPr>
      <w:spacing w:after="0" w:line="240" w:lineRule="auto"/>
    </w:pPr>
    <w:rPr>
      <w:rFonts w:eastAsia="Times New Roman"/>
      <w:color w:val="000000"/>
      <w:sz w:val="20"/>
      <w:szCs w:val="20"/>
    </w:rPr>
  </w:style>
  <w:style w:type="paragraph" w:customStyle="1" w:styleId="OmniPage41">
    <w:name w:val="OmniPage #41"/>
    <w:basedOn w:val="Normal"/>
    <w:rsid w:val="00AE1A2B"/>
    <w:pPr>
      <w:spacing w:after="0" w:line="240" w:lineRule="auto"/>
    </w:pPr>
    <w:rPr>
      <w:rFonts w:eastAsia="Times New Roman"/>
      <w:color w:val="000000"/>
      <w:sz w:val="20"/>
      <w:szCs w:val="20"/>
    </w:rPr>
  </w:style>
  <w:style w:type="paragraph" w:customStyle="1" w:styleId="OmniPage42">
    <w:name w:val="OmniPage #42"/>
    <w:basedOn w:val="Normal"/>
    <w:rsid w:val="00AE1A2B"/>
    <w:pPr>
      <w:spacing w:after="0" w:line="240" w:lineRule="auto"/>
    </w:pPr>
    <w:rPr>
      <w:rFonts w:eastAsia="Times New Roman"/>
      <w:color w:val="000000"/>
      <w:sz w:val="20"/>
      <w:szCs w:val="20"/>
    </w:rPr>
  </w:style>
  <w:style w:type="paragraph" w:customStyle="1" w:styleId="OmniPage43">
    <w:name w:val="OmniPage #43"/>
    <w:basedOn w:val="Normal"/>
    <w:rsid w:val="00AE1A2B"/>
    <w:pPr>
      <w:spacing w:after="0" w:line="240" w:lineRule="auto"/>
    </w:pPr>
    <w:rPr>
      <w:rFonts w:eastAsia="Times New Roman"/>
      <w:color w:val="000000"/>
      <w:sz w:val="20"/>
      <w:szCs w:val="20"/>
    </w:rPr>
  </w:style>
  <w:style w:type="paragraph" w:customStyle="1" w:styleId="OmniPage44">
    <w:name w:val="OmniPage #44"/>
    <w:basedOn w:val="Normal"/>
    <w:rsid w:val="00AE1A2B"/>
    <w:pPr>
      <w:spacing w:after="0" w:line="240" w:lineRule="auto"/>
    </w:pPr>
    <w:rPr>
      <w:rFonts w:eastAsia="Times New Roman"/>
      <w:color w:val="000000"/>
      <w:sz w:val="20"/>
      <w:szCs w:val="20"/>
    </w:rPr>
  </w:style>
  <w:style w:type="paragraph" w:customStyle="1" w:styleId="OmniPage45">
    <w:name w:val="OmniPage #45"/>
    <w:basedOn w:val="Normal"/>
    <w:rsid w:val="00AE1A2B"/>
    <w:pPr>
      <w:spacing w:after="0" w:line="240" w:lineRule="auto"/>
    </w:pPr>
    <w:rPr>
      <w:rFonts w:eastAsia="Times New Roman"/>
      <w:color w:val="000000"/>
      <w:sz w:val="20"/>
      <w:szCs w:val="20"/>
    </w:rPr>
  </w:style>
  <w:style w:type="paragraph" w:customStyle="1" w:styleId="OmniPage46">
    <w:name w:val="OmniPage #46"/>
    <w:basedOn w:val="Normal"/>
    <w:rsid w:val="00AE1A2B"/>
    <w:pPr>
      <w:spacing w:after="0" w:line="240" w:lineRule="auto"/>
    </w:pPr>
    <w:rPr>
      <w:rFonts w:eastAsia="Times New Roman"/>
      <w:color w:val="000000"/>
      <w:sz w:val="20"/>
      <w:szCs w:val="20"/>
    </w:rPr>
  </w:style>
  <w:style w:type="paragraph" w:customStyle="1" w:styleId="OmniPage47">
    <w:name w:val="OmniPage #47"/>
    <w:basedOn w:val="Normal"/>
    <w:rsid w:val="00AE1A2B"/>
    <w:pPr>
      <w:spacing w:after="0" w:line="240" w:lineRule="auto"/>
    </w:pPr>
    <w:rPr>
      <w:rFonts w:eastAsia="Times New Roman"/>
      <w:color w:val="000000"/>
      <w:sz w:val="20"/>
      <w:szCs w:val="20"/>
    </w:rPr>
  </w:style>
  <w:style w:type="paragraph" w:customStyle="1" w:styleId="OmniPage48">
    <w:name w:val="OmniPage #48"/>
    <w:basedOn w:val="Normal"/>
    <w:rsid w:val="00AE1A2B"/>
    <w:pPr>
      <w:spacing w:after="0" w:line="240" w:lineRule="auto"/>
    </w:pPr>
    <w:rPr>
      <w:rFonts w:eastAsia="Times New Roman"/>
      <w:color w:val="000000"/>
      <w:sz w:val="20"/>
      <w:szCs w:val="20"/>
    </w:rPr>
  </w:style>
  <w:style w:type="paragraph" w:customStyle="1" w:styleId="OmniPage49">
    <w:name w:val="OmniPage #49"/>
    <w:basedOn w:val="Normal"/>
    <w:rsid w:val="00AE1A2B"/>
    <w:pPr>
      <w:spacing w:after="0" w:line="240" w:lineRule="auto"/>
    </w:pPr>
    <w:rPr>
      <w:rFonts w:eastAsia="Times New Roman"/>
      <w:color w:val="000000"/>
      <w:sz w:val="20"/>
      <w:szCs w:val="20"/>
    </w:rPr>
  </w:style>
  <w:style w:type="paragraph" w:customStyle="1" w:styleId="OmniPage50">
    <w:name w:val="OmniPage #50"/>
    <w:basedOn w:val="Normal"/>
    <w:rsid w:val="00AE1A2B"/>
    <w:pPr>
      <w:spacing w:after="0" w:line="240" w:lineRule="auto"/>
    </w:pPr>
    <w:rPr>
      <w:rFonts w:eastAsia="Times New Roman"/>
      <w:color w:val="000000"/>
      <w:sz w:val="20"/>
      <w:szCs w:val="20"/>
    </w:rPr>
  </w:style>
  <w:style w:type="paragraph" w:customStyle="1" w:styleId="OmniPage51">
    <w:name w:val="OmniPage #51"/>
    <w:basedOn w:val="Normal"/>
    <w:rsid w:val="00AE1A2B"/>
    <w:pPr>
      <w:spacing w:after="0" w:line="240" w:lineRule="auto"/>
    </w:pPr>
    <w:rPr>
      <w:rFonts w:eastAsia="Times New Roman"/>
      <w:color w:val="000000"/>
      <w:sz w:val="20"/>
      <w:szCs w:val="20"/>
    </w:rPr>
  </w:style>
  <w:style w:type="paragraph" w:customStyle="1" w:styleId="OmniPage52">
    <w:name w:val="OmniPage #52"/>
    <w:basedOn w:val="Normal"/>
    <w:rsid w:val="00AE1A2B"/>
    <w:pPr>
      <w:spacing w:after="0" w:line="240" w:lineRule="auto"/>
    </w:pPr>
    <w:rPr>
      <w:rFonts w:eastAsia="Times New Roman"/>
      <w:color w:val="000000"/>
      <w:sz w:val="20"/>
      <w:szCs w:val="20"/>
    </w:rPr>
  </w:style>
  <w:style w:type="paragraph" w:customStyle="1" w:styleId="OmniPage53">
    <w:name w:val="OmniPage #53"/>
    <w:basedOn w:val="Normal"/>
    <w:rsid w:val="00AE1A2B"/>
    <w:pPr>
      <w:spacing w:after="0" w:line="240" w:lineRule="auto"/>
    </w:pPr>
    <w:rPr>
      <w:rFonts w:eastAsia="Times New Roman"/>
      <w:color w:val="000000"/>
      <w:sz w:val="20"/>
      <w:szCs w:val="20"/>
    </w:rPr>
  </w:style>
  <w:style w:type="paragraph" w:customStyle="1" w:styleId="OmniPage54">
    <w:name w:val="OmniPage #54"/>
    <w:basedOn w:val="Normal"/>
    <w:rsid w:val="00AE1A2B"/>
    <w:pPr>
      <w:spacing w:after="0" w:line="240" w:lineRule="auto"/>
    </w:pPr>
    <w:rPr>
      <w:rFonts w:eastAsia="Times New Roman"/>
      <w:color w:val="000000"/>
      <w:sz w:val="20"/>
      <w:szCs w:val="20"/>
    </w:rPr>
  </w:style>
  <w:style w:type="paragraph" w:customStyle="1" w:styleId="OmniPage55">
    <w:name w:val="OmniPage #55"/>
    <w:basedOn w:val="Normal"/>
    <w:rsid w:val="00AE1A2B"/>
    <w:pPr>
      <w:spacing w:after="0" w:line="240" w:lineRule="auto"/>
    </w:pPr>
    <w:rPr>
      <w:rFonts w:eastAsia="Times New Roman"/>
      <w:color w:val="000000"/>
      <w:sz w:val="20"/>
      <w:szCs w:val="20"/>
    </w:rPr>
  </w:style>
  <w:style w:type="paragraph" w:customStyle="1" w:styleId="OmniPage56">
    <w:name w:val="OmniPage #56"/>
    <w:basedOn w:val="Normal"/>
    <w:rsid w:val="00AE1A2B"/>
    <w:pPr>
      <w:spacing w:after="0" w:line="240" w:lineRule="auto"/>
    </w:pPr>
    <w:rPr>
      <w:rFonts w:eastAsia="Times New Roman"/>
      <w:color w:val="000000"/>
      <w:sz w:val="20"/>
      <w:szCs w:val="20"/>
    </w:rPr>
  </w:style>
  <w:style w:type="paragraph" w:customStyle="1" w:styleId="OmniPage57">
    <w:name w:val="OmniPage #57"/>
    <w:basedOn w:val="Normal"/>
    <w:rsid w:val="00AE1A2B"/>
    <w:pPr>
      <w:spacing w:after="0" w:line="240" w:lineRule="auto"/>
    </w:pPr>
    <w:rPr>
      <w:rFonts w:eastAsia="Times New Roman"/>
      <w:color w:val="000000"/>
      <w:sz w:val="20"/>
      <w:szCs w:val="20"/>
    </w:rPr>
  </w:style>
  <w:style w:type="paragraph" w:customStyle="1" w:styleId="OmniPage58">
    <w:name w:val="OmniPage #58"/>
    <w:basedOn w:val="Normal"/>
    <w:rsid w:val="00AE1A2B"/>
    <w:pPr>
      <w:spacing w:after="0" w:line="240" w:lineRule="auto"/>
    </w:pPr>
    <w:rPr>
      <w:rFonts w:eastAsia="Times New Roman"/>
      <w:color w:val="000000"/>
      <w:sz w:val="20"/>
      <w:szCs w:val="20"/>
    </w:rPr>
  </w:style>
  <w:style w:type="paragraph" w:customStyle="1" w:styleId="OmniPage59">
    <w:name w:val="OmniPage #59"/>
    <w:basedOn w:val="Normal"/>
    <w:rsid w:val="00AE1A2B"/>
    <w:pPr>
      <w:spacing w:after="0" w:line="240" w:lineRule="auto"/>
    </w:pPr>
    <w:rPr>
      <w:rFonts w:eastAsia="Times New Roman"/>
      <w:color w:val="000000"/>
      <w:sz w:val="20"/>
      <w:szCs w:val="20"/>
    </w:rPr>
  </w:style>
  <w:style w:type="paragraph" w:customStyle="1" w:styleId="OmniPage60">
    <w:name w:val="OmniPage #60"/>
    <w:basedOn w:val="Normal"/>
    <w:rsid w:val="00AE1A2B"/>
    <w:pPr>
      <w:spacing w:after="0" w:line="240" w:lineRule="auto"/>
    </w:pPr>
    <w:rPr>
      <w:rFonts w:eastAsia="Times New Roman"/>
      <w:color w:val="000000"/>
      <w:sz w:val="20"/>
      <w:szCs w:val="20"/>
    </w:rPr>
  </w:style>
  <w:style w:type="paragraph" w:customStyle="1" w:styleId="OmniPage61">
    <w:name w:val="OmniPage #61"/>
    <w:basedOn w:val="Normal"/>
    <w:rsid w:val="00AE1A2B"/>
    <w:pPr>
      <w:spacing w:after="0" w:line="240" w:lineRule="auto"/>
    </w:pPr>
    <w:rPr>
      <w:rFonts w:eastAsia="Times New Roman"/>
      <w:color w:val="000000"/>
      <w:sz w:val="20"/>
      <w:szCs w:val="20"/>
    </w:rPr>
  </w:style>
  <w:style w:type="paragraph" w:customStyle="1" w:styleId="OmniPage62">
    <w:name w:val="OmniPage #62"/>
    <w:basedOn w:val="Normal"/>
    <w:rsid w:val="00AE1A2B"/>
    <w:pPr>
      <w:spacing w:after="0" w:line="240" w:lineRule="auto"/>
    </w:pPr>
    <w:rPr>
      <w:rFonts w:eastAsia="Times New Roman"/>
      <w:color w:val="000000"/>
      <w:sz w:val="20"/>
      <w:szCs w:val="20"/>
    </w:rPr>
  </w:style>
  <w:style w:type="paragraph" w:customStyle="1" w:styleId="OmniPage63">
    <w:name w:val="OmniPage #63"/>
    <w:basedOn w:val="Normal"/>
    <w:rsid w:val="00AE1A2B"/>
    <w:pPr>
      <w:spacing w:after="0" w:line="240" w:lineRule="auto"/>
    </w:pPr>
    <w:rPr>
      <w:rFonts w:eastAsia="Times New Roman"/>
      <w:color w:val="000000"/>
      <w:sz w:val="20"/>
      <w:szCs w:val="20"/>
    </w:rPr>
  </w:style>
  <w:style w:type="paragraph" w:customStyle="1" w:styleId="OmniPage64">
    <w:name w:val="OmniPage #64"/>
    <w:basedOn w:val="Normal"/>
    <w:rsid w:val="00AE1A2B"/>
    <w:pPr>
      <w:spacing w:after="0" w:line="240" w:lineRule="auto"/>
    </w:pPr>
    <w:rPr>
      <w:rFonts w:eastAsia="Times New Roman"/>
      <w:color w:val="000000"/>
      <w:sz w:val="20"/>
      <w:szCs w:val="20"/>
    </w:rPr>
  </w:style>
  <w:style w:type="paragraph" w:customStyle="1" w:styleId="OmniPage65">
    <w:name w:val="OmniPage #65"/>
    <w:basedOn w:val="Normal"/>
    <w:rsid w:val="00AE1A2B"/>
    <w:pPr>
      <w:spacing w:after="0" w:line="240" w:lineRule="auto"/>
    </w:pPr>
    <w:rPr>
      <w:rFonts w:eastAsia="Times New Roman"/>
      <w:color w:val="000000"/>
      <w:sz w:val="20"/>
      <w:szCs w:val="20"/>
    </w:rPr>
  </w:style>
  <w:style w:type="paragraph" w:customStyle="1" w:styleId="OmniPage66">
    <w:name w:val="OmniPage #66"/>
    <w:basedOn w:val="Normal"/>
    <w:rsid w:val="00AE1A2B"/>
    <w:pPr>
      <w:spacing w:after="0" w:line="240" w:lineRule="auto"/>
    </w:pPr>
    <w:rPr>
      <w:rFonts w:eastAsia="Times New Roman"/>
      <w:color w:val="000000"/>
      <w:sz w:val="20"/>
      <w:szCs w:val="20"/>
    </w:rPr>
  </w:style>
  <w:style w:type="paragraph" w:customStyle="1" w:styleId="OmniPage67">
    <w:name w:val="OmniPage #67"/>
    <w:basedOn w:val="Normal"/>
    <w:rsid w:val="00AE1A2B"/>
    <w:pPr>
      <w:spacing w:after="0" w:line="240" w:lineRule="auto"/>
    </w:pPr>
    <w:rPr>
      <w:rFonts w:eastAsia="Times New Roman"/>
      <w:color w:val="000000"/>
      <w:sz w:val="20"/>
      <w:szCs w:val="20"/>
    </w:rPr>
  </w:style>
  <w:style w:type="paragraph" w:customStyle="1" w:styleId="OmniPage68">
    <w:name w:val="OmniPage #68"/>
    <w:basedOn w:val="Normal"/>
    <w:rsid w:val="00AE1A2B"/>
    <w:pPr>
      <w:spacing w:after="0" w:line="240" w:lineRule="auto"/>
    </w:pPr>
    <w:rPr>
      <w:rFonts w:eastAsia="Times New Roman"/>
      <w:color w:val="000000"/>
      <w:sz w:val="20"/>
      <w:szCs w:val="20"/>
    </w:rPr>
  </w:style>
  <w:style w:type="paragraph" w:customStyle="1" w:styleId="OmniPage69">
    <w:name w:val="OmniPage #69"/>
    <w:basedOn w:val="Normal"/>
    <w:rsid w:val="00AE1A2B"/>
    <w:pPr>
      <w:spacing w:after="0" w:line="240" w:lineRule="auto"/>
    </w:pPr>
    <w:rPr>
      <w:rFonts w:eastAsia="Times New Roman"/>
      <w:color w:val="000000"/>
      <w:sz w:val="20"/>
      <w:szCs w:val="20"/>
    </w:rPr>
  </w:style>
  <w:style w:type="paragraph" w:customStyle="1" w:styleId="OmniPage70">
    <w:name w:val="OmniPage #70"/>
    <w:basedOn w:val="Normal"/>
    <w:rsid w:val="00AE1A2B"/>
    <w:pPr>
      <w:spacing w:after="0" w:line="240" w:lineRule="auto"/>
    </w:pPr>
    <w:rPr>
      <w:rFonts w:eastAsia="Times New Roman"/>
      <w:color w:val="000000"/>
      <w:sz w:val="20"/>
      <w:szCs w:val="20"/>
    </w:rPr>
  </w:style>
  <w:style w:type="paragraph" w:customStyle="1" w:styleId="OmniPage71">
    <w:name w:val="OmniPage #71"/>
    <w:basedOn w:val="Normal"/>
    <w:rsid w:val="00AE1A2B"/>
    <w:pPr>
      <w:spacing w:after="0" w:line="240" w:lineRule="auto"/>
    </w:pPr>
    <w:rPr>
      <w:rFonts w:eastAsia="Times New Roman"/>
      <w:color w:val="000000"/>
      <w:sz w:val="20"/>
      <w:szCs w:val="20"/>
    </w:rPr>
  </w:style>
  <w:style w:type="table" w:customStyle="1" w:styleId="MediumGrid22">
    <w:name w:val="Medium Grid 22"/>
    <w:basedOn w:val="TableNormal"/>
    <w:uiPriority w:val="68"/>
    <w:rsid w:val="00AE1A2B"/>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AE1A2B"/>
    <w:rPr>
      <w:rFonts w:ascii="Times New Roman" w:eastAsia="Times New Roman" w:hAnsi="Times New Roman" w:cs="Calibri"/>
      <w:sz w:val="16"/>
      <w:szCs w:val="20"/>
    </w:rPr>
  </w:style>
  <w:style w:type="character" w:customStyle="1" w:styleId="createby">
    <w:name w:val="createby"/>
    <w:rsid w:val="00AE1A2B"/>
  </w:style>
  <w:style w:type="character" w:customStyle="1" w:styleId="quote-right">
    <w:name w:val="quote-right"/>
    <w:rsid w:val="00AE1A2B"/>
  </w:style>
  <w:style w:type="character" w:customStyle="1" w:styleId="smallcase">
    <w:name w:val="smallcase"/>
    <w:rsid w:val="00AE1A2B"/>
  </w:style>
  <w:style w:type="character" w:customStyle="1" w:styleId="ft0">
    <w:name w:val="ft0"/>
    <w:rsid w:val="00AE1A2B"/>
  </w:style>
  <w:style w:type="character" w:customStyle="1" w:styleId="ft2">
    <w:name w:val="ft2"/>
    <w:rsid w:val="00AE1A2B"/>
  </w:style>
  <w:style w:type="character" w:customStyle="1" w:styleId="ft1">
    <w:name w:val="ft1"/>
    <w:rsid w:val="00AE1A2B"/>
  </w:style>
  <w:style w:type="character" w:customStyle="1" w:styleId="ft3">
    <w:name w:val="ft3"/>
    <w:rsid w:val="00AE1A2B"/>
  </w:style>
  <w:style w:type="character" w:customStyle="1" w:styleId="StyleTimesNewRoman12ptBold1">
    <w:name w:val="Style Times New Roman 12 pt Bold1"/>
    <w:rsid w:val="00AE1A2B"/>
    <w:rPr>
      <w:b/>
      <w:bCs/>
      <w:sz w:val="24"/>
    </w:rPr>
  </w:style>
  <w:style w:type="character" w:customStyle="1" w:styleId="UnderlinedChar2">
    <w:name w:val="Underlined Char2"/>
    <w:aliases w:val="Heading 4 Char2,body Char2,Heading 4 Char1,Underlined Char1,Big card Char1,body Char1,small text Char1,Normal Tag Char1,heading 2 Char1,Ch Char1,No Spacing4 Char1,No Spacing21 Char1,CD - Cite Char1,no read Char1,No Spacing211 Char1"/>
    <w:qFormat/>
    <w:rsid w:val="00AE1A2B"/>
    <w:rPr>
      <w:rFonts w:eastAsia="MS Mincho"/>
      <w:szCs w:val="24"/>
      <w:u w:val="single"/>
      <w:lang w:val="en-US" w:eastAsia="ja-JP" w:bidi="ar-SA"/>
    </w:rPr>
  </w:style>
  <w:style w:type="character" w:customStyle="1" w:styleId="CircledChar2">
    <w:name w:val="Circled Char2"/>
    <w:rsid w:val="00AE1A2B"/>
    <w:rPr>
      <w:rFonts w:eastAsia="MS Mincho"/>
      <w:b/>
      <w:szCs w:val="24"/>
      <w:u w:val="single"/>
      <w:lang w:val="en-US" w:eastAsia="ja-JP" w:bidi="ar-SA"/>
    </w:rPr>
  </w:style>
  <w:style w:type="character" w:customStyle="1" w:styleId="SmallTextChar2">
    <w:name w:val="Small Text Char2"/>
    <w:rsid w:val="00AE1A2B"/>
    <w:rPr>
      <w:rFonts w:eastAsia="MS Mincho"/>
      <w:sz w:val="15"/>
      <w:szCs w:val="24"/>
      <w:lang w:val="en-US" w:eastAsia="ja-JP" w:bidi="ar-SA"/>
    </w:rPr>
  </w:style>
  <w:style w:type="character" w:customStyle="1" w:styleId="BoldandUnderlineCharCharCharCharChar1">
    <w:name w:val="Bold and Underline Char Char Char Char Char1"/>
    <w:rsid w:val="00AE1A2B"/>
    <w:rPr>
      <w:b/>
      <w:szCs w:val="24"/>
      <w:u w:val="single"/>
      <w:lang w:val="en-US" w:eastAsia="en-US" w:bidi="ar-SA"/>
    </w:rPr>
  </w:style>
  <w:style w:type="character" w:customStyle="1" w:styleId="SmallCardChar">
    <w:name w:val="Small Card Char"/>
    <w:rsid w:val="00AE1A2B"/>
    <w:rPr>
      <w:rFonts w:ascii="Palatino Linotype" w:eastAsia="Times New Roman" w:hAnsi="Palatino Linotype"/>
      <w:sz w:val="12"/>
      <w:szCs w:val="24"/>
    </w:rPr>
  </w:style>
  <w:style w:type="character" w:customStyle="1" w:styleId="StyleBoldUnderline10ptBold">
    <w:name w:val="Style Bold Underline + 10 pt Bold"/>
    <w:rsid w:val="00AE1A2B"/>
    <w:rPr>
      <w:b/>
      <w:bCs/>
      <w:sz w:val="20"/>
      <w:u w:val="thick"/>
    </w:rPr>
  </w:style>
  <w:style w:type="character" w:customStyle="1" w:styleId="separator">
    <w:name w:val="separator"/>
    <w:rsid w:val="00AE1A2B"/>
  </w:style>
  <w:style w:type="character" w:customStyle="1" w:styleId="PageHeaderChar">
    <w:name w:val="Page Header Char"/>
    <w:link w:val="PageHeader"/>
    <w:rsid w:val="00AE1A2B"/>
    <w:rPr>
      <w:rFonts w:ascii="Calibri" w:hAnsi="Calibri"/>
      <w:sz w:val="22"/>
    </w:rPr>
  </w:style>
  <w:style w:type="paragraph" w:customStyle="1" w:styleId="NormalUnderline0">
    <w:name w:val="Normal + Underline"/>
    <w:basedOn w:val="Normal"/>
    <w:link w:val="NormalUnderlineChar0"/>
    <w:qFormat/>
    <w:rsid w:val="00AE1A2B"/>
    <w:pPr>
      <w:spacing w:after="0" w:line="240" w:lineRule="auto"/>
      <w:ind w:left="720"/>
    </w:pPr>
    <w:rPr>
      <w:rFonts w:eastAsia="Times New Roman"/>
      <w:b/>
      <w:sz w:val="24"/>
      <w:u w:val="single"/>
    </w:rPr>
  </w:style>
  <w:style w:type="paragraph" w:customStyle="1" w:styleId="NormalNoUnderline">
    <w:name w:val="Normal + No Underline"/>
    <w:basedOn w:val="Normal"/>
    <w:link w:val="NormalNoUnderlineChar"/>
    <w:rsid w:val="00AE1A2B"/>
    <w:pPr>
      <w:spacing w:after="0" w:line="240" w:lineRule="auto"/>
      <w:ind w:left="720"/>
    </w:pPr>
    <w:rPr>
      <w:rFonts w:eastAsia="Times New Roman"/>
      <w:sz w:val="12"/>
    </w:rPr>
  </w:style>
  <w:style w:type="character" w:customStyle="1" w:styleId="NormalUnderlineChar0">
    <w:name w:val="Normal + Underline Char"/>
    <w:link w:val="NormalUnderline0"/>
    <w:rsid w:val="00AE1A2B"/>
    <w:rPr>
      <w:rFonts w:ascii="Calibri" w:eastAsia="Times New Roman" w:hAnsi="Calibri"/>
      <w:b/>
      <w:u w:val="single"/>
    </w:rPr>
  </w:style>
  <w:style w:type="character" w:customStyle="1" w:styleId="NormalNoUnderlineChar">
    <w:name w:val="Normal + No Underline Char"/>
    <w:link w:val="NormalNoUnderline"/>
    <w:rsid w:val="00AE1A2B"/>
    <w:rPr>
      <w:rFonts w:ascii="Calibri" w:eastAsia="Times New Roman" w:hAnsi="Calibri"/>
      <w:sz w:val="12"/>
    </w:rPr>
  </w:style>
  <w:style w:type="paragraph" w:customStyle="1" w:styleId="TagCite3">
    <w:name w:val="Tag Cite"/>
    <w:basedOn w:val="PageHeader"/>
    <w:link w:val="TagCiteChar3"/>
    <w:qFormat/>
    <w:rsid w:val="00AE1A2B"/>
    <w:rPr>
      <w:rFonts w:ascii="Arial Narrow" w:eastAsia="SimSun" w:hAnsi="Arial Narrow"/>
      <w:b/>
      <w:sz w:val="24"/>
      <w:lang w:eastAsia="zh-CN"/>
    </w:rPr>
  </w:style>
  <w:style w:type="character" w:customStyle="1" w:styleId="TagCiteChar3">
    <w:name w:val="Tag Cite Char"/>
    <w:link w:val="TagCite3"/>
    <w:rsid w:val="00AE1A2B"/>
    <w:rPr>
      <w:rFonts w:ascii="Arial Narrow" w:eastAsia="SimSun" w:hAnsi="Arial Narrow"/>
      <w:b/>
      <w:lang w:eastAsia="zh-CN"/>
    </w:rPr>
  </w:style>
  <w:style w:type="character" w:customStyle="1" w:styleId="smalllink">
    <w:name w:val="smalllink"/>
    <w:rsid w:val="00AE1A2B"/>
  </w:style>
  <w:style w:type="character" w:customStyle="1" w:styleId="bighead1">
    <w:name w:val="bighead1"/>
    <w:rsid w:val="00AE1A2B"/>
    <w:rPr>
      <w:rFonts w:ascii="Verdana" w:hAnsi="Verdana" w:hint="default"/>
      <w:b/>
      <w:bCs/>
      <w:sz w:val="27"/>
      <w:szCs w:val="27"/>
    </w:rPr>
  </w:style>
  <w:style w:type="character" w:customStyle="1" w:styleId="Underline-WFU">
    <w:name w:val="Underline-WFU"/>
    <w:uiPriority w:val="1"/>
    <w:qFormat/>
    <w:rsid w:val="00AE1A2B"/>
    <w:rPr>
      <w:rFonts w:ascii="Cambria" w:hAnsi="Cambria"/>
      <w:sz w:val="21"/>
      <w:u w:val="single"/>
    </w:rPr>
  </w:style>
  <w:style w:type="paragraph" w:customStyle="1" w:styleId="Tiny-WFU">
    <w:name w:val="Tiny-WFU"/>
    <w:basedOn w:val="Normal"/>
    <w:qFormat/>
    <w:rsid w:val="00AE1A2B"/>
    <w:pPr>
      <w:spacing w:after="0" w:line="240" w:lineRule="auto"/>
    </w:pPr>
    <w:rPr>
      <w:rFonts w:eastAsia="Malgun Gothic"/>
      <w:sz w:val="12"/>
      <w:lang w:eastAsia="ko-KR"/>
    </w:rPr>
  </w:style>
  <w:style w:type="character" w:customStyle="1" w:styleId="b">
    <w:name w:val="b"/>
    <w:rsid w:val="00AE1A2B"/>
  </w:style>
  <w:style w:type="paragraph" w:customStyle="1" w:styleId="Indentation">
    <w:name w:val="Indentation"/>
    <w:basedOn w:val="Normal"/>
    <w:uiPriority w:val="99"/>
    <w:qFormat/>
    <w:rsid w:val="00AE1A2B"/>
    <w:pPr>
      <w:spacing w:after="0" w:line="240" w:lineRule="auto"/>
      <w:ind w:left="288" w:right="288"/>
    </w:pPr>
    <w:rPr>
      <w:rFonts w:eastAsia="Calibri"/>
    </w:rPr>
  </w:style>
  <w:style w:type="paragraph" w:customStyle="1" w:styleId="departments">
    <w:name w:val="departments"/>
    <w:basedOn w:val="Normal"/>
    <w:uiPriority w:val="99"/>
    <w:qFormat/>
    <w:rsid w:val="00AE1A2B"/>
    <w:pPr>
      <w:spacing w:before="100" w:beforeAutospacing="1" w:after="100" w:afterAutospacing="1" w:line="240" w:lineRule="auto"/>
    </w:pPr>
    <w:rPr>
      <w:rFonts w:eastAsia="Times New Roman"/>
      <w:sz w:val="24"/>
    </w:rPr>
  </w:style>
  <w:style w:type="character" w:customStyle="1" w:styleId="left-date1">
    <w:name w:val="left-date1"/>
    <w:rsid w:val="00AE1A2B"/>
    <w:rPr>
      <w:rFonts w:ascii="Verdana" w:hAnsi="Verdana" w:hint="default"/>
      <w:color w:val="666666"/>
      <w:sz w:val="14"/>
      <w:szCs w:val="14"/>
    </w:rPr>
  </w:style>
  <w:style w:type="character" w:customStyle="1" w:styleId="org">
    <w:name w:val="org"/>
    <w:basedOn w:val="DefaultParagraphFont"/>
    <w:rsid w:val="00AE1A2B"/>
  </w:style>
  <w:style w:type="paragraph" w:customStyle="1" w:styleId="seeall">
    <w:name w:val="seeall"/>
    <w:basedOn w:val="Normal"/>
    <w:rsid w:val="00AE1A2B"/>
    <w:pPr>
      <w:spacing w:before="100" w:beforeAutospacing="1" w:after="100" w:afterAutospacing="1" w:line="240" w:lineRule="auto"/>
    </w:pPr>
    <w:rPr>
      <w:rFonts w:eastAsia="Times New Roman"/>
      <w:sz w:val="24"/>
    </w:rPr>
  </w:style>
  <w:style w:type="character" w:customStyle="1" w:styleId="list-comma">
    <w:name w:val="list-comma"/>
    <w:basedOn w:val="DefaultParagraphFont"/>
    <w:rsid w:val="00AE1A2B"/>
  </w:style>
  <w:style w:type="character" w:customStyle="1" w:styleId="livefyre-commentcount">
    <w:name w:val="livefyre-commentcount"/>
    <w:basedOn w:val="DefaultParagraphFont"/>
    <w:rsid w:val="00AE1A2B"/>
  </w:style>
  <w:style w:type="character" w:customStyle="1" w:styleId="rednegchange">
    <w:name w:val="red_neg_change"/>
    <w:basedOn w:val="DefaultParagraphFont"/>
    <w:rsid w:val="00AE1A2B"/>
  </w:style>
  <w:style w:type="character" w:customStyle="1" w:styleId="wsodqchgshow">
    <w:name w:val="wsodq_chgshow"/>
    <w:basedOn w:val="DefaultParagraphFont"/>
    <w:rsid w:val="00AE1A2B"/>
  </w:style>
  <w:style w:type="character" w:customStyle="1" w:styleId="greenposchange">
    <w:name w:val="green_pos_change"/>
    <w:basedOn w:val="DefaultParagraphFont"/>
    <w:rsid w:val="00AE1A2B"/>
  </w:style>
  <w:style w:type="paragraph" w:customStyle="1" w:styleId="image-caption">
    <w:name w:val="image-caption"/>
    <w:basedOn w:val="Normal"/>
    <w:uiPriority w:val="99"/>
    <w:qFormat/>
    <w:rsid w:val="00AE1A2B"/>
    <w:pPr>
      <w:spacing w:before="100" w:beforeAutospacing="1" w:after="100" w:afterAutospacing="1" w:line="240" w:lineRule="auto"/>
    </w:pPr>
    <w:rPr>
      <w:rFonts w:eastAsia="Times New Roman"/>
      <w:sz w:val="24"/>
    </w:rPr>
  </w:style>
  <w:style w:type="character" w:customStyle="1" w:styleId="image-credit">
    <w:name w:val="image-credit"/>
    <w:basedOn w:val="DefaultParagraphFont"/>
    <w:rsid w:val="00AE1A2B"/>
  </w:style>
  <w:style w:type="paragraph" w:customStyle="1" w:styleId="gascontcredit">
    <w:name w:val="gas_cont_credit"/>
    <w:basedOn w:val="Normal"/>
    <w:rsid w:val="00AE1A2B"/>
    <w:pPr>
      <w:spacing w:before="100" w:beforeAutospacing="1" w:after="100" w:afterAutospacing="1" w:line="240" w:lineRule="auto"/>
    </w:pPr>
    <w:rPr>
      <w:rFonts w:eastAsia="Times New Roman"/>
      <w:sz w:val="24"/>
    </w:rPr>
  </w:style>
  <w:style w:type="character" w:customStyle="1" w:styleId="BoldandUnderlineChar6">
    <w:name w:val="Bold and Underline Char6"/>
    <w:basedOn w:val="DefaultParagraphFont"/>
    <w:rsid w:val="00AE1A2B"/>
    <w:rPr>
      <w:b/>
      <w:szCs w:val="24"/>
      <w:u w:val="single"/>
      <w:lang w:val="en-US" w:eastAsia="en-US" w:bidi="ar-SA"/>
    </w:rPr>
  </w:style>
  <w:style w:type="paragraph" w:customStyle="1" w:styleId="endarticle">
    <w:name w:val="endarticle"/>
    <w:basedOn w:val="Normal"/>
    <w:uiPriority w:val="99"/>
    <w:qFormat/>
    <w:rsid w:val="00AE1A2B"/>
    <w:pPr>
      <w:spacing w:before="100" w:beforeAutospacing="1" w:after="100" w:afterAutospacing="1" w:line="240" w:lineRule="auto"/>
    </w:pPr>
    <w:rPr>
      <w:rFonts w:eastAsia="Times New Roman"/>
      <w:sz w:val="24"/>
    </w:rPr>
  </w:style>
  <w:style w:type="paragraph" w:customStyle="1" w:styleId="a-body-text">
    <w:name w:val="a-body-text"/>
    <w:basedOn w:val="Normal"/>
    <w:uiPriority w:val="99"/>
    <w:qFormat/>
    <w:rsid w:val="00AE1A2B"/>
    <w:pPr>
      <w:spacing w:before="100" w:beforeAutospacing="1" w:after="100" w:afterAutospacing="1" w:line="240" w:lineRule="auto"/>
    </w:pPr>
    <w:rPr>
      <w:rFonts w:eastAsia="Times New Roman"/>
      <w:sz w:val="24"/>
    </w:rPr>
  </w:style>
  <w:style w:type="paragraph" w:customStyle="1" w:styleId="obgpara">
    <w:name w:val="obg_para"/>
    <w:basedOn w:val="Normal"/>
    <w:uiPriority w:val="99"/>
    <w:qFormat/>
    <w:rsid w:val="00AE1A2B"/>
    <w:pPr>
      <w:spacing w:before="100" w:beforeAutospacing="1" w:after="100" w:afterAutospacing="1" w:line="240" w:lineRule="auto"/>
    </w:pPr>
    <w:rPr>
      <w:rFonts w:eastAsia="Times New Roman"/>
      <w:sz w:val="24"/>
    </w:rPr>
  </w:style>
  <w:style w:type="character" w:customStyle="1" w:styleId="caption4">
    <w:name w:val="caption4"/>
    <w:basedOn w:val="DefaultParagraphFont"/>
    <w:rsid w:val="00AE1A2B"/>
  </w:style>
  <w:style w:type="character" w:customStyle="1" w:styleId="honorific-prefix">
    <w:name w:val="honorific-prefix"/>
    <w:basedOn w:val="DefaultParagraphFont"/>
    <w:rsid w:val="00AE1A2B"/>
  </w:style>
  <w:style w:type="character" w:customStyle="1" w:styleId="given-name">
    <w:name w:val="given-name"/>
    <w:basedOn w:val="DefaultParagraphFont"/>
    <w:rsid w:val="00AE1A2B"/>
  </w:style>
  <w:style w:type="character" w:customStyle="1" w:styleId="family-name">
    <w:name w:val="family-name"/>
    <w:basedOn w:val="DefaultParagraphFont"/>
    <w:rsid w:val="00AE1A2B"/>
  </w:style>
  <w:style w:type="character" w:customStyle="1" w:styleId="chead">
    <w:name w:val="chead"/>
    <w:basedOn w:val="DefaultParagraphFont"/>
    <w:rsid w:val="00AE1A2B"/>
  </w:style>
  <w:style w:type="character" w:customStyle="1" w:styleId="obgcapsstart">
    <w:name w:val="obg_caps_start"/>
    <w:basedOn w:val="DefaultParagraphFont"/>
    <w:rsid w:val="00AE1A2B"/>
  </w:style>
  <w:style w:type="character" w:customStyle="1" w:styleId="underlinedCharChar0">
    <w:name w:val="underlined Char Char"/>
    <w:basedOn w:val="DefaultParagraphFont"/>
    <w:rsid w:val="00AE1A2B"/>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AE1A2B"/>
    <w:rPr>
      <w:strike/>
      <w:sz w:val="16"/>
      <w:szCs w:val="16"/>
    </w:rPr>
  </w:style>
  <w:style w:type="paragraph" w:customStyle="1" w:styleId="Pa4">
    <w:name w:val="Pa4"/>
    <w:basedOn w:val="Normal"/>
    <w:next w:val="Normal"/>
    <w:uiPriority w:val="99"/>
    <w:qFormat/>
    <w:rsid w:val="00AE1A2B"/>
    <w:pPr>
      <w:autoSpaceDE w:val="0"/>
      <w:autoSpaceDN w:val="0"/>
      <w:adjustRightInd w:val="0"/>
      <w:spacing w:after="0" w:line="181" w:lineRule="atLeast"/>
    </w:pPr>
    <w:rPr>
      <w:rFonts w:eastAsia="Times New Roman"/>
      <w:sz w:val="24"/>
    </w:rPr>
  </w:style>
  <w:style w:type="character" w:customStyle="1" w:styleId="subheader">
    <w:name w:val="subheader"/>
    <w:basedOn w:val="DefaultParagraphFont"/>
    <w:rsid w:val="00AE1A2B"/>
  </w:style>
  <w:style w:type="paragraph" w:customStyle="1" w:styleId="attribution">
    <w:name w:val="attribution"/>
    <w:basedOn w:val="Normal"/>
    <w:uiPriority w:val="99"/>
    <w:qFormat/>
    <w:rsid w:val="00AE1A2B"/>
    <w:pPr>
      <w:spacing w:before="100" w:beforeAutospacing="1" w:after="100" w:afterAutospacing="1" w:line="240" w:lineRule="auto"/>
    </w:pPr>
    <w:rPr>
      <w:rFonts w:eastAsia="Times New Roman"/>
      <w:sz w:val="24"/>
    </w:rPr>
  </w:style>
  <w:style w:type="paragraph" w:customStyle="1" w:styleId="text-textbodyhoustontexttext-dateline">
    <w:name w:val="text-textbody houstontext text-dateline"/>
    <w:basedOn w:val="Normal"/>
    <w:uiPriority w:val="99"/>
    <w:qFormat/>
    <w:rsid w:val="00AE1A2B"/>
    <w:pPr>
      <w:spacing w:before="100" w:beforeAutospacing="1" w:after="100" w:afterAutospacing="1" w:line="240" w:lineRule="auto"/>
    </w:pPr>
    <w:rPr>
      <w:rFonts w:eastAsia="Times New Roman"/>
      <w:sz w:val="24"/>
    </w:rPr>
  </w:style>
  <w:style w:type="paragraph" w:customStyle="1" w:styleId="text-textbodyhoustontext">
    <w:name w:val="text-textbody houstontext"/>
    <w:basedOn w:val="Normal"/>
    <w:uiPriority w:val="99"/>
    <w:qFormat/>
    <w:rsid w:val="00AE1A2B"/>
    <w:pPr>
      <w:spacing w:before="100" w:beforeAutospacing="1" w:after="100" w:afterAutospacing="1" w:line="240" w:lineRule="auto"/>
    </w:pPr>
    <w:rPr>
      <w:rFonts w:eastAsia="Times New Roman"/>
      <w:sz w:val="24"/>
    </w:rPr>
  </w:style>
  <w:style w:type="character" w:customStyle="1" w:styleId="text2">
    <w:name w:val="text2"/>
    <w:basedOn w:val="DefaultParagraphFont"/>
    <w:rsid w:val="00AE1A2B"/>
  </w:style>
  <w:style w:type="paragraph" w:customStyle="1" w:styleId="msolistparagraph0">
    <w:name w:val="msolistparagraph"/>
    <w:basedOn w:val="Normal"/>
    <w:uiPriority w:val="99"/>
    <w:qFormat/>
    <w:rsid w:val="00AE1A2B"/>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uiPriority w:val="99"/>
    <w:qFormat/>
    <w:rsid w:val="00AE1A2B"/>
    <w:pPr>
      <w:spacing w:before="100" w:beforeAutospacing="1" w:after="100" w:afterAutospacing="1" w:line="240" w:lineRule="auto"/>
    </w:pPr>
    <w:rPr>
      <w:rFonts w:eastAsia="Times New Roman"/>
      <w:sz w:val="24"/>
    </w:rPr>
  </w:style>
  <w:style w:type="character" w:customStyle="1" w:styleId="pmtermsel">
    <w:name w:val="pmtermsel"/>
    <w:basedOn w:val="DefaultParagraphFont"/>
    <w:rsid w:val="00AE1A2B"/>
  </w:style>
  <w:style w:type="character" w:customStyle="1" w:styleId="StyleUnderlineChar2CharChar11pt">
    <w:name w:val="Style Underline Char2 Char Char + 11 pt"/>
    <w:basedOn w:val="Style11pt"/>
    <w:rsid w:val="00AE1A2B"/>
    <w:rPr>
      <w:rFonts w:ascii="Times New Roman" w:hAnsi="Times New Roman"/>
      <w:sz w:val="20"/>
      <w:u w:val="single"/>
    </w:rPr>
  </w:style>
  <w:style w:type="character" w:customStyle="1" w:styleId="StyleStyleBoldUnderline11pt">
    <w:name w:val="Style Style Bold Underline + 11 pt"/>
    <w:basedOn w:val="DefaultParagraphFont"/>
    <w:rsid w:val="00AE1A2B"/>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E1A2B"/>
    <w:pPr>
      <w:numPr>
        <w:numId w:val="0"/>
      </w:numPr>
    </w:pPr>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AE1A2B"/>
    <w:rPr>
      <w:rFonts w:ascii="Arial Narrow" w:eastAsia="SimSun" w:hAnsi="Arial Narrow"/>
      <w:b/>
      <w:bCs/>
      <w:sz w:val="20"/>
      <w:u w:val="single"/>
      <w:lang w:eastAsia="zh-CN"/>
    </w:rPr>
  </w:style>
  <w:style w:type="character" w:customStyle="1" w:styleId="Styleunderline11pt">
    <w:name w:val="Style underline + 11 pt"/>
    <w:basedOn w:val="underline"/>
    <w:rsid w:val="00AE1A2B"/>
    <w:rPr>
      <w:u w:val="single"/>
      <w:lang w:val="en-US" w:eastAsia="en-US" w:bidi="ar-SA"/>
    </w:rPr>
  </w:style>
  <w:style w:type="character" w:customStyle="1" w:styleId="Styleunderline11ptBold">
    <w:name w:val="Style underline + 11 pt Bold"/>
    <w:basedOn w:val="underline"/>
    <w:rsid w:val="00AE1A2B"/>
    <w:rPr>
      <w:u w:val="single"/>
      <w:lang w:val="en-US" w:eastAsia="en-US" w:bidi="ar-SA"/>
    </w:rPr>
  </w:style>
  <w:style w:type="paragraph" w:customStyle="1" w:styleId="StyleStyle49pt10">
    <w:name w:val="Style Style4 + 9 pt10"/>
    <w:basedOn w:val="Style4"/>
    <w:link w:val="StyleStyle49pt10Char"/>
    <w:qFormat/>
    <w:rsid w:val="00AE1A2B"/>
    <w:pPr>
      <w:numPr>
        <w:numId w:val="0"/>
      </w:numPr>
    </w:pPr>
    <w:rPr>
      <w:rFonts w:eastAsia="Times New Roman"/>
      <w:sz w:val="20"/>
      <w:lang w:eastAsia="zh-CN"/>
    </w:rPr>
  </w:style>
  <w:style w:type="character" w:customStyle="1" w:styleId="StyleStyle49pt10Char">
    <w:name w:val="Style Style4 + 9 pt10 Char"/>
    <w:basedOn w:val="Style4Char"/>
    <w:link w:val="StyleStyle49pt10"/>
    <w:rsid w:val="00AE1A2B"/>
    <w:rPr>
      <w:rFonts w:ascii="Arial Narrow" w:eastAsia="Times New Roman" w:hAnsi="Arial Narrow"/>
      <w:sz w:val="20"/>
      <w:u w:val="single"/>
      <w:lang w:eastAsia="zh-CN"/>
    </w:rPr>
  </w:style>
  <w:style w:type="paragraph" w:customStyle="1" w:styleId="StyleStyle49ptBold7">
    <w:name w:val="Style Style4 + 9 pt Bold7"/>
    <w:basedOn w:val="Style4"/>
    <w:link w:val="StyleStyle49ptBold7Char"/>
    <w:qFormat/>
    <w:rsid w:val="00AE1A2B"/>
    <w:pPr>
      <w:numPr>
        <w:numId w:val="0"/>
      </w:numPr>
    </w:pPr>
    <w:rPr>
      <w:rFonts w:eastAsia="Times New Roman"/>
      <w:b/>
      <w:bCs/>
      <w:sz w:val="20"/>
      <w:lang w:eastAsia="zh-CN"/>
    </w:rPr>
  </w:style>
  <w:style w:type="character" w:customStyle="1" w:styleId="StyleStyle49ptBold7Char">
    <w:name w:val="Style Style4 + 9 pt Bold7 Char"/>
    <w:basedOn w:val="Style4Char"/>
    <w:link w:val="StyleStyle49ptBold7"/>
    <w:rsid w:val="00AE1A2B"/>
    <w:rPr>
      <w:rFonts w:ascii="Arial Narrow" w:eastAsia="Times New Roman" w:hAnsi="Arial Narrow"/>
      <w:b/>
      <w:bCs/>
      <w:sz w:val="20"/>
      <w:u w:val="single"/>
      <w:lang w:eastAsia="zh-CN"/>
    </w:rPr>
  </w:style>
  <w:style w:type="character" w:customStyle="1" w:styleId="articlehead2">
    <w:name w:val="articlehead2"/>
    <w:basedOn w:val="DefaultParagraphFont"/>
    <w:rsid w:val="00AE1A2B"/>
  </w:style>
  <w:style w:type="character" w:customStyle="1" w:styleId="pronset">
    <w:name w:val="pronset"/>
    <w:basedOn w:val="DefaultParagraphFont"/>
    <w:rsid w:val="00AE1A2B"/>
  </w:style>
  <w:style w:type="character" w:customStyle="1" w:styleId="showipapr">
    <w:name w:val="show_ipapr"/>
    <w:basedOn w:val="DefaultParagraphFont"/>
    <w:rsid w:val="00AE1A2B"/>
  </w:style>
  <w:style w:type="character" w:customStyle="1" w:styleId="prondelim">
    <w:name w:val="prondelim"/>
    <w:basedOn w:val="DefaultParagraphFont"/>
    <w:rsid w:val="00AE1A2B"/>
  </w:style>
  <w:style w:type="character" w:customStyle="1" w:styleId="pron">
    <w:name w:val="pron"/>
    <w:basedOn w:val="DefaultParagraphFont"/>
    <w:rsid w:val="00AE1A2B"/>
  </w:style>
  <w:style w:type="character" w:customStyle="1" w:styleId="prontoggle">
    <w:name w:val="pron_toggle"/>
    <w:basedOn w:val="DefaultParagraphFont"/>
    <w:rsid w:val="00AE1A2B"/>
  </w:style>
  <w:style w:type="character" w:customStyle="1" w:styleId="showspellpr">
    <w:name w:val="show_spellpr"/>
    <w:basedOn w:val="DefaultParagraphFont"/>
    <w:rsid w:val="00AE1A2B"/>
  </w:style>
  <w:style w:type="character" w:customStyle="1" w:styleId="boldface">
    <w:name w:val="boldface"/>
    <w:basedOn w:val="DefaultParagraphFont"/>
    <w:rsid w:val="00AE1A2B"/>
  </w:style>
  <w:style w:type="character" w:customStyle="1" w:styleId="pg">
    <w:name w:val="pg"/>
    <w:basedOn w:val="DefaultParagraphFont"/>
    <w:rsid w:val="00AE1A2B"/>
  </w:style>
  <w:style w:type="character" w:customStyle="1" w:styleId="secondary-bf">
    <w:name w:val="secondary-bf"/>
    <w:basedOn w:val="DefaultParagraphFont"/>
    <w:rsid w:val="00AE1A2B"/>
  </w:style>
  <w:style w:type="character" w:customStyle="1" w:styleId="dnindex">
    <w:name w:val="dnindex"/>
    <w:basedOn w:val="DefaultParagraphFont"/>
    <w:rsid w:val="00AE1A2B"/>
  </w:style>
  <w:style w:type="character" w:customStyle="1" w:styleId="ital-inline">
    <w:name w:val="ital-inline"/>
    <w:basedOn w:val="DefaultParagraphFont"/>
    <w:rsid w:val="00AE1A2B"/>
  </w:style>
  <w:style w:type="character" w:customStyle="1" w:styleId="Styleterm111ptUnderline">
    <w:name w:val="Style term1 + 11 pt Underline"/>
    <w:basedOn w:val="term1"/>
    <w:rsid w:val="00AE1A2B"/>
    <w:rPr>
      <w:b/>
      <w:bCs/>
      <w:sz w:val="20"/>
      <w:u w:val="single"/>
    </w:rPr>
  </w:style>
  <w:style w:type="paragraph" w:customStyle="1" w:styleId="StyleMinimizedTextArialNarrow10pt">
    <w:name w:val="Style Minimized Text + Arial Narrow 10 pt"/>
    <w:basedOn w:val="MinimizedText"/>
    <w:link w:val="StyleMinimizedTextArialNarrow10ptChar"/>
    <w:qFormat/>
    <w:rsid w:val="00AE1A2B"/>
    <w:pPr>
      <w:spacing w:after="0" w:line="240" w:lineRule="auto"/>
    </w:pPr>
    <w:rPr>
      <w:rFonts w:ascii="Georgia" w:eastAsia="Times New Roman" w:hAnsi="Georgia"/>
      <w:sz w:val="20"/>
    </w:rPr>
  </w:style>
  <w:style w:type="character" w:customStyle="1" w:styleId="StyleMinimizedTextArialNarrow10ptChar">
    <w:name w:val="Style Minimized Text + Arial Narrow 10 pt Char"/>
    <w:basedOn w:val="MinimizedTextChar"/>
    <w:link w:val="StyleMinimizedTextArialNarrow10pt"/>
    <w:rsid w:val="00AE1A2B"/>
    <w:rPr>
      <w:rFonts w:ascii="Georgia" w:eastAsia="Times New Roman" w:hAnsi="Georgia"/>
      <w:sz w:val="20"/>
      <w:szCs w:val="22"/>
    </w:rPr>
  </w:style>
  <w:style w:type="paragraph" w:customStyle="1" w:styleId="StyleStyle49pt3">
    <w:name w:val="Style Style4 + 9 pt3"/>
    <w:basedOn w:val="Style4"/>
    <w:link w:val="StyleStyle49pt3Char"/>
    <w:qFormat/>
    <w:rsid w:val="00AE1A2B"/>
    <w:pPr>
      <w:numPr>
        <w:numId w:val="0"/>
      </w:numPr>
    </w:pPr>
    <w:rPr>
      <w:rFonts w:eastAsia="Times New Roman"/>
      <w:sz w:val="20"/>
      <w:lang w:eastAsia="zh-CN"/>
    </w:rPr>
  </w:style>
  <w:style w:type="character" w:customStyle="1" w:styleId="StyleStyle49pt3Char">
    <w:name w:val="Style Style4 + 9 pt3 Char"/>
    <w:basedOn w:val="Style4Char"/>
    <w:link w:val="StyleStyle49pt3"/>
    <w:rsid w:val="00AE1A2B"/>
    <w:rPr>
      <w:rFonts w:ascii="Arial Narrow" w:eastAsia="Times New Roman" w:hAnsi="Arial Narrow"/>
      <w:sz w:val="20"/>
      <w:u w:val="single"/>
      <w:lang w:eastAsia="zh-CN"/>
    </w:rPr>
  </w:style>
  <w:style w:type="character" w:customStyle="1" w:styleId="ct-with-fmlt">
    <w:name w:val="ct-with-fmlt"/>
    <w:basedOn w:val="DefaultParagraphFont"/>
    <w:rsid w:val="00AE1A2B"/>
  </w:style>
  <w:style w:type="character" w:customStyle="1" w:styleId="althead">
    <w:name w:val="althead"/>
    <w:basedOn w:val="DefaultParagraphFont"/>
    <w:rsid w:val="00AE1A2B"/>
  </w:style>
  <w:style w:type="character" w:customStyle="1" w:styleId="arbd1">
    <w:name w:val="arbd1"/>
    <w:basedOn w:val="DefaultParagraphFont"/>
    <w:rsid w:val="00AE1A2B"/>
  </w:style>
  <w:style w:type="character" w:customStyle="1" w:styleId="unx">
    <w:name w:val="unx"/>
    <w:basedOn w:val="DefaultParagraphFont"/>
    <w:rsid w:val="00AE1A2B"/>
  </w:style>
  <w:style w:type="character" w:customStyle="1" w:styleId="lrdctph">
    <w:name w:val="lr_dct_ph"/>
    <w:basedOn w:val="DefaultParagraphFont"/>
    <w:rsid w:val="00AE1A2B"/>
  </w:style>
  <w:style w:type="character" w:customStyle="1" w:styleId="tagciteChar4">
    <w:name w:val="tag/cite Char"/>
    <w:basedOn w:val="DefaultParagraphFont"/>
    <w:rsid w:val="00AE1A2B"/>
    <w:rPr>
      <w:b/>
      <w:sz w:val="24"/>
      <w:lang w:val="en-US" w:eastAsia="en-US" w:bidi="ar-SA"/>
    </w:rPr>
  </w:style>
  <w:style w:type="paragraph" w:customStyle="1" w:styleId="TxBr41p1">
    <w:name w:val="TxBr_41p1"/>
    <w:basedOn w:val="Normal"/>
    <w:qFormat/>
    <w:rsid w:val="00AE1A2B"/>
    <w:pPr>
      <w:tabs>
        <w:tab w:val="left" w:pos="204"/>
      </w:tabs>
      <w:autoSpaceDE w:val="0"/>
      <w:autoSpaceDN w:val="0"/>
      <w:adjustRightInd w:val="0"/>
      <w:spacing w:after="0" w:line="238" w:lineRule="atLeast"/>
      <w:jc w:val="both"/>
    </w:pPr>
    <w:rPr>
      <w:rFonts w:eastAsia="Times New Roman"/>
      <w:sz w:val="24"/>
    </w:rPr>
  </w:style>
  <w:style w:type="character" w:customStyle="1" w:styleId="style3Char0">
    <w:name w:val="style 3 Char"/>
    <w:rsid w:val="00AE1A2B"/>
    <w:rPr>
      <w:sz w:val="18"/>
      <w:szCs w:val="24"/>
      <w:lang w:val="en-US" w:eastAsia="en-US" w:bidi="ar-SA"/>
    </w:rPr>
  </w:style>
  <w:style w:type="paragraph" w:customStyle="1" w:styleId="003Cite">
    <w:name w:val="003Cite"/>
    <w:basedOn w:val="Normal"/>
    <w:qFormat/>
    <w:rsid w:val="00AE1A2B"/>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AE1A2B"/>
    <w:pPr>
      <w:spacing w:after="0" w:line="240" w:lineRule="auto"/>
      <w:jc w:val="both"/>
    </w:pPr>
    <w:rPr>
      <w:b/>
      <w:color w:val="000000"/>
      <w:u w:val="single"/>
    </w:rPr>
  </w:style>
  <w:style w:type="character" w:customStyle="1" w:styleId="NormalBoldChar">
    <w:name w:val="Normal + Bold Char"/>
    <w:aliases w:val="Double Underline Char"/>
    <w:basedOn w:val="DefaultParagraphFont"/>
    <w:link w:val="NormalBold"/>
    <w:rsid w:val="00AE1A2B"/>
    <w:rPr>
      <w:rFonts w:ascii="Calibri" w:hAnsi="Calibri"/>
      <w:b/>
      <w:color w:val="000000"/>
      <w:sz w:val="22"/>
      <w:u w:val="single"/>
    </w:rPr>
  </w:style>
  <w:style w:type="character" w:customStyle="1" w:styleId="StyleBold1">
    <w:name w:val="Style Bold1"/>
    <w:rsid w:val="00AE1A2B"/>
    <w:rPr>
      <w:rFonts w:ascii="Georgia" w:hAnsi="Georgia"/>
      <w:b/>
      <w:bCs/>
      <w:sz w:val="22"/>
    </w:rPr>
  </w:style>
  <w:style w:type="character" w:customStyle="1" w:styleId="BlockHeadingsChar1">
    <w:name w:val="Block Headings Char1"/>
    <w:rsid w:val="00AE1A2B"/>
    <w:rPr>
      <w:b/>
      <w:caps/>
    </w:rPr>
  </w:style>
  <w:style w:type="character" w:customStyle="1" w:styleId="CARDChar2">
    <w:name w:val="CARD Char"/>
    <w:link w:val="CARD0"/>
    <w:rsid w:val="00AE1A2B"/>
    <w:rPr>
      <w:rFonts w:ascii="Calibri" w:hAnsi="Calibri"/>
      <w:sz w:val="22"/>
    </w:rPr>
  </w:style>
  <w:style w:type="character" w:customStyle="1" w:styleId="FontStyle170">
    <w:name w:val="Font Style170"/>
    <w:uiPriority w:val="99"/>
    <w:rsid w:val="00AE1A2B"/>
    <w:rPr>
      <w:rFonts w:ascii="Bookman Old Style" w:hAnsi="Bookman Old Style" w:cs="Bookman Old Style"/>
      <w:sz w:val="16"/>
      <w:szCs w:val="16"/>
    </w:rPr>
  </w:style>
  <w:style w:type="character" w:customStyle="1" w:styleId="label">
    <w:name w:val="label"/>
    <w:rsid w:val="00AE1A2B"/>
  </w:style>
  <w:style w:type="character" w:customStyle="1" w:styleId="Styleunderline12pt">
    <w:name w:val="Style underline + 12 pt"/>
    <w:rsid w:val="00AE1A2B"/>
    <w:rPr>
      <w:rFonts w:ascii="Times New Roman" w:hAnsi="Times New Roman"/>
      <w:bCs/>
      <w:sz w:val="20"/>
      <w:u w:val="single"/>
    </w:rPr>
  </w:style>
  <w:style w:type="character" w:customStyle="1" w:styleId="StyleUnderlineChar19pt">
    <w:name w:val="Style Underline Char1 + 9 pt"/>
    <w:basedOn w:val="UnderlineChar1"/>
    <w:rsid w:val="00AE1A2B"/>
    <w:rPr>
      <w:rFonts w:ascii="Times New Roman" w:hAnsi="Times New Roman"/>
      <w:sz w:val="20"/>
      <w:szCs w:val="24"/>
      <w:u w:val="single"/>
      <w:lang w:val="en-US" w:eastAsia="en-US" w:bidi="ar-SA"/>
    </w:rPr>
  </w:style>
  <w:style w:type="character" w:customStyle="1" w:styleId="StyleUnderlineChar1Bold">
    <w:name w:val="Style Underline Char1 + Bold"/>
    <w:rsid w:val="00AE1A2B"/>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AE1A2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E1A2B"/>
    <w:rPr>
      <w:rFonts w:ascii="Times New Roman" w:hAnsi="Times New Roman"/>
      <w:sz w:val="20"/>
      <w:szCs w:val="24"/>
      <w:u w:val="single"/>
      <w:lang w:val="en-US" w:eastAsia="en-US" w:bidi="ar-SA"/>
    </w:rPr>
  </w:style>
  <w:style w:type="paragraph" w:customStyle="1" w:styleId="StyleUnderline9pt">
    <w:name w:val="Style Underline + 9 pt"/>
    <w:link w:val="StyleUnderline9ptChar"/>
    <w:qFormat/>
    <w:rsid w:val="00AE1A2B"/>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AE1A2B"/>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AE1A2B"/>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AE1A2B"/>
    <w:rPr>
      <w:rFonts w:ascii="Times New Roman" w:hAnsi="Times New Roman"/>
      <w:sz w:val="20"/>
      <w:u w:val="single"/>
      <w:lang w:val="en-US" w:eastAsia="en-US" w:bidi="ar-SA"/>
    </w:rPr>
  </w:style>
  <w:style w:type="paragraph" w:customStyle="1" w:styleId="StyleUnderline9pt1">
    <w:name w:val="Style Underline + 9 pt1"/>
    <w:rsid w:val="00AE1A2B"/>
    <w:rPr>
      <w:rFonts w:ascii="Times New Roman" w:eastAsia="SimSun" w:hAnsi="Times New Roman" w:cs="Times New Roman"/>
      <w:sz w:val="20"/>
      <w:szCs w:val="20"/>
      <w:u w:val="single"/>
    </w:rPr>
  </w:style>
  <w:style w:type="character" w:customStyle="1" w:styleId="Style9ptUnderline1">
    <w:name w:val="Style 9 pt Underline1"/>
    <w:rsid w:val="00AE1A2B"/>
    <w:rPr>
      <w:sz w:val="20"/>
      <w:u w:val="single"/>
    </w:rPr>
  </w:style>
  <w:style w:type="character" w:customStyle="1" w:styleId="StyleUnderlineChar19pt2">
    <w:name w:val="Style Underline Char1 + 9 pt2"/>
    <w:basedOn w:val="UnderlineChar1"/>
    <w:rsid w:val="00AE1A2B"/>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AE1A2B"/>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AE1A2B"/>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AE1A2B"/>
    <w:rPr>
      <w:rFonts w:ascii="Times New Roman" w:hAnsi="Times New Roman"/>
      <w:b/>
      <w:bCs/>
      <w:sz w:val="20"/>
      <w:szCs w:val="24"/>
      <w:u w:val="single"/>
      <w:lang w:val="en-US" w:eastAsia="en-US" w:bidi="ar-SA"/>
    </w:rPr>
  </w:style>
  <w:style w:type="character" w:customStyle="1" w:styleId="content">
    <w:name w:val="content"/>
    <w:basedOn w:val="DefaultParagraphFont"/>
    <w:rsid w:val="00AE1A2B"/>
  </w:style>
  <w:style w:type="character" w:customStyle="1" w:styleId="Style9ptBoldUnderline1">
    <w:name w:val="Style 9 pt Bold Underline1"/>
    <w:rsid w:val="00AE1A2B"/>
    <w:rPr>
      <w:b/>
      <w:bCs/>
      <w:sz w:val="20"/>
      <w:u w:val="single"/>
    </w:rPr>
  </w:style>
  <w:style w:type="character" w:customStyle="1" w:styleId="tagCharCharCharChar">
    <w:name w:val="tag Char Char Char Char"/>
    <w:rsid w:val="00AE1A2B"/>
    <w:rPr>
      <w:rFonts w:ascii="Georgia" w:eastAsia="Calibri" w:hAnsi="Georgia" w:cs="Calibri"/>
      <w:b/>
      <w:sz w:val="24"/>
    </w:rPr>
  </w:style>
  <w:style w:type="character" w:customStyle="1" w:styleId="3">
    <w:name w:val="3"/>
    <w:rsid w:val="00AE1A2B"/>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AE1A2B"/>
    <w:rPr>
      <w:rFonts w:cs="Arial"/>
      <w:b/>
      <w:bCs/>
      <w:iCs/>
      <w:szCs w:val="28"/>
      <w:lang w:val="en-US" w:eastAsia="en-US" w:bidi="ar-SA"/>
    </w:rPr>
  </w:style>
  <w:style w:type="paragraph" w:customStyle="1" w:styleId="EmphasisText">
    <w:name w:val="Emphasis Text"/>
    <w:basedOn w:val="UnderlinedText"/>
    <w:link w:val="EmphasisTextChar"/>
    <w:rsid w:val="00AE1A2B"/>
    <w:rPr>
      <w:rFonts w:eastAsia="SimSun"/>
      <w:sz w:val="24"/>
      <w:u w:val="single"/>
    </w:rPr>
  </w:style>
  <w:style w:type="character" w:customStyle="1" w:styleId="EmphasisTextChar">
    <w:name w:val="Emphasis Text Char"/>
    <w:link w:val="EmphasisText"/>
    <w:rsid w:val="00AE1A2B"/>
    <w:rPr>
      <w:rFonts w:ascii="Calibri" w:eastAsia="SimSun" w:hAnsi="Calibri"/>
      <w:b/>
      <w:u w:val="single"/>
    </w:rPr>
  </w:style>
  <w:style w:type="character" w:customStyle="1" w:styleId="featuretitle">
    <w:name w:val="feature_title"/>
    <w:basedOn w:val="DefaultParagraphFont"/>
    <w:rsid w:val="00AE1A2B"/>
  </w:style>
  <w:style w:type="character" w:customStyle="1" w:styleId="6">
    <w:name w:val="6"/>
    <w:rsid w:val="00AE1A2B"/>
    <w:rPr>
      <w:rFonts w:cs="Arial"/>
      <w:bCs/>
      <w:sz w:val="20"/>
      <w:u w:val="single"/>
      <w:lang w:val="en-US" w:eastAsia="en-US" w:bidi="ar-SA"/>
    </w:rPr>
  </w:style>
  <w:style w:type="character" w:customStyle="1" w:styleId="7">
    <w:name w:val="7"/>
    <w:rsid w:val="00AE1A2B"/>
    <w:rPr>
      <w:rFonts w:cs="Arial"/>
      <w:bCs/>
      <w:sz w:val="20"/>
      <w:u w:val="single"/>
      <w:lang w:val="en-US" w:eastAsia="en-US" w:bidi="ar-SA"/>
    </w:rPr>
  </w:style>
  <w:style w:type="character" w:customStyle="1" w:styleId="StyleUnderlineChar19pt4">
    <w:name w:val="Style Underline Char1 + 9 pt4"/>
    <w:basedOn w:val="UnderlineChar1"/>
    <w:rsid w:val="00AE1A2B"/>
    <w:rPr>
      <w:rFonts w:ascii="Times New Roman" w:hAnsi="Times New Roman"/>
      <w:sz w:val="20"/>
      <w:szCs w:val="24"/>
      <w:u w:val="single"/>
      <w:lang w:val="en-US" w:eastAsia="en-US" w:bidi="ar-SA"/>
    </w:rPr>
  </w:style>
  <w:style w:type="character" w:customStyle="1" w:styleId="StyleUnderlineChar19ptBold1">
    <w:name w:val="Style Underline Char1 + 9 pt Bold1"/>
    <w:rsid w:val="00AE1A2B"/>
    <w:rPr>
      <w:rFonts w:ascii="Times New Roman" w:hAnsi="Times New Roman"/>
      <w:b/>
      <w:bCs/>
      <w:sz w:val="20"/>
      <w:szCs w:val="24"/>
      <w:u w:val="single"/>
      <w:lang w:val="en-US" w:eastAsia="en-US" w:bidi="ar-SA"/>
    </w:rPr>
  </w:style>
  <w:style w:type="character" w:customStyle="1" w:styleId="Style9ptUnderline3">
    <w:name w:val="Style 9 pt Underline3"/>
    <w:rsid w:val="00AE1A2B"/>
    <w:rPr>
      <w:sz w:val="20"/>
      <w:u w:val="single"/>
    </w:rPr>
  </w:style>
  <w:style w:type="paragraph" w:customStyle="1" w:styleId="Stylecard9pt">
    <w:name w:val="Style card + 9 pt"/>
    <w:basedOn w:val="Normal"/>
    <w:link w:val="Stylecard9ptChar"/>
    <w:qFormat/>
    <w:rsid w:val="00AE1A2B"/>
    <w:pPr>
      <w:spacing w:after="0" w:line="240" w:lineRule="auto"/>
      <w:ind w:left="288" w:right="288"/>
    </w:pPr>
    <w:rPr>
      <w:rFonts w:eastAsia="Calibri" w:cs="Times New Roman"/>
      <w:sz w:val="20"/>
      <w:szCs w:val="20"/>
      <w:u w:val="single"/>
    </w:rPr>
  </w:style>
  <w:style w:type="character" w:customStyle="1" w:styleId="Stylecard9ptChar">
    <w:name w:val="Style card + 9 pt Char"/>
    <w:basedOn w:val="cardChar"/>
    <w:link w:val="Stylecard9pt"/>
    <w:rsid w:val="00AE1A2B"/>
    <w:rPr>
      <w:rFonts w:ascii="Calibri" w:eastAsia="Calibri" w:hAnsi="Calibri" w:cs="Times New Roman"/>
      <w:sz w:val="20"/>
      <w:szCs w:val="20"/>
      <w:u w:val="single"/>
    </w:rPr>
  </w:style>
  <w:style w:type="character" w:customStyle="1" w:styleId="Styleunderline9pt0">
    <w:name w:val="Style underline + 9 pt"/>
    <w:basedOn w:val="underline"/>
    <w:rsid w:val="00AE1A2B"/>
    <w:rPr>
      <w:u w:val="single"/>
      <w:lang w:val="en-US" w:eastAsia="en-US" w:bidi="ar-SA"/>
    </w:rPr>
  </w:style>
  <w:style w:type="character" w:customStyle="1" w:styleId="Style9ptUnderline4">
    <w:name w:val="Style 9 pt Underline4"/>
    <w:rsid w:val="00AE1A2B"/>
    <w:rPr>
      <w:sz w:val="20"/>
      <w:u w:val="single"/>
    </w:rPr>
  </w:style>
  <w:style w:type="character" w:customStyle="1" w:styleId="55">
    <w:name w:val="55"/>
    <w:rsid w:val="00AE1A2B"/>
    <w:rPr>
      <w:rFonts w:cs="Arial"/>
      <w:bCs/>
      <w:sz w:val="20"/>
      <w:u w:val="single"/>
      <w:lang w:val="en-US" w:eastAsia="en-US" w:bidi="ar-SA"/>
    </w:rPr>
  </w:style>
  <w:style w:type="paragraph" w:customStyle="1" w:styleId="CardBody">
    <w:name w:val="Card Body"/>
    <w:basedOn w:val="Normal"/>
    <w:link w:val="CardBodyChar"/>
    <w:qFormat/>
    <w:rsid w:val="00AE1A2B"/>
    <w:pPr>
      <w:spacing w:after="0" w:line="240" w:lineRule="auto"/>
    </w:pPr>
    <w:rPr>
      <w:rFonts w:eastAsia="Calibri"/>
    </w:rPr>
  </w:style>
  <w:style w:type="character" w:customStyle="1" w:styleId="CardBodyChar">
    <w:name w:val="Card Body Char"/>
    <w:link w:val="CardBody"/>
    <w:rsid w:val="00AE1A2B"/>
    <w:rPr>
      <w:rFonts w:ascii="Calibri" w:eastAsia="Calibri" w:hAnsi="Calibri"/>
      <w:sz w:val="22"/>
    </w:rPr>
  </w:style>
  <w:style w:type="character" w:customStyle="1" w:styleId="Styleunderline9pt10">
    <w:name w:val="Style underline + 9 pt1"/>
    <w:basedOn w:val="underline"/>
    <w:rsid w:val="00AE1A2B"/>
    <w:rPr>
      <w:u w:val="single"/>
      <w:lang w:val="en-US" w:eastAsia="en-US" w:bidi="ar-SA"/>
    </w:rPr>
  </w:style>
  <w:style w:type="character" w:customStyle="1" w:styleId="Styleunderline9ptBold">
    <w:name w:val="Style underline + 9 pt Bold"/>
    <w:rsid w:val="00AE1A2B"/>
    <w:rPr>
      <w:b/>
      <w:bCs/>
      <w:sz w:val="20"/>
      <w:u w:val="single"/>
    </w:rPr>
  </w:style>
  <w:style w:type="character" w:customStyle="1" w:styleId="StyleUnderliningChar9ptBold">
    <w:name w:val="Style Underlining Char + 9 pt Bold"/>
    <w:rsid w:val="00AE1A2B"/>
    <w:rPr>
      <w:rFonts w:ascii="Times New Roman" w:hAnsi="Times New Roman"/>
      <w:b/>
      <w:bCs/>
      <w:sz w:val="20"/>
      <w:szCs w:val="24"/>
      <w:u w:val="single"/>
      <w:lang w:val="en-US" w:eastAsia="en-US" w:bidi="ar-SA"/>
    </w:rPr>
  </w:style>
  <w:style w:type="character" w:customStyle="1" w:styleId="StyleUnderliningChar9pt">
    <w:name w:val="Style Underlining Char + 9 pt"/>
    <w:rsid w:val="00AE1A2B"/>
    <w:rPr>
      <w:rFonts w:ascii="Times New Roman" w:hAnsi="Times New Roman"/>
      <w:sz w:val="20"/>
      <w:szCs w:val="24"/>
      <w:u w:val="single"/>
      <w:lang w:val="en-US" w:eastAsia="en-US" w:bidi="ar-SA"/>
    </w:rPr>
  </w:style>
  <w:style w:type="character" w:customStyle="1" w:styleId="34">
    <w:name w:val="34"/>
    <w:rsid w:val="00AE1A2B"/>
    <w:rPr>
      <w:rFonts w:ascii="Times New Roman" w:hAnsi="Times New Roman" w:cs="Arial"/>
      <w:bCs/>
      <w:sz w:val="20"/>
      <w:u w:val="single"/>
      <w:lang w:val="en-US" w:eastAsia="en-US" w:bidi="ar-SA"/>
    </w:rPr>
  </w:style>
  <w:style w:type="character" w:customStyle="1" w:styleId="45">
    <w:name w:val="45"/>
    <w:rsid w:val="00AE1A2B"/>
    <w:rPr>
      <w:rFonts w:ascii="Times New Roman" w:hAnsi="Times New Roman" w:cs="Arial"/>
      <w:b/>
      <w:bCs/>
      <w:sz w:val="20"/>
      <w:u w:val="single"/>
      <w:lang w:val="en-US" w:eastAsia="en-US" w:bidi="ar-SA"/>
    </w:rPr>
  </w:style>
  <w:style w:type="character" w:customStyle="1" w:styleId="Style9ptUnderline5">
    <w:name w:val="Style 9 pt Underline5"/>
    <w:rsid w:val="00AE1A2B"/>
    <w:rPr>
      <w:rFonts w:ascii="Times New Roman" w:hAnsi="Times New Roman"/>
      <w:sz w:val="20"/>
      <w:u w:val="single"/>
    </w:rPr>
  </w:style>
  <w:style w:type="character" w:customStyle="1" w:styleId="Style9ptBoldUnderline2">
    <w:name w:val="Style 9 pt Bold Underline2"/>
    <w:rsid w:val="00AE1A2B"/>
    <w:rPr>
      <w:rFonts w:ascii="Times New Roman" w:hAnsi="Times New Roman"/>
      <w:b/>
      <w:bCs/>
      <w:sz w:val="20"/>
      <w:u w:val="single"/>
    </w:rPr>
  </w:style>
  <w:style w:type="character" w:customStyle="1" w:styleId="StyleBoldItalicUnderlineBorderSinglesolidlineAuto">
    <w:name w:val="Style Bold Italic Underline Border: : (Single solid line Auto ..."/>
    <w:rsid w:val="00AE1A2B"/>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AE1A2B"/>
    <w:pPr>
      <w:numPr>
        <w:numId w:val="0"/>
      </w:numPr>
    </w:pPr>
    <w:rPr>
      <w:sz w:val="20"/>
      <w:lang w:eastAsia="zh-CN"/>
    </w:rPr>
  </w:style>
  <w:style w:type="character" w:customStyle="1" w:styleId="StyleStyle49pt1Char">
    <w:name w:val="Style Style4 + 9 pt1 Char"/>
    <w:basedOn w:val="Style4Char"/>
    <w:link w:val="StyleStyle49pt1"/>
    <w:rsid w:val="00AE1A2B"/>
    <w:rPr>
      <w:rFonts w:ascii="Arial Narrow" w:hAnsi="Arial Narrow"/>
      <w:sz w:val="20"/>
      <w:u w:val="single"/>
      <w:lang w:eastAsia="zh-CN"/>
    </w:rPr>
  </w:style>
  <w:style w:type="paragraph" w:customStyle="1" w:styleId="StyleStyle49ptBold1">
    <w:name w:val="Style Style4 + 9 pt Bold1"/>
    <w:basedOn w:val="Style4"/>
    <w:link w:val="StyleStyle49ptBold1Char"/>
    <w:rsid w:val="00AE1A2B"/>
    <w:pPr>
      <w:numPr>
        <w:numId w:val="0"/>
      </w:numPr>
    </w:pPr>
    <w:rPr>
      <w:b/>
      <w:bCs/>
    </w:rPr>
  </w:style>
  <w:style w:type="character" w:customStyle="1" w:styleId="StyleStyle49ptBold1Char">
    <w:name w:val="Style Style4 + 9 pt Bold1 Char"/>
    <w:link w:val="StyleStyle49ptBold1"/>
    <w:rsid w:val="00AE1A2B"/>
    <w:rPr>
      <w:rFonts w:ascii="Arial Narrow" w:hAnsi="Arial Narrow"/>
      <w:b/>
      <w:bCs/>
      <w:u w:val="single"/>
    </w:rPr>
  </w:style>
  <w:style w:type="paragraph" w:customStyle="1" w:styleId="StyleStyle49pt2">
    <w:name w:val="Style Style4 + 9 pt2"/>
    <w:basedOn w:val="Style4"/>
    <w:link w:val="StyleStyle49pt2Char"/>
    <w:rsid w:val="00AE1A2B"/>
    <w:pPr>
      <w:numPr>
        <w:numId w:val="0"/>
      </w:numPr>
    </w:pPr>
    <w:rPr>
      <w:sz w:val="20"/>
      <w:lang w:eastAsia="zh-CN"/>
    </w:rPr>
  </w:style>
  <w:style w:type="character" w:customStyle="1" w:styleId="StyleStyle49pt2Char">
    <w:name w:val="Style Style4 + 9 pt2 Char"/>
    <w:basedOn w:val="Style4Char"/>
    <w:link w:val="StyleStyle49pt2"/>
    <w:rsid w:val="00AE1A2B"/>
    <w:rPr>
      <w:rFonts w:ascii="Arial Narrow" w:hAnsi="Arial Narrow"/>
      <w:sz w:val="20"/>
      <w:u w:val="single"/>
      <w:lang w:eastAsia="zh-CN"/>
    </w:rPr>
  </w:style>
  <w:style w:type="paragraph" w:customStyle="1" w:styleId="StyleStyle49ptBold2">
    <w:name w:val="Style Style4 + 9 pt Bold2"/>
    <w:basedOn w:val="Style4"/>
    <w:link w:val="StyleStyle49ptBold2Char"/>
    <w:rsid w:val="00AE1A2B"/>
    <w:pPr>
      <w:numPr>
        <w:numId w:val="0"/>
      </w:numPr>
    </w:pPr>
    <w:rPr>
      <w:b/>
      <w:bCs/>
    </w:rPr>
  </w:style>
  <w:style w:type="character" w:customStyle="1" w:styleId="StyleStyle49ptBold2Char">
    <w:name w:val="Style Style4 + 9 pt Bold2 Char"/>
    <w:link w:val="StyleStyle49ptBold2"/>
    <w:rsid w:val="00AE1A2B"/>
    <w:rPr>
      <w:rFonts w:ascii="Arial Narrow" w:hAnsi="Arial Narrow"/>
      <w:b/>
      <w:bCs/>
      <w:u w:val="single"/>
    </w:rPr>
  </w:style>
  <w:style w:type="character" w:customStyle="1" w:styleId="23">
    <w:name w:val="23"/>
    <w:rsid w:val="00AE1A2B"/>
    <w:rPr>
      <w:rFonts w:ascii="Times New Roman" w:hAnsi="Times New Roman" w:cs="Arial"/>
      <w:bCs/>
      <w:sz w:val="20"/>
      <w:u w:val="single"/>
      <w:lang w:val="en-US" w:eastAsia="en-US" w:bidi="ar-SA"/>
    </w:rPr>
  </w:style>
  <w:style w:type="character" w:customStyle="1" w:styleId="33">
    <w:name w:val="33"/>
    <w:rsid w:val="00AE1A2B"/>
    <w:rPr>
      <w:rFonts w:ascii="Times New Roman" w:hAnsi="Times New Roman" w:cs="Arial"/>
      <w:b/>
      <w:bCs/>
      <w:sz w:val="20"/>
      <w:u w:val="single"/>
      <w:lang w:val="en-US" w:eastAsia="en-US" w:bidi="ar-SA"/>
    </w:rPr>
  </w:style>
  <w:style w:type="character" w:customStyle="1" w:styleId="27">
    <w:name w:val="27"/>
    <w:rsid w:val="00AE1A2B"/>
    <w:rPr>
      <w:rFonts w:cs="Arial"/>
      <w:bCs/>
      <w:sz w:val="20"/>
      <w:u w:val="single"/>
      <w:lang w:val="en-US" w:eastAsia="en-US" w:bidi="ar-SA"/>
    </w:rPr>
  </w:style>
  <w:style w:type="character" w:customStyle="1" w:styleId="StyleArialNarrow9pt">
    <w:name w:val="Style Arial Narrow 9 pt"/>
    <w:rsid w:val="00AE1A2B"/>
    <w:rPr>
      <w:rFonts w:ascii="Times New Roman" w:hAnsi="Times New Roman"/>
      <w:sz w:val="20"/>
    </w:rPr>
  </w:style>
  <w:style w:type="paragraph" w:customStyle="1" w:styleId="CiteBody">
    <w:name w:val="Cite Body"/>
    <w:basedOn w:val="Normal"/>
    <w:link w:val="CiteBodyChar"/>
    <w:qFormat/>
    <w:rsid w:val="00AE1A2B"/>
    <w:pPr>
      <w:spacing w:after="0" w:line="240" w:lineRule="auto"/>
    </w:pPr>
    <w:rPr>
      <w:rFonts w:eastAsia="Calibri"/>
      <w:szCs w:val="16"/>
    </w:rPr>
  </w:style>
  <w:style w:type="paragraph" w:customStyle="1" w:styleId="CiteBold">
    <w:name w:val="Cite Bold"/>
    <w:basedOn w:val="CiteBody"/>
    <w:link w:val="CiteBoldChar"/>
    <w:qFormat/>
    <w:rsid w:val="00AE1A2B"/>
    <w:rPr>
      <w:b/>
    </w:rPr>
  </w:style>
  <w:style w:type="character" w:customStyle="1" w:styleId="CiteBodyChar">
    <w:name w:val="Cite Body Char"/>
    <w:link w:val="CiteBody"/>
    <w:rsid w:val="00AE1A2B"/>
    <w:rPr>
      <w:rFonts w:ascii="Calibri" w:eastAsia="Calibri" w:hAnsi="Calibri"/>
      <w:sz w:val="22"/>
      <w:szCs w:val="16"/>
    </w:rPr>
  </w:style>
  <w:style w:type="character" w:customStyle="1" w:styleId="CiteBoldChar">
    <w:name w:val="Cite Bold Char"/>
    <w:link w:val="CiteBold"/>
    <w:rsid w:val="00AE1A2B"/>
    <w:rPr>
      <w:rFonts w:ascii="Calibri" w:eastAsia="Calibri" w:hAnsi="Calibri"/>
      <w:b/>
      <w:sz w:val="22"/>
      <w:szCs w:val="16"/>
    </w:rPr>
  </w:style>
  <w:style w:type="paragraph" w:customStyle="1" w:styleId="StyleCardBody11ptUnderline">
    <w:name w:val="Style Card Body + 11 pt Underline"/>
    <w:basedOn w:val="CardBody"/>
    <w:link w:val="StyleCardBody11ptUnderlineChar"/>
    <w:rsid w:val="00AE1A2B"/>
    <w:rPr>
      <w:sz w:val="20"/>
      <w:u w:val="single"/>
    </w:rPr>
  </w:style>
  <w:style w:type="character" w:customStyle="1" w:styleId="StyleCardBody11ptUnderlineChar">
    <w:name w:val="Style Card Body + 11 pt Underline Char"/>
    <w:link w:val="StyleCardBody11ptUnderline"/>
    <w:rsid w:val="00AE1A2B"/>
    <w:rPr>
      <w:rFonts w:ascii="Calibri" w:eastAsia="Calibri" w:hAnsi="Calibri"/>
      <w:sz w:val="20"/>
      <w:u w:val="single"/>
    </w:rPr>
  </w:style>
  <w:style w:type="paragraph" w:customStyle="1" w:styleId="StyleStyle49pt4">
    <w:name w:val="Style Style4 + 9 pt4"/>
    <w:basedOn w:val="Style4"/>
    <w:link w:val="StyleStyle49pt4Char"/>
    <w:rsid w:val="00AE1A2B"/>
    <w:pPr>
      <w:numPr>
        <w:numId w:val="0"/>
      </w:numPr>
    </w:pPr>
    <w:rPr>
      <w:sz w:val="20"/>
      <w:lang w:eastAsia="zh-CN"/>
    </w:rPr>
  </w:style>
  <w:style w:type="character" w:customStyle="1" w:styleId="StyleStyle49pt4Char">
    <w:name w:val="Style Style4 + 9 pt4 Char"/>
    <w:basedOn w:val="Style4Char"/>
    <w:link w:val="StyleStyle49pt4"/>
    <w:rsid w:val="00AE1A2B"/>
    <w:rPr>
      <w:rFonts w:ascii="Arial Narrow" w:hAnsi="Arial Narrow"/>
      <w:sz w:val="20"/>
      <w:u w:val="single"/>
      <w:lang w:eastAsia="zh-CN"/>
    </w:rPr>
  </w:style>
  <w:style w:type="paragraph" w:customStyle="1" w:styleId="StyleStyle49ptBold4">
    <w:name w:val="Style Style4 + 9 pt Bold4"/>
    <w:basedOn w:val="Style4"/>
    <w:link w:val="StyleStyle49ptBold4Char"/>
    <w:rsid w:val="00AE1A2B"/>
    <w:pPr>
      <w:numPr>
        <w:numId w:val="0"/>
      </w:numPr>
    </w:pPr>
    <w:rPr>
      <w:b/>
      <w:bCs/>
    </w:rPr>
  </w:style>
  <w:style w:type="character" w:customStyle="1" w:styleId="StyleStyle49ptBold4Char">
    <w:name w:val="Style Style4 + 9 pt Bold4 Char"/>
    <w:link w:val="StyleStyle49ptBold4"/>
    <w:rsid w:val="00AE1A2B"/>
    <w:rPr>
      <w:rFonts w:ascii="Arial Narrow" w:hAnsi="Arial Narrow"/>
      <w:b/>
      <w:bCs/>
      <w:u w:val="single"/>
    </w:rPr>
  </w:style>
  <w:style w:type="character" w:customStyle="1" w:styleId="StyleUnderlineCharChar9pt2">
    <w:name w:val="Style Underline Char Char + 9 pt2"/>
    <w:basedOn w:val="DefaultParagraphFont"/>
    <w:rsid w:val="00AE1A2B"/>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AE1A2B"/>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AE1A2B"/>
    <w:rPr>
      <w:b/>
      <w:bCs/>
      <w:sz w:val="20"/>
      <w:u w:val="single"/>
      <w:bdr w:val="single" w:sz="4" w:space="0" w:color="auto"/>
    </w:rPr>
  </w:style>
  <w:style w:type="character" w:customStyle="1" w:styleId="Style9ptUnderline7">
    <w:name w:val="Style 9 pt Underline7"/>
    <w:rsid w:val="00AE1A2B"/>
    <w:rPr>
      <w:sz w:val="20"/>
      <w:u w:val="single"/>
    </w:rPr>
  </w:style>
  <w:style w:type="character" w:customStyle="1" w:styleId="Style9ptBoldUnderline3">
    <w:name w:val="Style 9 pt Bold Underline3"/>
    <w:rsid w:val="00AE1A2B"/>
    <w:rPr>
      <w:b/>
      <w:bCs/>
      <w:sz w:val="20"/>
      <w:u w:val="single"/>
    </w:rPr>
  </w:style>
  <w:style w:type="character" w:customStyle="1" w:styleId="Style9ptUnderline8">
    <w:name w:val="Style 9 pt Underline8"/>
    <w:rsid w:val="00AE1A2B"/>
    <w:rPr>
      <w:sz w:val="20"/>
      <w:u w:val="single"/>
    </w:rPr>
  </w:style>
  <w:style w:type="paragraph" w:customStyle="1" w:styleId="StyleStyle49pt5">
    <w:name w:val="Style Style4 + 9 pt5"/>
    <w:basedOn w:val="Style4"/>
    <w:link w:val="StyleStyle49pt5Char"/>
    <w:rsid w:val="00AE1A2B"/>
    <w:pPr>
      <w:numPr>
        <w:numId w:val="0"/>
      </w:numPr>
    </w:pPr>
    <w:rPr>
      <w:sz w:val="20"/>
      <w:lang w:eastAsia="zh-CN"/>
    </w:rPr>
  </w:style>
  <w:style w:type="character" w:customStyle="1" w:styleId="StyleStyle49pt5Char">
    <w:name w:val="Style Style4 + 9 pt5 Char"/>
    <w:basedOn w:val="Style4Char"/>
    <w:link w:val="StyleStyle49pt5"/>
    <w:rsid w:val="00AE1A2B"/>
    <w:rPr>
      <w:rFonts w:ascii="Arial Narrow" w:hAnsi="Arial Narrow"/>
      <w:sz w:val="20"/>
      <w:u w:val="single"/>
      <w:lang w:eastAsia="zh-CN"/>
    </w:rPr>
  </w:style>
  <w:style w:type="paragraph" w:customStyle="1" w:styleId="StyleStyle49pt6">
    <w:name w:val="Style Style4 + 9 pt6"/>
    <w:basedOn w:val="Style4"/>
    <w:link w:val="StyleStyle49pt6Char"/>
    <w:qFormat/>
    <w:rsid w:val="00AE1A2B"/>
    <w:pPr>
      <w:numPr>
        <w:numId w:val="0"/>
      </w:numPr>
    </w:pPr>
    <w:rPr>
      <w:sz w:val="20"/>
      <w:lang w:eastAsia="zh-CN"/>
    </w:rPr>
  </w:style>
  <w:style w:type="character" w:customStyle="1" w:styleId="StyleStyle49pt6Char">
    <w:name w:val="Style Style4 + 9 pt6 Char"/>
    <w:basedOn w:val="Style4Char"/>
    <w:link w:val="StyleStyle49pt6"/>
    <w:rsid w:val="00AE1A2B"/>
    <w:rPr>
      <w:rFonts w:ascii="Arial Narrow" w:hAnsi="Arial Narrow"/>
      <w:sz w:val="20"/>
      <w:u w:val="single"/>
      <w:lang w:eastAsia="zh-CN"/>
    </w:rPr>
  </w:style>
  <w:style w:type="character" w:customStyle="1" w:styleId="66">
    <w:name w:val="66"/>
    <w:rsid w:val="00AE1A2B"/>
    <w:rPr>
      <w:rFonts w:cs="Arial"/>
      <w:bCs/>
      <w:sz w:val="20"/>
      <w:u w:val="single"/>
      <w:lang w:val="en-US" w:eastAsia="en-US" w:bidi="ar-SA"/>
    </w:rPr>
  </w:style>
  <w:style w:type="character" w:customStyle="1" w:styleId="Style9ptUnderline9">
    <w:name w:val="Style 9 pt Underline9"/>
    <w:rsid w:val="00AE1A2B"/>
    <w:rPr>
      <w:sz w:val="20"/>
      <w:u w:val="single"/>
    </w:rPr>
  </w:style>
  <w:style w:type="paragraph" w:customStyle="1" w:styleId="StyleStyle49ptBold5">
    <w:name w:val="Style Style4 + 9 pt Bold5"/>
    <w:basedOn w:val="Style4"/>
    <w:link w:val="StyleStyle49ptBold5Char"/>
    <w:rsid w:val="00AE1A2B"/>
    <w:pPr>
      <w:numPr>
        <w:numId w:val="0"/>
      </w:numPr>
    </w:pPr>
    <w:rPr>
      <w:b/>
      <w:bCs/>
    </w:rPr>
  </w:style>
  <w:style w:type="character" w:customStyle="1" w:styleId="StyleStyle49ptBold5Char">
    <w:name w:val="Style Style4 + 9 pt Bold5 Char"/>
    <w:link w:val="StyleStyle49ptBold5"/>
    <w:rsid w:val="00AE1A2B"/>
    <w:rPr>
      <w:rFonts w:ascii="Arial Narrow" w:hAnsi="Arial Narrow"/>
      <w:b/>
      <w:bCs/>
      <w:u w:val="single"/>
    </w:rPr>
  </w:style>
  <w:style w:type="character" w:customStyle="1" w:styleId="Style9ptBoldUnderline4">
    <w:name w:val="Style 9 pt Bold Underline4"/>
    <w:rsid w:val="00AE1A2B"/>
    <w:rPr>
      <w:b/>
      <w:bCs/>
      <w:sz w:val="20"/>
      <w:u w:val="single"/>
    </w:rPr>
  </w:style>
  <w:style w:type="paragraph" w:customStyle="1" w:styleId="StyleStyle49pt7">
    <w:name w:val="Style Style4 + 9 pt7"/>
    <w:basedOn w:val="Style4"/>
    <w:link w:val="StyleStyle49pt7Char"/>
    <w:rsid w:val="00AE1A2B"/>
    <w:pPr>
      <w:numPr>
        <w:numId w:val="0"/>
      </w:numPr>
    </w:pPr>
    <w:rPr>
      <w:sz w:val="20"/>
      <w:lang w:eastAsia="zh-CN"/>
    </w:rPr>
  </w:style>
  <w:style w:type="character" w:customStyle="1" w:styleId="StyleStyle49pt7Char">
    <w:name w:val="Style Style4 + 9 pt7 Char"/>
    <w:basedOn w:val="Style4Char"/>
    <w:link w:val="StyleStyle49pt7"/>
    <w:rsid w:val="00AE1A2B"/>
    <w:rPr>
      <w:rFonts w:ascii="Arial Narrow" w:hAnsi="Arial Narrow"/>
      <w:sz w:val="20"/>
      <w:u w:val="single"/>
      <w:lang w:eastAsia="zh-CN"/>
    </w:rPr>
  </w:style>
  <w:style w:type="character" w:customStyle="1" w:styleId="titleblue14">
    <w:name w:val="titleblue14"/>
    <w:basedOn w:val="DefaultParagraphFont"/>
    <w:rsid w:val="00AE1A2B"/>
  </w:style>
  <w:style w:type="paragraph" w:customStyle="1" w:styleId="FONT7">
    <w:name w:val="FONT 7"/>
    <w:qFormat/>
    <w:rsid w:val="00AE1A2B"/>
    <w:rPr>
      <w:rFonts w:ascii="Times New Roman" w:eastAsia="SimSun" w:hAnsi="Times New Roman" w:cs="Arial"/>
      <w:bCs/>
      <w:iCs/>
      <w:sz w:val="14"/>
      <w:szCs w:val="28"/>
    </w:rPr>
  </w:style>
  <w:style w:type="paragraph" w:customStyle="1" w:styleId="StyleStyle49pt8">
    <w:name w:val="Style Style4 + 9 pt8"/>
    <w:basedOn w:val="Style4"/>
    <w:rsid w:val="00AE1A2B"/>
    <w:pPr>
      <w:numPr>
        <w:numId w:val="0"/>
      </w:numPr>
    </w:pPr>
  </w:style>
  <w:style w:type="paragraph" w:customStyle="1" w:styleId="StyleHeading2Underline">
    <w:name w:val="Style Heading 2 + Underline"/>
    <w:basedOn w:val="Heading2"/>
    <w:link w:val="StyleHeading2UnderlineChar"/>
    <w:rsid w:val="00AE1A2B"/>
    <w:pPr>
      <w:tabs>
        <w:tab w:val="right" w:leader="dot" w:pos="9360"/>
      </w:tabs>
      <w:spacing w:before="240" w:after="240" w:line="240" w:lineRule="auto"/>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AE1A2B"/>
    <w:rPr>
      <w:rFonts w:ascii="Calibri" w:eastAsia="Times New Roman" w:hAnsi="Calibri" w:cs="Times New Roman"/>
      <w:b/>
      <w:bCs/>
      <w:szCs w:val="44"/>
      <w:u w:val="single"/>
    </w:rPr>
  </w:style>
  <w:style w:type="paragraph" w:customStyle="1" w:styleId="StyleCardText11ptUnderline">
    <w:name w:val="Style Card Text + 11 pt Underline"/>
    <w:link w:val="StyleCardText11ptUnderlineChar"/>
    <w:qFormat/>
    <w:rsid w:val="00AE1A2B"/>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AE1A2B"/>
    <w:rPr>
      <w:rFonts w:eastAsia="Calibri"/>
      <w:sz w:val="22"/>
      <w:u w:val="single"/>
    </w:rPr>
  </w:style>
  <w:style w:type="paragraph" w:customStyle="1" w:styleId="StyleCardText11ptBoldUnderline">
    <w:name w:val="Style Card Text + 11 pt Bold Underline"/>
    <w:link w:val="StyleCardText11ptBoldUnderlineChar"/>
    <w:rsid w:val="00AE1A2B"/>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AE1A2B"/>
    <w:rPr>
      <w:rFonts w:eastAsia="Calibri"/>
      <w:b/>
      <w:bCs/>
      <w:sz w:val="22"/>
      <w:u w:val="single"/>
    </w:rPr>
  </w:style>
  <w:style w:type="paragraph" w:customStyle="1" w:styleId="StyleStyle49ptBold6">
    <w:name w:val="Style Style4 + 9 pt Bold6"/>
    <w:basedOn w:val="Style4"/>
    <w:link w:val="StyleStyle49ptBold6Char"/>
    <w:rsid w:val="00AE1A2B"/>
    <w:pPr>
      <w:numPr>
        <w:numId w:val="0"/>
      </w:numPr>
    </w:pPr>
    <w:rPr>
      <w:b/>
      <w:bCs/>
    </w:rPr>
  </w:style>
  <w:style w:type="character" w:customStyle="1" w:styleId="StyleStyle49ptBold6Char">
    <w:name w:val="Style Style4 + 9 pt Bold6 Char"/>
    <w:link w:val="StyleStyle49ptBold6"/>
    <w:rsid w:val="00AE1A2B"/>
    <w:rPr>
      <w:rFonts w:ascii="Arial Narrow" w:hAnsi="Arial Narrow"/>
      <w:b/>
      <w:bCs/>
      <w:u w:val="single"/>
    </w:rPr>
  </w:style>
  <w:style w:type="paragraph" w:customStyle="1" w:styleId="StyleUnderlined11pt">
    <w:name w:val="Style Underlined + 11 pt"/>
    <w:link w:val="StyleUnderlined11ptChar"/>
    <w:qFormat/>
    <w:rsid w:val="00AE1A2B"/>
    <w:pPr>
      <w:spacing w:after="200" w:line="276" w:lineRule="auto"/>
    </w:pPr>
    <w:rPr>
      <w:rFonts w:ascii="Georgia" w:eastAsia="Calibri" w:hAnsi="Georgia" w:cs="Calibri"/>
      <w:szCs w:val="20"/>
      <w:u w:val="single"/>
      <w:lang w:eastAsia="ja-JP"/>
    </w:rPr>
  </w:style>
  <w:style w:type="character" w:customStyle="1" w:styleId="StyleUnderlined11ptChar">
    <w:name w:val="Style Underlined + 11 pt Char"/>
    <w:basedOn w:val="DefaultParagraphFont"/>
    <w:link w:val="StyleUnderlined11pt"/>
    <w:rsid w:val="00AE1A2B"/>
    <w:rPr>
      <w:rFonts w:ascii="Georgia" w:eastAsia="Calibri" w:hAnsi="Georgia" w:cs="Calibri"/>
      <w:szCs w:val="20"/>
      <w:u w:val="single"/>
      <w:lang w:eastAsia="ja-JP"/>
    </w:rPr>
  </w:style>
  <w:style w:type="paragraph" w:customStyle="1" w:styleId="StyleCircled11pt">
    <w:name w:val="Style Circled + 11 pt"/>
    <w:basedOn w:val="Circled"/>
    <w:link w:val="StyleCircled11ptChar"/>
    <w:qFormat/>
    <w:rsid w:val="00AE1A2B"/>
    <w:pPr>
      <w:spacing w:after="200" w:line="276" w:lineRule="auto"/>
    </w:pPr>
    <w:rPr>
      <w:rFonts w:asciiTheme="minorHAnsi" w:hAnsiTheme="minorHAnsi"/>
      <w:bCs/>
      <w:szCs w:val="24"/>
      <w:u w:val="single"/>
    </w:rPr>
  </w:style>
  <w:style w:type="character" w:customStyle="1" w:styleId="StyleCircled11ptChar">
    <w:name w:val="Style Circled + 11 pt Char"/>
    <w:link w:val="StyleCircled11pt"/>
    <w:rsid w:val="00AE1A2B"/>
    <w:rPr>
      <w:rFonts w:eastAsia="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rsid w:val="00AE1A2B"/>
    <w:pPr>
      <w:spacing w:after="200" w:line="276" w:lineRule="auto"/>
    </w:pPr>
    <w:rPr>
      <w:rFonts w:asciiTheme="minorHAnsi" w:hAnsiTheme="minorHAnsi"/>
      <w:bCs/>
      <w:szCs w:val="24"/>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AE1A2B"/>
    <w:rPr>
      <w:rFonts w:eastAsia="Calibri"/>
      <w:b/>
      <w:bCs/>
      <w:u w:val="single"/>
      <w:bdr w:val="single" w:sz="4" w:space="0" w:color="auto"/>
    </w:rPr>
  </w:style>
  <w:style w:type="paragraph" w:customStyle="1" w:styleId="StyleMinimizedText11pt1">
    <w:name w:val="Style Minimized Text + 11 pt1"/>
    <w:basedOn w:val="MinimizedText"/>
    <w:link w:val="StyleMinimizedText11pt1Char"/>
    <w:qFormat/>
    <w:rsid w:val="00AE1A2B"/>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AE1A2B"/>
    <w:rPr>
      <w:rFonts w:ascii="Times New Roman" w:eastAsia="Calibri" w:hAnsi="Times New Roman" w:cs="Times New Roman"/>
      <w:sz w:val="16"/>
      <w:szCs w:val="22"/>
    </w:rPr>
  </w:style>
  <w:style w:type="paragraph" w:customStyle="1" w:styleId="Underlinestyle1">
    <w:name w:val="Underline style"/>
    <w:basedOn w:val="Normal"/>
    <w:qFormat/>
    <w:rsid w:val="00AE1A2B"/>
    <w:pPr>
      <w:spacing w:after="0" w:line="240" w:lineRule="auto"/>
    </w:pPr>
    <w:rPr>
      <w:rFonts w:eastAsia="Calibri"/>
      <w:u w:val="single"/>
    </w:rPr>
  </w:style>
  <w:style w:type="character" w:customStyle="1" w:styleId="Style11ptUnderline3">
    <w:name w:val="Style 11 pt Underline3"/>
    <w:rsid w:val="00AE1A2B"/>
    <w:rPr>
      <w:sz w:val="20"/>
      <w:u w:val="single"/>
    </w:rPr>
  </w:style>
  <w:style w:type="character" w:customStyle="1" w:styleId="StyleUnderlineCharChar9pt3">
    <w:name w:val="Style Underline Char Char + 9 pt3"/>
    <w:basedOn w:val="DefaultParagraphFont"/>
    <w:rsid w:val="00AE1A2B"/>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AE1A2B"/>
    <w:rPr>
      <w:sz w:val="20"/>
      <w:u w:val="single"/>
    </w:rPr>
  </w:style>
  <w:style w:type="character" w:customStyle="1" w:styleId="Style9ptUnderline11">
    <w:name w:val="Style 9 pt Underline11"/>
    <w:rsid w:val="00AE1A2B"/>
    <w:rPr>
      <w:sz w:val="20"/>
      <w:u w:val="single"/>
    </w:rPr>
  </w:style>
  <w:style w:type="character" w:customStyle="1" w:styleId="Style9ptBoldUnderline5">
    <w:name w:val="Style 9 pt Bold Underline5"/>
    <w:rsid w:val="00AE1A2B"/>
    <w:rPr>
      <w:b/>
      <w:bCs/>
      <w:sz w:val="20"/>
      <w:u w:val="single"/>
    </w:rPr>
  </w:style>
  <w:style w:type="character" w:customStyle="1" w:styleId="UnderlineChar2CharChar">
    <w:name w:val="Underline Char2 Char Char"/>
    <w:rsid w:val="00AE1A2B"/>
    <w:rPr>
      <w:szCs w:val="24"/>
      <w:u w:val="single"/>
      <w:lang w:val="en-US" w:eastAsia="en-US" w:bidi="ar-SA"/>
    </w:rPr>
  </w:style>
  <w:style w:type="character" w:customStyle="1" w:styleId="BoldandUnderlineChar2CharCharChar">
    <w:name w:val="Bold and Underline Char2 Char Char Char"/>
    <w:link w:val="BoldandUnderlineChar2CharChar"/>
    <w:rsid w:val="00AE1A2B"/>
    <w:rPr>
      <w:b/>
      <w:u w:val="single"/>
    </w:rPr>
  </w:style>
  <w:style w:type="paragraph" w:customStyle="1" w:styleId="textboldChar">
    <w:name w:val="text bold Char"/>
    <w:basedOn w:val="Normal"/>
    <w:link w:val="textboldCharChar"/>
    <w:rsid w:val="00AE1A2B"/>
    <w:pPr>
      <w:spacing w:after="0" w:line="240" w:lineRule="auto"/>
      <w:ind w:left="720"/>
    </w:pPr>
    <w:rPr>
      <w:rFonts w:eastAsia="Calibri"/>
      <w:b/>
      <w:sz w:val="24"/>
      <w:u w:val="thick"/>
    </w:rPr>
  </w:style>
  <w:style w:type="character" w:customStyle="1" w:styleId="textboldCharChar">
    <w:name w:val="text bold Char Char"/>
    <w:link w:val="textboldChar"/>
    <w:rsid w:val="00AE1A2B"/>
    <w:rPr>
      <w:rFonts w:ascii="Calibri" w:eastAsia="Calibri" w:hAnsi="Calibri"/>
      <w:b/>
      <w:u w:val="thick"/>
    </w:rPr>
  </w:style>
  <w:style w:type="character" w:customStyle="1" w:styleId="snapnoshots">
    <w:name w:val="snap_noshots"/>
    <w:basedOn w:val="DefaultParagraphFont"/>
    <w:rsid w:val="00AE1A2B"/>
  </w:style>
  <w:style w:type="character" w:customStyle="1" w:styleId="cnbcsbhdcomp">
    <w:name w:val="cnbc_sbhd_comp"/>
    <w:rsid w:val="00AE1A2B"/>
  </w:style>
  <w:style w:type="character" w:customStyle="1" w:styleId="blox-headline">
    <w:name w:val="blox-headline"/>
    <w:rsid w:val="00AE1A2B"/>
  </w:style>
  <w:style w:type="character" w:customStyle="1" w:styleId="Heading2CharCharCharCharCharChar1CharChar">
    <w:name w:val="Heading 2 Char Char Char Char Char Char1 Char Char"/>
    <w:basedOn w:val="DefaultParagraphFont"/>
    <w:uiPriority w:val="99"/>
    <w:rsid w:val="00AE1A2B"/>
    <w:rPr>
      <w:rFonts w:cs="Arial"/>
      <w:b/>
      <w:bCs/>
      <w:iCs/>
      <w:sz w:val="28"/>
      <w:lang w:val="en-US" w:eastAsia="en-US"/>
    </w:rPr>
  </w:style>
  <w:style w:type="character" w:customStyle="1" w:styleId="postsubtitle">
    <w:name w:val="post_subtitle"/>
    <w:basedOn w:val="DefaultParagraphFont"/>
    <w:rsid w:val="00AE1A2B"/>
  </w:style>
  <w:style w:type="character" w:customStyle="1" w:styleId="NoterefInText">
    <w:name w:val="_NoterefInText"/>
    <w:uiPriority w:val="99"/>
    <w:rsid w:val="00AE1A2B"/>
    <w:rPr>
      <w:rFonts w:cs="New Baskerville"/>
      <w:color w:val="000000"/>
    </w:rPr>
  </w:style>
  <w:style w:type="character" w:customStyle="1" w:styleId="postauthor">
    <w:name w:val="postauthor"/>
    <w:basedOn w:val="DefaultParagraphFont"/>
    <w:rsid w:val="00AE1A2B"/>
  </w:style>
  <w:style w:type="paragraph" w:customStyle="1" w:styleId="notes-source-hasnotes">
    <w:name w:val="notes-source-hasnotes"/>
    <w:basedOn w:val="Normal"/>
    <w:qFormat/>
    <w:rsid w:val="00AE1A2B"/>
    <w:pPr>
      <w:spacing w:before="100" w:beforeAutospacing="1" w:after="100" w:afterAutospacing="1" w:line="240" w:lineRule="auto"/>
    </w:pPr>
    <w:rPr>
      <w:rFonts w:ascii="Times" w:hAnsi="Times"/>
      <w:sz w:val="20"/>
      <w:szCs w:val="20"/>
    </w:rPr>
  </w:style>
  <w:style w:type="character" w:customStyle="1" w:styleId="span">
    <w:name w:val="span"/>
    <w:basedOn w:val="DefaultParagraphFont"/>
    <w:rsid w:val="00AE1A2B"/>
  </w:style>
  <w:style w:type="character" w:customStyle="1" w:styleId="thirdparty-logo">
    <w:name w:val="thirdparty-logo"/>
    <w:basedOn w:val="DefaultParagraphFont"/>
    <w:rsid w:val="00AE1A2B"/>
  </w:style>
  <w:style w:type="paragraph" w:customStyle="1" w:styleId="articlemeta">
    <w:name w:val="articlemeta"/>
    <w:basedOn w:val="Normal"/>
    <w:qFormat/>
    <w:rsid w:val="00AE1A2B"/>
    <w:pPr>
      <w:spacing w:before="100" w:beforeAutospacing="1" w:after="100" w:afterAutospacing="1" w:line="240" w:lineRule="auto"/>
    </w:pPr>
    <w:rPr>
      <w:rFonts w:ascii="Times" w:hAnsi="Times"/>
      <w:sz w:val="20"/>
      <w:szCs w:val="20"/>
    </w:rPr>
  </w:style>
  <w:style w:type="character" w:customStyle="1" w:styleId="vcard">
    <w:name w:val="vcard"/>
    <w:basedOn w:val="DefaultParagraphFont"/>
    <w:rsid w:val="00AE1A2B"/>
  </w:style>
  <w:style w:type="character" w:customStyle="1" w:styleId="print-footnote">
    <w:name w:val="print-footnote"/>
    <w:basedOn w:val="DefaultParagraphFont"/>
    <w:rsid w:val="00AE1A2B"/>
  </w:style>
  <w:style w:type="character" w:customStyle="1" w:styleId="datestring">
    <w:name w:val="datestring"/>
    <w:basedOn w:val="DefaultParagraphFont"/>
    <w:rsid w:val="00AE1A2B"/>
  </w:style>
  <w:style w:type="paragraph" w:customStyle="1" w:styleId="left">
    <w:name w:val="left"/>
    <w:basedOn w:val="Normal"/>
    <w:qFormat/>
    <w:rsid w:val="00AE1A2B"/>
    <w:pPr>
      <w:spacing w:before="100" w:beforeAutospacing="1" w:after="100" w:afterAutospacing="1" w:line="240" w:lineRule="auto"/>
    </w:pPr>
    <w:rPr>
      <w:rFonts w:ascii="Times" w:hAnsi="Times"/>
      <w:sz w:val="20"/>
      <w:szCs w:val="20"/>
    </w:rPr>
  </w:style>
  <w:style w:type="paragraph" w:customStyle="1" w:styleId="right">
    <w:name w:val="right"/>
    <w:basedOn w:val="Normal"/>
    <w:qFormat/>
    <w:rsid w:val="00AE1A2B"/>
    <w:pPr>
      <w:spacing w:before="100" w:beforeAutospacing="1" w:after="100" w:afterAutospacing="1" w:line="240" w:lineRule="auto"/>
    </w:pPr>
    <w:rPr>
      <w:rFonts w:ascii="Times" w:hAnsi="Times"/>
      <w:sz w:val="20"/>
      <w:szCs w:val="20"/>
    </w:rPr>
  </w:style>
  <w:style w:type="character" w:customStyle="1" w:styleId="gptad">
    <w:name w:val="gptad"/>
    <w:basedOn w:val="DefaultParagraphFont"/>
    <w:rsid w:val="00AE1A2B"/>
  </w:style>
  <w:style w:type="paragraph" w:customStyle="1" w:styleId="creditpostedmodified">
    <w:name w:val="credit_posted_modified"/>
    <w:basedOn w:val="Normal"/>
    <w:qFormat/>
    <w:rsid w:val="00AE1A2B"/>
    <w:pPr>
      <w:spacing w:before="100" w:beforeAutospacing="1" w:after="100" w:afterAutospacing="1" w:line="240" w:lineRule="auto"/>
    </w:pPr>
    <w:rPr>
      <w:rFonts w:ascii="Times" w:hAnsi="Times"/>
      <w:sz w:val="20"/>
      <w:szCs w:val="20"/>
    </w:rPr>
  </w:style>
  <w:style w:type="character" w:customStyle="1" w:styleId="creditline">
    <w:name w:val="creditline"/>
    <w:basedOn w:val="DefaultParagraphFont"/>
    <w:rsid w:val="00AE1A2B"/>
  </w:style>
  <w:style w:type="character" w:customStyle="1" w:styleId="grd">
    <w:name w:val="grd"/>
    <w:basedOn w:val="DefaultParagraphFont"/>
    <w:rsid w:val="00AE1A2B"/>
  </w:style>
  <w:style w:type="paragraph" w:customStyle="1" w:styleId="hs-text-container">
    <w:name w:val="hs-text-container"/>
    <w:basedOn w:val="Normal"/>
    <w:qFormat/>
    <w:rsid w:val="00AE1A2B"/>
    <w:pPr>
      <w:spacing w:before="100" w:beforeAutospacing="1" w:after="100" w:afterAutospacing="1" w:line="240" w:lineRule="auto"/>
    </w:pPr>
    <w:rPr>
      <w:rFonts w:ascii="Times" w:hAnsi="Times"/>
      <w:sz w:val="20"/>
      <w:szCs w:val="20"/>
    </w:rPr>
  </w:style>
  <w:style w:type="character" w:customStyle="1" w:styleId="changed">
    <w:name w:val="changed"/>
    <w:basedOn w:val="DefaultParagraphFont"/>
    <w:rsid w:val="00AE1A2B"/>
  </w:style>
  <w:style w:type="character" w:customStyle="1" w:styleId="article-author-name">
    <w:name w:val="article-author-name"/>
    <w:basedOn w:val="DefaultParagraphFont"/>
    <w:rsid w:val="00AE1A2B"/>
  </w:style>
  <w:style w:type="character" w:customStyle="1" w:styleId="bioexcerpt">
    <w:name w:val="bio_excerpt"/>
    <w:basedOn w:val="DefaultParagraphFont"/>
    <w:rsid w:val="00AE1A2B"/>
  </w:style>
  <w:style w:type="character" w:customStyle="1" w:styleId="commentcount">
    <w:name w:val="comment_count"/>
    <w:basedOn w:val="DefaultParagraphFont"/>
    <w:rsid w:val="00AE1A2B"/>
  </w:style>
  <w:style w:type="character" w:customStyle="1" w:styleId="searchtermshighlighted">
    <w:name w:val="searchtermshighlighted"/>
    <w:basedOn w:val="DefaultParagraphFont"/>
    <w:rsid w:val="00AE1A2B"/>
  </w:style>
  <w:style w:type="character" w:customStyle="1" w:styleId="contributornametrigger">
    <w:name w:val="contributornametrigger"/>
    <w:basedOn w:val="DefaultParagraphFont"/>
    <w:rsid w:val="00AE1A2B"/>
  </w:style>
  <w:style w:type="character" w:customStyle="1" w:styleId="bylinepipe">
    <w:name w:val="bylinepipe"/>
    <w:basedOn w:val="DefaultParagraphFont"/>
    <w:rsid w:val="00AE1A2B"/>
  </w:style>
  <w:style w:type="character" w:customStyle="1" w:styleId="lucenesearchresulturlb">
    <w:name w:val="lucene_search_result_url_b"/>
    <w:basedOn w:val="DefaultParagraphFont"/>
    <w:rsid w:val="00AE1A2B"/>
  </w:style>
  <w:style w:type="character" w:customStyle="1" w:styleId="faculty-title">
    <w:name w:val="faculty-title"/>
    <w:basedOn w:val="DefaultParagraphFont"/>
    <w:rsid w:val="00AE1A2B"/>
  </w:style>
  <w:style w:type="character" w:customStyle="1" w:styleId="issue">
    <w:name w:val="issue"/>
    <w:basedOn w:val="DefaultParagraphFont"/>
    <w:rsid w:val="00AE1A2B"/>
  </w:style>
  <w:style w:type="character" w:customStyle="1" w:styleId="pages">
    <w:name w:val="pages"/>
    <w:basedOn w:val="DefaultParagraphFont"/>
    <w:rsid w:val="00AE1A2B"/>
  </w:style>
  <w:style w:type="character" w:customStyle="1" w:styleId="person">
    <w:name w:val="person"/>
    <w:basedOn w:val="DefaultParagraphFont"/>
    <w:rsid w:val="00AE1A2B"/>
  </w:style>
  <w:style w:type="character" w:customStyle="1" w:styleId="corresponding">
    <w:name w:val="corresponding"/>
    <w:basedOn w:val="DefaultParagraphFont"/>
    <w:rsid w:val="00AE1A2B"/>
  </w:style>
  <w:style w:type="paragraph" w:customStyle="1" w:styleId="entry-meta">
    <w:name w:val="entry-meta"/>
    <w:basedOn w:val="Normal"/>
    <w:qFormat/>
    <w:rsid w:val="00AE1A2B"/>
    <w:pPr>
      <w:spacing w:before="100" w:beforeAutospacing="1" w:after="100" w:afterAutospacing="1" w:line="240" w:lineRule="auto"/>
    </w:pPr>
    <w:rPr>
      <w:rFonts w:ascii="Times" w:hAnsi="Times"/>
      <w:sz w:val="20"/>
      <w:szCs w:val="20"/>
    </w:rPr>
  </w:style>
  <w:style w:type="character" w:customStyle="1" w:styleId="post-time">
    <w:name w:val="post-time"/>
    <w:basedOn w:val="DefaultParagraphFont"/>
    <w:rsid w:val="00AE1A2B"/>
  </w:style>
  <w:style w:type="character" w:customStyle="1" w:styleId="post-category">
    <w:name w:val="post-category"/>
    <w:basedOn w:val="DefaultParagraphFont"/>
    <w:rsid w:val="00AE1A2B"/>
  </w:style>
  <w:style w:type="paragraph" w:customStyle="1" w:styleId="articledetails">
    <w:name w:val="articledetails"/>
    <w:basedOn w:val="Normal"/>
    <w:qFormat/>
    <w:rsid w:val="00AE1A2B"/>
    <w:pPr>
      <w:spacing w:before="100" w:beforeAutospacing="1" w:after="100" w:afterAutospacing="1" w:line="240" w:lineRule="auto"/>
    </w:pPr>
    <w:rPr>
      <w:rFonts w:ascii="Times" w:hAnsi="Times"/>
      <w:sz w:val="20"/>
      <w:szCs w:val="20"/>
    </w:rPr>
  </w:style>
  <w:style w:type="character" w:customStyle="1" w:styleId="posted-and-updated">
    <w:name w:val="posted-and-updated"/>
    <w:basedOn w:val="DefaultParagraphFont"/>
    <w:rsid w:val="00AE1A2B"/>
  </w:style>
  <w:style w:type="paragraph" w:customStyle="1" w:styleId="aff">
    <w:name w:val="aff"/>
    <w:basedOn w:val="Normal"/>
    <w:qFormat/>
    <w:rsid w:val="00AE1A2B"/>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AE1A2B"/>
  </w:style>
  <w:style w:type="character" w:customStyle="1" w:styleId="entry-author-name">
    <w:name w:val="entry-author-name"/>
    <w:basedOn w:val="DefaultParagraphFont"/>
    <w:rsid w:val="00AE1A2B"/>
  </w:style>
  <w:style w:type="character" w:customStyle="1" w:styleId="contrib-degrees">
    <w:name w:val="contrib-degrees"/>
    <w:basedOn w:val="DefaultParagraphFont"/>
    <w:rsid w:val="00AE1A2B"/>
  </w:style>
  <w:style w:type="character" w:customStyle="1" w:styleId="contrib-on-behalf-of">
    <w:name w:val="contrib-on-behalf-of"/>
    <w:basedOn w:val="DefaultParagraphFont"/>
    <w:rsid w:val="00AE1A2B"/>
  </w:style>
  <w:style w:type="character" w:customStyle="1" w:styleId="pubtime">
    <w:name w:val="pubtime"/>
    <w:basedOn w:val="DefaultParagraphFont"/>
    <w:rsid w:val="00AE1A2B"/>
  </w:style>
  <w:style w:type="character" w:customStyle="1" w:styleId="fbcommentscount">
    <w:name w:val="fb_comments_count"/>
    <w:basedOn w:val="DefaultParagraphFont"/>
    <w:rsid w:val="00AE1A2B"/>
  </w:style>
  <w:style w:type="character" w:customStyle="1" w:styleId="stsharethiscustom">
    <w:name w:val="st_sharethis_custom"/>
    <w:basedOn w:val="DefaultParagraphFont"/>
    <w:rsid w:val="00AE1A2B"/>
  </w:style>
  <w:style w:type="paragraph" w:customStyle="1" w:styleId="permalinkable">
    <w:name w:val="permalinkable"/>
    <w:basedOn w:val="Normal"/>
    <w:qFormat/>
    <w:rsid w:val="00AE1A2B"/>
    <w:pPr>
      <w:spacing w:before="100" w:beforeAutospacing="1" w:after="100" w:afterAutospacing="1" w:line="240" w:lineRule="auto"/>
    </w:pPr>
    <w:rPr>
      <w:rFonts w:ascii="Times" w:hAnsi="Times"/>
      <w:sz w:val="20"/>
      <w:szCs w:val="20"/>
    </w:rPr>
  </w:style>
  <w:style w:type="character" w:customStyle="1" w:styleId="post-date">
    <w:name w:val="post-date"/>
    <w:basedOn w:val="DefaultParagraphFont"/>
    <w:rsid w:val="00AE1A2B"/>
  </w:style>
  <w:style w:type="character" w:customStyle="1" w:styleId="articleauthor0">
    <w:name w:val="article_author"/>
    <w:basedOn w:val="DefaultParagraphFont"/>
    <w:rsid w:val="00AE1A2B"/>
  </w:style>
  <w:style w:type="character" w:customStyle="1" w:styleId="articleissue">
    <w:name w:val="article_issue"/>
    <w:basedOn w:val="DefaultParagraphFont"/>
    <w:rsid w:val="00AE1A2B"/>
  </w:style>
  <w:style w:type="character" w:customStyle="1" w:styleId="a-size-large">
    <w:name w:val="a-size-large"/>
    <w:basedOn w:val="DefaultParagraphFont"/>
    <w:rsid w:val="00AE1A2B"/>
  </w:style>
  <w:style w:type="character" w:customStyle="1" w:styleId="a-size-medium">
    <w:name w:val="a-size-medium"/>
    <w:basedOn w:val="DefaultParagraphFont"/>
    <w:rsid w:val="00AE1A2B"/>
  </w:style>
  <w:style w:type="character" w:customStyle="1" w:styleId="contribution">
    <w:name w:val="contribution"/>
    <w:basedOn w:val="DefaultParagraphFont"/>
    <w:rsid w:val="00AE1A2B"/>
  </w:style>
  <w:style w:type="character" w:customStyle="1" w:styleId="a-color-secondary">
    <w:name w:val="a-color-secondary"/>
    <w:basedOn w:val="DefaultParagraphFont"/>
    <w:rsid w:val="00AE1A2B"/>
  </w:style>
  <w:style w:type="paragraph" w:customStyle="1" w:styleId="sbyline">
    <w:name w:val="sbyline"/>
    <w:basedOn w:val="Normal"/>
    <w:qFormat/>
    <w:rsid w:val="00AE1A2B"/>
    <w:pPr>
      <w:spacing w:before="100" w:beforeAutospacing="1" w:after="100" w:afterAutospacing="1" w:line="240" w:lineRule="auto"/>
    </w:pPr>
    <w:rPr>
      <w:rFonts w:ascii="Times" w:hAnsi="Times"/>
      <w:sz w:val="20"/>
      <w:szCs w:val="20"/>
    </w:rPr>
  </w:style>
  <w:style w:type="character" w:customStyle="1" w:styleId="ui-author">
    <w:name w:val="ui-author"/>
    <w:basedOn w:val="DefaultParagraphFont"/>
    <w:rsid w:val="00AE1A2B"/>
  </w:style>
  <w:style w:type="character" w:customStyle="1" w:styleId="ui-staffline">
    <w:name w:val="ui-staffline"/>
    <w:basedOn w:val="DefaultParagraphFont"/>
    <w:rsid w:val="00AE1A2B"/>
  </w:style>
  <w:style w:type="paragraph" w:customStyle="1" w:styleId="promotion-tag-p">
    <w:name w:val="promotion-tag-p"/>
    <w:basedOn w:val="Normal"/>
    <w:qFormat/>
    <w:rsid w:val="00AE1A2B"/>
    <w:pPr>
      <w:spacing w:before="100" w:beforeAutospacing="1" w:after="100" w:afterAutospacing="1" w:line="240" w:lineRule="auto"/>
    </w:pPr>
    <w:rPr>
      <w:rFonts w:ascii="Times" w:hAnsi="Times"/>
      <w:sz w:val="20"/>
      <w:szCs w:val="20"/>
    </w:rPr>
  </w:style>
  <w:style w:type="character" w:customStyle="1" w:styleId="value">
    <w:name w:val="value"/>
    <w:basedOn w:val="DefaultParagraphFont"/>
    <w:rsid w:val="00AE1A2B"/>
  </w:style>
  <w:style w:type="character" w:customStyle="1" w:styleId="specialissuelabel">
    <w:name w:val="specialissuelabel"/>
    <w:basedOn w:val="DefaultParagraphFont"/>
    <w:rsid w:val="00AE1A2B"/>
  </w:style>
  <w:style w:type="character" w:customStyle="1" w:styleId="wp-smiley">
    <w:name w:val="wp-smiley"/>
    <w:basedOn w:val="DefaultParagraphFont"/>
    <w:rsid w:val="00AE1A2B"/>
  </w:style>
  <w:style w:type="character" w:customStyle="1" w:styleId="artjournal">
    <w:name w:val="art_journal"/>
    <w:basedOn w:val="DefaultParagraphFont"/>
    <w:rsid w:val="00AE1A2B"/>
  </w:style>
  <w:style w:type="character" w:customStyle="1" w:styleId="artdatevolumeissuepart">
    <w:name w:val="art_datevolumeissuepart"/>
    <w:basedOn w:val="DefaultParagraphFont"/>
    <w:rsid w:val="00AE1A2B"/>
  </w:style>
  <w:style w:type="character" w:customStyle="1" w:styleId="artpages">
    <w:name w:val="art_pages"/>
    <w:basedOn w:val="DefaultParagraphFont"/>
    <w:rsid w:val="00AE1A2B"/>
  </w:style>
  <w:style w:type="paragraph" w:customStyle="1" w:styleId="lede">
    <w:name w:val="lede"/>
    <w:basedOn w:val="Normal"/>
    <w:qFormat/>
    <w:rsid w:val="00AE1A2B"/>
    <w:pPr>
      <w:spacing w:before="100" w:beforeAutospacing="1" w:after="100" w:afterAutospacing="1" w:line="240" w:lineRule="auto"/>
    </w:pPr>
    <w:rPr>
      <w:rFonts w:ascii="Times" w:hAnsi="Times"/>
      <w:sz w:val="20"/>
      <w:szCs w:val="20"/>
    </w:rPr>
  </w:style>
  <w:style w:type="character" w:customStyle="1" w:styleId="singlehighlightclass">
    <w:name w:val="single_highlight_class"/>
    <w:basedOn w:val="DefaultParagraphFont"/>
    <w:rsid w:val="00AE1A2B"/>
  </w:style>
  <w:style w:type="character" w:customStyle="1" w:styleId="degree">
    <w:name w:val="degree"/>
    <w:basedOn w:val="DefaultParagraphFont"/>
    <w:rsid w:val="00AE1A2B"/>
  </w:style>
  <w:style w:type="character" w:customStyle="1" w:styleId="major">
    <w:name w:val="major"/>
    <w:basedOn w:val="DefaultParagraphFont"/>
    <w:rsid w:val="00AE1A2B"/>
  </w:style>
  <w:style w:type="character" w:customStyle="1" w:styleId="views">
    <w:name w:val="views"/>
    <w:basedOn w:val="DefaultParagraphFont"/>
    <w:rsid w:val="00AE1A2B"/>
  </w:style>
  <w:style w:type="character" w:customStyle="1" w:styleId="stmainservices">
    <w:name w:val="stmainservices"/>
    <w:basedOn w:val="DefaultParagraphFont"/>
    <w:rsid w:val="00AE1A2B"/>
  </w:style>
  <w:style w:type="character" w:customStyle="1" w:styleId="stbubblehcount">
    <w:name w:val="stbubble_hcount"/>
    <w:basedOn w:val="DefaultParagraphFont"/>
    <w:rsid w:val="00AE1A2B"/>
  </w:style>
  <w:style w:type="paragraph" w:customStyle="1" w:styleId="Document">
    <w:name w:val="_Document"/>
    <w:basedOn w:val="Default"/>
    <w:next w:val="Default"/>
    <w:uiPriority w:val="99"/>
    <w:qFormat/>
    <w:rsid w:val="00AE1A2B"/>
    <w:rPr>
      <w:rFonts w:ascii="New Baskerville" w:eastAsiaTheme="minorEastAsia" w:hAnsi="New Baskerville"/>
      <w:color w:val="auto"/>
    </w:rPr>
  </w:style>
  <w:style w:type="paragraph" w:customStyle="1" w:styleId="SubHead1">
    <w:name w:val="_SubHead1"/>
    <w:basedOn w:val="Default"/>
    <w:next w:val="Default"/>
    <w:uiPriority w:val="99"/>
    <w:qFormat/>
    <w:rsid w:val="00AE1A2B"/>
    <w:rPr>
      <w:rFonts w:ascii="New Baskerville" w:eastAsiaTheme="minorEastAsia" w:hAnsi="New Baskerville"/>
      <w:color w:val="auto"/>
    </w:rPr>
  </w:style>
  <w:style w:type="paragraph" w:customStyle="1" w:styleId="SubHead2">
    <w:name w:val="_SubHead2"/>
    <w:basedOn w:val="Default"/>
    <w:next w:val="Default"/>
    <w:uiPriority w:val="99"/>
    <w:qFormat/>
    <w:rsid w:val="00AE1A2B"/>
    <w:rPr>
      <w:rFonts w:ascii="New Baskerville" w:eastAsiaTheme="minorEastAsia" w:hAnsi="New Baskerville"/>
      <w:color w:val="auto"/>
    </w:rPr>
  </w:style>
  <w:style w:type="paragraph" w:customStyle="1" w:styleId="collapsed-hide">
    <w:name w:val="collapsed-hide"/>
    <w:basedOn w:val="Normal"/>
    <w:qFormat/>
    <w:rsid w:val="00AE1A2B"/>
    <w:pPr>
      <w:spacing w:before="100" w:beforeAutospacing="1" w:after="100" w:afterAutospacing="1" w:line="240" w:lineRule="auto"/>
    </w:pPr>
    <w:rPr>
      <w:rFonts w:ascii="Times" w:hAnsi="Times"/>
      <w:sz w:val="20"/>
      <w:szCs w:val="20"/>
    </w:rPr>
  </w:style>
  <w:style w:type="paragraph" w:customStyle="1" w:styleId="odd">
    <w:name w:val="odd"/>
    <w:basedOn w:val="Normal"/>
    <w:qFormat/>
    <w:rsid w:val="00AE1A2B"/>
    <w:pPr>
      <w:spacing w:before="100" w:beforeAutospacing="1" w:after="100" w:afterAutospacing="1" w:line="240" w:lineRule="auto"/>
    </w:pPr>
    <w:rPr>
      <w:rFonts w:ascii="Times" w:hAnsi="Times"/>
      <w:sz w:val="20"/>
      <w:szCs w:val="20"/>
    </w:rPr>
  </w:style>
  <w:style w:type="character" w:customStyle="1" w:styleId="article-author">
    <w:name w:val="article-author"/>
    <w:basedOn w:val="DefaultParagraphFont"/>
    <w:rsid w:val="00AE1A2B"/>
  </w:style>
  <w:style w:type="character" w:customStyle="1" w:styleId="tolocaltime">
    <w:name w:val="tolocaltime"/>
    <w:basedOn w:val="DefaultParagraphFont"/>
    <w:rsid w:val="00AE1A2B"/>
  </w:style>
  <w:style w:type="character" w:customStyle="1" w:styleId="pb-byline">
    <w:name w:val="pb-byline"/>
    <w:basedOn w:val="DefaultParagraphFont"/>
    <w:rsid w:val="00AE1A2B"/>
  </w:style>
  <w:style w:type="character" w:customStyle="1" w:styleId="pb-timestamp">
    <w:name w:val="pb-timestamp"/>
    <w:basedOn w:val="DefaultParagraphFont"/>
    <w:rsid w:val="00AE1A2B"/>
  </w:style>
  <w:style w:type="character" w:customStyle="1" w:styleId="posted-on">
    <w:name w:val="posted-on"/>
    <w:basedOn w:val="DefaultParagraphFont"/>
    <w:rsid w:val="00AE1A2B"/>
  </w:style>
  <w:style w:type="character" w:customStyle="1" w:styleId="even">
    <w:name w:val="even"/>
    <w:basedOn w:val="DefaultParagraphFont"/>
    <w:rsid w:val="00AE1A2B"/>
  </w:style>
  <w:style w:type="character" w:customStyle="1" w:styleId="foreground">
    <w:name w:val="foreground"/>
    <w:basedOn w:val="DefaultParagraphFont"/>
    <w:rsid w:val="00AE1A2B"/>
  </w:style>
  <w:style w:type="paragraph" w:customStyle="1" w:styleId="volissue">
    <w:name w:val="volissue"/>
    <w:basedOn w:val="Normal"/>
    <w:qFormat/>
    <w:rsid w:val="00AE1A2B"/>
    <w:pPr>
      <w:spacing w:before="100" w:beforeAutospacing="1" w:after="100" w:afterAutospacing="1" w:line="240" w:lineRule="auto"/>
    </w:pPr>
    <w:rPr>
      <w:rFonts w:ascii="Times" w:hAnsi="Times"/>
      <w:sz w:val="20"/>
      <w:szCs w:val="20"/>
    </w:rPr>
  </w:style>
  <w:style w:type="character" w:customStyle="1" w:styleId="cat-date-line4">
    <w:name w:val="cat-date-line4"/>
    <w:basedOn w:val="DefaultParagraphFont"/>
    <w:rsid w:val="00AE1A2B"/>
  </w:style>
  <w:style w:type="character" w:customStyle="1" w:styleId="articledate">
    <w:name w:val="articledate"/>
    <w:basedOn w:val="DefaultParagraphFont"/>
    <w:rsid w:val="00AE1A2B"/>
  </w:style>
  <w:style w:type="character" w:customStyle="1" w:styleId="post-byline">
    <w:name w:val="post-byline"/>
    <w:basedOn w:val="DefaultParagraphFont"/>
    <w:rsid w:val="00AE1A2B"/>
  </w:style>
  <w:style w:type="character" w:customStyle="1" w:styleId="upper">
    <w:name w:val="upper"/>
    <w:basedOn w:val="DefaultParagraphFont"/>
    <w:rsid w:val="00AE1A2B"/>
  </w:style>
  <w:style w:type="character" w:customStyle="1" w:styleId="metadate">
    <w:name w:val="meta_date"/>
    <w:basedOn w:val="DefaultParagraphFont"/>
    <w:rsid w:val="00AE1A2B"/>
  </w:style>
  <w:style w:type="character" w:customStyle="1" w:styleId="fa">
    <w:name w:val="fa"/>
    <w:basedOn w:val="DefaultParagraphFont"/>
    <w:rsid w:val="00AE1A2B"/>
  </w:style>
  <w:style w:type="character" w:customStyle="1" w:styleId="longname">
    <w:name w:val="longname"/>
    <w:basedOn w:val="DefaultParagraphFont"/>
    <w:rsid w:val="00AE1A2B"/>
  </w:style>
  <w:style w:type="character" w:customStyle="1" w:styleId="echocontainer">
    <w:name w:val="echo_container"/>
    <w:basedOn w:val="DefaultParagraphFont"/>
    <w:rsid w:val="00AE1A2B"/>
  </w:style>
  <w:style w:type="character" w:customStyle="1" w:styleId="comment-display">
    <w:name w:val="comment-display"/>
    <w:basedOn w:val="DefaultParagraphFont"/>
    <w:rsid w:val="00AE1A2B"/>
  </w:style>
  <w:style w:type="paragraph" w:customStyle="1" w:styleId="comment-count-label">
    <w:name w:val="comment-count-label"/>
    <w:basedOn w:val="Normal"/>
    <w:rsid w:val="00AE1A2B"/>
    <w:pPr>
      <w:spacing w:before="100" w:beforeAutospacing="1" w:after="100" w:afterAutospacing="1" w:line="240" w:lineRule="auto"/>
    </w:pPr>
    <w:rPr>
      <w:rFonts w:ascii="Times" w:hAnsi="Times"/>
      <w:sz w:val="20"/>
      <w:szCs w:val="20"/>
    </w:rPr>
  </w:style>
  <w:style w:type="character" w:customStyle="1" w:styleId="echo-counter">
    <w:name w:val="echo-counter"/>
    <w:basedOn w:val="DefaultParagraphFont"/>
    <w:rsid w:val="00AE1A2B"/>
  </w:style>
  <w:style w:type="character" w:customStyle="1" w:styleId="discussion-policy">
    <w:name w:val="discussion-policy"/>
    <w:basedOn w:val="DefaultParagraphFont"/>
    <w:rsid w:val="00AE1A2B"/>
  </w:style>
  <w:style w:type="character" w:customStyle="1" w:styleId="echo-apps-conversations-streamcaption">
    <w:name w:val="echo-apps-conversations-streamcaption"/>
    <w:basedOn w:val="DefaultParagraphFont"/>
    <w:rsid w:val="00AE1A2B"/>
  </w:style>
  <w:style w:type="character" w:customStyle="1" w:styleId="echo-streamserver-controls-stream-item-text">
    <w:name w:val="echo-streamserver-controls-stream-item-text"/>
    <w:basedOn w:val="DefaultParagraphFont"/>
    <w:rsid w:val="00AE1A2B"/>
  </w:style>
  <w:style w:type="character" w:customStyle="1" w:styleId="echo-streamserver-controls-facepile-more">
    <w:name w:val="echo-streamserver-controls-facepile-more"/>
    <w:basedOn w:val="DefaultParagraphFont"/>
    <w:rsid w:val="00AE1A2B"/>
  </w:style>
  <w:style w:type="character" w:customStyle="1" w:styleId="echo-primaryfont">
    <w:name w:val="echo-primaryfont"/>
    <w:basedOn w:val="DefaultParagraphFont"/>
    <w:rsid w:val="00AE1A2B"/>
  </w:style>
  <w:style w:type="character" w:customStyle="1" w:styleId="section">
    <w:name w:val="section"/>
    <w:basedOn w:val="DefaultParagraphFont"/>
    <w:rsid w:val="00AE1A2B"/>
  </w:style>
  <w:style w:type="character" w:customStyle="1" w:styleId="wpsr-txt-headline">
    <w:name w:val="wpsr-txt-headline"/>
    <w:basedOn w:val="DefaultParagraphFont"/>
    <w:rsid w:val="00AE1A2B"/>
  </w:style>
  <w:style w:type="character" w:customStyle="1" w:styleId="asset-metabar-author">
    <w:name w:val="asset-metabar-author"/>
    <w:basedOn w:val="DefaultParagraphFont"/>
    <w:rsid w:val="00AE1A2B"/>
  </w:style>
  <w:style w:type="character" w:customStyle="1" w:styleId="asset-metabar-time">
    <w:name w:val="asset-metabar-time"/>
    <w:basedOn w:val="DefaultParagraphFont"/>
    <w:rsid w:val="00AE1A2B"/>
  </w:style>
  <w:style w:type="character" w:customStyle="1" w:styleId="eza-dateline">
    <w:name w:val="eza-dateline"/>
    <w:basedOn w:val="DefaultParagraphFont"/>
    <w:rsid w:val="00AE1A2B"/>
  </w:style>
  <w:style w:type="character" w:customStyle="1" w:styleId="eza-authors">
    <w:name w:val="eza-authors"/>
    <w:basedOn w:val="DefaultParagraphFont"/>
    <w:rsid w:val="00AE1A2B"/>
  </w:style>
  <w:style w:type="character" w:customStyle="1" w:styleId="csmstaff">
    <w:name w:val="csm_staff"/>
    <w:basedOn w:val="DefaultParagraphFont"/>
    <w:rsid w:val="00AE1A2B"/>
  </w:style>
  <w:style w:type="paragraph" w:customStyle="1" w:styleId="mol-para-with-font">
    <w:name w:val="mol-para-with-font"/>
    <w:basedOn w:val="Normal"/>
    <w:rsid w:val="00AE1A2B"/>
    <w:pPr>
      <w:spacing w:before="100" w:beforeAutospacing="1" w:after="100" w:afterAutospacing="1" w:line="240" w:lineRule="auto"/>
    </w:pPr>
    <w:rPr>
      <w:rFonts w:ascii="Times" w:hAnsi="Times"/>
      <w:sz w:val="20"/>
      <w:szCs w:val="20"/>
    </w:rPr>
  </w:style>
  <w:style w:type="character" w:customStyle="1" w:styleId="article-timestamp">
    <w:name w:val="article-timestamp"/>
    <w:basedOn w:val="DefaultParagraphFont"/>
    <w:rsid w:val="00AE1A2B"/>
  </w:style>
  <w:style w:type="character" w:customStyle="1" w:styleId="byline-text">
    <w:name w:val="byline-text"/>
    <w:basedOn w:val="DefaultParagraphFont"/>
    <w:rsid w:val="00AE1A2B"/>
  </w:style>
  <w:style w:type="character" w:customStyle="1" w:styleId="itemauthor">
    <w:name w:val="itemauthor"/>
    <w:basedOn w:val="DefaultParagraphFont"/>
    <w:rsid w:val="00AE1A2B"/>
  </w:style>
  <w:style w:type="character" w:customStyle="1" w:styleId="itemdatecreated">
    <w:name w:val="itemdatecreated"/>
    <w:basedOn w:val="DefaultParagraphFont"/>
    <w:rsid w:val="00AE1A2B"/>
  </w:style>
  <w:style w:type="character" w:customStyle="1" w:styleId="slug-metadata-note">
    <w:name w:val="slug-metadata-note"/>
    <w:basedOn w:val="DefaultParagraphFont"/>
    <w:rsid w:val="00AE1A2B"/>
  </w:style>
  <w:style w:type="character" w:customStyle="1" w:styleId="drop-capped">
    <w:name w:val="drop-capped"/>
    <w:basedOn w:val="DefaultParagraphFont"/>
    <w:rsid w:val="00AE1A2B"/>
  </w:style>
  <w:style w:type="paragraph" w:customStyle="1" w:styleId="articleopinion-standfirst">
    <w:name w:val="articleopinion-standfirst"/>
    <w:basedOn w:val="Normal"/>
    <w:rsid w:val="00AE1A2B"/>
    <w:pPr>
      <w:spacing w:before="100" w:beforeAutospacing="1" w:after="100" w:afterAutospacing="1" w:line="240" w:lineRule="auto"/>
    </w:pPr>
    <w:rPr>
      <w:rFonts w:ascii="Times" w:hAnsi="Times"/>
      <w:sz w:val="20"/>
      <w:szCs w:val="20"/>
    </w:rPr>
  </w:style>
  <w:style w:type="paragraph" w:customStyle="1" w:styleId="snippet">
    <w:name w:val="snippet"/>
    <w:basedOn w:val="Normal"/>
    <w:rsid w:val="00AE1A2B"/>
    <w:pPr>
      <w:spacing w:before="100" w:beforeAutospacing="1" w:after="100" w:afterAutospacing="1" w:line="240" w:lineRule="auto"/>
    </w:pPr>
    <w:rPr>
      <w:rFonts w:ascii="Times" w:hAnsi="Times"/>
      <w:sz w:val="20"/>
      <w:szCs w:val="20"/>
    </w:rPr>
  </w:style>
  <w:style w:type="character" w:customStyle="1" w:styleId="thetitle">
    <w:name w:val="the_title"/>
    <w:basedOn w:val="DefaultParagraphFont"/>
    <w:rsid w:val="00AE1A2B"/>
  </w:style>
  <w:style w:type="character" w:customStyle="1" w:styleId="view-count">
    <w:name w:val="view-count"/>
    <w:basedOn w:val="DefaultParagraphFont"/>
    <w:rsid w:val="00AE1A2B"/>
  </w:style>
  <w:style w:type="character" w:customStyle="1" w:styleId="rupee">
    <w:name w:val="rupee"/>
    <w:basedOn w:val="DefaultParagraphFont"/>
    <w:rsid w:val="00AE1A2B"/>
  </w:style>
  <w:style w:type="character" w:customStyle="1" w:styleId="grey1">
    <w:name w:val="grey1"/>
    <w:basedOn w:val="DefaultParagraphFont"/>
    <w:rsid w:val="00AE1A2B"/>
  </w:style>
  <w:style w:type="paragraph" w:customStyle="1" w:styleId="Pa13">
    <w:name w:val="Pa13"/>
    <w:basedOn w:val="Default"/>
    <w:next w:val="Default"/>
    <w:uiPriority w:val="99"/>
    <w:rsid w:val="00AE1A2B"/>
    <w:pPr>
      <w:spacing w:line="201" w:lineRule="atLeast"/>
    </w:pPr>
    <w:rPr>
      <w:rFonts w:eastAsiaTheme="minorEastAsia"/>
      <w:color w:val="auto"/>
    </w:rPr>
  </w:style>
  <w:style w:type="paragraph" w:customStyle="1" w:styleId="Pa14">
    <w:name w:val="Pa14"/>
    <w:basedOn w:val="Default"/>
    <w:next w:val="Default"/>
    <w:uiPriority w:val="99"/>
    <w:qFormat/>
    <w:rsid w:val="00AE1A2B"/>
    <w:pPr>
      <w:spacing w:line="241" w:lineRule="atLeast"/>
    </w:pPr>
    <w:rPr>
      <w:rFonts w:eastAsiaTheme="minorEastAsia"/>
      <w:color w:val="auto"/>
    </w:rPr>
  </w:style>
  <w:style w:type="paragraph" w:customStyle="1" w:styleId="Pa9">
    <w:name w:val="Pa9"/>
    <w:basedOn w:val="Default"/>
    <w:next w:val="Default"/>
    <w:uiPriority w:val="99"/>
    <w:rsid w:val="00AE1A2B"/>
    <w:pPr>
      <w:spacing w:line="241" w:lineRule="atLeast"/>
    </w:pPr>
    <w:rPr>
      <w:rFonts w:ascii="Gill Sans" w:eastAsiaTheme="minorEastAsia" w:hAnsi="Gill Sans"/>
      <w:color w:val="auto"/>
    </w:rPr>
  </w:style>
  <w:style w:type="character" w:customStyle="1" w:styleId="bureau">
    <w:name w:val="bureau"/>
    <w:basedOn w:val="DefaultParagraphFont"/>
    <w:rsid w:val="00AE1A2B"/>
  </w:style>
  <w:style w:type="character" w:customStyle="1" w:styleId="reporttitle">
    <w:name w:val="report_title"/>
    <w:basedOn w:val="DefaultParagraphFont"/>
    <w:rsid w:val="00AE1A2B"/>
  </w:style>
  <w:style w:type="character" w:customStyle="1" w:styleId="documenttype-longreleases">
    <w:name w:val="document_type_-_long_releases"/>
    <w:basedOn w:val="DefaultParagraphFont"/>
    <w:rsid w:val="00AE1A2B"/>
  </w:style>
  <w:style w:type="character" w:customStyle="1" w:styleId="alt-date">
    <w:name w:val="alt-date"/>
    <w:basedOn w:val="DefaultParagraphFont"/>
    <w:rsid w:val="00AE1A2B"/>
  </w:style>
  <w:style w:type="character" w:customStyle="1" w:styleId="entry-byline">
    <w:name w:val="entry-byline"/>
    <w:basedOn w:val="DefaultParagraphFont"/>
    <w:rsid w:val="00AE1A2B"/>
  </w:style>
  <w:style w:type="character" w:customStyle="1" w:styleId="taglinecontrib">
    <w:name w:val="tagline_contrib"/>
    <w:basedOn w:val="DefaultParagraphFont"/>
    <w:rsid w:val="00AE1A2B"/>
  </w:style>
  <w:style w:type="character" w:customStyle="1" w:styleId="articledate0">
    <w:name w:val="article_date"/>
    <w:basedOn w:val="DefaultParagraphFont"/>
    <w:rsid w:val="00AE1A2B"/>
  </w:style>
  <w:style w:type="paragraph" w:customStyle="1" w:styleId="hg-daily">
    <w:name w:val="hg-daily"/>
    <w:basedOn w:val="Normal"/>
    <w:rsid w:val="00AE1A2B"/>
    <w:pPr>
      <w:spacing w:before="100" w:beforeAutospacing="1" w:after="100" w:afterAutospacing="1" w:line="240" w:lineRule="auto"/>
    </w:pPr>
    <w:rPr>
      <w:rFonts w:ascii="Times" w:hAnsi="Times"/>
      <w:sz w:val="20"/>
      <w:szCs w:val="20"/>
    </w:rPr>
  </w:style>
  <w:style w:type="paragraph" w:customStyle="1" w:styleId="buttonheading">
    <w:name w:val="buttonheading"/>
    <w:basedOn w:val="Normal"/>
    <w:rsid w:val="00AE1A2B"/>
    <w:pPr>
      <w:spacing w:before="100" w:beforeAutospacing="1" w:after="100" w:afterAutospacing="1" w:line="240" w:lineRule="auto"/>
    </w:pPr>
    <w:rPr>
      <w:rFonts w:ascii="Times" w:hAnsi="Times"/>
      <w:sz w:val="20"/>
      <w:szCs w:val="20"/>
    </w:rPr>
  </w:style>
  <w:style w:type="character" w:customStyle="1" w:styleId="createdate">
    <w:name w:val="createdate"/>
    <w:basedOn w:val="DefaultParagraphFont"/>
    <w:rsid w:val="00AE1A2B"/>
  </w:style>
  <w:style w:type="character" w:customStyle="1" w:styleId="text-label">
    <w:name w:val="text-label"/>
    <w:basedOn w:val="DefaultParagraphFont"/>
    <w:rsid w:val="00AE1A2B"/>
  </w:style>
  <w:style w:type="character" w:customStyle="1" w:styleId="metad">
    <w:name w:val="metad"/>
    <w:rsid w:val="00AE1A2B"/>
  </w:style>
  <w:style w:type="character" w:customStyle="1" w:styleId="justify1">
    <w:name w:val="justify1"/>
    <w:rsid w:val="00AE1A2B"/>
  </w:style>
  <w:style w:type="paragraph" w:customStyle="1" w:styleId="TOC3Char">
    <w:name w:val="TOC 3 Char"/>
    <w:basedOn w:val="Normal"/>
    <w:next w:val="Normal"/>
    <w:rsid w:val="00AE1A2B"/>
    <w:pPr>
      <w:spacing w:after="0" w:line="240" w:lineRule="auto"/>
    </w:pPr>
    <w:rPr>
      <w:rFonts w:eastAsia="Times New Roman"/>
      <w:sz w:val="24"/>
      <w:szCs w:val="20"/>
    </w:rPr>
  </w:style>
  <w:style w:type="paragraph" w:customStyle="1" w:styleId="TOC1Char">
    <w:name w:val="TOC 1 Char"/>
    <w:basedOn w:val="Normal"/>
    <w:next w:val="Normal"/>
    <w:rsid w:val="00AE1A2B"/>
    <w:pPr>
      <w:spacing w:after="0" w:line="240" w:lineRule="auto"/>
    </w:pPr>
    <w:rPr>
      <w:rFonts w:eastAsia="Times New Roman"/>
      <w:b/>
      <w:sz w:val="24"/>
      <w:szCs w:val="20"/>
    </w:rPr>
  </w:style>
  <w:style w:type="paragraph" w:customStyle="1" w:styleId="ColorfulGrid-Accent11">
    <w:name w:val="Colorful Grid - Accent 11"/>
    <w:basedOn w:val="Normal"/>
    <w:next w:val="Normal"/>
    <w:uiPriority w:val="29"/>
    <w:qFormat/>
    <w:rsid w:val="00AE1A2B"/>
    <w:pPr>
      <w:spacing w:after="0" w:line="240" w:lineRule="auto"/>
      <w:jc w:val="both"/>
    </w:pPr>
    <w:rPr>
      <w:rFonts w:eastAsia="Times New Roman"/>
      <w:i/>
      <w:iCs/>
      <w:color w:val="000000"/>
    </w:rPr>
  </w:style>
  <w:style w:type="character" w:customStyle="1" w:styleId="MediumGrid11">
    <w:name w:val="Medium Grid 11"/>
    <w:uiPriority w:val="99"/>
    <w:rsid w:val="00AE1A2B"/>
    <w:rPr>
      <w:color w:val="808080"/>
    </w:rPr>
  </w:style>
  <w:style w:type="paragraph" w:customStyle="1" w:styleId="PlaceholderText2">
    <w:name w:val="Placeholder Text2"/>
    <w:basedOn w:val="Normal"/>
    <w:uiPriority w:val="99"/>
    <w:rsid w:val="00AE1A2B"/>
    <w:pPr>
      <w:keepNext/>
      <w:tabs>
        <w:tab w:val="num" w:pos="360"/>
      </w:tabs>
      <w:spacing w:after="0" w:line="240" w:lineRule="auto"/>
      <w:ind w:left="360" w:hanging="360"/>
      <w:contextualSpacing/>
      <w:outlineLvl w:val="0"/>
    </w:pPr>
    <w:rPr>
      <w:rFonts w:ascii="Verdana" w:eastAsia="MS Gothic" w:hAnsi="Verdana"/>
      <w:sz w:val="20"/>
    </w:rPr>
  </w:style>
  <w:style w:type="paragraph" w:customStyle="1" w:styleId="LightShading1">
    <w:name w:val="Light Shading1"/>
    <w:basedOn w:val="Normal"/>
    <w:rsid w:val="00AE1A2B"/>
    <w:pPr>
      <w:keepNext/>
      <w:tabs>
        <w:tab w:val="num" w:pos="1440"/>
      </w:tabs>
      <w:spacing w:after="0" w:line="240" w:lineRule="auto"/>
      <w:ind w:left="1800" w:hanging="360"/>
      <w:outlineLvl w:val="2"/>
    </w:pPr>
    <w:rPr>
      <w:rFonts w:eastAsia="MS Gothic"/>
      <w:sz w:val="24"/>
    </w:rPr>
  </w:style>
  <w:style w:type="paragraph" w:customStyle="1" w:styleId="LightList1">
    <w:name w:val="Light List1"/>
    <w:basedOn w:val="Normal"/>
    <w:rsid w:val="00AE1A2B"/>
    <w:pPr>
      <w:keepNext/>
      <w:tabs>
        <w:tab w:val="num" w:pos="2160"/>
      </w:tabs>
      <w:spacing w:after="0" w:line="240" w:lineRule="auto"/>
      <w:ind w:left="2520" w:hanging="360"/>
      <w:outlineLvl w:val="3"/>
    </w:pPr>
    <w:rPr>
      <w:rFonts w:eastAsia="MS Gothic"/>
      <w:sz w:val="24"/>
    </w:rPr>
  </w:style>
  <w:style w:type="paragraph" w:customStyle="1" w:styleId="LightGrid1">
    <w:name w:val="Light Grid1"/>
    <w:basedOn w:val="Normal"/>
    <w:rsid w:val="00AE1A2B"/>
    <w:pPr>
      <w:keepNext/>
      <w:tabs>
        <w:tab w:val="num" w:pos="2880"/>
      </w:tabs>
      <w:spacing w:after="0" w:line="240" w:lineRule="auto"/>
      <w:ind w:left="3240" w:hanging="360"/>
      <w:outlineLvl w:val="4"/>
    </w:pPr>
    <w:rPr>
      <w:rFonts w:eastAsia="MS Gothic"/>
      <w:sz w:val="24"/>
    </w:rPr>
  </w:style>
  <w:style w:type="paragraph" w:customStyle="1" w:styleId="MediumShading11">
    <w:name w:val="Medium Shading 11"/>
    <w:basedOn w:val="Normal"/>
    <w:rsid w:val="00AE1A2B"/>
    <w:pPr>
      <w:keepNext/>
      <w:tabs>
        <w:tab w:val="num" w:pos="3600"/>
      </w:tabs>
      <w:spacing w:after="0" w:line="240" w:lineRule="auto"/>
      <w:ind w:left="3960" w:hanging="360"/>
      <w:outlineLvl w:val="5"/>
    </w:pPr>
    <w:rPr>
      <w:rFonts w:eastAsia="MS Gothic"/>
      <w:sz w:val="24"/>
    </w:rPr>
  </w:style>
  <w:style w:type="paragraph" w:customStyle="1" w:styleId="MediumShading21">
    <w:name w:val="Medium Shading 21"/>
    <w:basedOn w:val="Normal"/>
    <w:rsid w:val="00AE1A2B"/>
    <w:pPr>
      <w:keepNext/>
      <w:tabs>
        <w:tab w:val="num" w:pos="4320"/>
      </w:tabs>
      <w:spacing w:after="0" w:line="240" w:lineRule="auto"/>
      <w:ind w:left="4680" w:hanging="360"/>
      <w:outlineLvl w:val="6"/>
    </w:pPr>
    <w:rPr>
      <w:rFonts w:eastAsia="MS Gothic"/>
      <w:sz w:val="24"/>
    </w:rPr>
  </w:style>
  <w:style w:type="paragraph" w:customStyle="1" w:styleId="MediumList11">
    <w:name w:val="Medium List 11"/>
    <w:basedOn w:val="Normal"/>
    <w:rsid w:val="00AE1A2B"/>
    <w:pPr>
      <w:keepNext/>
      <w:tabs>
        <w:tab w:val="num" w:pos="5040"/>
      </w:tabs>
      <w:spacing w:after="0" w:line="240" w:lineRule="auto"/>
      <w:ind w:left="5400" w:hanging="360"/>
      <w:outlineLvl w:val="7"/>
    </w:pPr>
    <w:rPr>
      <w:rFonts w:eastAsia="MS Gothic"/>
      <w:sz w:val="24"/>
    </w:rPr>
  </w:style>
  <w:style w:type="paragraph" w:customStyle="1" w:styleId="MediumList21">
    <w:name w:val="Medium List 21"/>
    <w:basedOn w:val="Normal"/>
    <w:rsid w:val="00AE1A2B"/>
    <w:pPr>
      <w:keepNext/>
      <w:tabs>
        <w:tab w:val="num" w:pos="5760"/>
      </w:tabs>
      <w:spacing w:after="0" w:line="240" w:lineRule="auto"/>
      <w:ind w:left="6120" w:hanging="360"/>
      <w:outlineLvl w:val="8"/>
    </w:pPr>
    <w:rPr>
      <w:rFonts w:eastAsia="MS Gothic"/>
      <w:sz w:val="24"/>
    </w:rPr>
  </w:style>
  <w:style w:type="paragraph" w:customStyle="1" w:styleId="bylinejb">
    <w:name w:val="bylinejb"/>
    <w:basedOn w:val="Normal"/>
    <w:rsid w:val="00AE1A2B"/>
    <w:pPr>
      <w:spacing w:before="100" w:beforeAutospacing="1" w:after="100" w:afterAutospacing="1" w:line="240" w:lineRule="auto"/>
    </w:pPr>
    <w:rPr>
      <w:rFonts w:ascii="Times" w:hAnsi="Times"/>
      <w:sz w:val="20"/>
      <w:szCs w:val="20"/>
    </w:rPr>
  </w:style>
  <w:style w:type="paragraph" w:customStyle="1" w:styleId="bylineaffiliation">
    <w:name w:val="bylineaffiliation"/>
    <w:basedOn w:val="Normal"/>
    <w:rsid w:val="00AE1A2B"/>
    <w:pPr>
      <w:spacing w:before="100" w:beforeAutospacing="1" w:after="100" w:afterAutospacing="1" w:line="240" w:lineRule="auto"/>
    </w:pPr>
    <w:rPr>
      <w:rFonts w:ascii="Times" w:hAnsi="Times"/>
      <w:sz w:val="20"/>
      <w:szCs w:val="20"/>
    </w:rPr>
  </w:style>
  <w:style w:type="character" w:customStyle="1" w:styleId="apple-tab-span">
    <w:name w:val="apple-tab-span"/>
    <w:basedOn w:val="DefaultParagraphFont"/>
    <w:rsid w:val="00AE1A2B"/>
  </w:style>
  <w:style w:type="character" w:customStyle="1" w:styleId="s2">
    <w:name w:val="s2"/>
    <w:basedOn w:val="DefaultParagraphFont"/>
    <w:rsid w:val="00AE1A2B"/>
  </w:style>
  <w:style w:type="character" w:customStyle="1" w:styleId="s1">
    <w:name w:val="s1"/>
    <w:basedOn w:val="DefaultParagraphFont"/>
    <w:rsid w:val="00AE1A2B"/>
  </w:style>
  <w:style w:type="paragraph" w:customStyle="1" w:styleId="LanguageEditing">
    <w:name w:val="Language Editing"/>
    <w:basedOn w:val="Normal"/>
    <w:link w:val="LanguageEditingChar"/>
    <w:qFormat/>
    <w:rsid w:val="00AE1A2B"/>
    <w:pPr>
      <w:spacing w:after="0" w:line="240" w:lineRule="auto"/>
    </w:pPr>
    <w:rPr>
      <w:rFonts w:eastAsia="Times New Roman"/>
      <w:strike/>
    </w:rPr>
  </w:style>
  <w:style w:type="character" w:customStyle="1" w:styleId="LanguageEditingChar">
    <w:name w:val="Language Editing Char"/>
    <w:basedOn w:val="DefaultParagraphFont"/>
    <w:link w:val="LanguageEditing"/>
    <w:locked/>
    <w:rsid w:val="00AE1A2B"/>
    <w:rPr>
      <w:rFonts w:ascii="Calibri" w:eastAsia="Times New Roman" w:hAnsi="Calibri"/>
      <w:strike/>
      <w:sz w:val="22"/>
    </w:rPr>
  </w:style>
  <w:style w:type="character" w:customStyle="1" w:styleId="action-menu-toggled-item">
    <w:name w:val="action-menu-toggled-item"/>
    <w:basedOn w:val="DefaultParagraphFont"/>
    <w:rsid w:val="00AE1A2B"/>
    <w:rPr>
      <w:rFonts w:ascii="Times New Roman" w:hAnsi="Times New Roman"/>
    </w:rPr>
  </w:style>
  <w:style w:type="character" w:customStyle="1" w:styleId="1Tag">
    <w:name w:val="1) Tag"/>
    <w:rsid w:val="00AE1A2B"/>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AE1A2B"/>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AE1A2B"/>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AE1A2B"/>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AE1A2B"/>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AE1A2B"/>
    <w:pPr>
      <w:pBdr>
        <w:bottom w:val="single" w:sz="12" w:space="1" w:color="auto"/>
      </w:pBdr>
      <w:spacing w:after="0" w:line="240" w:lineRule="auto"/>
      <w:jc w:val="center"/>
      <w:outlineLvl w:val="0"/>
    </w:pPr>
    <w:rPr>
      <w:rFonts w:eastAsia="Times New Roman"/>
      <w:b/>
      <w:caps/>
      <w:sz w:val="40"/>
      <w:szCs w:val="40"/>
    </w:rPr>
  </w:style>
  <w:style w:type="character" w:customStyle="1" w:styleId="HeaderInitialChar">
    <w:name w:val="Header Initial Char"/>
    <w:link w:val="HeaderInitial"/>
    <w:rsid w:val="00AE1A2B"/>
    <w:rPr>
      <w:rFonts w:ascii="Calibri" w:eastAsia="Times New Roman" w:hAnsi="Calibri"/>
      <w:b/>
      <w:caps/>
      <w:sz w:val="40"/>
      <w:szCs w:val="40"/>
    </w:rPr>
  </w:style>
  <w:style w:type="paragraph" w:customStyle="1" w:styleId="Strikethrough0">
    <w:name w:val="Strikethrough"/>
    <w:basedOn w:val="Normal"/>
    <w:link w:val="StrikethroughChar"/>
    <w:qFormat/>
    <w:rsid w:val="00AE1A2B"/>
    <w:pPr>
      <w:spacing w:after="0" w:line="240" w:lineRule="auto"/>
    </w:pPr>
    <w:rPr>
      <w:strike/>
    </w:rPr>
  </w:style>
  <w:style w:type="character" w:customStyle="1" w:styleId="StrikethroughChar">
    <w:name w:val="Strikethrough Char"/>
    <w:basedOn w:val="DefaultParagraphFont"/>
    <w:link w:val="Strikethrough0"/>
    <w:rsid w:val="00AE1A2B"/>
    <w:rPr>
      <w:rFonts w:ascii="Calibri" w:hAnsi="Calibri"/>
      <w:strike/>
      <w:sz w:val="22"/>
    </w:rPr>
  </w:style>
  <w:style w:type="character" w:styleId="SubtleReference">
    <w:name w:val="Subtle Reference"/>
    <w:basedOn w:val="DefaultParagraphFont"/>
    <w:uiPriority w:val="31"/>
    <w:rsid w:val="00AE1A2B"/>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AE1A2B"/>
    <w:pPr>
      <w:spacing w:after="0" w:line="240" w:lineRule="auto"/>
    </w:pPr>
    <w:rPr>
      <w:rFonts w:asciiTheme="minorHAnsi" w:hAnsiTheme="minorHAnsi"/>
      <w:bCs/>
    </w:rPr>
  </w:style>
  <w:style w:type="character" w:customStyle="1" w:styleId="BoxBoldUnderline">
    <w:name w:val="Box Bold Underline"/>
    <w:rsid w:val="00AE1A2B"/>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AE1A2B"/>
    <w:pPr>
      <w:spacing w:after="0" w:line="240" w:lineRule="auto"/>
    </w:pPr>
    <w:rPr>
      <w:rFonts w:eastAsia="Times New Roman"/>
      <w:sz w:val="24"/>
    </w:rPr>
  </w:style>
  <w:style w:type="character" w:customStyle="1" w:styleId="NormalF6Char">
    <w:name w:val="Normal F6 Char"/>
    <w:link w:val="NormalF6"/>
    <w:rsid w:val="00AE1A2B"/>
    <w:rPr>
      <w:rFonts w:ascii="Calibri" w:eastAsia="Times New Roman" w:hAnsi="Calibri"/>
    </w:rPr>
  </w:style>
  <w:style w:type="paragraph" w:customStyle="1" w:styleId="TagNew">
    <w:name w:val="Tag New"/>
    <w:qFormat/>
    <w:rsid w:val="00AE1A2B"/>
    <w:rPr>
      <w:rFonts w:ascii="Times New Roman" w:hAnsi="Times New Roman" w:cs="Times New Roman"/>
      <w:b/>
      <w:szCs w:val="20"/>
    </w:rPr>
  </w:style>
  <w:style w:type="character" w:customStyle="1" w:styleId="Styleunderline11ptBoldBorderSinglesolidlineAuto">
    <w:name w:val="Style underline + 11 pt Bold Border: : (Single solid line Auto ..."/>
    <w:rsid w:val="00AE1A2B"/>
    <w:rPr>
      <w:b/>
      <w:bCs/>
      <w:sz w:val="20"/>
      <w:u w:val="single"/>
      <w:bdr w:val="single" w:sz="4" w:space="0" w:color="auto"/>
    </w:rPr>
  </w:style>
  <w:style w:type="character" w:customStyle="1" w:styleId="postby">
    <w:name w:val="post_by"/>
    <w:rsid w:val="00AE1A2B"/>
  </w:style>
  <w:style w:type="character" w:customStyle="1" w:styleId="postdate">
    <w:name w:val="post_date"/>
    <w:rsid w:val="00AE1A2B"/>
  </w:style>
  <w:style w:type="character" w:customStyle="1" w:styleId="moretop">
    <w:name w:val="more_top"/>
    <w:rsid w:val="00AE1A2B"/>
  </w:style>
  <w:style w:type="paragraph" w:customStyle="1" w:styleId="TagNew0">
    <w:name w:val="Tag_New"/>
    <w:qFormat/>
    <w:rsid w:val="00AE1A2B"/>
    <w:rPr>
      <w:rFonts w:ascii="Times New Roman" w:eastAsia="Malgun Gothic" w:hAnsi="Times New Roman" w:cs="Times New Roman"/>
      <w:b/>
      <w:bCs/>
      <w:szCs w:val="26"/>
    </w:rPr>
  </w:style>
  <w:style w:type="paragraph" w:customStyle="1" w:styleId="TagNew1">
    <w:name w:val="Tag+New"/>
    <w:qFormat/>
    <w:rsid w:val="00AE1A2B"/>
    <w:rPr>
      <w:rFonts w:ascii="Times New Roman" w:eastAsia="Calibri" w:hAnsi="Times New Roman" w:cs="Times New Roman"/>
      <w:b/>
      <w:szCs w:val="22"/>
    </w:rPr>
  </w:style>
  <w:style w:type="paragraph" w:customStyle="1" w:styleId="cnnstorypgraphtxt">
    <w:name w:val="cnn_storypgraphtxt"/>
    <w:basedOn w:val="Normal"/>
    <w:rsid w:val="00AE1A2B"/>
    <w:pPr>
      <w:spacing w:before="100" w:beforeAutospacing="1" w:after="100" w:afterAutospacing="1" w:line="240" w:lineRule="auto"/>
    </w:pPr>
    <w:rPr>
      <w:rFonts w:eastAsia="Times New Roman"/>
      <w:sz w:val="24"/>
    </w:rPr>
  </w:style>
  <w:style w:type="character" w:customStyle="1" w:styleId="Boxing-New">
    <w:name w:val="Boxing - New"/>
    <w:basedOn w:val="DefaultParagraphFont"/>
    <w:rsid w:val="00AE1A2B"/>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AE1A2B"/>
    <w:rPr>
      <w:rFonts w:ascii="Times New Roman" w:hAnsi="Times New Roman"/>
      <w:sz w:val="20"/>
      <w:szCs w:val="20"/>
      <w:u w:val="single"/>
    </w:rPr>
  </w:style>
  <w:style w:type="character" w:customStyle="1" w:styleId="allocatoragentsleft">
    <w:name w:val="al_locatoragentsleft"/>
    <w:basedOn w:val="DefaultParagraphFont"/>
    <w:rsid w:val="00AE1A2B"/>
  </w:style>
  <w:style w:type="character" w:customStyle="1" w:styleId="Style12ptBoldUnderline1">
    <w:name w:val="Style 12 pt Bold Underline1"/>
    <w:rsid w:val="00AE1A2B"/>
    <w:rPr>
      <w:b/>
      <w:bCs/>
      <w:sz w:val="24"/>
      <w:u w:val="single"/>
    </w:rPr>
  </w:style>
  <w:style w:type="paragraph" w:customStyle="1" w:styleId="Carding">
    <w:name w:val="Carding"/>
    <w:basedOn w:val="Normal"/>
    <w:uiPriority w:val="99"/>
    <w:qFormat/>
    <w:rsid w:val="00AE1A2B"/>
    <w:pPr>
      <w:spacing w:after="0" w:line="240" w:lineRule="auto"/>
    </w:pPr>
    <w:rPr>
      <w:rFonts w:eastAsia="Times New Roman"/>
      <w:sz w:val="18"/>
    </w:rPr>
  </w:style>
  <w:style w:type="character" w:customStyle="1" w:styleId="aunderline1">
    <w:name w:val="aunderline"/>
    <w:qFormat/>
    <w:rsid w:val="00AE1A2B"/>
    <w:rPr>
      <w:rFonts w:ascii="Times New Roman" w:hAnsi="Times New Roman"/>
      <w:sz w:val="20"/>
      <w:szCs w:val="24"/>
      <w:u w:val="thick"/>
    </w:rPr>
  </w:style>
  <w:style w:type="character" w:customStyle="1" w:styleId="StyleStyle4CharTimesNewRoman11ptBold">
    <w:name w:val="Style Style4 Char + Times New Roman 11 pt Bold"/>
    <w:rsid w:val="00AE1A2B"/>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AE1A2B"/>
  </w:style>
  <w:style w:type="character" w:customStyle="1" w:styleId="sensecontent">
    <w:name w:val="sense_content"/>
    <w:basedOn w:val="DefaultParagraphFont"/>
    <w:rsid w:val="00AE1A2B"/>
  </w:style>
  <w:style w:type="character" w:customStyle="1" w:styleId="vi">
    <w:name w:val="vi"/>
    <w:basedOn w:val="DefaultParagraphFont"/>
    <w:rsid w:val="00AE1A2B"/>
  </w:style>
  <w:style w:type="character" w:customStyle="1" w:styleId="pagetitle0">
    <w:name w:val="pagetitle"/>
    <w:basedOn w:val="DefaultParagraphFont"/>
    <w:rsid w:val="00AE1A2B"/>
  </w:style>
  <w:style w:type="paragraph" w:customStyle="1" w:styleId="NormalWeb8">
    <w:name w:val="Normal (Web)8"/>
    <w:basedOn w:val="Normal"/>
    <w:uiPriority w:val="99"/>
    <w:qFormat/>
    <w:rsid w:val="00AE1A2B"/>
    <w:pPr>
      <w:spacing w:before="100" w:beforeAutospacing="1" w:after="100" w:afterAutospacing="1" w:line="240" w:lineRule="auto"/>
    </w:pPr>
    <w:rPr>
      <w:rFonts w:eastAsia="Times New Roman"/>
      <w:sz w:val="18"/>
      <w:szCs w:val="18"/>
    </w:rPr>
  </w:style>
  <w:style w:type="character" w:customStyle="1" w:styleId="Heading2Char1CharCharCharCharCharC">
    <w:name w:val="Heading 2 Char1 Char Char Char Char Char C"/>
    <w:rsid w:val="00AE1A2B"/>
    <w:rPr>
      <w:rFonts w:cs="Arial"/>
      <w:b/>
      <w:bCs/>
      <w:iCs/>
      <w:sz w:val="24"/>
      <w:szCs w:val="28"/>
      <w:lang w:val="en-US" w:eastAsia="en-US" w:bidi="ar-SA"/>
    </w:rPr>
  </w:style>
  <w:style w:type="character" w:customStyle="1" w:styleId="StyleUnderlineCharTimesBold">
    <w:name w:val="Style Underline Char + Times Bold"/>
    <w:rsid w:val="00AE1A2B"/>
    <w:rPr>
      <w:rFonts w:ascii="Times" w:hAnsi="Times"/>
      <w:b w:val="0"/>
      <w:bCs/>
      <w:sz w:val="20"/>
      <w:u w:val="single"/>
    </w:rPr>
  </w:style>
  <w:style w:type="character" w:customStyle="1" w:styleId="blubigktbiz">
    <w:name w:val="blubigktbiz"/>
    <w:rsid w:val="00AE1A2B"/>
  </w:style>
  <w:style w:type="character" w:customStyle="1" w:styleId="Style4CharChar">
    <w:name w:val="Style4 Char Char"/>
    <w:rsid w:val="00AE1A2B"/>
    <w:rPr>
      <w:rFonts w:ascii="Arial Narrow" w:hAnsi="Arial Narrow"/>
      <w:noProof w:val="0"/>
      <w:szCs w:val="24"/>
      <w:u w:val="single"/>
      <w:lang w:val="en-US" w:eastAsia="en-US" w:bidi="ar-SA"/>
    </w:rPr>
  </w:style>
  <w:style w:type="character" w:customStyle="1" w:styleId="StyleEmphasisArial12ptBold">
    <w:name w:val="Style Emphasis + Arial 12 pt Bold"/>
    <w:rsid w:val="00AE1A2B"/>
    <w:rPr>
      <w:rFonts w:ascii="Arial" w:hAnsi="Arial"/>
      <w:b/>
      <w:bCs/>
      <w:i/>
      <w:iCs/>
      <w:sz w:val="24"/>
    </w:rPr>
  </w:style>
  <w:style w:type="character" w:customStyle="1" w:styleId="super">
    <w:name w:val="super"/>
    <w:rsid w:val="00AE1A2B"/>
  </w:style>
  <w:style w:type="character" w:customStyle="1" w:styleId="text30">
    <w:name w:val="text30"/>
    <w:rsid w:val="00AE1A2B"/>
  </w:style>
  <w:style w:type="character" w:customStyle="1" w:styleId="uppercase">
    <w:name w:val="uppercase"/>
    <w:rsid w:val="00AE1A2B"/>
  </w:style>
  <w:style w:type="character" w:customStyle="1" w:styleId="mainbody1">
    <w:name w:val="mainbody1"/>
    <w:rsid w:val="00AE1A2B"/>
    <w:rPr>
      <w:rFonts w:ascii="Verdana" w:hAnsi="Verdana" w:hint="default"/>
      <w:color w:val="000000"/>
      <w:sz w:val="22"/>
      <w:szCs w:val="22"/>
    </w:rPr>
  </w:style>
  <w:style w:type="paragraph" w:customStyle="1" w:styleId="author-credentials">
    <w:name w:val="author-credentials"/>
    <w:basedOn w:val="Normal"/>
    <w:qFormat/>
    <w:rsid w:val="00AE1A2B"/>
    <w:pPr>
      <w:spacing w:before="100" w:beforeAutospacing="1" w:after="100" w:afterAutospacing="1" w:line="240" w:lineRule="auto"/>
    </w:pPr>
    <w:rPr>
      <w:rFonts w:eastAsia="Times New Roman"/>
      <w:sz w:val="24"/>
    </w:rPr>
  </w:style>
  <w:style w:type="paragraph" w:customStyle="1" w:styleId="Style23">
    <w:name w:val="Style23"/>
    <w:basedOn w:val="Normal"/>
    <w:uiPriority w:val="99"/>
    <w:qFormat/>
    <w:rsid w:val="00AE1A2B"/>
    <w:pPr>
      <w:autoSpaceDE w:val="0"/>
      <w:autoSpaceDN w:val="0"/>
      <w:adjustRightInd w:val="0"/>
      <w:spacing w:after="0" w:line="209" w:lineRule="exact"/>
    </w:pPr>
    <w:rPr>
      <w:rFonts w:eastAsia="SimSun"/>
      <w:sz w:val="24"/>
    </w:rPr>
  </w:style>
  <w:style w:type="character" w:customStyle="1" w:styleId="StyleUnderlined11ptBoldChar">
    <w:name w:val="Style Underlined + 11 pt Bold Char"/>
    <w:basedOn w:val="DefaultParagraphFont"/>
    <w:link w:val="StyleUnderlined11ptBold"/>
    <w:locked/>
    <w:rsid w:val="00AE1A2B"/>
    <w:rPr>
      <w:b/>
      <w:bCs/>
      <w:u w:val="single"/>
    </w:rPr>
  </w:style>
  <w:style w:type="paragraph" w:customStyle="1" w:styleId="StyleUnderlined11ptBold">
    <w:name w:val="Style Underlined + 11 pt Bold"/>
    <w:basedOn w:val="underlined"/>
    <w:link w:val="StyleUnderlined11ptBoldChar"/>
    <w:qFormat/>
    <w:rsid w:val="00AE1A2B"/>
    <w:pPr>
      <w:contextualSpacing w:val="0"/>
    </w:pPr>
    <w:rPr>
      <w:rFonts w:asciiTheme="minorHAnsi" w:eastAsiaTheme="minorEastAsia" w:hAnsiTheme="minorHAnsi" w:cstheme="minorBidi"/>
      <w:b/>
      <w:bCs/>
    </w:rPr>
  </w:style>
  <w:style w:type="character" w:customStyle="1" w:styleId="StyleStyle11ptBoldUnderlineBorderSinglesolidlineAuto">
    <w:name w:val="Style Style 11 pt Bold Underline Border: : (Single solid line Auto ..."/>
    <w:basedOn w:val="DefaultParagraphFont"/>
    <w:rsid w:val="00AE1A2B"/>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AE1A2B"/>
    <w:rPr>
      <w:rFonts w:cs="Arial"/>
      <w:bCs/>
      <w:szCs w:val="26"/>
      <w:u w:val="single"/>
      <w:lang w:val="en-US" w:eastAsia="en-US" w:bidi="ar-SA"/>
    </w:rPr>
  </w:style>
  <w:style w:type="character" w:customStyle="1" w:styleId="StyleUnderlinePatternClearYellow">
    <w:name w:val="Style Underline Pattern: Clear (Yellow)"/>
    <w:basedOn w:val="DefaultParagraphFont"/>
    <w:rsid w:val="00AE1A2B"/>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AE1A2B"/>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AE1A2B"/>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AE1A2B"/>
    <w:pPr>
      <w:keepLines/>
      <w:shd w:val="clear" w:color="auto" w:fill="FFFFFF"/>
      <w:tabs>
        <w:tab w:val="left" w:pos="3870"/>
      </w:tabs>
      <w:spacing w:before="60" w:after="0" w:line="170" w:lineRule="exact"/>
      <w:ind w:left="504" w:hanging="288"/>
    </w:pPr>
    <w:rPr>
      <w:rFonts w:eastAsia="Times New Roman"/>
      <w:snapToGrid w:val="0"/>
      <w:szCs w:val="20"/>
    </w:rPr>
  </w:style>
  <w:style w:type="character" w:customStyle="1" w:styleId="StyleBoldUnderline1">
    <w:name w:val="Style Bold Underline1"/>
    <w:basedOn w:val="DefaultParagraphFont"/>
    <w:rsid w:val="00AE1A2B"/>
    <w:rPr>
      <w:b w:val="0"/>
      <w:bCs/>
      <w:u w:val="single"/>
    </w:rPr>
  </w:style>
  <w:style w:type="character" w:customStyle="1" w:styleId="formatp">
    <w:name w:val="formatp"/>
    <w:rsid w:val="00AE1A2B"/>
  </w:style>
  <w:style w:type="character" w:customStyle="1" w:styleId="yshortcutscs4-ndcor">
    <w:name w:val="yshortcuts cs4-ndcor"/>
    <w:rsid w:val="00AE1A2B"/>
  </w:style>
  <w:style w:type="character" w:customStyle="1" w:styleId="price">
    <w:name w:val="price"/>
    <w:rsid w:val="00AE1A2B"/>
  </w:style>
  <w:style w:type="character" w:customStyle="1" w:styleId="price-change">
    <w:name w:val="price-change"/>
    <w:rsid w:val="00AE1A2B"/>
  </w:style>
  <w:style w:type="character" w:customStyle="1" w:styleId="percent-change">
    <w:name w:val="percent-change"/>
    <w:rsid w:val="00AE1A2B"/>
  </w:style>
  <w:style w:type="character" w:customStyle="1" w:styleId="bibfont">
    <w:name w:val="bibfont"/>
    <w:rsid w:val="00AE1A2B"/>
    <w:rPr>
      <w:rFonts w:cs="Times New Roman"/>
    </w:rPr>
  </w:style>
  <w:style w:type="paragraph" w:customStyle="1" w:styleId="underlined1">
    <w:name w:val="underlined1"/>
    <w:next w:val="Normal"/>
    <w:autoRedefine/>
    <w:rsid w:val="00AE1A2B"/>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AE1A2B"/>
    <w:rPr>
      <w:rFonts w:eastAsia="Times New Roman"/>
      <w:b/>
      <w:sz w:val="24"/>
      <w:lang w:val="x-none" w:eastAsia="x-none"/>
    </w:rPr>
  </w:style>
  <w:style w:type="character" w:customStyle="1" w:styleId="SourceBoldedChar">
    <w:name w:val="Source Bolded Char"/>
    <w:link w:val="SourceBolded"/>
    <w:rsid w:val="00AE1A2B"/>
    <w:rPr>
      <w:rFonts w:ascii="Calibri" w:eastAsia="Times New Roman" w:hAnsi="Calibri"/>
      <w:b/>
      <w:lang w:val="x-none" w:eastAsia="x-none"/>
    </w:rPr>
  </w:style>
  <w:style w:type="paragraph" w:customStyle="1" w:styleId="CardDownSize">
    <w:name w:val="CardDownSize"/>
    <w:basedOn w:val="Normal"/>
    <w:link w:val="CardDownSizeChar"/>
    <w:rsid w:val="00AE1A2B"/>
    <w:pPr>
      <w:spacing w:after="0" w:line="240" w:lineRule="auto"/>
    </w:pPr>
    <w:rPr>
      <w:rFonts w:eastAsia="Calibri"/>
      <w:szCs w:val="20"/>
      <w:lang w:val="x-none" w:eastAsia="x-none"/>
    </w:rPr>
  </w:style>
  <w:style w:type="character" w:customStyle="1" w:styleId="CardDownSizeChar">
    <w:name w:val="CardDownSize Char"/>
    <w:link w:val="CardDownSize"/>
    <w:rsid w:val="00AE1A2B"/>
    <w:rPr>
      <w:rFonts w:ascii="Calibri" w:eastAsia="Calibri" w:hAnsi="Calibri"/>
      <w:sz w:val="22"/>
      <w:szCs w:val="20"/>
      <w:lang w:val="x-none" w:eastAsia="x-none"/>
    </w:rPr>
  </w:style>
  <w:style w:type="paragraph" w:customStyle="1" w:styleId="Citation10">
    <w:name w:val="Citation1"/>
    <w:basedOn w:val="Normal"/>
    <w:link w:val="Citation1Char"/>
    <w:qFormat/>
    <w:rsid w:val="00AE1A2B"/>
    <w:pPr>
      <w:spacing w:after="0" w:line="240" w:lineRule="auto"/>
    </w:pPr>
    <w:rPr>
      <w:rFonts w:eastAsia="Calibri"/>
      <w:b/>
      <w:sz w:val="24"/>
      <w:u w:val="single"/>
      <w:lang w:val="x-none" w:eastAsia="x-none"/>
    </w:rPr>
  </w:style>
  <w:style w:type="character" w:customStyle="1" w:styleId="Citation1Char">
    <w:name w:val="Citation1 Char"/>
    <w:link w:val="Citation10"/>
    <w:rsid w:val="00AE1A2B"/>
    <w:rPr>
      <w:rFonts w:ascii="Calibri" w:eastAsia="Calibri" w:hAnsi="Calibri"/>
      <w:b/>
      <w:u w:val="single"/>
      <w:lang w:val="x-none" w:eastAsia="x-none"/>
    </w:rPr>
  </w:style>
  <w:style w:type="character" w:customStyle="1" w:styleId="TaglineChar">
    <w:name w:val="Tagline Char"/>
    <w:link w:val="Tagline0"/>
    <w:rsid w:val="00AE1A2B"/>
    <w:rPr>
      <w:rFonts w:ascii="Calibri" w:hAnsi="Calibri"/>
      <w:b/>
      <w:sz w:val="22"/>
    </w:rPr>
  </w:style>
  <w:style w:type="character" w:customStyle="1" w:styleId="boldciteChar1">
    <w:name w:val="bold cite Char1"/>
    <w:rsid w:val="00AE1A2B"/>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AE1A2B"/>
  </w:style>
  <w:style w:type="character" w:customStyle="1" w:styleId="leveluptitle">
    <w:name w:val="leveluptitle"/>
    <w:basedOn w:val="DefaultParagraphFont"/>
    <w:rsid w:val="00AE1A2B"/>
  </w:style>
  <w:style w:type="character" w:customStyle="1" w:styleId="Irrelevant6fontChar">
    <w:name w:val="Irrelevant (6 font) Char"/>
    <w:basedOn w:val="DefaultParagraphFont"/>
    <w:link w:val="Irrelevant6font"/>
    <w:rsid w:val="00AE1A2B"/>
    <w:rPr>
      <w:rFonts w:ascii="Calibri" w:eastAsia="Calibri" w:hAnsi="Calibri"/>
      <w:sz w:val="12"/>
      <w:szCs w:val="12"/>
    </w:rPr>
  </w:style>
  <w:style w:type="numbering" w:customStyle="1" w:styleId="NoList11111">
    <w:name w:val="No List11111"/>
    <w:next w:val="NoList"/>
    <w:uiPriority w:val="99"/>
    <w:semiHidden/>
    <w:unhideWhenUsed/>
    <w:rsid w:val="00AE1A2B"/>
  </w:style>
  <w:style w:type="paragraph" w:customStyle="1" w:styleId="Non-NavPanelTag">
    <w:name w:val="Non-Nav Panel Tag"/>
    <w:basedOn w:val="Normal"/>
    <w:qFormat/>
    <w:rsid w:val="00AE1A2B"/>
    <w:pPr>
      <w:spacing w:after="0" w:line="240" w:lineRule="auto"/>
    </w:pPr>
    <w:rPr>
      <w:b/>
    </w:rPr>
  </w:style>
  <w:style w:type="character" w:customStyle="1" w:styleId="Hyperlink3">
    <w:name w:val="Hyperlink.3"/>
    <w:basedOn w:val="DefaultParagraphFont"/>
    <w:rsid w:val="00AE1A2B"/>
    <w:rPr>
      <w:sz w:val="18"/>
      <w:szCs w:val="18"/>
    </w:rPr>
  </w:style>
  <w:style w:type="character" w:customStyle="1" w:styleId="Hyperlink40">
    <w:name w:val="Hyperlink.4"/>
    <w:basedOn w:val="DefaultParagraphFont"/>
    <w:rsid w:val="00AE1A2B"/>
    <w:rPr>
      <w:sz w:val="18"/>
      <w:szCs w:val="18"/>
    </w:rPr>
  </w:style>
  <w:style w:type="character" w:customStyle="1" w:styleId="SmallCharChar">
    <w:name w:val="Small Char Char"/>
    <w:basedOn w:val="DefaultParagraphFont"/>
    <w:rsid w:val="00AE1A2B"/>
    <w:rPr>
      <w:sz w:val="17"/>
      <w:szCs w:val="24"/>
      <w:lang w:val="en-US" w:eastAsia="en-US" w:bidi="ar-SA"/>
    </w:rPr>
  </w:style>
  <w:style w:type="paragraph" w:customStyle="1" w:styleId="TagsFutura">
    <w:name w:val="TagsFutura"/>
    <w:basedOn w:val="Normal"/>
    <w:next w:val="Cites"/>
    <w:rsid w:val="00AE1A2B"/>
    <w:pPr>
      <w:spacing w:after="0" w:line="240" w:lineRule="auto"/>
    </w:pPr>
    <w:rPr>
      <w:rFonts w:ascii="Futura" w:eastAsia="Times" w:hAnsi="Futura"/>
      <w:b/>
      <w:caps/>
      <w:sz w:val="18"/>
      <w:szCs w:val="20"/>
    </w:rPr>
  </w:style>
  <w:style w:type="paragraph" w:customStyle="1" w:styleId="DebateTag0">
    <w:name w:val="DebateTag"/>
    <w:basedOn w:val="Normal"/>
    <w:qFormat/>
    <w:rsid w:val="00AE1A2B"/>
    <w:pPr>
      <w:spacing w:after="0" w:line="240" w:lineRule="auto"/>
    </w:pPr>
    <w:rPr>
      <w:rFonts w:eastAsia="Calibri"/>
      <w:b/>
    </w:rPr>
  </w:style>
  <w:style w:type="character" w:customStyle="1" w:styleId="Intemphasis">
    <w:name w:val="Intemphasis"/>
    <w:uiPriority w:val="1"/>
    <w:qFormat/>
    <w:rsid w:val="00AE1A2B"/>
    <w:rPr>
      <w:rFonts w:ascii="Cambria" w:hAnsi="Cambria"/>
      <w:b/>
      <w:sz w:val="20"/>
      <w:u w:val="single"/>
      <w:bdr w:val="single" w:sz="4" w:space="0" w:color="auto"/>
      <w:shd w:val="pct25" w:color="auto" w:fill="auto"/>
    </w:rPr>
  </w:style>
  <w:style w:type="paragraph" w:customStyle="1" w:styleId="Heading42">
    <w:name w:val="Heading 42"/>
    <w:basedOn w:val="Normal"/>
    <w:qFormat/>
    <w:rsid w:val="00AE1A2B"/>
    <w:pPr>
      <w:spacing w:after="0" w:line="240" w:lineRule="auto"/>
    </w:pPr>
    <w:rPr>
      <w:rFonts w:eastAsia="Times New Roman"/>
    </w:rPr>
  </w:style>
  <w:style w:type="paragraph" w:customStyle="1" w:styleId="DebateNormal">
    <w:name w:val="DebateNormal"/>
    <w:basedOn w:val="Normal"/>
    <w:link w:val="DebateNormalChar"/>
    <w:qFormat/>
    <w:rsid w:val="00AE1A2B"/>
    <w:pPr>
      <w:spacing w:after="0" w:line="276" w:lineRule="auto"/>
    </w:pPr>
    <w:rPr>
      <w:rFonts w:eastAsia="Calibri"/>
      <w:szCs w:val="20"/>
    </w:rPr>
  </w:style>
  <w:style w:type="character" w:customStyle="1" w:styleId="DebateNormalChar">
    <w:name w:val="DebateNormal Char"/>
    <w:basedOn w:val="DefaultParagraphFont"/>
    <w:link w:val="DebateNormal"/>
    <w:rsid w:val="00AE1A2B"/>
    <w:rPr>
      <w:rFonts w:ascii="Calibri" w:eastAsia="Calibri" w:hAnsi="Calibri"/>
      <w:sz w:val="22"/>
      <w:szCs w:val="20"/>
    </w:rPr>
  </w:style>
  <w:style w:type="paragraph" w:customStyle="1" w:styleId="DebateEmphasis">
    <w:name w:val="DebateEmphasis"/>
    <w:basedOn w:val="Normal"/>
    <w:link w:val="DebateEmphasisChar"/>
    <w:qFormat/>
    <w:rsid w:val="00AE1A2B"/>
    <w:pPr>
      <w:spacing w:after="0" w:line="276" w:lineRule="auto"/>
    </w:pPr>
    <w:rPr>
      <w:rFonts w:eastAsia="Calibri"/>
      <w:b/>
      <w:szCs w:val="20"/>
      <w:u w:val="single"/>
    </w:rPr>
  </w:style>
  <w:style w:type="character" w:customStyle="1" w:styleId="DebateEmphasisChar">
    <w:name w:val="DebateEmphasis Char"/>
    <w:basedOn w:val="DefaultParagraphFont"/>
    <w:link w:val="DebateEmphasis"/>
    <w:rsid w:val="00AE1A2B"/>
    <w:rPr>
      <w:rFonts w:ascii="Calibri" w:eastAsia="Calibri" w:hAnsi="Calibri"/>
      <w:b/>
      <w:sz w:val="22"/>
      <w:szCs w:val="20"/>
      <w:u w:val="single"/>
    </w:rPr>
  </w:style>
  <w:style w:type="paragraph" w:customStyle="1" w:styleId="NormalCite">
    <w:name w:val="NormalCite"/>
    <w:link w:val="NormalCiteChar"/>
    <w:qFormat/>
    <w:rsid w:val="00AE1A2B"/>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AE1A2B"/>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qFormat/>
    <w:rsid w:val="00AE1A2B"/>
    <w:pPr>
      <w:spacing w:after="160"/>
    </w:pPr>
    <w:rPr>
      <w:rFonts w:eastAsia="Times New Roman" w:cs="Calibri"/>
      <w:sz w:val="22"/>
      <w:u w:val="single"/>
    </w:rPr>
  </w:style>
  <w:style w:type="character" w:customStyle="1" w:styleId="StyleUnderlineChar11pt2Char">
    <w:name w:val="Style Underline Char + 11 pt2 Char"/>
    <w:basedOn w:val="DefaultParagraphFont"/>
    <w:link w:val="StyleUnderlineChar11pt2"/>
    <w:rsid w:val="00AE1A2B"/>
    <w:rPr>
      <w:rFonts w:eastAsia="Times New Roman" w:cs="Calibri"/>
      <w:sz w:val="22"/>
      <w:u w:val="single"/>
    </w:rPr>
  </w:style>
  <w:style w:type="paragraph" w:customStyle="1" w:styleId="StyleUnderlineChar11ptBorderSinglesolidlineAuto">
    <w:name w:val="Style Underline Char + 11 pt Border: : (Single solid line Auto  ..."/>
    <w:link w:val="StyleUnderlineChar11ptBorderSinglesolidlineAutoChar"/>
    <w:qFormat/>
    <w:rsid w:val="00AE1A2B"/>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E1A2B"/>
    <w:rPr>
      <w:rFonts w:eastAsia="Times New Roman" w:cs="Calibri"/>
      <w:sz w:val="22"/>
      <w:u w:val="single"/>
      <w:bdr w:val="single" w:sz="4" w:space="0" w:color="auto"/>
    </w:rPr>
  </w:style>
  <w:style w:type="character" w:customStyle="1" w:styleId="Style9pt">
    <w:name w:val="Style 9 pt"/>
    <w:basedOn w:val="DefaultParagraphFont"/>
    <w:rsid w:val="00AE1A2B"/>
    <w:rPr>
      <w:rFonts w:ascii="Times New Roman" w:hAnsi="Times New Roman"/>
      <w:sz w:val="20"/>
    </w:rPr>
  </w:style>
  <w:style w:type="character" w:customStyle="1" w:styleId="StyleunderlineArialNarrow9ptBold">
    <w:name w:val="Style underline + Arial Narrow 9 pt Bold"/>
    <w:basedOn w:val="underline"/>
    <w:rsid w:val="00AE1A2B"/>
    <w:rPr>
      <w:u w:val="single"/>
      <w:lang w:val="en-US" w:eastAsia="en-US" w:bidi="ar-SA"/>
    </w:rPr>
  </w:style>
  <w:style w:type="paragraph" w:customStyle="1" w:styleId="StylecardCharCharArialNarrow9pt">
    <w:name w:val="Style card Char Char + Arial Narrow 9 pt"/>
    <w:link w:val="StylecardCharCharArialNarrow9ptChar"/>
    <w:qFormat/>
    <w:rsid w:val="00AE1A2B"/>
    <w:pPr>
      <w:spacing w:after="160" w:line="259" w:lineRule="auto"/>
      <w:ind w:left="288" w:right="288"/>
    </w:pPr>
    <w:rPr>
      <w:rFonts w:eastAsia="Times New Roman"/>
      <w:sz w:val="22"/>
      <w:szCs w:val="20"/>
    </w:rPr>
  </w:style>
  <w:style w:type="character" w:customStyle="1" w:styleId="StylecardCharCharArialNarrow9ptChar">
    <w:name w:val="Style card Char Char + Arial Narrow 9 pt Char"/>
    <w:link w:val="StylecardCharCharArialNarrow9pt"/>
    <w:rsid w:val="00AE1A2B"/>
    <w:rPr>
      <w:rFonts w:eastAsia="Times New Roman"/>
      <w:sz w:val="22"/>
      <w:szCs w:val="20"/>
    </w:rPr>
  </w:style>
  <w:style w:type="paragraph" w:customStyle="1" w:styleId="StyleCardTextArialNarrow9pt">
    <w:name w:val="Style Card Text + Arial Narrow 9 pt"/>
    <w:link w:val="StyleCardTextArialNarrow9ptChar"/>
    <w:qFormat/>
    <w:rsid w:val="00AE1A2B"/>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AE1A2B"/>
    <w:rPr>
      <w:rFonts w:eastAsia="Times New Roman"/>
      <w:sz w:val="22"/>
    </w:rPr>
  </w:style>
  <w:style w:type="character" w:customStyle="1" w:styleId="StyleBoldandUnderlineCharCharCharChar9pt">
    <w:name w:val="Style Bold and Underline Char Char Char Char + 9 pt"/>
    <w:basedOn w:val="DefaultParagraphFont"/>
    <w:rsid w:val="00AE1A2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AE1A2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AE1A2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E1A2B"/>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AE1A2B"/>
    <w:rPr>
      <w:rFonts w:eastAsia="Times New Roman"/>
      <w:sz w:val="22"/>
    </w:rPr>
  </w:style>
  <w:style w:type="paragraph" w:customStyle="1" w:styleId="StyleMinimizedTextArialNarrow9pt">
    <w:name w:val="Style Minimized Text + Arial Narrow 9 pt"/>
    <w:basedOn w:val="Normal"/>
    <w:link w:val="StyleMinimizedTextArialNarrow9ptChar"/>
    <w:qFormat/>
    <w:rsid w:val="00AE1A2B"/>
    <w:pPr>
      <w:spacing w:after="0" w:line="240" w:lineRule="auto"/>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AE1A2B"/>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AE1A2B"/>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E1A2B"/>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AE1A2B"/>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qFormat/>
    <w:rsid w:val="00AE1A2B"/>
    <w:pPr>
      <w:spacing w:after="0" w:line="240" w:lineRule="auto"/>
    </w:pPr>
    <w:rPr>
      <w:rFonts w:eastAsia="SimSun"/>
      <w:u w:val="single"/>
      <w:lang w:eastAsia="zh-CN"/>
    </w:rPr>
  </w:style>
  <w:style w:type="character" w:customStyle="1" w:styleId="StyleStyle112ptChar">
    <w:name w:val="Style Style1 + 12 pt Char"/>
    <w:basedOn w:val="DefaultParagraphFont"/>
    <w:link w:val="StyleStyle112pt"/>
    <w:rsid w:val="00AE1A2B"/>
    <w:rPr>
      <w:rFonts w:ascii="Calibri" w:eastAsia="SimSun" w:hAnsi="Calibri"/>
      <w:sz w:val="22"/>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AE1A2B"/>
    <w:pPr>
      <w:spacing w:after="160"/>
    </w:pPr>
    <w:rPr>
      <w:rFonts w:ascii="Times New Roman" w:eastAsia="SimSun" w:hAnsi="Times New Roman" w:cs="Calibri"/>
      <w:color w:val="000000"/>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E1A2B"/>
    <w:rPr>
      <w:rFonts w:ascii="Times New Roman" w:eastAsia="SimSun" w:hAnsi="Times New Roman" w:cs="Calibri"/>
      <w:color w:val="000000"/>
      <w:sz w:val="20"/>
      <w:szCs w:val="24"/>
      <w:u w:val="single"/>
      <w:bdr w:val="single" w:sz="4" w:space="0" w:color="auto"/>
      <w:lang w:eastAsia="zh-CN"/>
    </w:rPr>
  </w:style>
  <w:style w:type="character" w:customStyle="1" w:styleId="CharChar111">
    <w:name w:val="Char Char111"/>
    <w:basedOn w:val="DefaultParagraphFont"/>
    <w:rsid w:val="00AE1A2B"/>
    <w:rPr>
      <w:rFonts w:cs="Arial"/>
      <w:bCs/>
      <w:szCs w:val="26"/>
      <w:u w:val="single"/>
      <w:lang w:val="en-US" w:eastAsia="en-US" w:bidi="ar-SA"/>
    </w:rPr>
  </w:style>
  <w:style w:type="character" w:customStyle="1" w:styleId="AUnterdline">
    <w:name w:val="AUnterdline"/>
    <w:qFormat/>
    <w:rsid w:val="00AE1A2B"/>
    <w:rPr>
      <w:rFonts w:ascii="Times New Roman" w:hAnsi="Times New Roman"/>
      <w:sz w:val="20"/>
      <w:u w:val="single"/>
    </w:rPr>
  </w:style>
  <w:style w:type="character" w:customStyle="1" w:styleId="DontRead">
    <w:name w:val="Don't Read"/>
    <w:qFormat/>
    <w:rsid w:val="00AE1A2B"/>
    <w:rPr>
      <w:rFonts w:ascii="Times New Roman" w:hAnsi="Times New Roman"/>
      <w:sz w:val="16"/>
    </w:rPr>
  </w:style>
  <w:style w:type="character" w:customStyle="1" w:styleId="CharChar113">
    <w:name w:val="Char Char113"/>
    <w:basedOn w:val="DefaultParagraphFont"/>
    <w:rsid w:val="00AE1A2B"/>
    <w:rPr>
      <w:rFonts w:cs="Arial"/>
      <w:bCs/>
      <w:szCs w:val="26"/>
      <w:u w:val="single"/>
      <w:lang w:val="en-US" w:eastAsia="en-US" w:bidi="ar-SA"/>
    </w:rPr>
  </w:style>
  <w:style w:type="character" w:customStyle="1" w:styleId="StyleunderlineBold0">
    <w:name w:val="Style underline + Bold"/>
    <w:basedOn w:val="underline"/>
    <w:rsid w:val="00AE1A2B"/>
    <w:rPr>
      <w:u w:val="single"/>
      <w:lang w:val="en-US" w:eastAsia="en-US" w:bidi="ar-SA"/>
    </w:rPr>
  </w:style>
  <w:style w:type="character" w:customStyle="1" w:styleId="StyleunderlineCharNotBold">
    <w:name w:val="Style underline Char + Not Bold"/>
    <w:basedOn w:val="underlineChar"/>
    <w:rsid w:val="00AE1A2B"/>
    <w:rPr>
      <w:rFonts w:ascii="Times New Roman" w:eastAsia="Times New Roman" w:hAnsi="Times New Roman" w:cs="Arial"/>
      <w:b/>
      <w:bCs w:val="0"/>
      <w:sz w:val="20"/>
      <w:szCs w:val="24"/>
      <w:u w:val="single"/>
      <w:lang w:val="en-US" w:eastAsia="en-US" w:bidi="ar-SA"/>
    </w:rPr>
  </w:style>
  <w:style w:type="paragraph" w:customStyle="1" w:styleId="BoldandUnderline">
    <w:name w:val="Bold and Underline"/>
    <w:basedOn w:val="Normal"/>
    <w:qFormat/>
    <w:rsid w:val="00AE1A2B"/>
    <w:pPr>
      <w:spacing w:after="0" w:line="240" w:lineRule="auto"/>
    </w:pPr>
    <w:rPr>
      <w:rFonts w:eastAsia="Times New Roman"/>
      <w:b/>
      <w:u w:val="single"/>
    </w:rPr>
  </w:style>
  <w:style w:type="character" w:customStyle="1" w:styleId="UnderlineChar5Char">
    <w:name w:val="Underline Char5 Char"/>
    <w:basedOn w:val="DefaultParagraphFont"/>
    <w:rsid w:val="00AE1A2B"/>
    <w:rPr>
      <w:szCs w:val="24"/>
      <w:u w:val="single"/>
      <w:lang w:val="en-US" w:eastAsia="en-US" w:bidi="ar-SA"/>
    </w:rPr>
  </w:style>
  <w:style w:type="paragraph" w:customStyle="1" w:styleId="UnderlineChar4">
    <w:name w:val="Underline Char4"/>
    <w:basedOn w:val="Normal"/>
    <w:link w:val="UnderlineChar4Char"/>
    <w:qFormat/>
    <w:rsid w:val="00AE1A2B"/>
    <w:pPr>
      <w:spacing w:after="0" w:line="240" w:lineRule="auto"/>
    </w:pPr>
    <w:rPr>
      <w:rFonts w:asciiTheme="minorHAnsi" w:hAnsiTheme="minorHAnsi"/>
      <w:sz w:val="24"/>
      <w:u w:val="single"/>
    </w:rPr>
  </w:style>
  <w:style w:type="paragraph" w:customStyle="1" w:styleId="BoldandUnderlineChar3">
    <w:name w:val="Bold and Underline Char3"/>
    <w:basedOn w:val="Normal"/>
    <w:link w:val="BoldandUnderlineChar3Char2"/>
    <w:qFormat/>
    <w:rsid w:val="00AE1A2B"/>
    <w:pPr>
      <w:spacing w:after="0" w:line="240" w:lineRule="auto"/>
    </w:pPr>
    <w:rPr>
      <w:rFonts w:asciiTheme="minorHAnsi" w:hAnsiTheme="minorHAnsi"/>
      <w:b/>
      <w:sz w:val="24"/>
      <w:u w:val="single"/>
    </w:rPr>
  </w:style>
  <w:style w:type="paragraph" w:customStyle="1" w:styleId="UnderlineChar3">
    <w:name w:val="Underline Char3"/>
    <w:basedOn w:val="Normal"/>
    <w:link w:val="UnderlineChar3Char"/>
    <w:qFormat/>
    <w:rsid w:val="00AE1A2B"/>
    <w:pPr>
      <w:spacing w:after="0" w:line="240" w:lineRule="auto"/>
    </w:pPr>
    <w:rPr>
      <w:rFonts w:eastAsia="Times New Roman"/>
      <w:u w:val="single"/>
    </w:rPr>
  </w:style>
  <w:style w:type="character" w:customStyle="1" w:styleId="UnderlineChar3Char">
    <w:name w:val="Underline Char3 Char"/>
    <w:basedOn w:val="DefaultParagraphFont"/>
    <w:link w:val="UnderlineChar3"/>
    <w:rsid w:val="00AE1A2B"/>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AE1A2B"/>
    <w:pPr>
      <w:spacing w:after="0" w:line="240" w:lineRule="auto"/>
    </w:pPr>
    <w:rPr>
      <w:rFonts w:eastAsia="Times New Roman"/>
      <w:b/>
      <w:u w:val="single"/>
    </w:rPr>
  </w:style>
  <w:style w:type="character" w:customStyle="1" w:styleId="BoldandUnderlineChar3CharChar">
    <w:name w:val="Bold and Underline Char3 Char Char"/>
    <w:basedOn w:val="DefaultParagraphFont"/>
    <w:link w:val="BoldandUnderlineChar3Char"/>
    <w:rsid w:val="00AE1A2B"/>
    <w:rPr>
      <w:rFonts w:ascii="Calibri" w:eastAsia="Times New Roman" w:hAnsi="Calibri"/>
      <w:b/>
      <w:sz w:val="22"/>
      <w:u w:val="single"/>
    </w:rPr>
  </w:style>
  <w:style w:type="character" w:customStyle="1" w:styleId="base">
    <w:name w:val="base"/>
    <w:basedOn w:val="DefaultParagraphFont"/>
    <w:rsid w:val="00AE1A2B"/>
  </w:style>
  <w:style w:type="character" w:customStyle="1" w:styleId="part-of-speech">
    <w:name w:val="part-of-speech"/>
    <w:basedOn w:val="DefaultParagraphFont"/>
    <w:rsid w:val="00AE1A2B"/>
  </w:style>
  <w:style w:type="paragraph" w:customStyle="1" w:styleId="UnderlineBoldIndent">
    <w:name w:val="Underline + Bold Indent"/>
    <w:basedOn w:val="Normal"/>
    <w:link w:val="UnderlineBoldIndentCharChar"/>
    <w:qFormat/>
    <w:rsid w:val="00AE1A2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E1A2B"/>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AE1A2B"/>
    <w:rPr>
      <w:u w:val="single"/>
    </w:rPr>
  </w:style>
  <w:style w:type="character" w:customStyle="1" w:styleId="StyleUnderlineBoldIndent11ptChar">
    <w:name w:val="Style Underline + Bold Indent + 11 pt Char"/>
    <w:link w:val="StyleUnderlineBoldIndent11pt"/>
    <w:rsid w:val="00AE1A2B"/>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AE1A2B"/>
    <w:rPr>
      <w:b/>
      <w:bCs/>
      <w:u w:val="single"/>
    </w:rPr>
  </w:style>
  <w:style w:type="character" w:customStyle="1" w:styleId="StyleUnderlineBoldIndent11ptBoldChar">
    <w:name w:val="Style Underline + Bold Indent + 11 pt Bold Char"/>
    <w:link w:val="StyleUnderlineBoldIndent11ptBold"/>
    <w:rsid w:val="00AE1A2B"/>
    <w:rPr>
      <w:rFonts w:ascii="Calibri" w:eastAsia="Times New Roman" w:hAnsi="Calibri"/>
      <w:b/>
      <w:bCs/>
      <w:sz w:val="22"/>
      <w:szCs w:val="20"/>
      <w:u w:val="single"/>
    </w:rPr>
  </w:style>
  <w:style w:type="character" w:customStyle="1" w:styleId="FontStyle177">
    <w:name w:val="Font Style177"/>
    <w:basedOn w:val="DefaultParagraphFont"/>
    <w:uiPriority w:val="99"/>
    <w:rsid w:val="00AE1A2B"/>
    <w:rPr>
      <w:rFonts w:ascii="Times New Roman" w:hAnsi="Times New Roman" w:cs="Times New Roman"/>
      <w:sz w:val="20"/>
      <w:szCs w:val="20"/>
    </w:rPr>
  </w:style>
  <w:style w:type="character" w:customStyle="1" w:styleId="FontStyle173">
    <w:name w:val="Font Style173"/>
    <w:basedOn w:val="DefaultParagraphFont"/>
    <w:uiPriority w:val="99"/>
    <w:rsid w:val="00AE1A2B"/>
    <w:rPr>
      <w:rFonts w:ascii="Times New Roman" w:hAnsi="Times New Roman" w:cs="Times New Roman"/>
      <w:sz w:val="14"/>
      <w:szCs w:val="14"/>
    </w:rPr>
  </w:style>
  <w:style w:type="character" w:customStyle="1" w:styleId="FontStyle151">
    <w:name w:val="Font Style151"/>
    <w:basedOn w:val="DefaultParagraphFont"/>
    <w:uiPriority w:val="99"/>
    <w:rsid w:val="00AE1A2B"/>
    <w:rPr>
      <w:rFonts w:ascii="Arial Narrow" w:hAnsi="Arial Narrow" w:cs="Arial Narrow"/>
      <w:b/>
      <w:bCs/>
      <w:sz w:val="12"/>
      <w:szCs w:val="12"/>
    </w:rPr>
  </w:style>
  <w:style w:type="character" w:customStyle="1" w:styleId="FontStyle156">
    <w:name w:val="Font Style156"/>
    <w:basedOn w:val="DefaultParagraphFont"/>
    <w:uiPriority w:val="99"/>
    <w:rsid w:val="00AE1A2B"/>
    <w:rPr>
      <w:rFonts w:ascii="Arial Narrow" w:hAnsi="Arial Narrow" w:cs="Arial Narrow"/>
      <w:sz w:val="8"/>
      <w:szCs w:val="8"/>
    </w:rPr>
  </w:style>
  <w:style w:type="character" w:customStyle="1" w:styleId="FontStyle160">
    <w:name w:val="Font Style160"/>
    <w:basedOn w:val="DefaultParagraphFont"/>
    <w:uiPriority w:val="99"/>
    <w:rsid w:val="00AE1A2B"/>
    <w:rPr>
      <w:rFonts w:ascii="Times New Roman" w:hAnsi="Times New Roman" w:cs="Times New Roman"/>
      <w:b/>
      <w:bCs/>
      <w:sz w:val="20"/>
      <w:szCs w:val="20"/>
    </w:rPr>
  </w:style>
  <w:style w:type="character" w:customStyle="1" w:styleId="FontStyle178">
    <w:name w:val="Font Style178"/>
    <w:basedOn w:val="DefaultParagraphFont"/>
    <w:uiPriority w:val="99"/>
    <w:rsid w:val="00AE1A2B"/>
    <w:rPr>
      <w:rFonts w:ascii="Times New Roman" w:hAnsi="Times New Roman" w:cs="Times New Roman"/>
      <w:sz w:val="18"/>
      <w:szCs w:val="18"/>
    </w:rPr>
  </w:style>
  <w:style w:type="paragraph" w:customStyle="1" w:styleId="Style140">
    <w:name w:val="Style14"/>
    <w:basedOn w:val="Normal"/>
    <w:uiPriority w:val="99"/>
    <w:qFormat/>
    <w:rsid w:val="00AE1A2B"/>
    <w:pPr>
      <w:autoSpaceDE w:val="0"/>
      <w:autoSpaceDN w:val="0"/>
      <w:adjustRightInd w:val="0"/>
      <w:spacing w:after="0" w:line="278" w:lineRule="exact"/>
      <w:jc w:val="both"/>
    </w:pPr>
    <w:rPr>
      <w:rFonts w:eastAsia="Times New Roman"/>
      <w:sz w:val="24"/>
    </w:rPr>
  </w:style>
  <w:style w:type="paragraph" w:customStyle="1" w:styleId="Style160">
    <w:name w:val="Style16"/>
    <w:basedOn w:val="Normal"/>
    <w:uiPriority w:val="99"/>
    <w:qFormat/>
    <w:rsid w:val="00AE1A2B"/>
    <w:pPr>
      <w:autoSpaceDE w:val="0"/>
      <w:autoSpaceDN w:val="0"/>
      <w:adjustRightInd w:val="0"/>
      <w:spacing w:after="0" w:line="163" w:lineRule="exact"/>
    </w:pPr>
    <w:rPr>
      <w:rFonts w:eastAsia="Times New Roman"/>
      <w:sz w:val="24"/>
    </w:rPr>
  </w:style>
  <w:style w:type="character" w:customStyle="1" w:styleId="FontStyle168">
    <w:name w:val="Font Style168"/>
    <w:basedOn w:val="DefaultParagraphFont"/>
    <w:uiPriority w:val="99"/>
    <w:rsid w:val="00AE1A2B"/>
    <w:rPr>
      <w:rFonts w:ascii="Times New Roman" w:hAnsi="Times New Roman" w:cs="Times New Roman"/>
      <w:sz w:val="12"/>
      <w:szCs w:val="12"/>
    </w:rPr>
  </w:style>
  <w:style w:type="paragraph" w:customStyle="1" w:styleId="Style90">
    <w:name w:val="Style9"/>
    <w:basedOn w:val="Normal"/>
    <w:uiPriority w:val="99"/>
    <w:qFormat/>
    <w:rsid w:val="00AE1A2B"/>
    <w:pPr>
      <w:autoSpaceDE w:val="0"/>
      <w:autoSpaceDN w:val="0"/>
      <w:adjustRightInd w:val="0"/>
      <w:spacing w:after="0" w:line="134" w:lineRule="exact"/>
      <w:jc w:val="both"/>
    </w:pPr>
    <w:rPr>
      <w:rFonts w:eastAsia="Times New Roman"/>
      <w:sz w:val="24"/>
    </w:rPr>
  </w:style>
  <w:style w:type="paragraph" w:customStyle="1" w:styleId="Style44">
    <w:name w:val="Style44"/>
    <w:basedOn w:val="Normal"/>
    <w:uiPriority w:val="99"/>
    <w:qFormat/>
    <w:rsid w:val="00AE1A2B"/>
    <w:pPr>
      <w:autoSpaceDE w:val="0"/>
      <w:autoSpaceDN w:val="0"/>
      <w:adjustRightInd w:val="0"/>
      <w:spacing w:after="0" w:line="216" w:lineRule="exact"/>
      <w:jc w:val="both"/>
    </w:pPr>
    <w:rPr>
      <w:rFonts w:eastAsia="Times New Roman"/>
      <w:sz w:val="24"/>
    </w:rPr>
  </w:style>
  <w:style w:type="paragraph" w:customStyle="1" w:styleId="Style19">
    <w:name w:val="Style19"/>
    <w:basedOn w:val="Normal"/>
    <w:uiPriority w:val="99"/>
    <w:qFormat/>
    <w:rsid w:val="00AE1A2B"/>
    <w:pPr>
      <w:autoSpaceDE w:val="0"/>
      <w:autoSpaceDN w:val="0"/>
      <w:adjustRightInd w:val="0"/>
      <w:spacing w:after="0" w:line="206" w:lineRule="exact"/>
    </w:pPr>
    <w:rPr>
      <w:rFonts w:eastAsia="Times New Roman"/>
      <w:sz w:val="24"/>
    </w:rPr>
  </w:style>
  <w:style w:type="character" w:customStyle="1" w:styleId="FontStyle176">
    <w:name w:val="Font Style176"/>
    <w:basedOn w:val="DefaultParagraphFont"/>
    <w:uiPriority w:val="99"/>
    <w:rsid w:val="00AE1A2B"/>
    <w:rPr>
      <w:rFonts w:ascii="Times New Roman" w:hAnsi="Times New Roman" w:cs="Times New Roman"/>
      <w:sz w:val="16"/>
      <w:szCs w:val="16"/>
    </w:rPr>
  </w:style>
  <w:style w:type="paragraph" w:customStyle="1" w:styleId="Stylecard11pt">
    <w:name w:val="Style card + 11 pt"/>
    <w:basedOn w:val="Normal"/>
    <w:link w:val="Stylecard11ptChar"/>
    <w:qFormat/>
    <w:rsid w:val="00AE1A2B"/>
    <w:pPr>
      <w:spacing w:after="0" w:line="240" w:lineRule="auto"/>
      <w:ind w:left="288" w:right="288"/>
    </w:pPr>
    <w:rPr>
      <w:rFonts w:eastAsia="SimSun"/>
      <w:sz w:val="20"/>
      <w:lang w:eastAsia="zh-CN"/>
    </w:rPr>
  </w:style>
  <w:style w:type="character" w:customStyle="1" w:styleId="Stylecard11ptChar">
    <w:name w:val="Style card + 11 pt Char"/>
    <w:link w:val="Stylecard11pt"/>
    <w:rsid w:val="00AE1A2B"/>
    <w:rPr>
      <w:rFonts w:ascii="Calibri" w:eastAsia="SimSun" w:hAnsi="Calibri"/>
      <w:sz w:val="20"/>
      <w:lang w:eastAsia="zh-CN"/>
    </w:rPr>
  </w:style>
  <w:style w:type="character" w:customStyle="1" w:styleId="globalcontentbody">
    <w:name w:val="globalcontentbody"/>
    <w:basedOn w:val="DefaultParagraphFont"/>
    <w:rsid w:val="00AE1A2B"/>
  </w:style>
  <w:style w:type="character" w:customStyle="1" w:styleId="authorbio">
    <w:name w:val="authorbio"/>
    <w:basedOn w:val="DefaultParagraphFont"/>
    <w:rsid w:val="00AE1A2B"/>
  </w:style>
  <w:style w:type="character" w:customStyle="1" w:styleId="StyleBoldandUnderlineCharChar11pt">
    <w:name w:val="Style Bold and Underline Char Char + 11 pt"/>
    <w:basedOn w:val="DefaultParagraphFont"/>
    <w:rsid w:val="00AE1A2B"/>
    <w:rPr>
      <w:b/>
      <w:bCs/>
      <w:noProof w:val="0"/>
      <w:sz w:val="20"/>
      <w:u w:val="single"/>
      <w:lang w:val="en-US" w:eastAsia="en-US" w:bidi="ar-SA"/>
    </w:rPr>
  </w:style>
  <w:style w:type="character" w:customStyle="1" w:styleId="Hyperlink23">
    <w:name w:val="Hyperlink23"/>
    <w:basedOn w:val="DefaultParagraphFont"/>
    <w:rsid w:val="00AE1A2B"/>
    <w:rPr>
      <w:color w:val="3300CC"/>
      <w:u w:val="single"/>
    </w:rPr>
  </w:style>
  <w:style w:type="character" w:customStyle="1" w:styleId="CharChar114">
    <w:name w:val="Char Char114"/>
    <w:basedOn w:val="DefaultParagraphFont"/>
    <w:rsid w:val="00AE1A2B"/>
    <w:rPr>
      <w:rFonts w:cs="Arial"/>
      <w:bCs/>
      <w:szCs w:val="26"/>
      <w:u w:val="single"/>
      <w:lang w:val="en-US" w:eastAsia="en-US" w:bidi="ar-SA"/>
    </w:rPr>
  </w:style>
  <w:style w:type="character" w:customStyle="1" w:styleId="CharChar112">
    <w:name w:val="Char Char112"/>
    <w:basedOn w:val="DefaultParagraphFont"/>
    <w:rsid w:val="00AE1A2B"/>
    <w:rPr>
      <w:rFonts w:cs="Arial"/>
      <w:bCs/>
      <w:szCs w:val="26"/>
      <w:u w:val="single"/>
      <w:lang w:val="en-US" w:eastAsia="en-US" w:bidi="ar-SA"/>
    </w:rPr>
  </w:style>
  <w:style w:type="paragraph" w:customStyle="1" w:styleId="WW-Default1">
    <w:name w:val="WW-Default1"/>
    <w:basedOn w:val="Normal"/>
    <w:qFormat/>
    <w:rsid w:val="00AE1A2B"/>
    <w:pPr>
      <w:suppressAutoHyphens/>
      <w:spacing w:after="0" w:line="240" w:lineRule="auto"/>
    </w:pPr>
    <w:rPr>
      <w:rFonts w:eastAsia="Times New Roman"/>
      <w:b/>
      <w:bCs/>
      <w:szCs w:val="20"/>
      <w:lang w:eastAsia="ar-SA"/>
    </w:rPr>
  </w:style>
  <w:style w:type="character" w:customStyle="1" w:styleId="zoomme">
    <w:name w:val="zoomme"/>
    <w:basedOn w:val="DefaultParagraphFont"/>
    <w:rsid w:val="00AE1A2B"/>
  </w:style>
  <w:style w:type="character" w:customStyle="1" w:styleId="classauthor">
    <w:name w:val="class=&quot;author&quot;"/>
    <w:basedOn w:val="DefaultParagraphFont"/>
    <w:rsid w:val="00AE1A2B"/>
  </w:style>
  <w:style w:type="paragraph" w:customStyle="1" w:styleId="Stylecard11ptUnderline">
    <w:name w:val="Style card + 11 pt Underline"/>
    <w:basedOn w:val="Normal"/>
    <w:link w:val="Stylecard11ptUnderlineChar"/>
    <w:qFormat/>
    <w:rsid w:val="00AE1A2B"/>
    <w:pPr>
      <w:spacing w:after="0" w:line="240" w:lineRule="auto"/>
      <w:ind w:left="288" w:right="288"/>
    </w:pPr>
    <w:rPr>
      <w:rFonts w:eastAsia="SimSun"/>
      <w:sz w:val="20"/>
      <w:u w:val="single"/>
      <w:lang w:eastAsia="zh-CN"/>
    </w:rPr>
  </w:style>
  <w:style w:type="character" w:customStyle="1" w:styleId="Stylecard11ptUnderlineChar">
    <w:name w:val="Style card + 11 pt Underline Char"/>
    <w:link w:val="Stylecard11ptUnderline"/>
    <w:rsid w:val="00AE1A2B"/>
    <w:rPr>
      <w:rFonts w:ascii="Calibri" w:eastAsia="SimSun" w:hAnsi="Calibri"/>
      <w:sz w:val="20"/>
      <w:u w:val="single"/>
      <w:lang w:eastAsia="zh-CN"/>
    </w:rPr>
  </w:style>
  <w:style w:type="character" w:customStyle="1" w:styleId="officialstitle-">
    <w:name w:val="official_s_title-"/>
    <w:basedOn w:val="DefaultParagraphFont"/>
    <w:rsid w:val="00AE1A2B"/>
  </w:style>
  <w:style w:type="character" w:customStyle="1" w:styleId="officialsbureau">
    <w:name w:val="official_s_bureau"/>
    <w:basedOn w:val="DefaultParagraphFont"/>
    <w:rsid w:val="00AE1A2B"/>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E1A2B"/>
    <w:pPr>
      <w:keepLines w:val="0"/>
      <w:pageBreakBefore w:val="0"/>
      <w:spacing w:before="240" w:after="60" w:line="240" w:lineRule="auto"/>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E1A2B"/>
    <w:rPr>
      <w:rFonts w:ascii="Calibri" w:eastAsia="Times New Roman" w:hAnsi="Calibri" w:cs="Arial"/>
      <w:b/>
      <w:szCs w:val="28"/>
    </w:rPr>
  </w:style>
  <w:style w:type="character" w:customStyle="1" w:styleId="gray">
    <w:name w:val="gray"/>
    <w:basedOn w:val="DefaultParagraphFont"/>
    <w:rsid w:val="00AE1A2B"/>
  </w:style>
  <w:style w:type="character" w:customStyle="1" w:styleId="Styleunderline11ptBorderSinglesolidlineAuto05p">
    <w:name w:val="Style underline + 11 pt Border: : (Single solid line Auto  0.5 p..."/>
    <w:rsid w:val="00AE1A2B"/>
    <w:rPr>
      <w:sz w:val="20"/>
      <w:u w:val="single"/>
      <w:bdr w:val="single" w:sz="4" w:space="0" w:color="auto"/>
    </w:rPr>
  </w:style>
  <w:style w:type="character" w:customStyle="1" w:styleId="Citation-CompleteChar">
    <w:name w:val="Citation - Complete Char"/>
    <w:basedOn w:val="DefaultParagraphFont"/>
    <w:link w:val="Citation-Complete"/>
    <w:locked/>
    <w:rsid w:val="00AE1A2B"/>
    <w:rPr>
      <w:rFonts w:ascii="Calibri" w:hAnsi="Calibri"/>
      <w:sz w:val="22"/>
    </w:rPr>
  </w:style>
  <w:style w:type="paragraph" w:customStyle="1" w:styleId="StyleStyle49ptBoldItalic">
    <w:name w:val="Style Style4 + 9 pt Bold Italic"/>
    <w:basedOn w:val="Normal"/>
    <w:link w:val="StyleStyle49ptBoldItalicChar"/>
    <w:qFormat/>
    <w:rsid w:val="00AE1A2B"/>
    <w:pPr>
      <w:spacing w:after="0" w:line="240" w:lineRule="auto"/>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E1A2B"/>
    <w:rPr>
      <w:rFonts w:ascii="Calibri" w:eastAsia="Times New Roman" w:hAnsi="Calibri"/>
      <w:b/>
      <w:bCs/>
      <w:i/>
      <w:iCs/>
      <w:sz w:val="22"/>
      <w:u w:val="single"/>
    </w:rPr>
  </w:style>
  <w:style w:type="character" w:customStyle="1" w:styleId="newscontent">
    <w:name w:val="newscontent"/>
    <w:rsid w:val="00AE1A2B"/>
  </w:style>
  <w:style w:type="character" w:customStyle="1" w:styleId="FontStyle172">
    <w:name w:val="Font Style172"/>
    <w:basedOn w:val="DefaultParagraphFont"/>
    <w:uiPriority w:val="99"/>
    <w:rsid w:val="00AE1A2B"/>
    <w:rPr>
      <w:rFonts w:ascii="Times New Roman" w:hAnsi="Times New Roman" w:cs="Times New Roman"/>
      <w:b/>
      <w:bCs/>
      <w:sz w:val="16"/>
      <w:szCs w:val="16"/>
    </w:rPr>
  </w:style>
  <w:style w:type="paragraph" w:customStyle="1" w:styleId="Style180">
    <w:name w:val="Style18"/>
    <w:basedOn w:val="Normal"/>
    <w:uiPriority w:val="99"/>
    <w:qFormat/>
    <w:rsid w:val="00AE1A2B"/>
    <w:pPr>
      <w:autoSpaceDE w:val="0"/>
      <w:autoSpaceDN w:val="0"/>
      <w:adjustRightInd w:val="0"/>
      <w:spacing w:after="0" w:line="269" w:lineRule="exact"/>
    </w:pPr>
    <w:rPr>
      <w:rFonts w:eastAsia="Times New Roman"/>
      <w:sz w:val="24"/>
    </w:rPr>
  </w:style>
  <w:style w:type="character" w:customStyle="1" w:styleId="FontStyle171">
    <w:name w:val="Font Style171"/>
    <w:basedOn w:val="DefaultParagraphFont"/>
    <w:uiPriority w:val="99"/>
    <w:rsid w:val="00AE1A2B"/>
    <w:rPr>
      <w:rFonts w:ascii="Times New Roman" w:hAnsi="Times New Roman" w:cs="Times New Roman"/>
      <w:i/>
      <w:iCs/>
      <w:sz w:val="16"/>
      <w:szCs w:val="16"/>
    </w:rPr>
  </w:style>
  <w:style w:type="character" w:customStyle="1" w:styleId="FontStyle162">
    <w:name w:val="Font Style162"/>
    <w:basedOn w:val="DefaultParagraphFont"/>
    <w:uiPriority w:val="99"/>
    <w:rsid w:val="00AE1A2B"/>
    <w:rPr>
      <w:rFonts w:ascii="Times New Roman" w:hAnsi="Times New Roman" w:cs="Times New Roman"/>
      <w:b/>
      <w:bCs/>
      <w:sz w:val="18"/>
      <w:szCs w:val="18"/>
    </w:rPr>
  </w:style>
  <w:style w:type="character" w:customStyle="1" w:styleId="FontStyle167">
    <w:name w:val="Font Style167"/>
    <w:basedOn w:val="DefaultParagraphFont"/>
    <w:uiPriority w:val="99"/>
    <w:rsid w:val="00AE1A2B"/>
    <w:rPr>
      <w:rFonts w:ascii="Times New Roman" w:hAnsi="Times New Roman" w:cs="Times New Roman"/>
      <w:sz w:val="10"/>
      <w:szCs w:val="10"/>
    </w:rPr>
  </w:style>
  <w:style w:type="character" w:customStyle="1" w:styleId="FontStyle174">
    <w:name w:val="Font Style174"/>
    <w:basedOn w:val="DefaultParagraphFont"/>
    <w:uiPriority w:val="99"/>
    <w:rsid w:val="00AE1A2B"/>
    <w:rPr>
      <w:rFonts w:ascii="Arial Narrow" w:hAnsi="Arial Narrow" w:cs="Arial Narrow"/>
      <w:b/>
      <w:bCs/>
      <w:sz w:val="18"/>
      <w:szCs w:val="18"/>
    </w:rPr>
  </w:style>
  <w:style w:type="paragraph" w:customStyle="1" w:styleId="Style47">
    <w:name w:val="Style47"/>
    <w:basedOn w:val="Normal"/>
    <w:uiPriority w:val="99"/>
    <w:qFormat/>
    <w:rsid w:val="00AE1A2B"/>
    <w:pPr>
      <w:autoSpaceDE w:val="0"/>
      <w:autoSpaceDN w:val="0"/>
      <w:adjustRightInd w:val="0"/>
      <w:spacing w:after="0" w:line="490" w:lineRule="exact"/>
    </w:pPr>
    <w:rPr>
      <w:rFonts w:eastAsia="Times New Roman"/>
      <w:sz w:val="24"/>
    </w:rPr>
  </w:style>
  <w:style w:type="character" w:customStyle="1" w:styleId="FontStyle169">
    <w:name w:val="Font Style169"/>
    <w:basedOn w:val="DefaultParagraphFont"/>
    <w:uiPriority w:val="99"/>
    <w:rsid w:val="00AE1A2B"/>
    <w:rPr>
      <w:rFonts w:ascii="Times New Roman" w:hAnsi="Times New Roman" w:cs="Times New Roman"/>
      <w:sz w:val="12"/>
      <w:szCs w:val="12"/>
    </w:rPr>
  </w:style>
  <w:style w:type="paragraph" w:customStyle="1" w:styleId="Style24">
    <w:name w:val="Style24"/>
    <w:basedOn w:val="Normal"/>
    <w:uiPriority w:val="99"/>
    <w:qFormat/>
    <w:rsid w:val="00AE1A2B"/>
    <w:pPr>
      <w:autoSpaceDE w:val="0"/>
      <w:autoSpaceDN w:val="0"/>
      <w:adjustRightInd w:val="0"/>
      <w:spacing w:after="0" w:line="276" w:lineRule="exact"/>
    </w:pPr>
    <w:rPr>
      <w:rFonts w:eastAsia="Times New Roman"/>
      <w:sz w:val="24"/>
    </w:rPr>
  </w:style>
  <w:style w:type="paragraph" w:customStyle="1" w:styleId="Style99">
    <w:name w:val="Style99"/>
    <w:basedOn w:val="Normal"/>
    <w:uiPriority w:val="99"/>
    <w:qFormat/>
    <w:rsid w:val="00AE1A2B"/>
    <w:pPr>
      <w:autoSpaceDE w:val="0"/>
      <w:autoSpaceDN w:val="0"/>
      <w:adjustRightInd w:val="0"/>
      <w:spacing w:after="0" w:line="182" w:lineRule="exact"/>
      <w:jc w:val="both"/>
    </w:pPr>
    <w:rPr>
      <w:rFonts w:eastAsia="Times New Roman"/>
      <w:sz w:val="24"/>
    </w:rPr>
  </w:style>
  <w:style w:type="paragraph" w:customStyle="1" w:styleId="Style26">
    <w:name w:val="Style26"/>
    <w:basedOn w:val="Normal"/>
    <w:uiPriority w:val="99"/>
    <w:qFormat/>
    <w:rsid w:val="00AE1A2B"/>
    <w:pPr>
      <w:autoSpaceDE w:val="0"/>
      <w:autoSpaceDN w:val="0"/>
      <w:adjustRightInd w:val="0"/>
      <w:spacing w:after="0" w:line="278" w:lineRule="exact"/>
      <w:jc w:val="both"/>
    </w:pPr>
    <w:rPr>
      <w:rFonts w:eastAsia="Times New Roman"/>
      <w:sz w:val="24"/>
    </w:rPr>
  </w:style>
  <w:style w:type="character" w:customStyle="1" w:styleId="FontStyle139">
    <w:name w:val="Font Style139"/>
    <w:basedOn w:val="DefaultParagraphFont"/>
    <w:uiPriority w:val="99"/>
    <w:rsid w:val="00AE1A2B"/>
    <w:rPr>
      <w:rFonts w:ascii="Times New Roman" w:hAnsi="Times New Roman" w:cs="Times New Roman"/>
      <w:b/>
      <w:bCs/>
      <w:sz w:val="18"/>
      <w:szCs w:val="18"/>
    </w:rPr>
  </w:style>
  <w:style w:type="paragraph" w:customStyle="1" w:styleId="Style210">
    <w:name w:val="Style21"/>
    <w:basedOn w:val="Normal"/>
    <w:uiPriority w:val="99"/>
    <w:qFormat/>
    <w:rsid w:val="00AE1A2B"/>
    <w:pPr>
      <w:autoSpaceDE w:val="0"/>
      <w:autoSpaceDN w:val="0"/>
      <w:adjustRightInd w:val="0"/>
      <w:spacing w:after="0" w:line="216" w:lineRule="exact"/>
      <w:jc w:val="both"/>
    </w:pPr>
    <w:rPr>
      <w:rFonts w:eastAsia="Times New Roman"/>
      <w:sz w:val="24"/>
    </w:rPr>
  </w:style>
  <w:style w:type="paragraph" w:customStyle="1" w:styleId="Style50">
    <w:name w:val="Style50"/>
    <w:basedOn w:val="Normal"/>
    <w:uiPriority w:val="99"/>
    <w:qFormat/>
    <w:rsid w:val="00AE1A2B"/>
    <w:pPr>
      <w:autoSpaceDE w:val="0"/>
      <w:autoSpaceDN w:val="0"/>
      <w:adjustRightInd w:val="0"/>
      <w:spacing w:after="0" w:line="198" w:lineRule="exact"/>
    </w:pPr>
    <w:rPr>
      <w:rFonts w:eastAsia="Times New Roman"/>
      <w:sz w:val="24"/>
    </w:rPr>
  </w:style>
  <w:style w:type="paragraph" w:customStyle="1" w:styleId="StyleHeading4TagNotBold">
    <w:name w:val="Style Heading 4Tag + Not Bold"/>
    <w:basedOn w:val="Heading4"/>
    <w:rsid w:val="00AE1A2B"/>
    <w:pPr>
      <w:spacing w:before="200" w:line="240" w:lineRule="auto"/>
    </w:pPr>
    <w:rPr>
      <w:bCs w:val="0"/>
      <w:sz w:val="22"/>
    </w:rPr>
  </w:style>
  <w:style w:type="paragraph" w:customStyle="1" w:styleId="Aa">
    <w:name w:val="A"/>
    <w:basedOn w:val="Default"/>
    <w:next w:val="Default"/>
    <w:rsid w:val="00AE1A2B"/>
    <w:rPr>
      <w:rFonts w:eastAsia="Times New Roman"/>
      <w:color w:val="auto"/>
      <w:lang w:bidi="en-US"/>
    </w:rPr>
  </w:style>
  <w:style w:type="character" w:customStyle="1" w:styleId="ac">
    <w:name w:val="••••"/>
    <w:rsid w:val="00AE1A2B"/>
    <w:rPr>
      <w:color w:val="000000"/>
    </w:rPr>
  </w:style>
  <w:style w:type="character" w:customStyle="1" w:styleId="UL-Bold">
    <w:name w:val="UL-Bold"/>
    <w:basedOn w:val="DefaultParagraphFont"/>
    <w:rsid w:val="00AE1A2B"/>
    <w:rPr>
      <w:u w:val="thick"/>
    </w:rPr>
  </w:style>
  <w:style w:type="character" w:customStyle="1" w:styleId="UL-None">
    <w:name w:val="UL-None"/>
    <w:basedOn w:val="DefaultParagraphFont"/>
    <w:rsid w:val="00AE1A2B"/>
    <w:rPr>
      <w:u w:val="none"/>
    </w:rPr>
  </w:style>
  <w:style w:type="character" w:customStyle="1" w:styleId="styletimesnewroman12ptbold0">
    <w:name w:val="styletimesnewroman12ptbold"/>
    <w:basedOn w:val="DefaultParagraphFont"/>
    <w:rsid w:val="00AE1A2B"/>
  </w:style>
  <w:style w:type="character" w:customStyle="1" w:styleId="FontStyle19">
    <w:name w:val="Font Style19"/>
    <w:basedOn w:val="DefaultParagraphFont"/>
    <w:uiPriority w:val="99"/>
    <w:rsid w:val="00AE1A2B"/>
    <w:rPr>
      <w:rFonts w:ascii="Times New Roman" w:hAnsi="Times New Roman" w:cs="Times New Roman"/>
      <w:sz w:val="18"/>
      <w:szCs w:val="18"/>
    </w:rPr>
  </w:style>
  <w:style w:type="character" w:customStyle="1" w:styleId="UnderlineBox">
    <w:name w:val="Underline + Box"/>
    <w:uiPriority w:val="1"/>
    <w:qFormat/>
    <w:rsid w:val="00AE1A2B"/>
    <w:rPr>
      <w:rFonts w:ascii="Georgia" w:hAnsi="Georgia"/>
      <w:b w:val="0"/>
      <w:sz w:val="22"/>
      <w:u w:val="single"/>
      <w:bdr w:val="single" w:sz="4" w:space="0" w:color="auto"/>
    </w:rPr>
  </w:style>
  <w:style w:type="character" w:customStyle="1" w:styleId="10ptnotbold">
    <w:name w:val="10ptnotbold"/>
    <w:basedOn w:val="DefaultParagraphFont"/>
    <w:rsid w:val="00AE1A2B"/>
    <w:rPr>
      <w:sz w:val="20"/>
    </w:rPr>
  </w:style>
  <w:style w:type="paragraph" w:customStyle="1" w:styleId="ALLCAPS">
    <w:name w:val="ALL CAPS"/>
    <w:basedOn w:val="Normal"/>
    <w:link w:val="ALLCAPSChar"/>
    <w:qFormat/>
    <w:rsid w:val="00AE1A2B"/>
    <w:pPr>
      <w:spacing w:after="0" w:line="240" w:lineRule="auto"/>
    </w:pPr>
    <w:rPr>
      <w:rFonts w:eastAsia="Times New Roman"/>
      <w:b/>
      <w:caps/>
      <w:szCs w:val="20"/>
    </w:rPr>
  </w:style>
  <w:style w:type="character" w:customStyle="1" w:styleId="kn">
    <w:name w:val="kn"/>
    <w:basedOn w:val="DefaultParagraphFont"/>
    <w:rsid w:val="00AE1A2B"/>
  </w:style>
  <w:style w:type="paragraph" w:customStyle="1" w:styleId="StyleCardworksLinespacingsingle">
    <w:name w:val="Style Card works + Line spacing:  single"/>
    <w:basedOn w:val="Normal"/>
    <w:link w:val="StyleCardworksLinespacingsingleChar"/>
    <w:qFormat/>
    <w:rsid w:val="00AE1A2B"/>
    <w:pPr>
      <w:suppressAutoHyphens/>
      <w:spacing w:after="0" w:line="240" w:lineRule="auto"/>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AE1A2B"/>
    <w:rPr>
      <w:rFonts w:ascii="Calibri" w:eastAsia="Times New Roman" w:hAnsi="Calibri"/>
      <w:spacing w:val="-3"/>
      <w:sz w:val="22"/>
      <w:szCs w:val="20"/>
    </w:rPr>
  </w:style>
  <w:style w:type="paragraph" w:customStyle="1" w:styleId="BriefTitleWorks">
    <w:name w:val="Brief Title Works"/>
    <w:basedOn w:val="Heading1"/>
    <w:link w:val="BriefTitleWorksChar"/>
    <w:qFormat/>
    <w:rsid w:val="00AE1A2B"/>
    <w:pPr>
      <w:keepLines w:val="0"/>
      <w:pageBreakBefore w:val="0"/>
      <w:pBdr>
        <w:top w:val="none" w:sz="0" w:space="0" w:color="auto"/>
        <w:left w:val="none" w:sz="0" w:space="0" w:color="auto"/>
        <w:bottom w:val="none" w:sz="0" w:space="0" w:color="auto"/>
        <w:right w:val="none" w:sz="0" w:space="0" w:color="auto"/>
      </w:pBdr>
      <w:spacing w:before="480" w:after="60" w:line="240" w:lineRule="auto"/>
    </w:pPr>
    <w:rPr>
      <w:rFonts w:eastAsia="Times New Roman" w:cs="Arial"/>
      <w:kern w:val="32"/>
      <w:sz w:val="24"/>
      <w:u w:val="single"/>
    </w:rPr>
  </w:style>
  <w:style w:type="character" w:customStyle="1" w:styleId="BriefTitleWorksChar">
    <w:name w:val="Brief Title Works Char"/>
    <w:basedOn w:val="DefaultParagraphFont"/>
    <w:link w:val="BriefTitleWorks"/>
    <w:rsid w:val="00AE1A2B"/>
    <w:rPr>
      <w:rFonts w:ascii="Calibri" w:eastAsia="Times New Roman" w:hAnsi="Calibri" w:cs="Arial"/>
      <w:b/>
      <w:bCs/>
      <w:kern w:val="32"/>
      <w:szCs w:val="32"/>
      <w:u w:val="single"/>
    </w:rPr>
  </w:style>
  <w:style w:type="character" w:customStyle="1" w:styleId="twelptblackblack1">
    <w:name w:val="twelptblackblack1"/>
    <w:basedOn w:val="DefaultParagraphFont"/>
    <w:rsid w:val="00AE1A2B"/>
    <w:rPr>
      <w:rFonts w:ascii="Verdana" w:hAnsi="Verdana" w:hint="default"/>
      <w:color w:val="000000"/>
      <w:sz w:val="16"/>
      <w:szCs w:val="16"/>
    </w:rPr>
  </w:style>
  <w:style w:type="character" w:customStyle="1" w:styleId="TagCharCharCharChar0">
    <w:name w:val="Tag Char Char Char Char"/>
    <w:basedOn w:val="DefaultParagraphFont"/>
    <w:rsid w:val="00AE1A2B"/>
    <w:rPr>
      <w:rFonts w:ascii="Times New Roman" w:eastAsia="Times New Roman" w:hAnsi="Times New Roman" w:cs="Times New Roman"/>
      <w:b/>
      <w:sz w:val="24"/>
      <w:szCs w:val="20"/>
    </w:rPr>
  </w:style>
  <w:style w:type="paragraph" w:customStyle="1" w:styleId="CITE1">
    <w:name w:val="CITE"/>
    <w:basedOn w:val="Heading2"/>
    <w:link w:val="CITEChar1"/>
    <w:autoRedefine/>
    <w:qFormat/>
    <w:rsid w:val="00AE1A2B"/>
    <w:pPr>
      <w:keepLines w:val="0"/>
      <w:pageBreakBefore w:val="0"/>
      <w:spacing w:before="480" w:after="160" w:line="240" w:lineRule="auto"/>
      <w:contextualSpacing/>
      <w:jc w:val="left"/>
    </w:pPr>
    <w:rPr>
      <w:rFonts w:eastAsia="Times New Roman" w:cs="Arial"/>
      <w:b w:val="0"/>
      <w:bCs w:val="0"/>
      <w:iCs/>
      <w:sz w:val="20"/>
      <w:szCs w:val="20"/>
      <w:u w:val="none"/>
    </w:rPr>
  </w:style>
  <w:style w:type="character" w:customStyle="1" w:styleId="CharacterStyle14">
    <w:name w:val="Character Style 14"/>
    <w:rsid w:val="00AE1A2B"/>
    <w:rPr>
      <w:sz w:val="30"/>
      <w:szCs w:val="30"/>
    </w:rPr>
  </w:style>
  <w:style w:type="character" w:customStyle="1" w:styleId="CharacterStyle13">
    <w:name w:val="Character Style 13"/>
    <w:rsid w:val="00AE1A2B"/>
    <w:rPr>
      <w:i/>
      <w:iCs/>
      <w:sz w:val="17"/>
      <w:szCs w:val="17"/>
    </w:rPr>
  </w:style>
  <w:style w:type="character" w:customStyle="1" w:styleId="CardsNotUnderlined">
    <w:name w:val="Cards Not Underlined"/>
    <w:rsid w:val="00AE1A2B"/>
    <w:rPr>
      <w:rFonts w:ascii="Times New Roman" w:hAnsi="Times New Roman"/>
      <w:sz w:val="16"/>
    </w:rPr>
  </w:style>
  <w:style w:type="character" w:customStyle="1" w:styleId="a13">
    <w:name w:val="a1"/>
    <w:rsid w:val="00AE1A2B"/>
    <w:rPr>
      <w:color w:val="008000"/>
    </w:rPr>
  </w:style>
  <w:style w:type="paragraph" w:customStyle="1" w:styleId="Fifth">
    <w:name w:val="Fifth"/>
    <w:basedOn w:val="Normal"/>
    <w:link w:val="FifthChar"/>
    <w:qFormat/>
    <w:rsid w:val="00AE1A2B"/>
    <w:pPr>
      <w:spacing w:after="0" w:line="240" w:lineRule="auto"/>
    </w:pPr>
    <w:rPr>
      <w:rFonts w:eastAsia="Times New Roman"/>
      <w:sz w:val="20"/>
      <w:lang w:val="x-none" w:eastAsia="x-none"/>
    </w:rPr>
  </w:style>
  <w:style w:type="character" w:customStyle="1" w:styleId="FifthChar">
    <w:name w:val="Fifth Char"/>
    <w:link w:val="Fifth"/>
    <w:rsid w:val="00AE1A2B"/>
    <w:rPr>
      <w:rFonts w:ascii="Calibri" w:eastAsia="Times New Roman" w:hAnsi="Calibri"/>
      <w:sz w:val="20"/>
      <w:lang w:val="x-none" w:eastAsia="x-none"/>
    </w:rPr>
  </w:style>
  <w:style w:type="paragraph" w:customStyle="1" w:styleId="Repeatblockheading0">
    <w:name w:val="Repeat block heading"/>
    <w:basedOn w:val="Normal"/>
    <w:rsid w:val="00AE1A2B"/>
    <w:pPr>
      <w:pBdr>
        <w:bottom w:val="single" w:sz="12" w:space="1" w:color="auto"/>
      </w:pBdr>
      <w:spacing w:after="0" w:line="240" w:lineRule="auto"/>
      <w:jc w:val="center"/>
      <w:outlineLvl w:val="1"/>
    </w:pPr>
    <w:rPr>
      <w:rFonts w:ascii="Estrangelo Edessa" w:eastAsia="Times New Roman" w:hAnsi="Estrangelo Edessa"/>
      <w:b/>
      <w:sz w:val="48"/>
      <w:szCs w:val="48"/>
    </w:rPr>
  </w:style>
  <w:style w:type="character" w:customStyle="1" w:styleId="mandelbrotrefrag">
    <w:name w:val="mandelbrot_refrag"/>
    <w:rsid w:val="00AE1A2B"/>
  </w:style>
  <w:style w:type="character" w:customStyle="1" w:styleId="imgcreditcaption">
    <w:name w:val="imgcreditcaption"/>
    <w:rsid w:val="00AE1A2B"/>
  </w:style>
  <w:style w:type="character" w:customStyle="1" w:styleId="current-article">
    <w:name w:val="current-article"/>
    <w:rsid w:val="00AE1A2B"/>
  </w:style>
  <w:style w:type="character" w:customStyle="1" w:styleId="hps">
    <w:name w:val="hps"/>
    <w:rsid w:val="00AE1A2B"/>
  </w:style>
  <w:style w:type="paragraph" w:customStyle="1" w:styleId="introduction">
    <w:name w:val="introduction"/>
    <w:basedOn w:val="Normal"/>
    <w:uiPriority w:val="99"/>
    <w:qFormat/>
    <w:rsid w:val="00AE1A2B"/>
    <w:pPr>
      <w:spacing w:before="100" w:beforeAutospacing="1" w:after="100" w:afterAutospacing="1" w:line="240" w:lineRule="auto"/>
    </w:pPr>
    <w:rPr>
      <w:rFonts w:eastAsia="Times New Roman"/>
      <w:sz w:val="24"/>
    </w:rPr>
  </w:style>
  <w:style w:type="paragraph" w:customStyle="1" w:styleId="TashmaHeader2">
    <w:name w:val="Tashma_Header2"/>
    <w:basedOn w:val="Heading2"/>
    <w:uiPriority w:val="99"/>
    <w:qFormat/>
    <w:rsid w:val="00AE1A2B"/>
    <w:pPr>
      <w:spacing w:before="480" w:after="160" w:line="240" w:lineRule="auto"/>
    </w:pPr>
    <w:rPr>
      <w:rFonts w:eastAsia="SimSun" w:cstheme="minorBidi"/>
      <w:bCs w:val="0"/>
      <w:caps/>
      <w:sz w:val="28"/>
    </w:rPr>
  </w:style>
  <w:style w:type="paragraph" w:customStyle="1" w:styleId="TashmaHeading1">
    <w:name w:val="Tashma_Heading1"/>
    <w:basedOn w:val="Heading1"/>
    <w:uiPriority w:val="99"/>
    <w:qFormat/>
    <w:rsid w:val="00AE1A2B"/>
    <w:pPr>
      <w:spacing w:before="480" w:after="160" w:line="240" w:lineRule="auto"/>
    </w:pPr>
    <w:rPr>
      <w:rFonts w:eastAsia="Times New Roman" w:cstheme="minorBidi"/>
      <w:bCs w:val="0"/>
      <w:sz w:val="32"/>
    </w:rPr>
  </w:style>
  <w:style w:type="character" w:customStyle="1" w:styleId="CitationCharCharCharCharCharCharCharChar">
    <w:name w:val="Citation Char Char Char Char Char Char Char Char"/>
    <w:link w:val="CitationCharCharCharCharCharCharChar"/>
    <w:locked/>
    <w:rsid w:val="00AE1A2B"/>
    <w:rPr>
      <w:rFonts w:cs="Calibri"/>
    </w:rPr>
  </w:style>
  <w:style w:type="paragraph" w:customStyle="1" w:styleId="CitationCharCharCharCharCharCharChar">
    <w:name w:val="Citation Char Char Char Char Char Char Char"/>
    <w:basedOn w:val="Normal"/>
    <w:link w:val="CitationCharCharCharCharCharCharCharChar"/>
    <w:rsid w:val="00AE1A2B"/>
    <w:pPr>
      <w:spacing w:after="0" w:line="240" w:lineRule="auto"/>
      <w:ind w:left="1440" w:right="1440"/>
    </w:pPr>
    <w:rPr>
      <w:rFonts w:asciiTheme="minorHAnsi" w:hAnsiTheme="minorHAnsi" w:cs="Calibri"/>
      <w:sz w:val="24"/>
    </w:rPr>
  </w:style>
  <w:style w:type="paragraph" w:customStyle="1" w:styleId="pagpag1">
    <w:name w:val="pagpag1"/>
    <w:basedOn w:val="Normal"/>
    <w:uiPriority w:val="99"/>
    <w:qFormat/>
    <w:rsid w:val="00AE1A2B"/>
    <w:pPr>
      <w:spacing w:before="100" w:beforeAutospacing="1" w:after="100" w:afterAutospacing="1" w:line="240" w:lineRule="auto"/>
    </w:pPr>
    <w:rPr>
      <w:rFonts w:eastAsia="Times New Roman"/>
      <w:sz w:val="24"/>
    </w:rPr>
  </w:style>
  <w:style w:type="paragraph" w:customStyle="1" w:styleId="pagpag2">
    <w:name w:val="pagpag2"/>
    <w:basedOn w:val="Normal"/>
    <w:uiPriority w:val="99"/>
    <w:qFormat/>
    <w:rsid w:val="00AE1A2B"/>
    <w:pPr>
      <w:spacing w:before="100" w:beforeAutospacing="1" w:after="100" w:afterAutospacing="1" w:line="240" w:lineRule="auto"/>
    </w:pPr>
    <w:rPr>
      <w:rFonts w:eastAsia="Times New Roman"/>
      <w:sz w:val="24"/>
    </w:rPr>
  </w:style>
  <w:style w:type="character" w:customStyle="1" w:styleId="source-org">
    <w:name w:val="source-org"/>
    <w:rsid w:val="00AE1A2B"/>
  </w:style>
  <w:style w:type="paragraph" w:customStyle="1" w:styleId="BodyText311">
    <w:name w:val="Body Text 31"/>
    <w:basedOn w:val="Normal"/>
    <w:next w:val="BodyText3"/>
    <w:unhideWhenUsed/>
    <w:rsid w:val="00AE1A2B"/>
    <w:pPr>
      <w:spacing w:after="120" w:line="240" w:lineRule="auto"/>
    </w:pPr>
    <w:rPr>
      <w:bCs/>
      <w:color w:val="000000"/>
    </w:rPr>
  </w:style>
  <w:style w:type="paragraph" w:customStyle="1" w:styleId="BodyText210">
    <w:name w:val="Body Text 21"/>
    <w:basedOn w:val="Normal"/>
    <w:next w:val="BodyText2"/>
    <w:unhideWhenUsed/>
    <w:rsid w:val="00AE1A2B"/>
    <w:pPr>
      <w:spacing w:after="120" w:line="480" w:lineRule="auto"/>
    </w:pPr>
    <w:rPr>
      <w:sz w:val="12"/>
    </w:rPr>
  </w:style>
  <w:style w:type="paragraph" w:customStyle="1" w:styleId="BodyTextIndent1">
    <w:name w:val="Body Text Indent1"/>
    <w:basedOn w:val="Normal"/>
    <w:next w:val="BodyTextIndent"/>
    <w:unhideWhenUsed/>
    <w:rsid w:val="00AE1A2B"/>
    <w:pPr>
      <w:spacing w:after="120" w:line="240" w:lineRule="auto"/>
      <w:ind w:left="360"/>
    </w:pPr>
  </w:style>
  <w:style w:type="paragraph" w:customStyle="1" w:styleId="BodyTextIndent31">
    <w:name w:val="Body Text Indent 31"/>
    <w:basedOn w:val="Normal"/>
    <w:next w:val="BodyTextIndent3"/>
    <w:semiHidden/>
    <w:unhideWhenUsed/>
    <w:rsid w:val="00AE1A2B"/>
    <w:pPr>
      <w:spacing w:after="120" w:line="240" w:lineRule="auto"/>
      <w:ind w:left="360"/>
    </w:pPr>
    <w:rPr>
      <w:sz w:val="14"/>
    </w:rPr>
  </w:style>
  <w:style w:type="paragraph" w:customStyle="1" w:styleId="BodyTextIndent21">
    <w:name w:val="Body Text Indent 21"/>
    <w:basedOn w:val="Normal"/>
    <w:next w:val="BodyTextIndent2"/>
    <w:unhideWhenUsed/>
    <w:rsid w:val="00AE1A2B"/>
    <w:pPr>
      <w:spacing w:after="120" w:line="480" w:lineRule="auto"/>
      <w:ind w:left="360"/>
    </w:pPr>
  </w:style>
  <w:style w:type="character" w:customStyle="1" w:styleId="Caption11">
    <w:name w:val="Caption11"/>
    <w:rsid w:val="00AE1A2B"/>
  </w:style>
  <w:style w:type="paragraph" w:customStyle="1" w:styleId="z-BottomofForm1">
    <w:name w:val="z-Bottom of Form1"/>
    <w:basedOn w:val="Normal"/>
    <w:next w:val="Normal"/>
    <w:hidden/>
    <w:unhideWhenUsed/>
    <w:rsid w:val="00AE1A2B"/>
    <w:pPr>
      <w:pBdr>
        <w:top w:val="single" w:sz="6" w:space="1" w:color="auto"/>
      </w:pBdr>
      <w:spacing w:after="0" w:line="240" w:lineRule="auto"/>
      <w:jc w:val="center"/>
    </w:pPr>
    <w:rPr>
      <w:rFonts w:eastAsia="Times New Roman"/>
      <w:vanish/>
      <w:szCs w:val="16"/>
    </w:rPr>
  </w:style>
  <w:style w:type="paragraph" w:customStyle="1" w:styleId="arcticletext">
    <w:name w:val="arcticle_text"/>
    <w:basedOn w:val="Normal"/>
    <w:rsid w:val="00AE1A2B"/>
    <w:pPr>
      <w:spacing w:before="100" w:beforeAutospacing="1" w:after="100" w:afterAutospacing="1" w:line="240" w:lineRule="auto"/>
    </w:pPr>
    <w:rPr>
      <w:rFonts w:eastAsia="Times New Roman"/>
      <w:sz w:val="24"/>
    </w:rPr>
  </w:style>
  <w:style w:type="paragraph" w:customStyle="1" w:styleId="cptchblock">
    <w:name w:val="cptch_block"/>
    <w:basedOn w:val="Normal"/>
    <w:rsid w:val="00AE1A2B"/>
    <w:pPr>
      <w:spacing w:before="100" w:beforeAutospacing="1" w:after="100" w:afterAutospacing="1" w:line="240" w:lineRule="auto"/>
    </w:pPr>
    <w:rPr>
      <w:rFonts w:eastAsia="Times New Roman"/>
      <w:sz w:val="24"/>
    </w:rPr>
  </w:style>
  <w:style w:type="paragraph" w:customStyle="1" w:styleId="publisheddate">
    <w:name w:val="published_date"/>
    <w:basedOn w:val="Normal"/>
    <w:rsid w:val="00AE1A2B"/>
    <w:pPr>
      <w:spacing w:before="100" w:beforeAutospacing="1" w:after="100" w:afterAutospacing="1" w:line="240" w:lineRule="auto"/>
    </w:pPr>
    <w:rPr>
      <w:rFonts w:eastAsia="Times New Roman"/>
      <w:sz w:val="24"/>
    </w:rPr>
  </w:style>
  <w:style w:type="paragraph" w:customStyle="1" w:styleId="headline-title">
    <w:name w:val="headline-title"/>
    <w:basedOn w:val="Normal"/>
    <w:qFormat/>
    <w:rsid w:val="00AE1A2B"/>
    <w:pPr>
      <w:spacing w:before="100" w:beforeAutospacing="1" w:after="100" w:afterAutospacing="1" w:line="240" w:lineRule="auto"/>
    </w:pPr>
    <w:rPr>
      <w:rFonts w:eastAsia="Times New Roman"/>
      <w:sz w:val="24"/>
    </w:rPr>
  </w:style>
  <w:style w:type="character" w:customStyle="1" w:styleId="mainheading">
    <w:name w:val="mainheading"/>
    <w:rsid w:val="00AE1A2B"/>
  </w:style>
  <w:style w:type="character" w:customStyle="1" w:styleId="StyleStyleunderlineBold11pt">
    <w:name w:val="Style Style underline + Bold + 11 pt"/>
    <w:rsid w:val="00AE1A2B"/>
    <w:rPr>
      <w:bCs/>
      <w:sz w:val="20"/>
      <w:u w:val="single"/>
    </w:rPr>
  </w:style>
  <w:style w:type="character" w:customStyle="1" w:styleId="StyleunderlineAsianTimesNewRomanBold">
    <w:name w:val="Style underline + (Asian) Times New Roman Bold"/>
    <w:rsid w:val="00AE1A2B"/>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AE1A2B"/>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qFormat/>
    <w:rsid w:val="00AE1A2B"/>
    <w:pPr>
      <w:spacing w:after="0" w:line="240" w:lineRule="auto"/>
    </w:pPr>
    <w:rPr>
      <w:rFonts w:eastAsia="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AE1A2B"/>
    <w:rPr>
      <w:rFonts w:ascii="Calibri" w:eastAsia="Times New Roman" w:hAnsi="Calibri"/>
      <w:b/>
      <w:sz w:val="20"/>
      <w:u w:val="single"/>
      <w:lang w:val="x-none" w:eastAsia="x-none"/>
    </w:rPr>
  </w:style>
  <w:style w:type="character" w:customStyle="1" w:styleId="Style11ptBoldUnderlineBorderSinglesolidlineAuto1">
    <w:name w:val="Style 11 pt Bold Underline Border: : (Single solid line Auto  ...1"/>
    <w:rsid w:val="00AE1A2B"/>
    <w:rPr>
      <w:b/>
      <w:bCs/>
      <w:sz w:val="20"/>
      <w:u w:val="single"/>
      <w:bdr w:val="single" w:sz="4" w:space="0" w:color="auto"/>
    </w:rPr>
  </w:style>
  <w:style w:type="paragraph" w:customStyle="1" w:styleId="emactive">
    <w:name w:val="emactive"/>
    <w:basedOn w:val="Normal"/>
    <w:uiPriority w:val="99"/>
    <w:qFormat/>
    <w:rsid w:val="00AE1A2B"/>
    <w:pPr>
      <w:spacing w:before="100" w:beforeAutospacing="1" w:after="100" w:afterAutospacing="1" w:line="240" w:lineRule="auto"/>
    </w:pPr>
    <w:rPr>
      <w:rFonts w:eastAsia="Times New Roman"/>
      <w:sz w:val="24"/>
      <w:lang w:eastAsia="ja-JP"/>
    </w:rPr>
  </w:style>
  <w:style w:type="paragraph" w:customStyle="1" w:styleId="emready">
    <w:name w:val="emready"/>
    <w:basedOn w:val="Normal"/>
    <w:uiPriority w:val="99"/>
    <w:qFormat/>
    <w:rsid w:val="00AE1A2B"/>
    <w:pPr>
      <w:spacing w:before="100" w:beforeAutospacing="1" w:after="100" w:afterAutospacing="1" w:line="240" w:lineRule="auto"/>
    </w:pPr>
    <w:rPr>
      <w:rFonts w:eastAsia="Times New Roman"/>
      <w:sz w:val="24"/>
      <w:lang w:eastAsia="ja-JP"/>
    </w:rPr>
  </w:style>
  <w:style w:type="character" w:customStyle="1" w:styleId="CardHighlightChar">
    <w:name w:val="Card Highlight Char"/>
    <w:link w:val="CardHighlight"/>
    <w:locked/>
    <w:rsid w:val="00AE1A2B"/>
    <w:rPr>
      <w:rFonts w:cs="Calibri"/>
      <w:u w:val="single"/>
      <w:shd w:val="clear" w:color="auto" w:fill="66FFFF"/>
    </w:rPr>
  </w:style>
  <w:style w:type="paragraph" w:customStyle="1" w:styleId="CardHighlight">
    <w:name w:val="Card Highlight"/>
    <w:basedOn w:val="Normal"/>
    <w:link w:val="CardHighlightChar"/>
    <w:qFormat/>
    <w:rsid w:val="00AE1A2B"/>
    <w:pPr>
      <w:shd w:val="clear" w:color="auto" w:fill="66FFFF"/>
      <w:spacing w:after="0" w:line="240" w:lineRule="auto"/>
    </w:pPr>
    <w:rPr>
      <w:rFonts w:asciiTheme="minorHAnsi" w:hAnsiTheme="minorHAnsi" w:cs="Calibri"/>
      <w:sz w:val="24"/>
      <w:u w:val="single"/>
    </w:rPr>
  </w:style>
  <w:style w:type="paragraph" w:customStyle="1" w:styleId="norma">
    <w:name w:val="norma"/>
    <w:basedOn w:val="Heading3"/>
    <w:uiPriority w:val="99"/>
    <w:qFormat/>
    <w:rsid w:val="00AE1A2B"/>
    <w:pPr>
      <w:spacing w:before="200" w:line="240" w:lineRule="auto"/>
    </w:pPr>
    <w:rPr>
      <w:rFonts w:eastAsia="MS Gothic" w:cs="Arial"/>
      <w:bCs w:val="0"/>
      <w:sz w:val="24"/>
      <w:lang w:eastAsia="zh-CN"/>
    </w:rPr>
  </w:style>
  <w:style w:type="character" w:customStyle="1" w:styleId="metaorigin">
    <w:name w:val="meta_origin"/>
    <w:rsid w:val="00AE1A2B"/>
  </w:style>
  <w:style w:type="character" w:customStyle="1" w:styleId="eminfo">
    <w:name w:val="eminfo"/>
    <w:rsid w:val="00AE1A2B"/>
  </w:style>
  <w:style w:type="character" w:customStyle="1" w:styleId="emhighlight">
    <w:name w:val="emhighlight"/>
    <w:rsid w:val="00AE1A2B"/>
  </w:style>
  <w:style w:type="character" w:customStyle="1" w:styleId="last">
    <w:name w:val="last"/>
    <w:rsid w:val="00AE1A2B"/>
  </w:style>
  <w:style w:type="character" w:customStyle="1" w:styleId="institution">
    <w:name w:val="institution"/>
    <w:rsid w:val="00AE1A2B"/>
  </w:style>
  <w:style w:type="character" w:customStyle="1" w:styleId="NormalCard">
    <w:name w:val="Normal Card"/>
    <w:uiPriority w:val="1"/>
    <w:qFormat/>
    <w:rsid w:val="00AE1A2B"/>
    <w:rPr>
      <w:rFonts w:ascii="Times New Roman" w:hAnsi="Times New Roman" w:cs="Times New Roman" w:hint="default"/>
      <w:sz w:val="24"/>
    </w:rPr>
  </w:style>
  <w:style w:type="character" w:customStyle="1" w:styleId="timebox">
    <w:name w:val="timebox"/>
    <w:rsid w:val="00AE1A2B"/>
  </w:style>
  <w:style w:type="character" w:customStyle="1" w:styleId="Heading2Subtext">
    <w:name w:val="Heading 2 Subtext"/>
    <w:rsid w:val="00AE1A2B"/>
    <w:rPr>
      <w:rFonts w:ascii="Times New Roman" w:hAnsi="Times New Roman" w:cs="Times New Roman" w:hint="default"/>
      <w:sz w:val="16"/>
    </w:rPr>
  </w:style>
  <w:style w:type="table" w:styleId="MediumGrid1">
    <w:name w:val="Medium Grid 1"/>
    <w:basedOn w:val="TableNormal"/>
    <w:uiPriority w:val="67"/>
    <w:rsid w:val="00AE1A2B"/>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qFormat/>
    <w:rsid w:val="00AE1A2B"/>
    <w:pPr>
      <w:keepNext/>
      <w:keepLines/>
      <w:spacing w:before="200" w:after="0" w:line="240" w:lineRule="auto"/>
      <w:outlineLvl w:val="3"/>
    </w:pPr>
    <w:rPr>
      <w:rFonts w:eastAsia="Times New Roman" w:cs="Cambria"/>
      <w:b/>
      <w:bCs/>
      <w:iCs/>
    </w:rPr>
  </w:style>
  <w:style w:type="paragraph" w:customStyle="1" w:styleId="natural">
    <w:name w:val="natural"/>
    <w:basedOn w:val="Normal"/>
    <w:uiPriority w:val="99"/>
    <w:qFormat/>
    <w:rsid w:val="00AE1A2B"/>
    <w:pPr>
      <w:keepNext/>
      <w:keepLines/>
      <w:spacing w:before="200" w:after="0" w:line="240" w:lineRule="auto"/>
      <w:outlineLvl w:val="3"/>
    </w:pPr>
    <w:rPr>
      <w:rFonts w:eastAsia="Times New Roman"/>
      <w:b/>
      <w:bCs/>
      <w:iCs/>
    </w:rPr>
  </w:style>
  <w:style w:type="paragraph" w:customStyle="1" w:styleId="nroaml">
    <w:name w:val="nroaml"/>
    <w:basedOn w:val="Normal"/>
    <w:uiPriority w:val="99"/>
    <w:qFormat/>
    <w:rsid w:val="00AE1A2B"/>
    <w:pPr>
      <w:keepNext/>
      <w:keepLines/>
      <w:spacing w:before="200" w:after="0" w:line="240" w:lineRule="auto"/>
      <w:outlineLvl w:val="3"/>
    </w:pPr>
    <w:rPr>
      <w:rFonts w:eastAsia="Times New Roman"/>
      <w:b/>
      <w:bCs/>
      <w:iCs/>
    </w:rPr>
  </w:style>
  <w:style w:type="paragraph" w:customStyle="1" w:styleId="noraml">
    <w:name w:val="noraml"/>
    <w:basedOn w:val="Normal"/>
    <w:uiPriority w:val="99"/>
    <w:qFormat/>
    <w:rsid w:val="00AE1A2B"/>
    <w:pPr>
      <w:keepNext/>
      <w:keepLines/>
      <w:spacing w:before="200" w:after="0" w:line="240" w:lineRule="auto"/>
      <w:outlineLvl w:val="3"/>
    </w:pPr>
    <w:rPr>
      <w:rFonts w:eastAsia="Times New Roman"/>
      <w:b/>
      <w:bCs/>
      <w:iCs/>
      <w:sz w:val="24"/>
    </w:rPr>
  </w:style>
  <w:style w:type="character" w:customStyle="1" w:styleId="PageHeaderLine2Char">
    <w:name w:val="PageHeaderLine2 Char"/>
    <w:link w:val="PageHeaderLine2"/>
    <w:rsid w:val="00AE1A2B"/>
    <w:rPr>
      <w:rFonts w:ascii="Calibri" w:hAnsi="Calibri"/>
      <w:b/>
      <w:sz w:val="22"/>
    </w:rPr>
  </w:style>
  <w:style w:type="character" w:customStyle="1" w:styleId="caps-label">
    <w:name w:val="caps-label"/>
    <w:rsid w:val="00AE1A2B"/>
  </w:style>
  <w:style w:type="paragraph" w:customStyle="1" w:styleId="firstletter">
    <w:name w:val="firstletter"/>
    <w:basedOn w:val="Normal"/>
    <w:uiPriority w:val="99"/>
    <w:qFormat/>
    <w:rsid w:val="00AE1A2B"/>
    <w:pPr>
      <w:spacing w:before="100" w:beforeAutospacing="1" w:after="100" w:afterAutospacing="1" w:line="240" w:lineRule="auto"/>
    </w:pPr>
    <w:rPr>
      <w:rFonts w:eastAsia="Times New Roman"/>
      <w:sz w:val="24"/>
    </w:rPr>
  </w:style>
  <w:style w:type="paragraph" w:customStyle="1" w:styleId="more">
    <w:name w:val="more"/>
    <w:basedOn w:val="Normal"/>
    <w:uiPriority w:val="99"/>
    <w:qFormat/>
    <w:rsid w:val="00AE1A2B"/>
    <w:pPr>
      <w:spacing w:before="100" w:beforeAutospacing="1" w:after="100" w:afterAutospacing="1" w:line="240" w:lineRule="auto"/>
    </w:pPr>
    <w:rPr>
      <w:rFonts w:eastAsia="Times New Roman"/>
      <w:sz w:val="24"/>
    </w:rPr>
  </w:style>
  <w:style w:type="character" w:customStyle="1" w:styleId="cardshighlight0">
    <w:name w:val="cardshighlight"/>
    <w:rsid w:val="00AE1A2B"/>
  </w:style>
  <w:style w:type="character" w:customStyle="1" w:styleId="cardsfont12pt1">
    <w:name w:val="cardsfont12pt"/>
    <w:rsid w:val="00AE1A2B"/>
  </w:style>
  <w:style w:type="paragraph" w:customStyle="1" w:styleId="H1numbered">
    <w:name w:val="H1 numbered"/>
    <w:basedOn w:val="Normal"/>
    <w:uiPriority w:val="99"/>
    <w:qFormat/>
    <w:rsid w:val="00AE1A2B"/>
    <w:pPr>
      <w:pageBreakBefore/>
      <w:numPr>
        <w:numId w:val="17"/>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AE1A2B"/>
    <w:pPr>
      <w:numPr>
        <w:ilvl w:val="1"/>
        <w:numId w:val="17"/>
      </w:numPr>
      <w:tabs>
        <w:tab w:val="clear" w:pos="792"/>
        <w:tab w:val="left" w:pos="567"/>
      </w:tabs>
      <w:suppressAutoHyphens/>
      <w:autoSpaceDE w:val="0"/>
      <w:autoSpaceDN w:val="0"/>
      <w:adjustRightInd w:val="0"/>
      <w:spacing w:before="170" w:after="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AE1A2B"/>
  </w:style>
  <w:style w:type="character" w:customStyle="1" w:styleId="backcontent">
    <w:name w:val="backcontent"/>
    <w:rsid w:val="00AE1A2B"/>
  </w:style>
  <w:style w:type="character" w:customStyle="1" w:styleId="daystmp">
    <w:name w:val="daystmp"/>
    <w:rsid w:val="00AE1A2B"/>
  </w:style>
  <w:style w:type="paragraph" w:customStyle="1" w:styleId="in">
    <w:name w:val="in"/>
    <w:basedOn w:val="Normal"/>
    <w:uiPriority w:val="99"/>
    <w:qFormat/>
    <w:rsid w:val="00AE1A2B"/>
    <w:pPr>
      <w:spacing w:before="100" w:beforeAutospacing="1" w:after="100" w:afterAutospacing="1" w:line="240" w:lineRule="auto"/>
    </w:pPr>
    <w:rPr>
      <w:rFonts w:eastAsia="Times New Roman"/>
      <w:sz w:val="24"/>
    </w:rPr>
  </w:style>
  <w:style w:type="character" w:customStyle="1" w:styleId="cardsfont12ptchar">
    <w:name w:val="cardsfont12ptchar"/>
    <w:rsid w:val="00AE1A2B"/>
  </w:style>
  <w:style w:type="character" w:customStyle="1" w:styleId="gal">
    <w:name w:val="gal"/>
    <w:rsid w:val="00AE1A2B"/>
  </w:style>
  <w:style w:type="paragraph" w:customStyle="1" w:styleId="imagecontain">
    <w:name w:val="imagecontain"/>
    <w:basedOn w:val="Normal"/>
    <w:uiPriority w:val="99"/>
    <w:qFormat/>
    <w:rsid w:val="00AE1A2B"/>
    <w:pPr>
      <w:spacing w:before="100" w:beforeAutospacing="1" w:after="100" w:afterAutospacing="1" w:line="240" w:lineRule="auto"/>
    </w:pPr>
    <w:rPr>
      <w:rFonts w:eastAsia="Times New Roman"/>
      <w:sz w:val="24"/>
    </w:rPr>
  </w:style>
  <w:style w:type="character" w:customStyle="1" w:styleId="imagedateline">
    <w:name w:val="image_dateline"/>
    <w:rsid w:val="00AE1A2B"/>
  </w:style>
  <w:style w:type="character" w:customStyle="1" w:styleId="authordatecharchar">
    <w:name w:val="authordatecharchar"/>
    <w:rsid w:val="00AE1A2B"/>
  </w:style>
  <w:style w:type="character" w:customStyle="1" w:styleId="style1char0">
    <w:name w:val="style1char"/>
    <w:rsid w:val="00AE1A2B"/>
  </w:style>
  <w:style w:type="character" w:customStyle="1" w:styleId="tagcharchar0">
    <w:name w:val="tagcharchar"/>
    <w:rsid w:val="00AE1A2B"/>
  </w:style>
  <w:style w:type="character" w:customStyle="1" w:styleId="underlinedcharchar2">
    <w:name w:val="underlinedcharchar"/>
    <w:rsid w:val="00AE1A2B"/>
  </w:style>
  <w:style w:type="paragraph" w:customStyle="1" w:styleId="CM62">
    <w:name w:val="CM62"/>
    <w:basedOn w:val="Normal"/>
    <w:next w:val="Normal"/>
    <w:uiPriority w:val="99"/>
    <w:qFormat/>
    <w:rsid w:val="00AE1A2B"/>
    <w:pPr>
      <w:autoSpaceDE w:val="0"/>
      <w:autoSpaceDN w:val="0"/>
      <w:adjustRightInd w:val="0"/>
      <w:spacing w:after="248" w:line="240" w:lineRule="auto"/>
    </w:pPr>
    <w:rPr>
      <w:rFonts w:ascii="Showcard Gothic" w:eastAsia="Times New Roman" w:hAnsi="Showcard Gothic"/>
      <w:sz w:val="24"/>
    </w:rPr>
  </w:style>
  <w:style w:type="paragraph" w:customStyle="1" w:styleId="CM63">
    <w:name w:val="CM63"/>
    <w:basedOn w:val="Normal"/>
    <w:next w:val="Normal"/>
    <w:uiPriority w:val="99"/>
    <w:qFormat/>
    <w:rsid w:val="00AE1A2B"/>
    <w:pPr>
      <w:autoSpaceDE w:val="0"/>
      <w:autoSpaceDN w:val="0"/>
      <w:adjustRightInd w:val="0"/>
      <w:spacing w:after="323" w:line="240" w:lineRule="auto"/>
    </w:pPr>
    <w:rPr>
      <w:rFonts w:ascii="Showcard Gothic" w:eastAsia="Times New Roman" w:hAnsi="Showcard Gothic"/>
      <w:sz w:val="24"/>
    </w:rPr>
  </w:style>
  <w:style w:type="paragraph" w:customStyle="1" w:styleId="CM23">
    <w:name w:val="CM23"/>
    <w:basedOn w:val="Default"/>
    <w:next w:val="Default"/>
    <w:uiPriority w:val="99"/>
    <w:qFormat/>
    <w:rsid w:val="00AE1A2B"/>
    <w:pPr>
      <w:spacing w:after="63"/>
    </w:pPr>
    <w:rPr>
      <w:rFonts w:ascii="Arial" w:eastAsia="Times New Roman" w:hAnsi="Arial"/>
      <w:color w:val="auto"/>
      <w:lang w:eastAsia="zh-CN"/>
    </w:rPr>
  </w:style>
  <w:style w:type="paragraph" w:customStyle="1" w:styleId="CM35">
    <w:name w:val="CM35"/>
    <w:basedOn w:val="Default"/>
    <w:next w:val="Default"/>
    <w:uiPriority w:val="99"/>
    <w:qFormat/>
    <w:rsid w:val="00AE1A2B"/>
    <w:pPr>
      <w:spacing w:line="228" w:lineRule="atLeast"/>
    </w:pPr>
    <w:rPr>
      <w:rFonts w:ascii="Showcard Gothic" w:eastAsia="Times New Roman" w:hAnsi="Showcard Gothic"/>
      <w:color w:val="auto"/>
      <w:lang w:eastAsia="zh-CN"/>
    </w:rPr>
  </w:style>
  <w:style w:type="paragraph" w:customStyle="1" w:styleId="CM60">
    <w:name w:val="CM60"/>
    <w:basedOn w:val="Default"/>
    <w:next w:val="Default"/>
    <w:uiPriority w:val="99"/>
    <w:qFormat/>
    <w:rsid w:val="00AE1A2B"/>
    <w:pPr>
      <w:spacing w:line="228" w:lineRule="atLeast"/>
    </w:pPr>
    <w:rPr>
      <w:rFonts w:ascii="Showcard Gothic" w:eastAsia="Times New Roman" w:hAnsi="Showcard Gothic"/>
      <w:color w:val="auto"/>
      <w:lang w:eastAsia="zh-CN"/>
    </w:rPr>
  </w:style>
  <w:style w:type="character" w:customStyle="1" w:styleId="BoxedChar">
    <w:name w:val="Boxed Char"/>
    <w:rsid w:val="00AE1A2B"/>
    <w:rPr>
      <w:rFonts w:ascii="Arial Narrow" w:hAnsi="Arial Narrow"/>
      <w:b/>
      <w:sz w:val="18"/>
      <w:bdr w:val="single" w:sz="6" w:space="0" w:color="auto"/>
    </w:rPr>
  </w:style>
  <w:style w:type="paragraph" w:customStyle="1" w:styleId="StylecardCharCharChar11pt">
    <w:name w:val="Style card Char Char Char + 11 pt"/>
    <w:link w:val="StylecardCharCharChar11ptChar"/>
    <w:qFormat/>
    <w:rsid w:val="00AE1A2B"/>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AE1A2B"/>
    <w:rPr>
      <w:rFonts w:ascii="Calibri" w:eastAsia="Times New Roman" w:hAnsi="Calibri" w:cs="Times New Roman"/>
      <w:sz w:val="22"/>
      <w:szCs w:val="22"/>
    </w:rPr>
  </w:style>
  <w:style w:type="paragraph" w:customStyle="1" w:styleId="StyleCards11pt">
    <w:name w:val="Style Cards + 11 pt"/>
    <w:basedOn w:val="Cards"/>
    <w:link w:val="StyleCards11ptChar"/>
    <w:qFormat/>
    <w:rsid w:val="00AE1A2B"/>
    <w:pPr>
      <w:widowControl/>
      <w:autoSpaceDE w:val="0"/>
      <w:autoSpaceDN w:val="0"/>
      <w:adjustRightInd w:val="0"/>
      <w:jc w:val="both"/>
    </w:pPr>
    <w:rPr>
      <w:rFonts w:ascii="Georgia" w:hAnsi="Georgia" w:cstheme="minorBidi"/>
      <w:sz w:val="22"/>
      <w:lang w:val="x-none" w:eastAsia="x-none"/>
    </w:rPr>
  </w:style>
  <w:style w:type="character" w:customStyle="1" w:styleId="StyleCards11ptChar">
    <w:name w:val="Style Cards + 11 pt Char"/>
    <w:link w:val="StyleCards11pt"/>
    <w:rsid w:val="00AE1A2B"/>
    <w:rPr>
      <w:rFonts w:ascii="Georgia" w:eastAsia="Times New Roman" w:hAnsi="Georgia"/>
      <w:sz w:val="22"/>
      <w:lang w:val="x-none" w:eastAsia="x-none"/>
    </w:rPr>
  </w:style>
  <w:style w:type="paragraph" w:customStyle="1" w:styleId="StyleCards11ptUnderline">
    <w:name w:val="Style Cards + 11 pt Underline"/>
    <w:basedOn w:val="Cards"/>
    <w:link w:val="StyleCards11ptUnderlineChar"/>
    <w:qFormat/>
    <w:rsid w:val="00AE1A2B"/>
    <w:pPr>
      <w:widowControl/>
      <w:autoSpaceDE w:val="0"/>
      <w:autoSpaceDN w:val="0"/>
      <w:adjustRightInd w:val="0"/>
      <w:jc w:val="both"/>
    </w:pPr>
    <w:rPr>
      <w:rFonts w:ascii="Georgia" w:hAnsi="Georgia" w:cstheme="minorBidi"/>
      <w:sz w:val="22"/>
      <w:szCs w:val="20"/>
      <w:u w:val="single"/>
      <w:lang w:val="x-none" w:eastAsia="x-none"/>
    </w:rPr>
  </w:style>
  <w:style w:type="character" w:customStyle="1" w:styleId="StyleCards11ptUnderlineChar">
    <w:name w:val="Style Cards + 11 pt Underline Char"/>
    <w:link w:val="StyleCards11ptUnderline"/>
    <w:rsid w:val="00AE1A2B"/>
    <w:rPr>
      <w:rFonts w:ascii="Georgia" w:eastAsia="Times New Roman" w:hAnsi="Georgia"/>
      <w:sz w:val="22"/>
      <w:szCs w:val="20"/>
      <w:u w:val="single"/>
      <w:lang w:val="x-none" w:eastAsia="x-none"/>
    </w:rPr>
  </w:style>
  <w:style w:type="paragraph" w:customStyle="1" w:styleId="StyleCards11ptBoldUnderline">
    <w:name w:val="Style Cards + 11 pt Bold Underline"/>
    <w:basedOn w:val="Cards"/>
    <w:link w:val="StyleCards11ptBoldUnderlineChar"/>
    <w:qFormat/>
    <w:rsid w:val="00AE1A2B"/>
    <w:pPr>
      <w:widowControl/>
      <w:autoSpaceDE w:val="0"/>
      <w:autoSpaceDN w:val="0"/>
      <w:adjustRightInd w:val="0"/>
      <w:jc w:val="both"/>
    </w:pPr>
    <w:rPr>
      <w:rFonts w:ascii="Georgia" w:hAnsi="Georgia" w:cstheme="minorBidi"/>
      <w:b/>
      <w:bCs/>
      <w:sz w:val="22"/>
      <w:szCs w:val="20"/>
      <w:u w:val="single"/>
      <w:lang w:val="x-none" w:eastAsia="x-none"/>
    </w:rPr>
  </w:style>
  <w:style w:type="character" w:customStyle="1" w:styleId="StyleCards11ptBoldUnderlineChar">
    <w:name w:val="Style Cards + 11 pt Bold Underline Char"/>
    <w:link w:val="StyleCards11ptBoldUnderline"/>
    <w:rsid w:val="00AE1A2B"/>
    <w:rPr>
      <w:rFonts w:ascii="Georgia" w:eastAsia="Times New Roman" w:hAnsi="Georgia"/>
      <w:b/>
      <w:bCs/>
      <w:sz w:val="22"/>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E1A2B"/>
    <w:pPr>
      <w:widowControl/>
      <w:autoSpaceDE w:val="0"/>
      <w:autoSpaceDN w:val="0"/>
      <w:adjustRightInd w:val="0"/>
      <w:jc w:val="both"/>
    </w:pPr>
    <w:rPr>
      <w:rFonts w:ascii="Georgia" w:hAnsi="Georgia" w:cstheme="minorBidi"/>
      <w:b/>
      <w:bCs/>
      <w:sz w:val="22"/>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AE1A2B"/>
    <w:rPr>
      <w:rFonts w:ascii="Georgia" w:eastAsia="Times New Roman" w:hAnsi="Georgia"/>
      <w:b/>
      <w:bCs/>
      <w:sz w:val="22"/>
      <w:szCs w:val="20"/>
      <w:u w:val="single"/>
      <w:bdr w:val="single" w:sz="4" w:space="0" w:color="auto"/>
      <w:lang w:val="x-none" w:eastAsia="x-none"/>
    </w:rPr>
  </w:style>
  <w:style w:type="paragraph" w:customStyle="1" w:styleId="StylecardCharChar11pt">
    <w:name w:val="Style card Char Char + 11 pt"/>
    <w:link w:val="StylecardCharChar11ptChar"/>
    <w:qFormat/>
    <w:rsid w:val="00AE1A2B"/>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AE1A2B"/>
    <w:rPr>
      <w:lang w:val="en-US" w:eastAsia="en-US" w:bidi="ar-SA"/>
    </w:rPr>
  </w:style>
  <w:style w:type="character" w:customStyle="1" w:styleId="StylecardCharChar11ptChar">
    <w:name w:val="Style card Char Char + 11 pt Char"/>
    <w:link w:val="StylecardCharChar11pt"/>
    <w:rsid w:val="00AE1A2B"/>
    <w:rPr>
      <w:rFonts w:eastAsia="Times New Roman"/>
      <w:sz w:val="20"/>
      <w:szCs w:val="20"/>
      <w:lang w:val="x-none" w:eastAsia="x-none"/>
    </w:rPr>
  </w:style>
  <w:style w:type="paragraph" w:customStyle="1" w:styleId="NormalFont">
    <w:name w:val="Normal Font"/>
    <w:link w:val="NormalFontChar"/>
    <w:qFormat/>
    <w:rsid w:val="00AE1A2B"/>
    <w:rPr>
      <w:rFonts w:ascii="Times New Roman" w:eastAsia="Times New Roman" w:hAnsi="Times New Roman" w:cs="Times New Roman"/>
      <w:sz w:val="20"/>
      <w:szCs w:val="20"/>
    </w:rPr>
  </w:style>
  <w:style w:type="paragraph" w:customStyle="1" w:styleId="StyleSmall11pt">
    <w:name w:val="Style Small + 11 pt"/>
    <w:uiPriority w:val="99"/>
    <w:qFormat/>
    <w:rsid w:val="00AE1A2B"/>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AE1A2B"/>
    <w:rPr>
      <w:sz w:val="20"/>
      <w:u w:val="thick"/>
    </w:rPr>
  </w:style>
  <w:style w:type="character" w:customStyle="1" w:styleId="Style11ptBoldThickunderline">
    <w:name w:val="Style 11 pt Bold Thick underline"/>
    <w:rsid w:val="00AE1A2B"/>
    <w:rPr>
      <w:b/>
      <w:bCs/>
      <w:sz w:val="20"/>
      <w:u w:val="thick"/>
    </w:rPr>
  </w:style>
  <w:style w:type="paragraph" w:customStyle="1" w:styleId="StyleNormalFont11ptUnderline">
    <w:name w:val="Style Normal Font + 11 pt Underline"/>
    <w:basedOn w:val="NormalFont"/>
    <w:link w:val="StyleNormalFont11ptUnderlineChar"/>
    <w:qFormat/>
    <w:rsid w:val="00AE1A2B"/>
    <w:rPr>
      <w:u w:val="single"/>
      <w:lang w:val="x-none" w:eastAsia="x-none"/>
    </w:rPr>
  </w:style>
  <w:style w:type="character" w:customStyle="1" w:styleId="NormalFontChar">
    <w:name w:val="Normal Font Char"/>
    <w:link w:val="NormalFont"/>
    <w:rsid w:val="00AE1A2B"/>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AE1A2B"/>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E1A2B"/>
    <w:rPr>
      <w:b/>
      <w:bCs/>
      <w:u w:val="single"/>
      <w:lang w:val="x-none" w:eastAsia="x-none"/>
    </w:rPr>
  </w:style>
  <w:style w:type="character" w:customStyle="1" w:styleId="StyleNormalFont11ptBoldUnderlineChar">
    <w:name w:val="Style Normal Font + 11 pt Bold Underline Char"/>
    <w:link w:val="StyleNormalFont11ptBoldUnderline"/>
    <w:rsid w:val="00AE1A2B"/>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uiPriority w:val="99"/>
    <w:qFormat/>
    <w:rsid w:val="00AE1A2B"/>
    <w:pPr>
      <w:keepLines w:val="0"/>
      <w:pageBreakBefore w:val="0"/>
      <w:spacing w:before="480" w:after="160" w:line="240" w:lineRule="auto"/>
      <w:jc w:val="left"/>
    </w:pPr>
    <w:rPr>
      <w:rFonts w:eastAsiaTheme="minorHAnsi" w:cstheme="minorBidi"/>
      <w:b w:val="0"/>
      <w:bCs w:val="0"/>
      <w:sz w:val="24"/>
      <w:u w:val="none"/>
      <w:lang w:eastAsia="zh-CN"/>
    </w:rPr>
  </w:style>
  <w:style w:type="paragraph" w:customStyle="1" w:styleId="Smallfont0">
    <w:name w:val="Smallfont"/>
    <w:basedOn w:val="Normal"/>
    <w:uiPriority w:val="99"/>
    <w:qFormat/>
    <w:rsid w:val="00AE1A2B"/>
    <w:pPr>
      <w:spacing w:after="0" w:line="240" w:lineRule="auto"/>
    </w:pPr>
    <w:rPr>
      <w:rFonts w:eastAsia="Times New Roman"/>
      <w:sz w:val="15"/>
    </w:rPr>
  </w:style>
  <w:style w:type="character" w:customStyle="1" w:styleId="authors1">
    <w:name w:val="authors1"/>
    <w:rsid w:val="00AE1A2B"/>
    <w:rPr>
      <w:rFonts w:ascii="Verdana" w:hAnsi="Verdana" w:hint="default"/>
      <w:b/>
      <w:bCs/>
      <w:color w:val="006699"/>
      <w:sz w:val="20"/>
      <w:szCs w:val="20"/>
    </w:rPr>
  </w:style>
  <w:style w:type="character" w:customStyle="1" w:styleId="headlinesectionlarge">
    <w:name w:val="headline_section_large"/>
    <w:rsid w:val="00AE1A2B"/>
  </w:style>
  <w:style w:type="paragraph" w:customStyle="1" w:styleId="formatvorlage2">
    <w:name w:val="formatvorlage2"/>
    <w:basedOn w:val="Normal"/>
    <w:uiPriority w:val="99"/>
    <w:qFormat/>
    <w:rsid w:val="00AE1A2B"/>
    <w:pPr>
      <w:spacing w:before="100" w:beforeAutospacing="1" w:after="100" w:afterAutospacing="1" w:line="240" w:lineRule="auto"/>
    </w:pPr>
    <w:rPr>
      <w:sz w:val="24"/>
    </w:rPr>
  </w:style>
  <w:style w:type="character" w:customStyle="1" w:styleId="Styleunderline11ptBlack">
    <w:name w:val="Style underline + 11 pt Black"/>
    <w:rsid w:val="00AE1A2B"/>
    <w:rPr>
      <w:color w:val="000000"/>
      <w:sz w:val="20"/>
      <w:u w:val="single"/>
    </w:rPr>
  </w:style>
  <w:style w:type="character" w:customStyle="1" w:styleId="Styleunderline11ptBoldBlack">
    <w:name w:val="Style underline + 11 pt Bold Black"/>
    <w:rsid w:val="00AE1A2B"/>
    <w:rPr>
      <w:b/>
      <w:bCs/>
      <w:color w:val="000000"/>
      <w:sz w:val="20"/>
      <w:u w:val="single"/>
    </w:rPr>
  </w:style>
  <w:style w:type="paragraph" w:customStyle="1" w:styleId="StyleTitle11ptNotBold">
    <w:name w:val="Style Title + 11 pt Not Bold"/>
    <w:basedOn w:val="Title"/>
    <w:link w:val="StyleTitle11ptNotBoldChar"/>
    <w:qFormat/>
    <w:rsid w:val="00AE1A2B"/>
    <w:pPr>
      <w:spacing w:before="0" w:after="160" w:line="240" w:lineRule="auto"/>
      <w:ind w:left="0" w:right="0"/>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AE1A2B"/>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AE1A2B"/>
    <w:pPr>
      <w:spacing w:before="0" w:after="160" w:line="240" w:lineRule="auto"/>
      <w:ind w:left="0" w:right="0"/>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AE1A2B"/>
    <w:rPr>
      <w:rFonts w:ascii="Georgia" w:eastAsia="Times New Roman" w:hAnsi="Georgia"/>
      <w:u w:val="single"/>
      <w:lang w:val="x-none" w:eastAsia="x-none"/>
    </w:rPr>
  </w:style>
  <w:style w:type="character" w:customStyle="1" w:styleId="Style11ptBoldBlackUnderline">
    <w:name w:val="Style 11 pt Bold Black Underline"/>
    <w:rsid w:val="00AE1A2B"/>
    <w:rPr>
      <w:b/>
      <w:bCs/>
      <w:color w:val="000000"/>
      <w:sz w:val="20"/>
      <w:u w:val="single"/>
    </w:rPr>
  </w:style>
  <w:style w:type="character" w:customStyle="1" w:styleId="Style11ptBoldBlackUnderlineBorderSinglesolidline">
    <w:name w:val="Style 11 pt Bold Black Underline Border: : (Single solid line ..."/>
    <w:rsid w:val="00AE1A2B"/>
    <w:rPr>
      <w:b/>
      <w:bCs/>
      <w:color w:val="000000"/>
      <w:sz w:val="20"/>
      <w:u w:val="single"/>
      <w:bdr w:val="single" w:sz="4" w:space="0" w:color="auto"/>
    </w:rPr>
  </w:style>
  <w:style w:type="character" w:customStyle="1" w:styleId="StyleLatinMeridien-Italic11ptItalicUnderline">
    <w:name w:val="Style (Latin) Meridien-Italic 11 pt Italic Underline"/>
    <w:rsid w:val="00AE1A2B"/>
    <w:rPr>
      <w:rFonts w:ascii="Meridien-Italic" w:hAnsi="Meridien-Italic"/>
      <w:i/>
      <w:iCs/>
      <w:sz w:val="20"/>
      <w:u w:val="single"/>
    </w:rPr>
  </w:style>
  <w:style w:type="character" w:customStyle="1" w:styleId="underlinestylechar0">
    <w:name w:val="underlinestylechar"/>
    <w:rsid w:val="00AE1A2B"/>
  </w:style>
  <w:style w:type="character" w:customStyle="1" w:styleId="StyleCards12ptThickunderlineChar1">
    <w:name w:val="Style Cards + 12 pt Thick underline Char1"/>
    <w:rsid w:val="00AE1A2B"/>
    <w:rPr>
      <w:sz w:val="24"/>
      <w:szCs w:val="24"/>
      <w:u w:val="thick"/>
    </w:rPr>
  </w:style>
  <w:style w:type="character" w:customStyle="1" w:styleId="BodyTextIndentChar2">
    <w:name w:val="Body Text Indent Char2"/>
    <w:basedOn w:val="DefaultParagraphFont"/>
    <w:uiPriority w:val="99"/>
    <w:semiHidden/>
    <w:rsid w:val="00AE1A2B"/>
    <w:rPr>
      <w:rFonts w:ascii="Georgia" w:hAnsi="Georgia"/>
      <w:sz w:val="22"/>
      <w:szCs w:val="22"/>
    </w:rPr>
  </w:style>
  <w:style w:type="character" w:customStyle="1" w:styleId="BodyText2Char2">
    <w:name w:val="Body Text 2 Char2"/>
    <w:basedOn w:val="DefaultParagraphFont"/>
    <w:uiPriority w:val="99"/>
    <w:semiHidden/>
    <w:rsid w:val="00AE1A2B"/>
    <w:rPr>
      <w:rFonts w:ascii="Georgia" w:hAnsi="Georgia"/>
      <w:sz w:val="22"/>
      <w:szCs w:val="22"/>
    </w:rPr>
  </w:style>
  <w:style w:type="character" w:customStyle="1" w:styleId="BodyText3Char2">
    <w:name w:val="Body Text 3 Char2"/>
    <w:basedOn w:val="DefaultParagraphFont"/>
    <w:uiPriority w:val="99"/>
    <w:semiHidden/>
    <w:rsid w:val="00AE1A2B"/>
    <w:rPr>
      <w:rFonts w:ascii="Georgia" w:hAnsi="Georgia"/>
      <w:sz w:val="16"/>
      <w:szCs w:val="16"/>
    </w:rPr>
  </w:style>
  <w:style w:type="character" w:customStyle="1" w:styleId="BodyTextIndent2Char2">
    <w:name w:val="Body Text Indent 2 Char2"/>
    <w:basedOn w:val="DefaultParagraphFont"/>
    <w:uiPriority w:val="99"/>
    <w:semiHidden/>
    <w:rsid w:val="00AE1A2B"/>
    <w:rPr>
      <w:rFonts w:ascii="Georgia" w:hAnsi="Georgia"/>
      <w:sz w:val="22"/>
      <w:szCs w:val="22"/>
    </w:rPr>
  </w:style>
  <w:style w:type="character" w:customStyle="1" w:styleId="BodyTextIndent3Char2">
    <w:name w:val="Body Text Indent 3 Char2"/>
    <w:basedOn w:val="DefaultParagraphFont"/>
    <w:uiPriority w:val="99"/>
    <w:semiHidden/>
    <w:rsid w:val="00AE1A2B"/>
    <w:rPr>
      <w:rFonts w:ascii="Georgia" w:hAnsi="Georgia"/>
      <w:sz w:val="16"/>
      <w:szCs w:val="16"/>
    </w:rPr>
  </w:style>
  <w:style w:type="character" w:customStyle="1" w:styleId="z-BottomofFormChar2">
    <w:name w:val="z-Bottom of Form Char2"/>
    <w:basedOn w:val="DefaultParagraphFont"/>
    <w:uiPriority w:val="99"/>
    <w:semiHidden/>
    <w:rsid w:val="00AE1A2B"/>
    <w:rPr>
      <w:rFonts w:ascii="Arial" w:hAnsi="Arial" w:cs="Arial"/>
      <w:vanish/>
      <w:sz w:val="16"/>
      <w:szCs w:val="16"/>
    </w:rPr>
  </w:style>
  <w:style w:type="paragraph" w:customStyle="1" w:styleId="BodyA">
    <w:name w:val="Body A"/>
    <w:autoRedefine/>
    <w:uiPriority w:val="99"/>
    <w:qFormat/>
    <w:rsid w:val="00AE1A2B"/>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AE1A2B"/>
    <w:pPr>
      <w:ind w:left="0"/>
    </w:pPr>
    <w:rPr>
      <w:rFonts w:ascii="Garamond" w:eastAsia="Cambria" w:hAnsi="Garamond"/>
      <w:color w:val="auto"/>
      <w:sz w:val="20"/>
    </w:rPr>
  </w:style>
  <w:style w:type="character" w:customStyle="1" w:styleId="StyleHotRouteLatinGaramond10ptChar">
    <w:name w:val="Style Hot Route + (Latin) Garamond 10 pt Char"/>
    <w:basedOn w:val="DefaultParagraphFont"/>
    <w:link w:val="StyleHotRouteLatinGaramond10pt"/>
    <w:rsid w:val="00AE1A2B"/>
    <w:rPr>
      <w:rFonts w:ascii="Garamond" w:eastAsia="Cambria" w:hAnsi="Garamond"/>
      <w:sz w:val="20"/>
    </w:rPr>
  </w:style>
  <w:style w:type="paragraph" w:customStyle="1" w:styleId="StyleHotRouteLatinGaramond10ptUnderline">
    <w:name w:val="Style Hot Route + (Latin) Garamond 10 pt Underline"/>
    <w:basedOn w:val="HotRoute0"/>
    <w:link w:val="StyleHotRouteLatinGaramond10ptUnderlineChar"/>
    <w:rsid w:val="00AE1A2B"/>
    <w:pPr>
      <w:ind w:left="0"/>
    </w:pPr>
    <w:rPr>
      <w:rFonts w:ascii="Garamond" w:eastAsia="Cambria" w:hAnsi="Garamond"/>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AE1A2B"/>
    <w:rPr>
      <w:rFonts w:ascii="Garamond" w:eastAsia="Cambria" w:hAnsi="Garamond"/>
      <w:sz w:val="20"/>
      <w:u w:val="single"/>
    </w:rPr>
  </w:style>
  <w:style w:type="character" w:customStyle="1" w:styleId="m5686307894942199640gmail-style13ptbold">
    <w:name w:val="m_5686307894942199640gmail-style13ptbold"/>
    <w:basedOn w:val="DefaultParagraphFont"/>
    <w:rsid w:val="00AE1A2B"/>
  </w:style>
  <w:style w:type="character" w:customStyle="1" w:styleId="m5686307894942199640gmail-styleunderline">
    <w:name w:val="m_5686307894942199640gmail-styleunderline"/>
    <w:basedOn w:val="DefaultParagraphFont"/>
    <w:rsid w:val="00AE1A2B"/>
  </w:style>
  <w:style w:type="character" w:customStyle="1" w:styleId="UnderlineCharCharChar">
    <w:name w:val="Underline Char Char Char"/>
    <w:rsid w:val="00AE1A2B"/>
    <w:rPr>
      <w:noProof w:val="0"/>
      <w:u w:val="single"/>
      <w:lang w:val="en-US" w:eastAsia="en-US" w:bidi="ar-SA"/>
    </w:rPr>
  </w:style>
  <w:style w:type="paragraph" w:customStyle="1" w:styleId="PageHeading">
    <w:name w:val="Page Heading"/>
    <w:basedOn w:val="Heading2"/>
    <w:uiPriority w:val="99"/>
    <w:qFormat/>
    <w:rsid w:val="00AE1A2B"/>
    <w:pPr>
      <w:keepLines w:val="0"/>
      <w:pageBreakBefore w:val="0"/>
      <w:spacing w:before="0" w:line="240" w:lineRule="auto"/>
      <w:jc w:val="left"/>
    </w:pPr>
    <w:rPr>
      <w:rFonts w:eastAsia="Times New Roman" w:cs="Arial"/>
      <w:caps/>
      <w:sz w:val="32"/>
      <w:szCs w:val="16"/>
      <w:u w:val="none"/>
    </w:rPr>
  </w:style>
  <w:style w:type="paragraph" w:customStyle="1" w:styleId="BriefTitle">
    <w:name w:val="Brief Title"/>
    <w:basedOn w:val="Heading1"/>
    <w:qFormat/>
    <w:rsid w:val="00AE1A2B"/>
    <w:pPr>
      <w:keepNext w:val="0"/>
      <w:keepLines w:val="0"/>
      <w:pageBreakBefore w:val="0"/>
      <w:pBdr>
        <w:top w:val="none" w:sz="0" w:space="0" w:color="auto"/>
        <w:left w:val="none" w:sz="0" w:space="0" w:color="auto"/>
        <w:bottom w:val="none" w:sz="0" w:space="0" w:color="auto"/>
        <w:right w:val="none" w:sz="0" w:space="0" w:color="auto"/>
      </w:pBdr>
      <w:spacing w:after="60" w:line="240" w:lineRule="auto"/>
      <w:jc w:val="left"/>
    </w:pPr>
    <w:rPr>
      <w:rFonts w:eastAsia="Helvetica" w:cs="Times New Roman"/>
      <w:kern w:val="32"/>
      <w:sz w:val="32"/>
      <w:u w:val="single"/>
    </w:rPr>
  </w:style>
  <w:style w:type="paragraph" w:customStyle="1" w:styleId="Hyperlink2">
    <w:name w:val="Hyperlink2"/>
    <w:basedOn w:val="Normal"/>
    <w:qFormat/>
    <w:rsid w:val="00AE1A2B"/>
    <w:pPr>
      <w:spacing w:after="0" w:line="240" w:lineRule="auto"/>
    </w:pPr>
    <w:rPr>
      <w:rFonts w:ascii="Arial" w:eastAsia="Calibri" w:hAnsi="Arial" w:cs="Arial"/>
      <w:color w:val="00B0F0"/>
      <w:sz w:val="20"/>
      <w:u w:val="single" w:color="00B0F0"/>
    </w:rPr>
  </w:style>
  <w:style w:type="character" w:customStyle="1" w:styleId="messagecontent">
    <w:name w:val="message_content"/>
    <w:rsid w:val="00AE1A2B"/>
  </w:style>
  <w:style w:type="paragraph" w:customStyle="1" w:styleId="UnderlineCharCharCharCharCharCharCharCharChar">
    <w:name w:val="Underline Char Char Char Char Char Char Char Char Char"/>
    <w:link w:val="UnderlineCharCharCharCharCharCharCharCharCharChar"/>
    <w:rsid w:val="00AE1A2B"/>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AE1A2B"/>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AE1A2B"/>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AE1A2B"/>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AE1A2B"/>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qFormat/>
    <w:rsid w:val="00AE1A2B"/>
    <w:pPr>
      <w:spacing w:line="240" w:lineRule="auto"/>
    </w:pPr>
    <w:rPr>
      <w:rFonts w:eastAsia="Times New Roman"/>
      <w:sz w:val="20"/>
      <w:u w:val="single"/>
    </w:rPr>
  </w:style>
  <w:style w:type="character" w:customStyle="1" w:styleId="m4385445901877740177gmail-styleunderline">
    <w:name w:val="m_4385445901877740177gmail-styleunderline"/>
    <w:basedOn w:val="DefaultParagraphFont"/>
    <w:rsid w:val="00AE1A2B"/>
  </w:style>
  <w:style w:type="character" w:customStyle="1" w:styleId="CitationChar">
    <w:name w:val="Citation Char"/>
    <w:rsid w:val="00AE1A2B"/>
    <w:rPr>
      <w:bCs/>
      <w:u w:val="single"/>
    </w:rPr>
  </w:style>
  <w:style w:type="paragraph" w:customStyle="1" w:styleId="Style31">
    <w:name w:val="Style31"/>
    <w:basedOn w:val="Normal"/>
    <w:uiPriority w:val="99"/>
    <w:qFormat/>
    <w:rsid w:val="00AE1A2B"/>
    <w:pPr>
      <w:spacing w:after="0" w:line="197" w:lineRule="exact"/>
      <w:jc w:val="both"/>
    </w:pPr>
    <w:rPr>
      <w:rFonts w:ascii="Arial" w:hAnsi="Arial" w:cs="Arial"/>
    </w:rPr>
  </w:style>
  <w:style w:type="paragraph" w:customStyle="1" w:styleId="Style42">
    <w:name w:val="Style42"/>
    <w:basedOn w:val="Normal"/>
    <w:uiPriority w:val="99"/>
    <w:qFormat/>
    <w:rsid w:val="00AE1A2B"/>
    <w:pPr>
      <w:spacing w:after="0" w:line="202" w:lineRule="exact"/>
      <w:jc w:val="both"/>
    </w:pPr>
    <w:rPr>
      <w:rFonts w:ascii="Arial" w:hAnsi="Arial" w:cs="Arial"/>
    </w:rPr>
  </w:style>
  <w:style w:type="paragraph" w:customStyle="1" w:styleId="Style51">
    <w:name w:val="Style51"/>
    <w:basedOn w:val="Normal"/>
    <w:uiPriority w:val="99"/>
    <w:qFormat/>
    <w:rsid w:val="00AE1A2B"/>
    <w:pPr>
      <w:spacing w:after="0" w:line="200" w:lineRule="exact"/>
      <w:jc w:val="both"/>
    </w:pPr>
    <w:rPr>
      <w:rFonts w:ascii="Arial" w:hAnsi="Arial" w:cs="Arial"/>
    </w:rPr>
  </w:style>
  <w:style w:type="character" w:customStyle="1" w:styleId="FontStyle72">
    <w:name w:val="Font Style72"/>
    <w:uiPriority w:val="99"/>
    <w:rsid w:val="00AE1A2B"/>
    <w:rPr>
      <w:rFonts w:ascii="Times New Roman" w:hAnsi="Times New Roman" w:cs="Times New Roman" w:hint="default"/>
      <w:sz w:val="16"/>
      <w:szCs w:val="16"/>
    </w:rPr>
  </w:style>
  <w:style w:type="character" w:customStyle="1" w:styleId="FontStyle73">
    <w:name w:val="Font Style73"/>
    <w:uiPriority w:val="99"/>
    <w:rsid w:val="00AE1A2B"/>
    <w:rPr>
      <w:rFonts w:ascii="Times New Roman" w:hAnsi="Times New Roman" w:cs="Times New Roman" w:hint="default"/>
      <w:i/>
      <w:iCs/>
      <w:sz w:val="16"/>
      <w:szCs w:val="16"/>
    </w:rPr>
  </w:style>
  <w:style w:type="character" w:customStyle="1" w:styleId="UnderlinestyleChar20">
    <w:name w:val="Underline style Char2"/>
    <w:rsid w:val="00AE1A2B"/>
    <w:rPr>
      <w:sz w:val="22"/>
      <w:szCs w:val="24"/>
      <w:u w:val="single"/>
      <w:lang w:val="en-US" w:eastAsia="en-US" w:bidi="ar-SA"/>
    </w:rPr>
  </w:style>
  <w:style w:type="character" w:customStyle="1" w:styleId="FontStyle49">
    <w:name w:val="Font Style49"/>
    <w:uiPriority w:val="99"/>
    <w:rsid w:val="00AE1A2B"/>
    <w:rPr>
      <w:rFonts w:ascii="Times New Roman" w:hAnsi="Times New Roman" w:cs="Times New Roman"/>
      <w:sz w:val="20"/>
      <w:szCs w:val="20"/>
    </w:rPr>
  </w:style>
  <w:style w:type="character" w:customStyle="1" w:styleId="FontStyle50">
    <w:name w:val="Font Style50"/>
    <w:uiPriority w:val="99"/>
    <w:rsid w:val="00AE1A2B"/>
    <w:rPr>
      <w:rFonts w:ascii="Times New Roman" w:hAnsi="Times New Roman" w:cs="Times New Roman"/>
      <w:b/>
      <w:bCs/>
      <w:sz w:val="20"/>
      <w:szCs w:val="20"/>
    </w:rPr>
  </w:style>
  <w:style w:type="character" w:customStyle="1" w:styleId="ListBulletChar">
    <w:name w:val="List Bullet Char"/>
    <w:link w:val="ListBullet"/>
    <w:uiPriority w:val="99"/>
    <w:locked/>
    <w:rsid w:val="00AE1A2B"/>
    <w:rPr>
      <w:rFonts w:ascii="Calibri" w:hAnsi="Calibri"/>
      <w:sz w:val="22"/>
    </w:rPr>
  </w:style>
  <w:style w:type="character" w:customStyle="1" w:styleId="BoldUnderlineChar2Char">
    <w:name w:val="BoldUnderline Char2 Char"/>
    <w:link w:val="BoldUnderlineChar20"/>
    <w:locked/>
    <w:rsid w:val="00AE1A2B"/>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AE1A2B"/>
    <w:rPr>
      <w:rFonts w:ascii="Times New Roman" w:eastAsia="Times New Roman" w:hAnsi="Times New Roman" w:cs="Times New Roman"/>
      <w:b/>
      <w:sz w:val="20"/>
      <w:u w:val="single"/>
    </w:rPr>
  </w:style>
  <w:style w:type="paragraph" w:customStyle="1" w:styleId="document0">
    <w:name w:val="document"/>
    <w:basedOn w:val="Normal"/>
    <w:qFormat/>
    <w:rsid w:val="00AE1A2B"/>
    <w:pPr>
      <w:spacing w:before="100" w:beforeAutospacing="1" w:after="100" w:afterAutospacing="1" w:line="256" w:lineRule="auto"/>
    </w:pPr>
    <w:rPr>
      <w:rFonts w:eastAsia="Times New Roman"/>
    </w:rPr>
  </w:style>
  <w:style w:type="paragraph" w:customStyle="1" w:styleId="Cardstyle0">
    <w:name w:val="Cardstyle"/>
    <w:basedOn w:val="Normal"/>
    <w:next w:val="Normal"/>
    <w:qFormat/>
    <w:rsid w:val="00AE1A2B"/>
    <w:pPr>
      <w:spacing w:after="0" w:line="256" w:lineRule="auto"/>
    </w:pPr>
    <w:rPr>
      <w:rFonts w:eastAsia="Times New Roman"/>
    </w:rPr>
  </w:style>
  <w:style w:type="character" w:customStyle="1" w:styleId="StyleUnderlining11ptChar">
    <w:name w:val="Style Underlining + 11 pt Char"/>
    <w:basedOn w:val="DefaultParagraphFont"/>
    <w:link w:val="StyleUnderlining11pt"/>
    <w:locked/>
    <w:rsid w:val="00AE1A2B"/>
    <w:rPr>
      <w:rFonts w:eastAsia="Times New Roman"/>
      <w:u w:val="single"/>
      <w:lang w:val="en-GB"/>
    </w:rPr>
  </w:style>
  <w:style w:type="paragraph" w:customStyle="1" w:styleId="StyleUnderlining11pt">
    <w:name w:val="Style Underlining + 11 pt"/>
    <w:basedOn w:val="Normal"/>
    <w:link w:val="StyleUnderlining11ptChar"/>
    <w:qFormat/>
    <w:rsid w:val="00AE1A2B"/>
    <w:pPr>
      <w:spacing w:after="0" w:line="256" w:lineRule="auto"/>
    </w:pPr>
    <w:rPr>
      <w:rFonts w:asciiTheme="minorHAnsi" w:eastAsia="Times New Roman" w:hAnsiTheme="minorHAns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AE1A2B"/>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AE1A2B"/>
    <w:pPr>
      <w:spacing w:after="0" w:line="256" w:lineRule="auto"/>
    </w:pPr>
    <w:rPr>
      <w:rFonts w:asciiTheme="minorHAnsi" w:eastAsia="Times New Roman" w:hAnsiTheme="minorHAnsi"/>
      <w:sz w:val="24"/>
    </w:rPr>
  </w:style>
  <w:style w:type="character" w:customStyle="1" w:styleId="Stylecard11ptBoldUnderlineChar">
    <w:name w:val="Style card + 11 pt Bold Underline Char"/>
    <w:basedOn w:val="cardChar"/>
    <w:link w:val="Stylecard11ptBoldUnderline"/>
    <w:locked/>
    <w:rsid w:val="00AE1A2B"/>
    <w:rPr>
      <w:rFonts w:ascii="Calibri" w:eastAsia="SimSun" w:hAnsi="Calibri" w:cs="Times New Roman"/>
      <w:b/>
      <w:bCs/>
      <w:color w:val="000000"/>
      <w:kern w:val="32"/>
      <w:sz w:val="20"/>
      <w:u w:val="single"/>
      <w:lang w:eastAsia="zh-CN"/>
    </w:rPr>
  </w:style>
  <w:style w:type="paragraph" w:customStyle="1" w:styleId="Stylecard11ptBoldUnderline">
    <w:name w:val="Style card + 11 pt Bold Underline"/>
    <w:basedOn w:val="Normal"/>
    <w:link w:val="Stylecard11ptBoldUnderlineChar"/>
    <w:qFormat/>
    <w:rsid w:val="00AE1A2B"/>
    <w:pPr>
      <w:spacing w:after="0" w:line="256" w:lineRule="auto"/>
      <w:ind w:left="288" w:right="288"/>
    </w:pPr>
    <w:rPr>
      <w:rFonts w:eastAsia="SimSun" w:cs="Times New Roman"/>
      <w:b/>
      <w:bCs/>
      <w:color w:val="000000"/>
      <w:kern w:val="32"/>
      <w:sz w:val="20"/>
      <w:u w:val="single"/>
      <w:lang w:eastAsia="zh-CN"/>
    </w:rPr>
  </w:style>
  <w:style w:type="character" w:customStyle="1" w:styleId="Stylecard8ptChar">
    <w:name w:val="Style card + 8 pt Char"/>
    <w:basedOn w:val="cardChar"/>
    <w:link w:val="Stylecard8pt"/>
    <w:locked/>
    <w:rsid w:val="00AE1A2B"/>
    <w:rPr>
      <w:rFonts w:ascii="Calibri" w:eastAsia="Times New Roman" w:hAnsi="Calibri" w:cs="Times New Roman"/>
      <w:color w:val="000000"/>
      <w:kern w:val="32"/>
      <w:sz w:val="20"/>
      <w:u w:val="single"/>
      <w:lang w:eastAsia="ar-SA"/>
    </w:rPr>
  </w:style>
  <w:style w:type="paragraph" w:customStyle="1" w:styleId="Stylecard8pt">
    <w:name w:val="Style card + 8 pt"/>
    <w:basedOn w:val="Normal"/>
    <w:link w:val="Stylecard8ptChar"/>
    <w:qFormat/>
    <w:rsid w:val="00AE1A2B"/>
    <w:pPr>
      <w:spacing w:after="0" w:line="256" w:lineRule="auto"/>
      <w:ind w:left="288" w:right="288"/>
    </w:pPr>
    <w:rPr>
      <w:rFonts w:eastAsia="Times New Roman" w:cs="Times New Roman"/>
      <w:color w:val="000000"/>
      <w:kern w:val="32"/>
      <w:sz w:val="20"/>
      <w:u w:val="single"/>
      <w:lang w:eastAsia="ar-SA"/>
    </w:rPr>
  </w:style>
  <w:style w:type="paragraph" w:customStyle="1" w:styleId="TagGA11">
    <w:name w:val="Tag GA 11"/>
    <w:basedOn w:val="TOC1"/>
    <w:qFormat/>
    <w:rsid w:val="00AE1A2B"/>
    <w:pPr>
      <w:spacing w:line="256" w:lineRule="auto"/>
    </w:pPr>
    <w:rPr>
      <w:rFonts w:ascii="Georgia" w:hAnsi="Georgia"/>
      <w:b/>
    </w:rPr>
  </w:style>
  <w:style w:type="paragraph" w:customStyle="1" w:styleId="Normal20pt">
    <w:name w:val="Normal  + 20 pt"/>
    <w:basedOn w:val="Normal"/>
    <w:uiPriority w:val="6"/>
    <w:qFormat/>
    <w:rsid w:val="00AE1A2B"/>
    <w:pPr>
      <w:spacing w:after="0" w:line="256" w:lineRule="auto"/>
    </w:pPr>
    <w:rPr>
      <w:rFonts w:asciiTheme="minorHAnsi" w:hAnsiTheme="minorHAnsi"/>
      <w:bCs/>
      <w:u w:val="single"/>
    </w:rPr>
  </w:style>
  <w:style w:type="character" w:customStyle="1" w:styleId="StyleNormalWeb11ptUnderlineChar">
    <w:name w:val="Style Normal (Web) + 11 pt Underline Char"/>
    <w:basedOn w:val="DefaultParagraphFont"/>
    <w:link w:val="StyleNormalWeb11ptUnderline"/>
    <w:locked/>
    <w:rsid w:val="00AE1A2B"/>
    <w:rPr>
      <w:rFonts w:eastAsia="Calibri"/>
      <w:u w:val="single"/>
    </w:rPr>
  </w:style>
  <w:style w:type="paragraph" w:customStyle="1" w:styleId="StyleNormalWeb11ptUnderline">
    <w:name w:val="Style Normal (Web) + 11 pt Underline"/>
    <w:basedOn w:val="NormalWeb"/>
    <w:link w:val="StyleNormalWeb11ptUnderlineChar"/>
    <w:qFormat/>
    <w:rsid w:val="00AE1A2B"/>
    <w:pPr>
      <w:spacing w:line="256" w:lineRule="auto"/>
    </w:pPr>
    <w:rPr>
      <w:rFonts w:asciiTheme="minorHAnsi" w:eastAsia="Calibri" w:hAnsiTheme="minorHAnsi" w:cstheme="minorBidi"/>
      <w:u w:val="single"/>
    </w:rPr>
  </w:style>
  <w:style w:type="paragraph" w:customStyle="1" w:styleId="conintrotext">
    <w:name w:val="conintrotext"/>
    <w:basedOn w:val="Normal"/>
    <w:uiPriority w:val="99"/>
    <w:qFormat/>
    <w:rsid w:val="00AE1A2B"/>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AE1A2B"/>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AE1A2B"/>
    <w:pPr>
      <w:spacing w:after="0" w:line="256" w:lineRule="auto"/>
    </w:pPr>
    <w:rPr>
      <w:rFonts w:ascii="MS Mincho" w:eastAsia="MS Mincho" w:hAnsiTheme="minorHAnsi"/>
      <w:b/>
      <w:sz w:val="24"/>
      <w:u w:val="single"/>
    </w:rPr>
  </w:style>
  <w:style w:type="paragraph" w:customStyle="1" w:styleId="assert">
    <w:name w:val="assert"/>
    <w:basedOn w:val="Normal"/>
    <w:uiPriority w:val="99"/>
    <w:qFormat/>
    <w:rsid w:val="00AE1A2B"/>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AE1A2B"/>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AE1A2B"/>
    <w:pPr>
      <w:spacing w:after="0" w:line="256" w:lineRule="auto"/>
    </w:pPr>
    <w:rPr>
      <w:rFonts w:ascii="MS Mincho"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AE1A2B"/>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AE1A2B"/>
    <w:pPr>
      <w:spacing w:after="0" w:line="256" w:lineRule="auto"/>
    </w:pPr>
    <w:rPr>
      <w:rFonts w:ascii="MS Mincho" w:eastAsia="MS Mincho" w:hAnsiTheme="minorHAnsi"/>
      <w:b/>
      <w:sz w:val="24"/>
      <w:u w:val="single"/>
    </w:rPr>
  </w:style>
  <w:style w:type="character" w:customStyle="1" w:styleId="UnderlineChar2CharCharChar">
    <w:name w:val="Underline Char2 Char Char Char"/>
    <w:locked/>
    <w:rsid w:val="00AE1A2B"/>
    <w:rPr>
      <w:rFonts w:eastAsia="MS Mincho"/>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AE1A2B"/>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AE1A2B"/>
    <w:pPr>
      <w:spacing w:after="0" w:line="256" w:lineRule="auto"/>
    </w:pPr>
    <w:rPr>
      <w:rFonts w:ascii="MS Mincho" w:eastAsia="MS Mincho" w:hAnsiTheme="minorHAnsi"/>
      <w:b/>
      <w:sz w:val="24"/>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AE1A2B"/>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AE1A2B"/>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AE1A2B"/>
    <w:rPr>
      <w:rFonts w:eastAsia="Times New Roman"/>
      <w:u w:val="single"/>
    </w:rPr>
  </w:style>
  <w:style w:type="paragraph" w:customStyle="1" w:styleId="StyleStyle4ArialNarrow9pt">
    <w:name w:val="Style Style4 + Arial Narrow 9 pt"/>
    <w:basedOn w:val="Normal"/>
    <w:link w:val="StyleStyle4ArialNarrow9ptChar"/>
    <w:qFormat/>
    <w:rsid w:val="00AE1A2B"/>
    <w:pPr>
      <w:spacing w:after="0" w:line="256" w:lineRule="auto"/>
    </w:pPr>
    <w:rPr>
      <w:rFonts w:asciiTheme="minorHAnsi" w:eastAsia="Times New Roman" w:hAnsiTheme="minorHAnsi"/>
      <w:sz w:val="24"/>
      <w:u w:val="single"/>
    </w:rPr>
  </w:style>
  <w:style w:type="character" w:customStyle="1" w:styleId="StyleStyle4ArialNarrow9ptBoldChar">
    <w:name w:val="Style Style4 + Arial Narrow 9 pt Bold Char"/>
    <w:link w:val="StyleStyle4ArialNarrow9ptBold"/>
    <w:locked/>
    <w:rsid w:val="00AE1A2B"/>
    <w:rPr>
      <w:rFonts w:eastAsia="Times New Roman"/>
      <w:b/>
      <w:bCs/>
      <w:u w:val="single"/>
    </w:rPr>
  </w:style>
  <w:style w:type="paragraph" w:customStyle="1" w:styleId="StyleStyle4ArialNarrow9ptBold">
    <w:name w:val="Style Style4 + Arial Narrow 9 pt Bold"/>
    <w:basedOn w:val="Normal"/>
    <w:link w:val="StyleStyle4ArialNarrow9ptBoldChar"/>
    <w:qFormat/>
    <w:rsid w:val="00AE1A2B"/>
    <w:pPr>
      <w:spacing w:after="0" w:line="256" w:lineRule="auto"/>
    </w:pPr>
    <w:rPr>
      <w:rFonts w:asciiTheme="minorHAnsi" w:eastAsia="Times New Roman" w:hAnsiTheme="minorHAnsi"/>
      <w:b/>
      <w:bCs/>
      <w:sz w:val="24"/>
      <w:u w:val="single"/>
    </w:rPr>
  </w:style>
  <w:style w:type="character" w:customStyle="1" w:styleId="Citation-AuthorDateChar">
    <w:name w:val="Citation - Author/Date Char"/>
    <w:locked/>
    <w:rsid w:val="00AE1A2B"/>
    <w:rPr>
      <w:rFonts w:eastAsia="Times New Roman"/>
      <w:b/>
      <w:smallCaps/>
      <w:sz w:val="24"/>
      <w:szCs w:val="24"/>
      <w:u w:val="single"/>
    </w:rPr>
  </w:style>
  <w:style w:type="character" w:customStyle="1" w:styleId="HiddenBlockHeaderChar">
    <w:name w:val="Hidden Block Header Char"/>
    <w:link w:val="HiddenBlockHeader"/>
    <w:locked/>
    <w:rsid w:val="00AE1A2B"/>
    <w:rPr>
      <w:rFonts w:ascii="Calibri" w:hAnsi="Calibri"/>
      <w:sz w:val="22"/>
    </w:rPr>
  </w:style>
  <w:style w:type="character" w:customStyle="1" w:styleId="ThirdChar">
    <w:name w:val="Third Char"/>
    <w:link w:val="Third"/>
    <w:locked/>
    <w:rsid w:val="00AE1A2B"/>
    <w:rPr>
      <w:rFonts w:eastAsia="Times New Roman"/>
      <w:b/>
      <w:u w:val="single"/>
      <w:lang w:val="x-none" w:eastAsia="x-none"/>
    </w:rPr>
  </w:style>
  <w:style w:type="paragraph" w:customStyle="1" w:styleId="Third">
    <w:name w:val="Third"/>
    <w:basedOn w:val="Normal"/>
    <w:link w:val="ThirdChar"/>
    <w:qFormat/>
    <w:rsid w:val="00AE1A2B"/>
    <w:pPr>
      <w:spacing w:after="0" w:line="256" w:lineRule="auto"/>
    </w:pPr>
    <w:rPr>
      <w:rFonts w:asciiTheme="minorHAnsi" w:eastAsia="Times New Roman" w:hAnsiTheme="minorHAnsi"/>
      <w:b/>
      <w:sz w:val="24"/>
      <w:u w:val="single"/>
      <w:lang w:val="x-none" w:eastAsia="x-none"/>
    </w:rPr>
  </w:style>
  <w:style w:type="paragraph" w:customStyle="1" w:styleId="Heading2Char2CharChar10">
    <w:name w:val="Heading 2 Char2 Char Char1"/>
    <w:aliases w:val="Char Char Char Char Char Char1 Char Char Char Char Char"/>
    <w:next w:val="Normal"/>
    <w:qFormat/>
    <w:rsid w:val="00AE1A2B"/>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ocked/>
    <w:rsid w:val="00AE1A2B"/>
    <w:rPr>
      <w:rFonts w:eastAsia="Times New Roman"/>
      <w:b/>
      <w:szCs w:val="24"/>
      <w:u w:val="thick"/>
    </w:rPr>
  </w:style>
  <w:style w:type="paragraph" w:customStyle="1" w:styleId="SynergyTag">
    <w:name w:val="SynergyTag"/>
    <w:basedOn w:val="Normal"/>
    <w:uiPriority w:val="99"/>
    <w:qFormat/>
    <w:rsid w:val="00AE1A2B"/>
    <w:pPr>
      <w:spacing w:after="0" w:line="256" w:lineRule="auto"/>
    </w:pPr>
    <w:rPr>
      <w:b/>
    </w:rPr>
  </w:style>
  <w:style w:type="paragraph" w:customStyle="1" w:styleId="CiteSmallText">
    <w:name w:val="Cite Small Text"/>
    <w:basedOn w:val="Normal"/>
    <w:uiPriority w:val="99"/>
    <w:qFormat/>
    <w:rsid w:val="00AE1A2B"/>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AE1A2B"/>
    <w:rPr>
      <w:lang w:val="x-none"/>
    </w:rPr>
  </w:style>
  <w:style w:type="paragraph" w:customStyle="1" w:styleId="Cards1CharChar">
    <w:name w:val="Cards1 Char Char"/>
    <w:basedOn w:val="Normal"/>
    <w:link w:val="Cards1CharCharChar"/>
    <w:qFormat/>
    <w:rsid w:val="00AE1A2B"/>
    <w:pPr>
      <w:autoSpaceDE w:val="0"/>
      <w:autoSpaceDN w:val="0"/>
      <w:adjustRightInd w:val="0"/>
      <w:spacing w:after="0" w:line="256" w:lineRule="auto"/>
      <w:ind w:left="432" w:right="432"/>
      <w:jc w:val="both"/>
    </w:pPr>
    <w:rPr>
      <w:rFonts w:asciiTheme="minorHAnsi" w:hAnsiTheme="minorHAnsi"/>
      <w:sz w:val="24"/>
      <w:lang w:val="x-none"/>
    </w:rPr>
  </w:style>
  <w:style w:type="character" w:customStyle="1" w:styleId="SwagChar">
    <w:name w:val="Swag Char"/>
    <w:link w:val="Swag"/>
    <w:locked/>
    <w:rsid w:val="00AE1A2B"/>
    <w:rPr>
      <w:color w:val="0000FF"/>
      <w:sz w:val="12"/>
      <w:u w:val="single"/>
    </w:rPr>
  </w:style>
  <w:style w:type="paragraph" w:customStyle="1" w:styleId="Swag">
    <w:name w:val="Swag"/>
    <w:basedOn w:val="Normal"/>
    <w:link w:val="SwagChar"/>
    <w:qFormat/>
    <w:rsid w:val="00AE1A2B"/>
    <w:pPr>
      <w:spacing w:after="0" w:line="256" w:lineRule="auto"/>
    </w:pPr>
    <w:rPr>
      <w:rFonts w:asciiTheme="minorHAnsi" w:hAnsiTheme="minorHAnsi"/>
      <w:color w:val="0000FF"/>
      <w:sz w:val="12"/>
      <w:u w:val="single"/>
    </w:rPr>
  </w:style>
  <w:style w:type="character" w:customStyle="1" w:styleId="StyleUnderlineTimesNewRoman1Char">
    <w:name w:val="Style Underline + Times New Roman1 Char"/>
    <w:link w:val="StyleUnderlineTimesNewRoman1"/>
    <w:locked/>
    <w:rsid w:val="00AE1A2B"/>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AE1A2B"/>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AE1A2B"/>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AE1A2B"/>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AE1A2B"/>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AE1A2B"/>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AE1A2B"/>
    <w:rPr>
      <w:rFonts w:eastAsia="Times New Roman"/>
      <w:b/>
      <w:bCs/>
      <w:u w:val="single"/>
    </w:rPr>
  </w:style>
  <w:style w:type="paragraph" w:customStyle="1" w:styleId="StyleUnderlineChar11ptBold2">
    <w:name w:val="Style Underline Char + 11 pt Bold2"/>
    <w:basedOn w:val="Normal"/>
    <w:link w:val="StyleUnderlineChar11ptBold2Char"/>
    <w:qFormat/>
    <w:rsid w:val="00AE1A2B"/>
    <w:pPr>
      <w:spacing w:after="0" w:line="256" w:lineRule="auto"/>
    </w:pPr>
    <w:rPr>
      <w:rFonts w:asciiTheme="minorHAnsi" w:eastAsia="Times New Roman" w:hAnsiTheme="minorHAnsi"/>
      <w:b/>
      <w:bCs/>
      <w:sz w:val="24"/>
      <w:u w:val="single"/>
    </w:rPr>
  </w:style>
  <w:style w:type="character" w:customStyle="1" w:styleId="StyleStyleUnderlineTimesNewRoman11ptChar">
    <w:name w:val="Style Style Underline + Times New Roman + 11 pt Char"/>
    <w:link w:val="StyleStyleUnderlineTimesNewRoman11pt"/>
    <w:locked/>
    <w:rsid w:val="00AE1A2B"/>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AE1A2B"/>
    <w:pPr>
      <w:spacing w:after="0" w:line="256" w:lineRule="auto"/>
    </w:pPr>
    <w:rPr>
      <w:rFonts w:asciiTheme="minorHAnsi" w:eastAsia="Times New Roman" w:hAnsiTheme="minorHAns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AE1A2B"/>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AE1A2B"/>
    <w:pPr>
      <w:spacing w:after="0" w:line="256" w:lineRule="auto"/>
    </w:pPr>
    <w:rPr>
      <w:rFonts w:asciiTheme="minorHAnsi" w:eastAsia="Times New Roman" w:hAnsiTheme="minorHAnsi"/>
      <w:sz w:val="24"/>
      <w:u w:val="single"/>
    </w:rPr>
  </w:style>
  <w:style w:type="character" w:customStyle="1" w:styleId="TagsCharCharCharChar">
    <w:name w:val="Tags Char Char Char Char"/>
    <w:locked/>
    <w:rsid w:val="00AE1A2B"/>
    <w:rPr>
      <w:rFonts w:ascii="Times New Roman" w:eastAsia="Times New Roman" w:hAnsi="Times New Roman" w:cs="Times New Roman"/>
      <w:b/>
      <w:sz w:val="24"/>
      <w:szCs w:val="24"/>
    </w:rPr>
  </w:style>
  <w:style w:type="character" w:customStyle="1" w:styleId="NothingCharChar">
    <w:name w:val="Nothing Char Char"/>
    <w:link w:val="NothingCharCharChar"/>
    <w:locked/>
    <w:rsid w:val="00AE1A2B"/>
  </w:style>
  <w:style w:type="paragraph" w:customStyle="1" w:styleId="NothingCharCharChar">
    <w:name w:val="Nothing Char Char Char"/>
    <w:link w:val="NothingCharChar"/>
    <w:qFormat/>
    <w:rsid w:val="00AE1A2B"/>
    <w:pPr>
      <w:jc w:val="both"/>
    </w:pPr>
  </w:style>
  <w:style w:type="paragraph" w:customStyle="1" w:styleId="StyleLeft021">
    <w:name w:val="Style Left:  0.2&quot;1"/>
    <w:basedOn w:val="Normal"/>
    <w:uiPriority w:val="99"/>
    <w:qFormat/>
    <w:rsid w:val="00AE1A2B"/>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AE1A2B"/>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AE1A2B"/>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AE1A2B"/>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AE1A2B"/>
    <w:pPr>
      <w:pBdr>
        <w:top w:val="single" w:sz="4" w:space="0" w:color="auto"/>
        <w:left w:val="single" w:sz="4" w:space="0" w:color="auto"/>
        <w:bottom w:val="single" w:sz="4" w:space="0" w:color="auto"/>
        <w:right w:val="single" w:sz="4" w:space="0" w:color="auto"/>
      </w:pBdr>
      <w:spacing w:after="0" w:line="256" w:lineRule="auto"/>
    </w:pPr>
    <w:rPr>
      <w:rFonts w:asciiTheme="minorHAnsi" w:eastAsia="Times New Roman" w:hAnsiTheme="minorHAnsi"/>
      <w:sz w:val="24"/>
      <w:u w:val="single"/>
      <w:bdr w:val="single" w:sz="4" w:space="0" w:color="auto" w:frame="1"/>
    </w:rPr>
  </w:style>
  <w:style w:type="paragraph" w:customStyle="1" w:styleId="BlockTitle20">
    <w:name w:val="Block Title #2"/>
    <w:basedOn w:val="Normal"/>
    <w:uiPriority w:val="99"/>
    <w:qFormat/>
    <w:rsid w:val="00AE1A2B"/>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qFormat/>
    <w:rsid w:val="00AE1A2B"/>
    <w:pPr>
      <w:spacing w:after="0" w:line="256" w:lineRule="auto"/>
    </w:pPr>
    <w:rPr>
      <w:b/>
    </w:rPr>
  </w:style>
  <w:style w:type="paragraph" w:customStyle="1" w:styleId="CM27">
    <w:name w:val="CM27"/>
    <w:basedOn w:val="Normal"/>
    <w:next w:val="Normal"/>
    <w:qFormat/>
    <w:rsid w:val="00AE1A2B"/>
    <w:pPr>
      <w:autoSpaceDE w:val="0"/>
      <w:autoSpaceDN w:val="0"/>
      <w:adjustRightInd w:val="0"/>
      <w:spacing w:after="0" w:line="256" w:lineRule="auto"/>
    </w:pPr>
    <w:rPr>
      <w:rFonts w:ascii="Helvetica Neue LT" w:eastAsia="SimSun" w:hAnsi="Helvetica Neue LT"/>
      <w:lang w:eastAsia="zh-CN"/>
    </w:rPr>
  </w:style>
  <w:style w:type="paragraph" w:customStyle="1" w:styleId="Heading2Char2CharChar12">
    <w:name w:val="Heading 2 Char2 Char Char12"/>
    <w:aliases w:val="Char Char Char Char Char Char1 Char Char Char Char Char1,Char Char22"/>
    <w:next w:val="Normal"/>
    <w:uiPriority w:val="99"/>
    <w:qFormat/>
    <w:rsid w:val="00AE1A2B"/>
    <w:pPr>
      <w:widowControl w:val="0"/>
      <w:jc w:val="both"/>
      <w:outlineLvl w:val="1"/>
    </w:pPr>
    <w:rPr>
      <w:rFonts w:ascii="Times New Roman" w:eastAsia="Times New Roman" w:hAnsi="Times New Roman" w:cs="Times New Roman"/>
      <w:b/>
    </w:rPr>
  </w:style>
  <w:style w:type="character" w:customStyle="1" w:styleId="UnderlineCharChar4">
    <w:name w:val="Underline Char Char4"/>
    <w:rsid w:val="00AE1A2B"/>
    <w:rPr>
      <w:szCs w:val="24"/>
      <w:u w:val="single"/>
      <w:lang w:val="en-US" w:eastAsia="en-US" w:bidi="ar-SA"/>
    </w:rPr>
  </w:style>
  <w:style w:type="character" w:customStyle="1" w:styleId="BoldUnderlineCharChar3">
    <w:name w:val="BoldUnderline Char Char3"/>
    <w:rsid w:val="00AE1A2B"/>
    <w:rPr>
      <w:b/>
      <w:bCs w:val="0"/>
      <w:szCs w:val="24"/>
      <w:u w:val="single"/>
      <w:lang w:val="en-US" w:eastAsia="en-US" w:bidi="ar-SA"/>
    </w:rPr>
  </w:style>
  <w:style w:type="character" w:customStyle="1" w:styleId="UnderlineCharChar3">
    <w:name w:val="Underline Char Char3"/>
    <w:rsid w:val="00AE1A2B"/>
    <w:rPr>
      <w:szCs w:val="24"/>
      <w:u w:val="single"/>
      <w:lang w:val="en-US" w:eastAsia="en-US" w:bidi="ar-SA"/>
    </w:rPr>
  </w:style>
  <w:style w:type="character" w:customStyle="1" w:styleId="BoldUnderlineCharChar2">
    <w:name w:val="BoldUnderline Char Char2"/>
    <w:rsid w:val="00AE1A2B"/>
    <w:rPr>
      <w:b/>
      <w:bCs w:val="0"/>
      <w:szCs w:val="24"/>
      <w:u w:val="single"/>
      <w:lang w:val="en-US" w:eastAsia="en-US" w:bidi="ar-SA"/>
    </w:rPr>
  </w:style>
  <w:style w:type="character" w:customStyle="1" w:styleId="volume-issue">
    <w:name w:val="volume-issue"/>
    <w:rsid w:val="00AE1A2B"/>
    <w:rPr>
      <w:rFonts w:ascii="Times New Roman" w:hAnsi="Times New Roman" w:cs="Times New Roman" w:hint="default"/>
    </w:rPr>
  </w:style>
  <w:style w:type="character" w:customStyle="1" w:styleId="boldness1">
    <w:name w:val="boldness1"/>
    <w:rsid w:val="00AE1A2B"/>
  </w:style>
  <w:style w:type="character" w:customStyle="1" w:styleId="story-author">
    <w:name w:val="story-author"/>
    <w:basedOn w:val="DefaultParagraphFont"/>
    <w:rsid w:val="00AE1A2B"/>
  </w:style>
  <w:style w:type="character" w:customStyle="1" w:styleId="Heading3CharCharCharChar">
    <w:name w:val="Heading 3 Char Char Char Char"/>
    <w:basedOn w:val="DefaultParagraphFont"/>
    <w:rsid w:val="00AE1A2B"/>
    <w:rPr>
      <w:rFonts w:ascii="Arial" w:hAnsi="Arial" w:cs="Arial" w:hint="default"/>
      <w:bCs/>
      <w:szCs w:val="26"/>
      <w:u w:val="single"/>
      <w:lang w:val="en-US" w:eastAsia="en-US" w:bidi="ar-SA"/>
    </w:rPr>
  </w:style>
  <w:style w:type="character" w:customStyle="1" w:styleId="StyleEmphasisArial12ptBoldNotItalic">
    <w:name w:val="Style Emphasis + Arial 12 pt Bold Not Italic"/>
    <w:basedOn w:val="Emphasis"/>
    <w:rsid w:val="00AE1A2B"/>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AE1A2B"/>
  </w:style>
  <w:style w:type="character" w:customStyle="1" w:styleId="StyleStyle4CharTimesNewRoman11ptItalic">
    <w:name w:val="Style Style4 Char + Times New Roman 11 pt Italic"/>
    <w:basedOn w:val="DefaultParagraphFont"/>
    <w:rsid w:val="00AE1A2B"/>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AE1A2B"/>
  </w:style>
  <w:style w:type="character" w:customStyle="1" w:styleId="ad">
    <w:name w:val="_"/>
    <w:basedOn w:val="DefaultParagraphFont"/>
    <w:rsid w:val="00AE1A2B"/>
  </w:style>
  <w:style w:type="character" w:customStyle="1" w:styleId="Heading3CharCharCharChar1">
    <w:name w:val="Heading 3 Char Char Char Char1"/>
    <w:rsid w:val="00AE1A2B"/>
    <w:rPr>
      <w:rFonts w:ascii="Arial" w:hAnsi="Arial" w:cs="Arial" w:hint="default"/>
      <w:bCs/>
      <w:szCs w:val="26"/>
      <w:u w:val="single"/>
      <w:lang w:val="en-US" w:eastAsia="en-US" w:bidi="ar-SA"/>
    </w:rPr>
  </w:style>
  <w:style w:type="character" w:customStyle="1" w:styleId="comment-body">
    <w:name w:val="comment-body"/>
    <w:rsid w:val="00AE1A2B"/>
  </w:style>
  <w:style w:type="character" w:customStyle="1" w:styleId="UnderlineCharCharChar1">
    <w:name w:val="Underline Char Char Char1"/>
    <w:rsid w:val="00AE1A2B"/>
    <w:rPr>
      <w:u w:val="single"/>
      <w:lang w:val="en-US" w:eastAsia="en-US" w:bidi="ar-SA"/>
    </w:rPr>
  </w:style>
  <w:style w:type="character" w:customStyle="1" w:styleId="reality">
    <w:name w:val="reality"/>
    <w:rsid w:val="00AE1A2B"/>
  </w:style>
  <w:style w:type="character" w:customStyle="1" w:styleId="UnderlineChar1Char">
    <w:name w:val="Underline Char1 Char"/>
    <w:rsid w:val="00AE1A2B"/>
    <w:rPr>
      <w:rFonts w:ascii="Calibri" w:eastAsia="MS Mincho" w:hAnsi="Calibri" w:cs="Calibri" w:hint="default"/>
      <w:szCs w:val="20"/>
      <w:u w:val="single"/>
    </w:rPr>
  </w:style>
  <w:style w:type="character" w:customStyle="1" w:styleId="StyleBoldandUnderlineCharChar29pt">
    <w:name w:val="Style Bold and Underline Char Char2 + 9 pt"/>
    <w:rsid w:val="00AE1A2B"/>
    <w:rPr>
      <w:rFonts w:ascii="Times New Roman" w:hAnsi="Times New Roman" w:cs="Times New Roman" w:hint="default"/>
      <w:b/>
      <w:bCs/>
      <w:noProof w:val="0"/>
      <w:sz w:val="20"/>
      <w:u w:val="single"/>
    </w:rPr>
  </w:style>
  <w:style w:type="character" w:customStyle="1" w:styleId="StyleUnderlineCharChar19pt">
    <w:name w:val="Style Underline Char Char1 + 9 pt"/>
    <w:rsid w:val="00AE1A2B"/>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AE1A2B"/>
    <w:rPr>
      <w:rFonts w:ascii="Times New Roman" w:hAnsi="Times New Roman" w:cs="Times New Roman" w:hint="default"/>
      <w:noProof w:val="0"/>
      <w:sz w:val="20"/>
      <w:u w:val="single"/>
      <w:bdr w:val="single" w:sz="4" w:space="0" w:color="auto" w:frame="1"/>
      <w:lang w:val="en-US" w:eastAsia="en-US" w:bidi="ar-SA"/>
    </w:rPr>
  </w:style>
  <w:style w:type="character" w:customStyle="1" w:styleId="StyleStyle4CharTimesNewRoman11pt1">
    <w:name w:val="Style Style4 Char + Times New Roman 11 pt1"/>
    <w:rsid w:val="00AE1A2B"/>
    <w:rPr>
      <w:rFonts w:ascii="Times New Roman" w:eastAsia="Times New Roman" w:hAnsi="Times New Roman" w:cs="Calibri" w:hint="default"/>
      <w:sz w:val="20"/>
      <w:szCs w:val="24"/>
      <w:u w:val="single"/>
      <w:lang w:val="en-US" w:eastAsia="en-US" w:bidi="ar-SA"/>
    </w:rPr>
  </w:style>
  <w:style w:type="character" w:customStyle="1" w:styleId="DottedUnderline1">
    <w:name w:val="Dotted Underline"/>
    <w:rsid w:val="00AE1A2B"/>
    <w:rPr>
      <w:rFonts w:ascii="Times New Roman" w:hAnsi="Times New Roman" w:cs="Times New Roman" w:hint="default"/>
      <w:sz w:val="20"/>
      <w:u w:val="dottedHeavy"/>
    </w:rPr>
  </w:style>
  <w:style w:type="character" w:customStyle="1" w:styleId="article-record-publication-volume-issue">
    <w:name w:val="article-record-publication-volume-issue"/>
    <w:rsid w:val="00AE1A2B"/>
  </w:style>
  <w:style w:type="character" w:customStyle="1" w:styleId="resultbodyblack">
    <w:name w:val="resultbodyblack"/>
    <w:rsid w:val="00AE1A2B"/>
    <w:rPr>
      <w:rFonts w:ascii="Times New Roman" w:hAnsi="Times New Roman" w:cs="Times New Roman" w:hint="default"/>
    </w:rPr>
  </w:style>
  <w:style w:type="character" w:customStyle="1" w:styleId="quotechar0">
    <w:name w:val="quotechar"/>
    <w:rsid w:val="00AE1A2B"/>
  </w:style>
  <w:style w:type="character" w:customStyle="1" w:styleId="3TagCite">
    <w:name w:val="3 Tag/Cite"/>
    <w:rsid w:val="00AE1A2B"/>
    <w:rPr>
      <w:rFonts w:ascii="Times New Roman" w:hAnsi="Times New Roman" w:cs="Times New Roman" w:hint="default"/>
      <w:b/>
      <w:bCs w:val="0"/>
    </w:rPr>
  </w:style>
  <w:style w:type="character" w:customStyle="1" w:styleId="4Qualifications">
    <w:name w:val="4 Qualifications"/>
    <w:rsid w:val="00AE1A2B"/>
    <w:rPr>
      <w:rFonts w:ascii="Times New Roman" w:hAnsi="Times New Roman" w:cs="Times New Roman" w:hint="default"/>
      <w:sz w:val="19"/>
    </w:rPr>
  </w:style>
  <w:style w:type="character" w:customStyle="1" w:styleId="6Underlined">
    <w:name w:val="6 Underlined"/>
    <w:rsid w:val="00AE1A2B"/>
    <w:rPr>
      <w:rFonts w:ascii="Times New Roman" w:hAnsi="Times New Roman" w:cs="Times New Roman" w:hint="default"/>
      <w:b/>
      <w:bCs w:val="0"/>
      <w:sz w:val="21"/>
      <w:u w:val="single"/>
    </w:rPr>
  </w:style>
  <w:style w:type="character" w:customStyle="1" w:styleId="nohighlighting">
    <w:name w:val="no highlighting"/>
    <w:rsid w:val="00AE1A2B"/>
    <w:rPr>
      <w:rFonts w:ascii="Times New Roman" w:hAnsi="Times New Roman" w:cs="Times New Roman" w:hint="default"/>
      <w:color w:val="auto"/>
      <w:sz w:val="20"/>
      <w:u w:val="thick"/>
      <w:bdr w:val="none" w:sz="0" w:space="0" w:color="auto" w:frame="1"/>
    </w:rPr>
  </w:style>
  <w:style w:type="character" w:customStyle="1" w:styleId="CharChar61">
    <w:name w:val="Char Char61"/>
    <w:rsid w:val="00AE1A2B"/>
    <w:rPr>
      <w:rFonts w:ascii="Arial" w:hAnsi="Arial" w:cs="Arial" w:hint="default"/>
      <w:bCs/>
      <w:sz w:val="16"/>
      <w:szCs w:val="26"/>
      <w:lang w:val="en-US" w:eastAsia="en-US" w:bidi="ar-SA"/>
    </w:rPr>
  </w:style>
  <w:style w:type="character" w:customStyle="1" w:styleId="styledate">
    <w:name w:val="styledate"/>
    <w:rsid w:val="00AE1A2B"/>
  </w:style>
  <w:style w:type="character" w:customStyle="1" w:styleId="StyleUnderlineChar9ptChar">
    <w:name w:val="Style Underline Char + 9 pt Char"/>
    <w:rsid w:val="00AE1A2B"/>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AE1A2B"/>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AE1A2B"/>
    <w:rPr>
      <w:b/>
      <w:bCs w:val="0"/>
      <w:szCs w:val="24"/>
      <w:u w:val="single"/>
      <w:lang w:val="en-US" w:eastAsia="en-US" w:bidi="ar-SA"/>
    </w:rPr>
  </w:style>
  <w:style w:type="character" w:customStyle="1" w:styleId="BoldandUnderlineChar1Char2">
    <w:name w:val="Bold and Underline Char1 Char2"/>
    <w:rsid w:val="00AE1A2B"/>
    <w:rPr>
      <w:b/>
      <w:bCs w:val="0"/>
      <w:szCs w:val="24"/>
      <w:u w:val="single"/>
      <w:lang w:val="en-US" w:eastAsia="en-US" w:bidi="ar-SA"/>
    </w:rPr>
  </w:style>
  <w:style w:type="character" w:customStyle="1" w:styleId="BoldandUnderlineCharChar1">
    <w:name w:val="Bold and Underline Char Char1"/>
    <w:rsid w:val="00AE1A2B"/>
    <w:rPr>
      <w:b/>
      <w:bCs w:val="0"/>
      <w:szCs w:val="24"/>
      <w:u w:val="single"/>
      <w:lang w:val="en-US" w:eastAsia="en-US" w:bidi="ar-SA"/>
    </w:rPr>
  </w:style>
  <w:style w:type="character" w:customStyle="1" w:styleId="authoraffil">
    <w:name w:val="authoraffil"/>
    <w:rsid w:val="00AE1A2B"/>
  </w:style>
  <w:style w:type="character" w:customStyle="1" w:styleId="CharChar8">
    <w:name w:val="Char Char8"/>
    <w:rsid w:val="00AE1A2B"/>
    <w:rPr>
      <w:rFonts w:ascii="Georgia" w:eastAsia="Times New Roman" w:hAnsi="Georgia" w:hint="default"/>
      <w:b/>
      <w:bCs/>
      <w:sz w:val="30"/>
      <w:szCs w:val="28"/>
      <w:u w:val="single"/>
    </w:rPr>
  </w:style>
  <w:style w:type="character" w:customStyle="1" w:styleId="StyleArial6ptBold">
    <w:name w:val="Style Arial 6 pt Bold"/>
    <w:rsid w:val="00AE1A2B"/>
    <w:rPr>
      <w:rFonts w:ascii="Arial" w:hAnsi="Arial" w:cs="Arial" w:hint="default"/>
      <w:bCs/>
      <w:sz w:val="12"/>
    </w:rPr>
  </w:style>
  <w:style w:type="character" w:customStyle="1" w:styleId="Heading2Char5">
    <w:name w:val="Heading 2 Char5"/>
    <w:rsid w:val="00AE1A2B"/>
    <w:rPr>
      <w:rFonts w:ascii="Garamond" w:hAnsi="Garamond" w:cs="Arial" w:hint="default"/>
      <w:b/>
      <w:bCs/>
      <w:iCs/>
      <w:sz w:val="24"/>
      <w:szCs w:val="28"/>
      <w:lang w:val="en-US" w:eastAsia="en-US" w:bidi="ar-SA"/>
    </w:rPr>
  </w:style>
  <w:style w:type="character" w:customStyle="1" w:styleId="boldcitationChar">
    <w:name w:val="bold citation Char"/>
    <w:rsid w:val="00AE1A2B"/>
    <w:rPr>
      <w:rFonts w:ascii="Arial" w:hAnsi="Arial" w:cs="Arial" w:hint="default"/>
      <w:b/>
      <w:bCs w:val="0"/>
      <w:sz w:val="28"/>
      <w:szCs w:val="24"/>
      <w:u w:val="thick"/>
      <w:lang w:val="en-US" w:eastAsia="en-US" w:bidi="ar-SA"/>
    </w:rPr>
  </w:style>
  <w:style w:type="character" w:customStyle="1" w:styleId="BoldunderlineChar4">
    <w:name w:val="Bold/underline Char"/>
    <w:rsid w:val="00AE1A2B"/>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AE1A2B"/>
  </w:style>
  <w:style w:type="character" w:customStyle="1" w:styleId="tagCharCharChar1">
    <w:name w:val="tag Char Char Char1"/>
    <w:rsid w:val="00AE1A2B"/>
    <w:rPr>
      <w:b/>
      <w:bCs w:val="0"/>
      <w:sz w:val="24"/>
      <w:lang w:val="en-US" w:eastAsia="en-US" w:bidi="ar-SA"/>
    </w:rPr>
  </w:style>
  <w:style w:type="character" w:customStyle="1" w:styleId="bylines">
    <w:name w:val="bylines"/>
    <w:basedOn w:val="DefaultParagraphFont"/>
    <w:rsid w:val="00AE1A2B"/>
  </w:style>
  <w:style w:type="character" w:customStyle="1" w:styleId="StyleStyleBoldUnderlineUnderlineIntenseEmphasis1apple-style-2">
    <w:name w:val="Style Style Bold UnderlineUnderlineIntense Emphasis1apple-style-...2"/>
    <w:basedOn w:val="DefaultParagraphFont"/>
    <w:rsid w:val="00AE1A2B"/>
    <w:rPr>
      <w:b w:val="0"/>
      <w:bCs/>
      <w:sz w:val="22"/>
      <w:u w:val="single"/>
    </w:rPr>
  </w:style>
  <w:style w:type="character" w:customStyle="1" w:styleId="FontStyle57">
    <w:name w:val="Font Style57"/>
    <w:rsid w:val="00AE1A2B"/>
    <w:rPr>
      <w:rFonts w:ascii="Georgia" w:hAnsi="Georgia" w:cs="Georgia" w:hint="default"/>
      <w:b/>
      <w:bCs/>
      <w:sz w:val="14"/>
      <w:szCs w:val="14"/>
    </w:rPr>
  </w:style>
  <w:style w:type="character" w:customStyle="1" w:styleId="FontStyle89">
    <w:name w:val="Font Style89"/>
    <w:rsid w:val="00AE1A2B"/>
    <w:rPr>
      <w:rFonts w:ascii="Times New Roman" w:hAnsi="Times New Roman" w:cs="Times New Roman" w:hint="default"/>
      <w:b/>
      <w:bCs/>
      <w:smallCaps/>
      <w:spacing w:val="40"/>
      <w:sz w:val="16"/>
      <w:szCs w:val="16"/>
    </w:rPr>
  </w:style>
  <w:style w:type="character" w:customStyle="1" w:styleId="hvr">
    <w:name w:val="hvr"/>
    <w:basedOn w:val="DefaultParagraphFont"/>
    <w:rsid w:val="00AE1A2B"/>
  </w:style>
  <w:style w:type="paragraph" w:customStyle="1" w:styleId="svarticle">
    <w:name w:val="svarticle"/>
    <w:basedOn w:val="Normal"/>
    <w:uiPriority w:val="99"/>
    <w:qFormat/>
    <w:rsid w:val="00AE1A2B"/>
    <w:pPr>
      <w:spacing w:before="100" w:beforeAutospacing="1" w:after="100" w:afterAutospacing="1" w:line="240" w:lineRule="auto"/>
    </w:pPr>
    <w:rPr>
      <w:rFonts w:eastAsia="Times New Roman"/>
    </w:rPr>
  </w:style>
  <w:style w:type="character" w:customStyle="1" w:styleId="cardChar20">
    <w:name w:val="card Char2"/>
    <w:basedOn w:val="DefaultParagraphFont"/>
    <w:rsid w:val="00AE1A2B"/>
    <w:rPr>
      <w:rFonts w:ascii="Times New Roman" w:hAnsi="Times New Roman" w:cs="Calibri"/>
      <w:szCs w:val="20"/>
    </w:rPr>
  </w:style>
  <w:style w:type="paragraph" w:customStyle="1" w:styleId="Pol">
    <w:name w:val="Pol"/>
    <w:basedOn w:val="Heading2"/>
    <w:uiPriority w:val="99"/>
    <w:qFormat/>
    <w:rsid w:val="00AE1A2B"/>
    <w:pPr>
      <w:spacing w:before="480" w:line="240" w:lineRule="auto"/>
    </w:pPr>
    <w:rPr>
      <w:bCs w:val="0"/>
      <w:caps/>
    </w:rPr>
  </w:style>
  <w:style w:type="paragraph" w:customStyle="1" w:styleId="Style70">
    <w:name w:val="Style7"/>
    <w:basedOn w:val="Normal"/>
    <w:uiPriority w:val="99"/>
    <w:qFormat/>
    <w:rsid w:val="00AE1A2B"/>
    <w:pPr>
      <w:widowControl w:val="0"/>
      <w:autoSpaceDE w:val="0"/>
      <w:autoSpaceDN w:val="0"/>
      <w:adjustRightInd w:val="0"/>
      <w:spacing w:after="0" w:line="229" w:lineRule="exact"/>
    </w:pPr>
    <w:rPr>
      <w:rFonts w:ascii="Arial Narrow" w:hAnsi="Arial Narrow"/>
    </w:rPr>
  </w:style>
  <w:style w:type="character" w:customStyle="1" w:styleId="red">
    <w:name w:val="red"/>
    <w:basedOn w:val="DefaultParagraphFont"/>
    <w:rsid w:val="00AE1A2B"/>
  </w:style>
  <w:style w:type="character" w:customStyle="1" w:styleId="Footnote2Char">
    <w:name w:val="Footnote2 Char"/>
    <w:link w:val="Footnote2"/>
    <w:locked/>
    <w:rsid w:val="00AE1A2B"/>
  </w:style>
  <w:style w:type="paragraph" w:customStyle="1" w:styleId="Footnote2">
    <w:name w:val="Footnote2"/>
    <w:basedOn w:val="Normal"/>
    <w:next w:val="Normal"/>
    <w:link w:val="Footnote2Char"/>
    <w:autoRedefine/>
    <w:qFormat/>
    <w:rsid w:val="00AE1A2B"/>
    <w:pPr>
      <w:spacing w:after="120" w:line="480" w:lineRule="auto"/>
    </w:pPr>
    <w:rPr>
      <w:rFonts w:asciiTheme="minorHAnsi" w:hAnsiTheme="minorHAnsi"/>
      <w:sz w:val="24"/>
    </w:rPr>
  </w:style>
  <w:style w:type="paragraph" w:customStyle="1" w:styleId="xhead">
    <w:name w:val="xhead"/>
    <w:basedOn w:val="Normal"/>
    <w:uiPriority w:val="99"/>
    <w:qFormat/>
    <w:rsid w:val="00AE1A2B"/>
    <w:pPr>
      <w:spacing w:before="100" w:beforeAutospacing="1" w:after="100" w:afterAutospacing="1" w:line="240" w:lineRule="auto"/>
    </w:pPr>
  </w:style>
  <w:style w:type="character" w:customStyle="1" w:styleId="Heading5Char1">
    <w:name w:val="Heading 5 Char1"/>
    <w:aliases w:val="Text Char1"/>
    <w:basedOn w:val="DefaultParagraphFont"/>
    <w:semiHidden/>
    <w:rsid w:val="00AE1A2B"/>
    <w:rPr>
      <w:rFonts w:asciiTheme="majorHAnsi" w:eastAsiaTheme="majorEastAsia" w:hAnsiTheme="majorHAnsi" w:cstheme="majorBidi"/>
      <w:color w:val="243F60" w:themeColor="accent1" w:themeShade="7F"/>
      <w:sz w:val="22"/>
      <w:szCs w:val="22"/>
    </w:rPr>
  </w:style>
  <w:style w:type="paragraph" w:customStyle="1" w:styleId="headlinemeta">
    <w:name w:val="headline_meta"/>
    <w:basedOn w:val="Normal"/>
    <w:uiPriority w:val="99"/>
    <w:qFormat/>
    <w:rsid w:val="00AE1A2B"/>
    <w:pPr>
      <w:spacing w:before="100" w:beforeAutospacing="1" w:after="100" w:afterAutospacing="1" w:line="240" w:lineRule="auto"/>
    </w:pPr>
    <w:rPr>
      <w:rFonts w:ascii="Times" w:hAnsi="Times"/>
      <w:szCs w:val="20"/>
    </w:rPr>
  </w:style>
  <w:style w:type="paragraph" w:customStyle="1" w:styleId="Pa37">
    <w:name w:val="Pa37"/>
    <w:basedOn w:val="Default"/>
    <w:next w:val="Default"/>
    <w:qFormat/>
    <w:rsid w:val="00AE1A2B"/>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AE1A2B"/>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AE1A2B"/>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AE1A2B"/>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AE1A2B"/>
    <w:pPr>
      <w:spacing w:before="100" w:beforeAutospacing="1" w:after="100" w:afterAutospacing="1" w:line="240" w:lineRule="auto"/>
    </w:pPr>
    <w:rPr>
      <w:rFonts w:ascii="Times" w:hAnsi="Times"/>
      <w:szCs w:val="20"/>
    </w:rPr>
  </w:style>
  <w:style w:type="paragraph" w:customStyle="1" w:styleId="postmetadata">
    <w:name w:val="postmetadata"/>
    <w:basedOn w:val="Normal"/>
    <w:uiPriority w:val="99"/>
    <w:qFormat/>
    <w:rsid w:val="00AE1A2B"/>
    <w:pPr>
      <w:spacing w:before="100" w:beforeAutospacing="1" w:after="100" w:afterAutospacing="1" w:line="240" w:lineRule="auto"/>
    </w:pPr>
    <w:rPr>
      <w:rFonts w:ascii="Times" w:hAnsi="Times"/>
      <w:szCs w:val="20"/>
    </w:rPr>
  </w:style>
  <w:style w:type="paragraph" w:customStyle="1" w:styleId="UnderlineStyle0">
    <w:name w:val="Underline Style"/>
    <w:basedOn w:val="Normal"/>
    <w:link w:val="UnderlineStyleChar"/>
    <w:qFormat/>
    <w:rsid w:val="00AE1A2B"/>
    <w:pPr>
      <w:spacing w:after="0" w:line="240" w:lineRule="auto"/>
    </w:pPr>
    <w:rPr>
      <w:rFonts w:asciiTheme="minorHAnsi" w:hAnsiTheme="minorHAnsi"/>
      <w:sz w:val="24"/>
    </w:rPr>
  </w:style>
  <w:style w:type="paragraph" w:customStyle="1" w:styleId="ReadCharCh1">
    <w:name w:val="Read Char Ch1"/>
    <w:basedOn w:val="Normal"/>
    <w:next w:val="Normal"/>
    <w:uiPriority w:val="3"/>
    <w:qFormat/>
    <w:rsid w:val="00AE1A2B"/>
    <w:pPr>
      <w:keepNext/>
      <w:keepLines/>
      <w:pageBreakBefore/>
      <w:spacing w:before="200" w:after="0" w:line="240" w:lineRule="auto"/>
      <w:jc w:val="center"/>
      <w:outlineLvl w:val="2"/>
    </w:pPr>
    <w:rPr>
      <w:b/>
      <w:bCs/>
      <w:sz w:val="32"/>
      <w:u w:val="single"/>
    </w:rPr>
  </w:style>
  <w:style w:type="paragraph" w:customStyle="1" w:styleId="DocumentMap1">
    <w:name w:val="Document Map1"/>
    <w:basedOn w:val="Normal"/>
    <w:next w:val="DocumentMap"/>
    <w:uiPriority w:val="99"/>
    <w:semiHidden/>
    <w:qFormat/>
    <w:rsid w:val="00AE1A2B"/>
    <w:pPr>
      <w:spacing w:after="0" w:line="240" w:lineRule="auto"/>
    </w:pPr>
    <w:rPr>
      <w:rFonts w:ascii="Lucida Grande" w:eastAsia="Cambria" w:hAnsi="Lucida Grande"/>
    </w:rPr>
  </w:style>
  <w:style w:type="paragraph" w:customStyle="1" w:styleId="Pa16">
    <w:name w:val="Pa16"/>
    <w:basedOn w:val="Default"/>
    <w:next w:val="Default"/>
    <w:uiPriority w:val="99"/>
    <w:qFormat/>
    <w:rsid w:val="00AE1A2B"/>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AE1A2B"/>
    <w:pPr>
      <w:spacing w:before="100" w:beforeAutospacing="1" w:after="100" w:afterAutospacing="1" w:line="240" w:lineRule="auto"/>
    </w:pPr>
  </w:style>
  <w:style w:type="paragraph" w:customStyle="1" w:styleId="Pa22">
    <w:name w:val="Pa2+2"/>
    <w:basedOn w:val="Default"/>
    <w:next w:val="Default"/>
    <w:uiPriority w:val="99"/>
    <w:qFormat/>
    <w:rsid w:val="00AE1A2B"/>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AE1A2B"/>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AE1A2B"/>
    <w:pPr>
      <w:spacing w:before="100" w:beforeAutospacing="1" w:after="100" w:afterAutospacing="1" w:line="240" w:lineRule="auto"/>
    </w:pPr>
  </w:style>
  <w:style w:type="paragraph" w:customStyle="1" w:styleId="Number">
    <w:name w:val="Number"/>
    <w:basedOn w:val="Heading2"/>
    <w:qFormat/>
    <w:rsid w:val="00AE1A2B"/>
    <w:pPr>
      <w:keepLines w:val="0"/>
      <w:tabs>
        <w:tab w:val="left" w:pos="144"/>
        <w:tab w:val="num" w:pos="360"/>
      </w:tabs>
      <w:spacing w:before="240" w:after="240" w:line="240" w:lineRule="auto"/>
      <w:ind w:left="360" w:hanging="360"/>
      <w:jc w:val="left"/>
    </w:pPr>
    <w:rPr>
      <w:rFonts w:eastAsia="SimSun" w:cs="Arial"/>
      <w:bCs w:val="0"/>
      <w:iCs/>
      <w:sz w:val="24"/>
      <w:szCs w:val="28"/>
      <w:u w:val="none"/>
      <w:lang w:eastAsia="zh-CN"/>
    </w:rPr>
  </w:style>
  <w:style w:type="character" w:customStyle="1" w:styleId="CITEChar1">
    <w:name w:val="CITE Char"/>
    <w:basedOn w:val="DefaultParagraphFont"/>
    <w:link w:val="CITE1"/>
    <w:locked/>
    <w:rsid w:val="00AE1A2B"/>
    <w:rPr>
      <w:rFonts w:ascii="Calibri" w:eastAsia="Times New Roman" w:hAnsi="Calibri" w:cs="Arial"/>
      <w:iCs/>
      <w:sz w:val="20"/>
      <w:szCs w:val="20"/>
    </w:rPr>
  </w:style>
  <w:style w:type="paragraph" w:customStyle="1" w:styleId="CITEF3">
    <w:name w:val="CITE F3"/>
    <w:uiPriority w:val="99"/>
    <w:qFormat/>
    <w:rsid w:val="00AE1A2B"/>
    <w:rPr>
      <w:rFonts w:ascii="Palatino" w:eastAsia="SimSun" w:hAnsi="Palatino" w:cs="Times New Roman"/>
      <w:b/>
      <w:sz w:val="22"/>
      <w:lang w:eastAsia="zh-CN"/>
    </w:rPr>
  </w:style>
  <w:style w:type="character" w:customStyle="1" w:styleId="viewstorydateline">
    <w:name w:val="viewstorydateline"/>
    <w:basedOn w:val="DefaultParagraphFont"/>
    <w:rsid w:val="00AE1A2B"/>
  </w:style>
  <w:style w:type="character" w:customStyle="1" w:styleId="meta-sep">
    <w:name w:val="meta-sep"/>
    <w:basedOn w:val="DefaultParagraphFont"/>
    <w:rsid w:val="00AE1A2B"/>
  </w:style>
  <w:style w:type="character" w:customStyle="1" w:styleId="A19">
    <w:name w:val="A19"/>
    <w:uiPriority w:val="99"/>
    <w:rsid w:val="00AE1A2B"/>
    <w:rPr>
      <w:rFonts w:ascii="Georgia" w:hAnsi="Georgia" w:cs="Georgia" w:hint="default"/>
      <w:color w:val="000000"/>
      <w:sz w:val="20"/>
      <w:szCs w:val="20"/>
      <w:u w:val="single"/>
    </w:rPr>
  </w:style>
  <w:style w:type="character" w:customStyle="1" w:styleId="A130">
    <w:name w:val="A13"/>
    <w:rsid w:val="00AE1A2B"/>
    <w:rPr>
      <w:rFonts w:ascii="Georgia" w:hAnsi="Georgia" w:cs="Georgia" w:hint="default"/>
      <w:color w:val="000000"/>
      <w:sz w:val="11"/>
      <w:szCs w:val="11"/>
    </w:rPr>
  </w:style>
  <w:style w:type="character" w:customStyle="1" w:styleId="ontext">
    <w:name w:val="ontext"/>
    <w:basedOn w:val="DefaultParagraphFont"/>
    <w:rsid w:val="00AE1A2B"/>
  </w:style>
  <w:style w:type="character" w:customStyle="1" w:styleId="archive-title">
    <w:name w:val="archive-title"/>
    <w:basedOn w:val="DefaultParagraphFont"/>
    <w:rsid w:val="00AE1A2B"/>
  </w:style>
  <w:style w:type="character" w:customStyle="1" w:styleId="imgleft">
    <w:name w:val="imgleft"/>
    <w:basedOn w:val="DefaultParagraphFont"/>
    <w:rsid w:val="00AE1A2B"/>
  </w:style>
  <w:style w:type="character" w:customStyle="1" w:styleId="imgcenter">
    <w:name w:val="imgcenter"/>
    <w:basedOn w:val="DefaultParagraphFont"/>
    <w:rsid w:val="00AE1A2B"/>
  </w:style>
  <w:style w:type="character" w:customStyle="1" w:styleId="A42">
    <w:name w:val="A4+2"/>
    <w:uiPriority w:val="99"/>
    <w:rsid w:val="00AE1A2B"/>
    <w:rPr>
      <w:rFonts w:ascii="Helvetica LT Std" w:hAnsi="Helvetica LT Std" w:cs="Helvetica LT Std" w:hint="default"/>
      <w:color w:val="000000"/>
      <w:sz w:val="11"/>
      <w:szCs w:val="11"/>
    </w:rPr>
  </w:style>
  <w:style w:type="character" w:customStyle="1" w:styleId="fstitle">
    <w:name w:val="fs_title"/>
    <w:basedOn w:val="DefaultParagraphFont"/>
    <w:rsid w:val="00AE1A2B"/>
  </w:style>
  <w:style w:type="character" w:customStyle="1" w:styleId="reportbody1">
    <w:name w:val="reportbody1"/>
    <w:basedOn w:val="DefaultParagraphFont"/>
    <w:rsid w:val="00AE1A2B"/>
    <w:rPr>
      <w:rFonts w:ascii="Tahoma" w:hAnsi="Tahoma" w:cs="Tahoma" w:hint="default"/>
      <w:color w:val="000000"/>
      <w:sz w:val="14"/>
      <w:szCs w:val="14"/>
    </w:rPr>
  </w:style>
  <w:style w:type="character" w:customStyle="1" w:styleId="dateday">
    <w:name w:val="date_day"/>
    <w:basedOn w:val="DefaultParagraphFont"/>
    <w:rsid w:val="00AE1A2B"/>
  </w:style>
  <w:style w:type="character" w:customStyle="1" w:styleId="datemonth">
    <w:name w:val="date_month"/>
    <w:basedOn w:val="DefaultParagraphFont"/>
    <w:rsid w:val="00AE1A2B"/>
  </w:style>
  <w:style w:type="character" w:customStyle="1" w:styleId="dateyear">
    <w:name w:val="date_year"/>
    <w:basedOn w:val="DefaultParagraphFont"/>
    <w:rsid w:val="00AE1A2B"/>
  </w:style>
  <w:style w:type="character" w:customStyle="1" w:styleId="Heading3CharCharCharCharCharChar">
    <w:name w:val="Heading 3 Char Char Char Char Char Char"/>
    <w:basedOn w:val="DefaultParagraphFont"/>
    <w:rsid w:val="00AE1A2B"/>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AE1A2B"/>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AE1A2B"/>
    <w:rPr>
      <w:sz w:val="24"/>
      <w:szCs w:val="24"/>
      <w:lang w:val="en-US" w:eastAsia="en-US" w:bidi="ar-SA"/>
    </w:rPr>
  </w:style>
  <w:style w:type="character" w:customStyle="1" w:styleId="insideitro">
    <w:name w:val="insideitro"/>
    <w:basedOn w:val="DefaultParagraphFont"/>
    <w:rsid w:val="00AE1A2B"/>
  </w:style>
  <w:style w:type="character" w:customStyle="1" w:styleId="wcfont">
    <w:name w:val="wcfont"/>
    <w:basedOn w:val="DefaultParagraphFont"/>
    <w:rsid w:val="00AE1A2B"/>
  </w:style>
  <w:style w:type="character" w:customStyle="1" w:styleId="qftext">
    <w:name w:val="qftext"/>
    <w:basedOn w:val="DefaultParagraphFont"/>
    <w:rsid w:val="00AE1A2B"/>
  </w:style>
  <w:style w:type="character" w:customStyle="1" w:styleId="leftidx">
    <w:name w:val="leftidx"/>
    <w:basedOn w:val="DefaultParagraphFont"/>
    <w:rsid w:val="00AE1A2B"/>
  </w:style>
  <w:style w:type="paragraph" w:customStyle="1" w:styleId="NotUnderlined">
    <w:name w:val="Not Underlined"/>
    <w:basedOn w:val="Normal"/>
    <w:uiPriority w:val="99"/>
    <w:qFormat/>
    <w:rsid w:val="00AE1A2B"/>
    <w:pPr>
      <w:spacing w:after="0" w:line="240" w:lineRule="auto"/>
    </w:pPr>
    <w:rPr>
      <w:rFonts w:ascii="Century Gothic" w:hAnsi="Century Gothic"/>
      <w:szCs w:val="20"/>
    </w:rPr>
  </w:style>
  <w:style w:type="paragraph" w:customStyle="1" w:styleId="width100">
    <w:name w:val="width100"/>
    <w:basedOn w:val="Normal"/>
    <w:uiPriority w:val="99"/>
    <w:qFormat/>
    <w:rsid w:val="00AE1A2B"/>
    <w:pPr>
      <w:spacing w:before="100" w:beforeAutospacing="1" w:after="100" w:afterAutospacing="1" w:line="240" w:lineRule="auto"/>
    </w:pPr>
  </w:style>
  <w:style w:type="character" w:customStyle="1" w:styleId="eventtitle">
    <w:name w:val="eventtitle"/>
    <w:basedOn w:val="DefaultParagraphFont"/>
    <w:rsid w:val="00AE1A2B"/>
  </w:style>
  <w:style w:type="character" w:customStyle="1" w:styleId="eventsubtitle">
    <w:name w:val="eventsubtitle"/>
    <w:basedOn w:val="DefaultParagraphFont"/>
    <w:rsid w:val="00AE1A2B"/>
  </w:style>
  <w:style w:type="character" w:customStyle="1" w:styleId="eventdate">
    <w:name w:val="eventdate"/>
    <w:basedOn w:val="DefaultParagraphFont"/>
    <w:rsid w:val="00AE1A2B"/>
  </w:style>
  <w:style w:type="character" w:customStyle="1" w:styleId="legend">
    <w:name w:val="legend"/>
    <w:basedOn w:val="DefaultParagraphFont"/>
    <w:rsid w:val="00AE1A2B"/>
  </w:style>
  <w:style w:type="character" w:customStyle="1" w:styleId="slug-elocation">
    <w:name w:val="slug-elocation"/>
    <w:basedOn w:val="DefaultParagraphFont"/>
    <w:rsid w:val="00AE1A2B"/>
  </w:style>
  <w:style w:type="character" w:customStyle="1" w:styleId="fu-autorenangabe-fu-beschreibung">
    <w:name w:val="fu-autorenangabe-fu-beschreibung"/>
    <w:rsid w:val="00AE1A2B"/>
  </w:style>
  <w:style w:type="paragraph" w:customStyle="1" w:styleId="introshadow">
    <w:name w:val="intro_shadow"/>
    <w:basedOn w:val="Normal"/>
    <w:uiPriority w:val="99"/>
    <w:qFormat/>
    <w:rsid w:val="00AE1A2B"/>
    <w:pPr>
      <w:spacing w:before="100" w:beforeAutospacing="1" w:after="100" w:afterAutospacing="1" w:line="240" w:lineRule="auto"/>
    </w:pPr>
  </w:style>
  <w:style w:type="paragraph" w:customStyle="1" w:styleId="articleintro">
    <w:name w:val="articleintro"/>
    <w:basedOn w:val="Normal"/>
    <w:uiPriority w:val="99"/>
    <w:qFormat/>
    <w:rsid w:val="00AE1A2B"/>
    <w:pPr>
      <w:spacing w:before="100" w:beforeAutospacing="1" w:after="100" w:afterAutospacing="1" w:line="240" w:lineRule="auto"/>
    </w:pPr>
  </w:style>
  <w:style w:type="character" w:customStyle="1" w:styleId="commentscontainer">
    <w:name w:val="comments_container"/>
    <w:basedOn w:val="DefaultParagraphFont"/>
    <w:rsid w:val="00AE1A2B"/>
  </w:style>
  <w:style w:type="paragraph" w:customStyle="1" w:styleId="Caption40">
    <w:name w:val="Caption4"/>
    <w:basedOn w:val="Normal"/>
    <w:uiPriority w:val="99"/>
    <w:qFormat/>
    <w:rsid w:val="00AE1A2B"/>
    <w:pPr>
      <w:spacing w:before="100" w:beforeAutospacing="1" w:after="100" w:afterAutospacing="1" w:line="240" w:lineRule="auto"/>
    </w:pPr>
  </w:style>
  <w:style w:type="paragraph" w:customStyle="1" w:styleId="publishedon">
    <w:name w:val="published_on"/>
    <w:basedOn w:val="Normal"/>
    <w:uiPriority w:val="99"/>
    <w:qFormat/>
    <w:rsid w:val="00AE1A2B"/>
    <w:pPr>
      <w:spacing w:before="100" w:beforeAutospacing="1" w:after="100" w:afterAutospacing="1" w:line="240" w:lineRule="auto"/>
    </w:pPr>
  </w:style>
  <w:style w:type="character" w:customStyle="1" w:styleId="hparticlefooter">
    <w:name w:val="hparticlefooter"/>
    <w:basedOn w:val="DefaultParagraphFont"/>
    <w:rsid w:val="00AE1A2B"/>
  </w:style>
  <w:style w:type="table" w:customStyle="1" w:styleId="TableGrid2">
    <w:name w:val="Table Grid2"/>
    <w:basedOn w:val="TableNormal"/>
    <w:next w:val="TableGrid"/>
    <w:rsid w:val="00AE1A2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AE1A2B"/>
  </w:style>
  <w:style w:type="character" w:customStyle="1" w:styleId="BlockCharCharCharCharChar">
    <w:name w:val="Block Char Char Char Char Char"/>
    <w:aliases w:val="Block Char Char Char Char Char Char Char Char,Block Char Char Char Char Char Char Char1"/>
    <w:basedOn w:val="DefaultParagraphFont"/>
    <w:rsid w:val="00AE1A2B"/>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AE1A2B"/>
    <w:pPr>
      <w:spacing w:after="0" w:line="240" w:lineRule="auto"/>
    </w:pPr>
    <w:rPr>
      <w:b/>
      <w:color w:val="000000"/>
      <w:u w:val="single"/>
    </w:rPr>
  </w:style>
  <w:style w:type="character" w:customStyle="1" w:styleId="CiteEmphasisChar">
    <w:name w:val="Cite/Emphasis Char"/>
    <w:basedOn w:val="DefaultParagraphFont"/>
    <w:link w:val="CiteEmphasis"/>
    <w:rsid w:val="00AE1A2B"/>
    <w:rPr>
      <w:rFonts w:ascii="Calibri" w:hAnsi="Calibri"/>
      <w:b/>
      <w:color w:val="000000"/>
      <w:sz w:val="22"/>
      <w:u w:val="single"/>
    </w:rPr>
  </w:style>
  <w:style w:type="character" w:customStyle="1" w:styleId="ReadText">
    <w:name w:val="Read Text"/>
    <w:basedOn w:val="DefaultParagraphFont"/>
    <w:rsid w:val="00AE1A2B"/>
    <w:rPr>
      <w:rFonts w:ascii="Times New Roman" w:hAnsi="Times New Roman"/>
      <w:b/>
      <w:bCs/>
      <w:sz w:val="24"/>
      <w:u w:val="single"/>
    </w:rPr>
  </w:style>
  <w:style w:type="paragraph" w:customStyle="1" w:styleId="Styleunread8pt">
    <w:name w:val="Style unread + 8 pt"/>
    <w:basedOn w:val="Normal"/>
    <w:link w:val="Styleunread8ptChar"/>
    <w:qFormat/>
    <w:rsid w:val="00AE1A2B"/>
    <w:pPr>
      <w:spacing w:after="0" w:line="240" w:lineRule="auto"/>
    </w:pPr>
    <w:rPr>
      <w:color w:val="000000"/>
    </w:rPr>
  </w:style>
  <w:style w:type="character" w:customStyle="1" w:styleId="Styleunread8ptChar">
    <w:name w:val="Style unread + 8 pt Char"/>
    <w:basedOn w:val="DefaultParagraphFont"/>
    <w:link w:val="Styleunread8pt"/>
    <w:rsid w:val="00AE1A2B"/>
    <w:rPr>
      <w:rFonts w:ascii="Calibri" w:hAnsi="Calibri"/>
      <w:color w:val="000000"/>
      <w:sz w:val="22"/>
    </w:rPr>
  </w:style>
  <w:style w:type="character" w:customStyle="1" w:styleId="main">
    <w:name w:val="main"/>
    <w:basedOn w:val="DefaultParagraphFont"/>
    <w:rsid w:val="00AE1A2B"/>
  </w:style>
  <w:style w:type="character" w:customStyle="1" w:styleId="textunderlineCharChar">
    <w:name w:val="text underline Char Char"/>
    <w:basedOn w:val="DefaultParagraphFont"/>
    <w:rsid w:val="00AE1A2B"/>
    <w:rPr>
      <w:rFonts w:ascii="Garamond" w:hAnsi="Garamond"/>
      <w:color w:val="000000"/>
      <w:u w:val="single"/>
    </w:rPr>
  </w:style>
  <w:style w:type="paragraph" w:customStyle="1" w:styleId="ekprop-p">
    <w:name w:val="ekprop-p"/>
    <w:basedOn w:val="Normal"/>
    <w:uiPriority w:val="99"/>
    <w:qFormat/>
    <w:rsid w:val="00AE1A2B"/>
    <w:pPr>
      <w:spacing w:before="100" w:beforeAutospacing="1" w:after="100" w:afterAutospacing="1" w:line="240" w:lineRule="auto"/>
    </w:pPr>
    <w:rPr>
      <w:color w:val="58585B"/>
      <w:szCs w:val="16"/>
    </w:rPr>
  </w:style>
  <w:style w:type="paragraph" w:customStyle="1" w:styleId="ShrinkCharChar">
    <w:name w:val="Shrink Char Char"/>
    <w:link w:val="ShrinkCharCharChar"/>
    <w:qFormat/>
    <w:rsid w:val="00AE1A2B"/>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AE1A2B"/>
    <w:rPr>
      <w:rFonts w:ascii="Times New Roman" w:eastAsia="Times New Roman" w:hAnsi="Times New Roman" w:cs="Times New Roman"/>
      <w:color w:val="000000"/>
      <w:sz w:val="12"/>
    </w:rPr>
  </w:style>
  <w:style w:type="paragraph" w:customStyle="1" w:styleId="SmalltextChar1">
    <w:name w:val="Smalltext Char"/>
    <w:basedOn w:val="Normal"/>
    <w:link w:val="SmalltextCharChar"/>
    <w:qFormat/>
    <w:rsid w:val="00AE1A2B"/>
    <w:pPr>
      <w:spacing w:after="0" w:line="240" w:lineRule="auto"/>
    </w:pPr>
    <w:rPr>
      <w:color w:val="000000"/>
    </w:rPr>
  </w:style>
  <w:style w:type="character" w:customStyle="1" w:styleId="SmalltextCharChar">
    <w:name w:val="Smalltext Char Char"/>
    <w:basedOn w:val="DefaultParagraphFont"/>
    <w:link w:val="SmalltextChar1"/>
    <w:rsid w:val="00AE1A2B"/>
    <w:rPr>
      <w:rFonts w:ascii="Calibri" w:hAnsi="Calibri"/>
      <w:color w:val="000000"/>
      <w:sz w:val="22"/>
    </w:rPr>
  </w:style>
  <w:style w:type="character" w:customStyle="1" w:styleId="FullCiteCharChar">
    <w:name w:val="Full Cite Char Char"/>
    <w:basedOn w:val="DefaultParagraphFont"/>
    <w:rsid w:val="00AE1A2B"/>
    <w:rPr>
      <w:rFonts w:ascii="Georgia" w:hAnsi="Georgia" w:cs="Calibri"/>
      <w:color w:val="000000"/>
      <w:sz w:val="20"/>
      <w:szCs w:val="24"/>
    </w:rPr>
  </w:style>
  <w:style w:type="character" w:customStyle="1" w:styleId="submitted-wrapper">
    <w:name w:val="submitted-wrapper"/>
    <w:basedOn w:val="DefaultParagraphFont"/>
    <w:rsid w:val="00AE1A2B"/>
  </w:style>
  <w:style w:type="paragraph" w:customStyle="1" w:styleId="Spacer">
    <w:name w:val="Spacer"/>
    <w:basedOn w:val="Heading1"/>
    <w:link w:val="SpacerChar"/>
    <w:autoRedefine/>
    <w:uiPriority w:val="4"/>
    <w:qFormat/>
    <w:rsid w:val="00AE1A2B"/>
    <w:pPr>
      <w:pBdr>
        <w:top w:val="none" w:sz="0" w:space="0" w:color="auto"/>
        <w:left w:val="none" w:sz="0" w:space="0" w:color="auto"/>
        <w:bottom w:val="none" w:sz="0" w:space="0" w:color="auto"/>
        <w:right w:val="none" w:sz="0" w:space="0" w:color="auto"/>
      </w:pBdr>
      <w:spacing w:before="480" w:line="240" w:lineRule="auto"/>
    </w:pPr>
    <w:rPr>
      <w:bCs w:val="0"/>
      <w:caps/>
      <w:sz w:val="24"/>
    </w:rPr>
  </w:style>
  <w:style w:type="character" w:customStyle="1" w:styleId="SpacerChar">
    <w:name w:val="Spacer Char"/>
    <w:basedOn w:val="DefaultParagraphFont"/>
    <w:link w:val="Spacer"/>
    <w:uiPriority w:val="4"/>
    <w:rsid w:val="00AE1A2B"/>
    <w:rPr>
      <w:rFonts w:ascii="Calibri" w:eastAsiaTheme="majorEastAsia" w:hAnsi="Calibri" w:cstheme="majorBidi"/>
      <w:b/>
      <w:caps/>
      <w:szCs w:val="32"/>
    </w:rPr>
  </w:style>
  <w:style w:type="paragraph" w:customStyle="1" w:styleId="CardFormatCharCharCharCharCharChar">
    <w:name w:val="Card Format Char Char Char Char Char Char"/>
    <w:basedOn w:val="Normal"/>
    <w:uiPriority w:val="99"/>
    <w:qFormat/>
    <w:rsid w:val="00AE1A2B"/>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AE1A2B"/>
  </w:style>
  <w:style w:type="character" w:customStyle="1" w:styleId="top-publish">
    <w:name w:val="top-publish"/>
    <w:basedOn w:val="DefaultParagraphFont"/>
    <w:rsid w:val="00AE1A2B"/>
  </w:style>
  <w:style w:type="character" w:customStyle="1" w:styleId="byline-italic">
    <w:name w:val="byline-italic"/>
    <w:basedOn w:val="DefaultParagraphFont"/>
    <w:rsid w:val="00AE1A2B"/>
  </w:style>
  <w:style w:type="paragraph" w:customStyle="1" w:styleId="infuse">
    <w:name w:val="infuse"/>
    <w:basedOn w:val="Normal"/>
    <w:uiPriority w:val="99"/>
    <w:qFormat/>
    <w:rsid w:val="00AE1A2B"/>
    <w:pPr>
      <w:spacing w:before="100" w:beforeAutospacing="1" w:after="100" w:afterAutospacing="1" w:line="240" w:lineRule="auto"/>
    </w:pPr>
    <w:rPr>
      <w:rFonts w:ascii="Times" w:hAnsi="Times"/>
      <w:szCs w:val="20"/>
    </w:rPr>
  </w:style>
  <w:style w:type="character" w:customStyle="1" w:styleId="CardUnderlinedCharChar0">
    <w:name w:val="Card Underlined Char Char"/>
    <w:rsid w:val="00AE1A2B"/>
    <w:rPr>
      <w:rFonts w:ascii="Arial Narrow" w:hAnsi="Arial Narrow"/>
      <w:sz w:val="22"/>
      <w:szCs w:val="24"/>
      <w:u w:val="single"/>
      <w:lang w:val="en-US" w:eastAsia="en-US" w:bidi="ar-SA"/>
    </w:rPr>
  </w:style>
  <w:style w:type="character" w:customStyle="1" w:styleId="gd">
    <w:name w:val="gd"/>
    <w:basedOn w:val="DefaultParagraphFont"/>
    <w:rsid w:val="00AE1A2B"/>
  </w:style>
  <w:style w:type="character" w:customStyle="1" w:styleId="g3">
    <w:name w:val="g3"/>
    <w:basedOn w:val="DefaultParagraphFont"/>
    <w:rsid w:val="00AE1A2B"/>
  </w:style>
  <w:style w:type="character" w:customStyle="1" w:styleId="hb">
    <w:name w:val="hb"/>
    <w:basedOn w:val="DefaultParagraphFont"/>
    <w:rsid w:val="00AE1A2B"/>
  </w:style>
  <w:style w:type="character" w:customStyle="1" w:styleId="g2">
    <w:name w:val="g2"/>
    <w:basedOn w:val="DefaultParagraphFont"/>
    <w:rsid w:val="00AE1A2B"/>
  </w:style>
  <w:style w:type="character" w:customStyle="1" w:styleId="nameplatehead">
    <w:name w:val="nameplatehead"/>
    <w:basedOn w:val="DefaultParagraphFont"/>
    <w:rsid w:val="00AE1A2B"/>
  </w:style>
  <w:style w:type="character" w:customStyle="1" w:styleId="nameplatelink">
    <w:name w:val="nameplatelink"/>
    <w:basedOn w:val="DefaultParagraphFont"/>
    <w:rsid w:val="00AE1A2B"/>
  </w:style>
  <w:style w:type="paragraph" w:customStyle="1" w:styleId="calibre8">
    <w:name w:val="calibre8"/>
    <w:basedOn w:val="Normal"/>
    <w:uiPriority w:val="99"/>
    <w:qFormat/>
    <w:rsid w:val="00AE1A2B"/>
    <w:pPr>
      <w:spacing w:before="30" w:after="30" w:line="240" w:lineRule="auto"/>
      <w:jc w:val="both"/>
    </w:pPr>
    <w:rPr>
      <w:rFonts w:eastAsia="Times New Roman"/>
      <w:sz w:val="17"/>
      <w:szCs w:val="17"/>
    </w:rPr>
  </w:style>
  <w:style w:type="character" w:customStyle="1" w:styleId="m340327140930436083gmail-styleunderline">
    <w:name w:val="m_340327140930436083gmail-styleunderline"/>
    <w:basedOn w:val="DefaultParagraphFont"/>
    <w:rsid w:val="00AE1A2B"/>
  </w:style>
  <w:style w:type="character" w:customStyle="1" w:styleId="djhat-arrow">
    <w:name w:val="djhat-arrow"/>
    <w:basedOn w:val="DefaultParagraphFont"/>
    <w:rsid w:val="00AE1A2B"/>
  </w:style>
  <w:style w:type="character" w:customStyle="1" w:styleId="mname">
    <w:name w:val="mname"/>
    <w:basedOn w:val="DefaultParagraphFont"/>
    <w:rsid w:val="00AE1A2B"/>
  </w:style>
  <w:style w:type="character" w:customStyle="1" w:styleId="mvalue">
    <w:name w:val="mvalue"/>
    <w:basedOn w:val="DefaultParagraphFont"/>
    <w:rsid w:val="00AE1A2B"/>
  </w:style>
  <w:style w:type="character" w:customStyle="1" w:styleId="mchange">
    <w:name w:val="mchange"/>
    <w:basedOn w:val="DefaultParagraphFont"/>
    <w:rsid w:val="00AE1A2B"/>
  </w:style>
  <w:style w:type="character" w:customStyle="1" w:styleId="categoryaside">
    <w:name w:val="category__aside"/>
    <w:basedOn w:val="DefaultParagraphFont"/>
    <w:rsid w:val="00AE1A2B"/>
  </w:style>
  <w:style w:type="character" w:customStyle="1" w:styleId="article-breadcrumb-wrapper">
    <w:name w:val="article-breadcrumb-wrapper"/>
    <w:basedOn w:val="DefaultParagraphFont"/>
    <w:rsid w:val="00AE1A2B"/>
  </w:style>
  <w:style w:type="character" w:customStyle="1" w:styleId="wsj-article-caption-content">
    <w:name w:val="wsj-article-caption-content"/>
    <w:basedOn w:val="DefaultParagraphFont"/>
    <w:rsid w:val="00AE1A2B"/>
  </w:style>
  <w:style w:type="character" w:customStyle="1" w:styleId="wsj-article-credit">
    <w:name w:val="wsj-article-credit"/>
    <w:basedOn w:val="DefaultParagraphFont"/>
    <w:rsid w:val="00AE1A2B"/>
  </w:style>
  <w:style w:type="character" w:customStyle="1" w:styleId="wsj-article-credit-tag">
    <w:name w:val="wsj-article-credit-tag"/>
    <w:basedOn w:val="DefaultParagraphFont"/>
    <w:rsid w:val="00AE1A2B"/>
  </w:style>
  <w:style w:type="character" w:customStyle="1" w:styleId="commentscounticon">
    <w:name w:val="comments_count_icon"/>
    <w:basedOn w:val="DefaultParagraphFont"/>
    <w:rsid w:val="00AE1A2B"/>
  </w:style>
  <w:style w:type="character" w:customStyle="1" w:styleId="comments-count-word">
    <w:name w:val="comments-count-word"/>
    <w:basedOn w:val="DefaultParagraphFont"/>
    <w:rsid w:val="00AE1A2B"/>
  </w:style>
  <w:style w:type="character" w:customStyle="1" w:styleId="company-name-type">
    <w:name w:val="company-name-type"/>
    <w:basedOn w:val="DefaultParagraphFont"/>
    <w:rsid w:val="00AE1A2B"/>
  </w:style>
  <w:style w:type="character" w:customStyle="1" w:styleId="nav-prevnext-lbl">
    <w:name w:val="nav-prevnext-lbl"/>
    <w:basedOn w:val="DefaultParagraphFont"/>
    <w:rsid w:val="00AE1A2B"/>
  </w:style>
  <w:style w:type="character" w:customStyle="1" w:styleId="nav-prevnext-hed">
    <w:name w:val="nav-prevnext-hed"/>
    <w:basedOn w:val="DefaultParagraphFont"/>
    <w:rsid w:val="00AE1A2B"/>
  </w:style>
  <w:style w:type="character" w:customStyle="1" w:styleId="readcomments">
    <w:name w:val="readcomments"/>
    <w:basedOn w:val="DefaultParagraphFont"/>
    <w:rsid w:val="00AE1A2B"/>
  </w:style>
  <w:style w:type="character" w:customStyle="1" w:styleId="selected-edition">
    <w:name w:val="selected-edition"/>
    <w:basedOn w:val="DefaultParagraphFont"/>
    <w:rsid w:val="00AE1A2B"/>
  </w:style>
  <w:style w:type="character" w:customStyle="1" w:styleId="rotate">
    <w:name w:val="rotate"/>
    <w:basedOn w:val="DefaultParagraphFont"/>
    <w:rsid w:val="00AE1A2B"/>
  </w:style>
  <w:style w:type="paragraph" w:customStyle="1" w:styleId="column-name">
    <w:name w:val="column-name"/>
    <w:basedOn w:val="Normal"/>
    <w:rsid w:val="00AE1A2B"/>
    <w:pPr>
      <w:spacing w:before="100" w:beforeAutospacing="1" w:after="100" w:afterAutospacing="1" w:line="240" w:lineRule="auto"/>
    </w:pPr>
    <w:rPr>
      <w:rFonts w:ascii="Times" w:hAnsi="Times"/>
      <w:sz w:val="20"/>
      <w:szCs w:val="20"/>
    </w:rPr>
  </w:style>
  <w:style w:type="character" w:customStyle="1" w:styleId="m-8082899869479211226gmail-styleunderline">
    <w:name w:val="m_-8082899869479211226gmail-styleunderline"/>
    <w:basedOn w:val="DefaultParagraphFont"/>
    <w:rsid w:val="00AE1A2B"/>
  </w:style>
  <w:style w:type="character" w:customStyle="1" w:styleId="tl8wme">
    <w:name w:val="tl8wme"/>
    <w:basedOn w:val="DefaultParagraphFont"/>
    <w:rsid w:val="00AE1A2B"/>
  </w:style>
  <w:style w:type="character" w:customStyle="1" w:styleId="CardStyleChar">
    <w:name w:val="Card Style Char"/>
    <w:link w:val="CardStyle"/>
    <w:locked/>
    <w:rsid w:val="00AE1A2B"/>
    <w:rPr>
      <w:rFonts w:ascii="Calibri" w:eastAsia="Times New Roman" w:hAnsi="Calibri"/>
      <w:sz w:val="20"/>
    </w:rPr>
  </w:style>
  <w:style w:type="character" w:customStyle="1" w:styleId="SmallSizeParagraphChar">
    <w:name w:val="Small Size Paragraph Char"/>
    <w:link w:val="SmallSizeParagraph"/>
    <w:locked/>
    <w:rsid w:val="00AE1A2B"/>
    <w:rPr>
      <w:rFonts w:eastAsia="Calibri"/>
      <w:sz w:val="16"/>
      <w:szCs w:val="16"/>
    </w:rPr>
  </w:style>
  <w:style w:type="paragraph" w:customStyle="1" w:styleId="SmallSizeParagraph">
    <w:name w:val="Small Size Paragraph"/>
    <w:basedOn w:val="Normal"/>
    <w:link w:val="SmallSizeParagraphChar"/>
    <w:qFormat/>
    <w:rsid w:val="00AE1A2B"/>
    <w:pPr>
      <w:spacing w:after="0" w:line="240" w:lineRule="auto"/>
    </w:pPr>
    <w:rPr>
      <w:rFonts w:asciiTheme="minorHAnsi" w:eastAsia="Calibri" w:hAnsiTheme="minorHAnsi"/>
      <w:sz w:val="16"/>
      <w:szCs w:val="16"/>
    </w:rPr>
  </w:style>
  <w:style w:type="character" w:customStyle="1" w:styleId="StylecardLatinVerdana-BoldUnderlineChar">
    <w:name w:val="Style card + (Latin) Verdana-Bold Underline Char"/>
    <w:basedOn w:val="cardChar"/>
    <w:link w:val="StylecardLatinVerdana-BoldUnderline"/>
    <w:locked/>
    <w:rsid w:val="00AE1A2B"/>
    <w:rPr>
      <w:rFonts w:ascii="Calibri" w:eastAsia="SimSun" w:hAnsi="Calibri" w:cs="Calibri"/>
      <w:kern w:val="32"/>
      <w:sz w:val="24"/>
      <w:szCs w:val="20"/>
      <w:u w:val="single"/>
      <w:lang w:val="x-none" w:eastAsia="zh-CN"/>
    </w:rPr>
  </w:style>
  <w:style w:type="paragraph" w:customStyle="1" w:styleId="StylecardLatinVerdana-BoldUnderline">
    <w:name w:val="Style card + (Latin) Verdana-Bold Underline"/>
    <w:basedOn w:val="Normal"/>
    <w:link w:val="StylecardLatinVerdana-BoldUnderlineChar"/>
    <w:qFormat/>
    <w:rsid w:val="00AE1A2B"/>
    <w:pPr>
      <w:spacing w:after="0" w:line="240" w:lineRule="auto"/>
      <w:ind w:left="288" w:right="288"/>
    </w:pPr>
    <w:rPr>
      <w:rFonts w:eastAsia="SimSun" w:cs="Calibri"/>
      <w:kern w:val="32"/>
      <w:sz w:val="24"/>
      <w:szCs w:val="20"/>
      <w:u w:val="single"/>
      <w:lang w:val="x-none" w:eastAsia="zh-CN"/>
    </w:rPr>
  </w:style>
  <w:style w:type="character" w:customStyle="1" w:styleId="StyleCardText9ptChar">
    <w:name w:val="Style Card Text + 9 pt Char"/>
    <w:basedOn w:val="DefaultParagraphFont"/>
    <w:link w:val="StyleCardText9pt"/>
    <w:locked/>
    <w:rsid w:val="00AE1A2B"/>
    <w:rPr>
      <w:rFonts w:eastAsia="Calibri"/>
    </w:rPr>
  </w:style>
  <w:style w:type="paragraph" w:customStyle="1" w:styleId="StyleCardText9pt">
    <w:name w:val="Style Card Text + 9 pt"/>
    <w:basedOn w:val="Normal"/>
    <w:link w:val="StyleCardText9ptChar"/>
    <w:qFormat/>
    <w:rsid w:val="00AE1A2B"/>
    <w:pPr>
      <w:spacing w:after="200" w:line="240" w:lineRule="auto"/>
      <w:contextualSpacing/>
    </w:pPr>
    <w:rPr>
      <w:rFonts w:asciiTheme="minorHAnsi" w:eastAsia="Calibri" w:hAnsiTheme="minorHAnsi"/>
      <w:sz w:val="24"/>
    </w:rPr>
  </w:style>
  <w:style w:type="character" w:customStyle="1" w:styleId="UnderlineSChar">
    <w:name w:val="Underline S Char"/>
    <w:link w:val="UnderlineS"/>
    <w:locked/>
    <w:rsid w:val="00AE1A2B"/>
    <w:rPr>
      <w:rFonts w:eastAsia="Calibri"/>
      <w:u w:val="single"/>
      <w:lang w:val="x-none" w:eastAsia="zh-CN"/>
    </w:rPr>
  </w:style>
  <w:style w:type="paragraph" w:customStyle="1" w:styleId="UnderlineS">
    <w:name w:val="Underline S"/>
    <w:basedOn w:val="Normal"/>
    <w:link w:val="UnderlineSChar"/>
    <w:qFormat/>
    <w:rsid w:val="00AE1A2B"/>
    <w:pPr>
      <w:spacing w:after="200" w:line="240" w:lineRule="auto"/>
    </w:pPr>
    <w:rPr>
      <w:rFonts w:asciiTheme="minorHAnsi" w:eastAsia="Calibri" w:hAnsiTheme="minorHAnsi"/>
      <w:sz w:val="24"/>
      <w:u w:val="single"/>
      <w:lang w:val="x-none" w:eastAsia="zh-CN"/>
    </w:rPr>
  </w:style>
  <w:style w:type="character" w:customStyle="1" w:styleId="TagofCardChar">
    <w:name w:val="Tag of Card Char"/>
    <w:link w:val="TagofCard"/>
    <w:locked/>
    <w:rsid w:val="00AE1A2B"/>
    <w:rPr>
      <w:rFonts w:eastAsia="SimSun"/>
      <w:b/>
      <w:color w:val="000000"/>
      <w:sz w:val="28"/>
      <w:szCs w:val="20"/>
      <w:lang w:val="x-none" w:eastAsia="x-none"/>
    </w:rPr>
  </w:style>
  <w:style w:type="paragraph" w:customStyle="1" w:styleId="TagofCard">
    <w:name w:val="Tag of Card"/>
    <w:basedOn w:val="Normaltext0"/>
    <w:next w:val="Normaltext0"/>
    <w:link w:val="TagofCardChar"/>
    <w:autoRedefine/>
    <w:qFormat/>
    <w:rsid w:val="00AE1A2B"/>
    <w:pPr>
      <w:ind w:left="432"/>
    </w:pPr>
    <w:rPr>
      <w:rFonts w:asciiTheme="minorHAnsi" w:eastAsia="SimSun" w:hAnsiTheme="minorHAnsi"/>
      <w:b/>
      <w:color w:val="000000"/>
      <w:sz w:val="28"/>
      <w:szCs w:val="20"/>
      <w:lang w:val="x-none" w:eastAsia="x-none"/>
    </w:rPr>
  </w:style>
  <w:style w:type="character" w:customStyle="1" w:styleId="DebatenoramlChar">
    <w:name w:val="Debatenoraml Char"/>
    <w:link w:val="Debatenoraml"/>
    <w:locked/>
    <w:rsid w:val="00AE1A2B"/>
    <w:rPr>
      <w:rFonts w:ascii="Times New Roman" w:hAnsi="Times New Roman" w:cs="Times New Roman"/>
    </w:rPr>
  </w:style>
  <w:style w:type="paragraph" w:customStyle="1" w:styleId="Debatenoraml">
    <w:name w:val="Debatenoraml"/>
    <w:basedOn w:val="NoSpacing"/>
    <w:link w:val="DebatenoramlChar"/>
    <w:qFormat/>
    <w:rsid w:val="00AE1A2B"/>
    <w:pPr>
      <w:spacing w:line="240" w:lineRule="auto"/>
    </w:pPr>
    <w:rPr>
      <w:rFonts w:ascii="Times New Roman" w:hAnsi="Times New Roman" w:cs="Times New Roman"/>
    </w:rPr>
  </w:style>
  <w:style w:type="character" w:customStyle="1" w:styleId="QualsChar">
    <w:name w:val="Quals Char"/>
    <w:link w:val="Quals"/>
    <w:locked/>
    <w:rsid w:val="00AE1A2B"/>
    <w:rPr>
      <w:rFonts w:eastAsia="Calibri"/>
      <w:sz w:val="18"/>
    </w:rPr>
  </w:style>
  <w:style w:type="paragraph" w:customStyle="1" w:styleId="Quals">
    <w:name w:val="Quals"/>
    <w:basedOn w:val="Normal"/>
    <w:link w:val="QualsChar"/>
    <w:qFormat/>
    <w:rsid w:val="00AE1A2B"/>
    <w:pPr>
      <w:spacing w:after="0" w:line="240" w:lineRule="auto"/>
    </w:pPr>
    <w:rPr>
      <w:rFonts w:asciiTheme="minorHAnsi" w:eastAsia="Calibri" w:hAnsiTheme="minorHAnsi"/>
      <w:sz w:val="18"/>
    </w:rPr>
  </w:style>
  <w:style w:type="character" w:customStyle="1" w:styleId="StarredChar">
    <w:name w:val="Starred Char"/>
    <w:link w:val="Starred"/>
    <w:locked/>
    <w:rsid w:val="00AE1A2B"/>
    <w:rPr>
      <w:rFonts w:eastAsia="Times New Roman"/>
      <w:b/>
      <w:caps/>
      <w:szCs w:val="28"/>
      <w:u w:val="single"/>
    </w:rPr>
  </w:style>
  <w:style w:type="paragraph" w:customStyle="1" w:styleId="Starred">
    <w:name w:val="Starred"/>
    <w:basedOn w:val="Normal"/>
    <w:link w:val="StarredChar"/>
    <w:qFormat/>
    <w:rsid w:val="00AE1A2B"/>
    <w:pPr>
      <w:keepNext/>
      <w:keepLines/>
      <w:pageBreakBefore/>
      <w:spacing w:before="240" w:after="60" w:line="240" w:lineRule="auto"/>
      <w:jc w:val="center"/>
      <w:outlineLvl w:val="0"/>
    </w:pPr>
    <w:rPr>
      <w:rFonts w:asciiTheme="minorHAnsi" w:eastAsia="Times New Roman" w:hAnsiTheme="minorHAnsi"/>
      <w:b/>
      <w:caps/>
      <w:sz w:val="24"/>
      <w:szCs w:val="28"/>
      <w:u w:val="single"/>
    </w:rPr>
  </w:style>
  <w:style w:type="character" w:customStyle="1" w:styleId="NotStarredChar">
    <w:name w:val="NotStarred Char"/>
    <w:link w:val="NotStarred"/>
    <w:locked/>
    <w:rsid w:val="00AE1A2B"/>
    <w:rPr>
      <w:rFonts w:eastAsia="Times New Roman"/>
      <w:b/>
      <w:caps/>
      <w:szCs w:val="28"/>
      <w:u w:val="single"/>
    </w:rPr>
  </w:style>
  <w:style w:type="paragraph" w:customStyle="1" w:styleId="NotStarred">
    <w:name w:val="NotStarred"/>
    <w:basedOn w:val="Normal"/>
    <w:link w:val="NotStarredChar"/>
    <w:qFormat/>
    <w:rsid w:val="00AE1A2B"/>
    <w:pPr>
      <w:keepNext/>
      <w:keepLines/>
      <w:pageBreakBefore/>
      <w:spacing w:before="240" w:after="60" w:line="240" w:lineRule="auto"/>
      <w:jc w:val="center"/>
      <w:outlineLvl w:val="1"/>
    </w:pPr>
    <w:rPr>
      <w:rFonts w:asciiTheme="minorHAnsi" w:eastAsia="Times New Roman" w:hAnsiTheme="minorHAnsi"/>
      <w:b/>
      <w:caps/>
      <w:sz w:val="24"/>
      <w:szCs w:val="28"/>
      <w:u w:val="single"/>
    </w:rPr>
  </w:style>
  <w:style w:type="character" w:customStyle="1" w:styleId="NewHeading2Char">
    <w:name w:val="NewHeading2 Char"/>
    <w:link w:val="NewHeading2"/>
    <w:locked/>
    <w:rsid w:val="00AE1A2B"/>
    <w:rPr>
      <w:rFonts w:eastAsia="Times New Roman"/>
      <w:b/>
      <w:szCs w:val="28"/>
      <w:u w:val="single"/>
    </w:rPr>
  </w:style>
  <w:style w:type="paragraph" w:customStyle="1" w:styleId="NewHeading2">
    <w:name w:val="NewHeading2"/>
    <w:basedOn w:val="Normal"/>
    <w:link w:val="NewHeading2Char"/>
    <w:qFormat/>
    <w:rsid w:val="00AE1A2B"/>
    <w:pPr>
      <w:spacing w:before="240" w:after="60" w:line="240" w:lineRule="auto"/>
    </w:pPr>
    <w:rPr>
      <w:rFonts w:asciiTheme="minorHAnsi" w:eastAsia="Times New Roman" w:hAnsiTheme="minorHAnsi"/>
      <w:b/>
      <w:sz w:val="24"/>
      <w:szCs w:val="28"/>
      <w:u w:val="single"/>
    </w:rPr>
  </w:style>
  <w:style w:type="character" w:customStyle="1" w:styleId="StyleCardStyleBlackUnderlineChar">
    <w:name w:val="Style Card Style + Black Underline Char"/>
    <w:link w:val="StyleCardStyleBlackUnderline"/>
    <w:locked/>
    <w:rsid w:val="00AE1A2B"/>
    <w:rPr>
      <w:rFonts w:eastAsia="Times New Roman"/>
      <w:color w:val="000000"/>
      <w:u w:val="single"/>
    </w:rPr>
  </w:style>
  <w:style w:type="paragraph" w:customStyle="1" w:styleId="StyleCardStyleBlackUnderline">
    <w:name w:val="Style Card Style + Black Underline"/>
    <w:basedOn w:val="Normal"/>
    <w:link w:val="StyleCardStyleBlackUnderlineChar"/>
    <w:qFormat/>
    <w:rsid w:val="00AE1A2B"/>
    <w:pPr>
      <w:spacing w:after="0" w:line="240" w:lineRule="auto"/>
    </w:pPr>
    <w:rPr>
      <w:rFonts w:asciiTheme="minorHAnsi" w:eastAsia="Times New Roman" w:hAnsiTheme="minorHAnsi"/>
      <w:color w:val="000000"/>
      <w:sz w:val="24"/>
      <w:u w:val="single"/>
    </w:rPr>
  </w:style>
  <w:style w:type="character" w:customStyle="1" w:styleId="StylecardThickunderlineChar">
    <w:name w:val="Style card + Thick underline Char"/>
    <w:link w:val="StylecardThickunderline"/>
    <w:locked/>
    <w:rsid w:val="00AE1A2B"/>
    <w:rPr>
      <w:rFonts w:eastAsia="SimSun"/>
      <w:u w:val="single"/>
      <w:lang w:eastAsia="zh-CN"/>
    </w:rPr>
  </w:style>
  <w:style w:type="paragraph" w:customStyle="1" w:styleId="StylecardThickunderline">
    <w:name w:val="Style card + Thick underline"/>
    <w:basedOn w:val="Normal"/>
    <w:link w:val="StylecardThickunderlineChar"/>
    <w:qFormat/>
    <w:rsid w:val="00AE1A2B"/>
    <w:pPr>
      <w:spacing w:after="0" w:line="240" w:lineRule="auto"/>
      <w:ind w:left="288" w:right="288"/>
    </w:pPr>
    <w:rPr>
      <w:rFonts w:asciiTheme="minorHAnsi" w:eastAsia="SimSun" w:hAnsiTheme="minorHAnsi"/>
      <w:sz w:val="24"/>
      <w:u w:val="single"/>
      <w:lang w:eastAsia="zh-CN"/>
    </w:rPr>
  </w:style>
  <w:style w:type="character" w:customStyle="1" w:styleId="StylecardBoldThickunderlineChar">
    <w:name w:val="Style card + Bold Thick underline Char"/>
    <w:link w:val="StylecardBoldThickunderline"/>
    <w:locked/>
    <w:rsid w:val="00AE1A2B"/>
    <w:rPr>
      <w:rFonts w:eastAsia="SimSun"/>
      <w:b/>
      <w:bCs/>
      <w:u w:val="single"/>
      <w:lang w:eastAsia="zh-CN"/>
    </w:rPr>
  </w:style>
  <w:style w:type="paragraph" w:customStyle="1" w:styleId="StylecardBoldThickunderline">
    <w:name w:val="Style card + Bold Thick underline"/>
    <w:basedOn w:val="Normal"/>
    <w:link w:val="StylecardBoldThickunderlineChar"/>
    <w:qFormat/>
    <w:rsid w:val="00AE1A2B"/>
    <w:pPr>
      <w:spacing w:after="0" w:line="240" w:lineRule="auto"/>
      <w:ind w:left="288" w:right="288"/>
    </w:pPr>
    <w:rPr>
      <w:rFonts w:asciiTheme="minorHAnsi" w:eastAsia="SimSun" w:hAnsiTheme="minorHAnsi"/>
      <w:b/>
      <w:bCs/>
      <w:sz w:val="24"/>
      <w:u w:val="single"/>
      <w:lang w:eastAsia="zh-CN"/>
    </w:rPr>
  </w:style>
  <w:style w:type="character" w:customStyle="1" w:styleId="MTDisplayEquationChar">
    <w:name w:val="MTDisplayEquation Char"/>
    <w:link w:val="MTDisplayEquation"/>
    <w:locked/>
    <w:rsid w:val="00AE1A2B"/>
    <w:rPr>
      <w:rFonts w:eastAsia="Times New Roman"/>
      <w:bCs/>
      <w:lang w:bidi="he-IL"/>
    </w:rPr>
  </w:style>
  <w:style w:type="paragraph" w:customStyle="1" w:styleId="MTDisplayEquation">
    <w:name w:val="MTDisplayEquation"/>
    <w:basedOn w:val="Normal"/>
    <w:next w:val="Normal"/>
    <w:link w:val="MTDisplayEquationChar"/>
    <w:qFormat/>
    <w:rsid w:val="00AE1A2B"/>
    <w:pPr>
      <w:tabs>
        <w:tab w:val="center" w:pos="5120"/>
        <w:tab w:val="right" w:pos="10220"/>
      </w:tabs>
      <w:spacing w:after="0" w:line="240" w:lineRule="auto"/>
    </w:pPr>
    <w:rPr>
      <w:rFonts w:asciiTheme="minorHAnsi" w:eastAsia="Times New Roman" w:hAnsiTheme="minorHAnsi"/>
      <w:bCs/>
      <w:sz w:val="24"/>
      <w:lang w:bidi="he-IL"/>
    </w:rPr>
  </w:style>
  <w:style w:type="character" w:customStyle="1" w:styleId="StyleBoldUnderlineTimesNewRomanChar">
    <w:name w:val="Style Bold Underline + Times New Roman Char"/>
    <w:link w:val="StyleBoldUnderlineTimesNewRoman"/>
    <w:locked/>
    <w:rsid w:val="00AE1A2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E1A2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E1A2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E1A2B"/>
    <w:pPr>
      <w:spacing w:after="200"/>
    </w:pPr>
    <w:rPr>
      <w:rFonts w:ascii="Calibri" w:eastAsia="Calibri" w:hAnsi="Calibri" w:cs="Times New Roman"/>
      <w:sz w:val="20"/>
      <w:szCs w:val="20"/>
      <w:u w:val="single"/>
    </w:rPr>
  </w:style>
  <w:style w:type="paragraph" w:customStyle="1" w:styleId="msolistparagraphcxspfirst">
    <w:name w:val="msolistparagraphcxspfirst"/>
    <w:basedOn w:val="Normal"/>
    <w:uiPriority w:val="99"/>
    <w:qFormat/>
    <w:rsid w:val="00AE1A2B"/>
    <w:pPr>
      <w:spacing w:before="100" w:beforeAutospacing="1" w:after="100" w:afterAutospacing="1" w:line="240" w:lineRule="auto"/>
    </w:pPr>
    <w:rPr>
      <w:rFonts w:eastAsia="Times New Roman"/>
      <w:sz w:val="24"/>
    </w:rPr>
  </w:style>
  <w:style w:type="paragraph" w:customStyle="1" w:styleId="BriefTitle2">
    <w:name w:val="Brief Title 2"/>
    <w:basedOn w:val="BriefTitle"/>
    <w:uiPriority w:val="99"/>
    <w:qFormat/>
    <w:rsid w:val="00AE1A2B"/>
    <w:pPr>
      <w:spacing w:before="0" w:after="160"/>
      <w:jc w:val="center"/>
      <w:outlineLvl w:val="9"/>
    </w:pPr>
    <w:rPr>
      <w:rFonts w:ascii="Georgia" w:eastAsia="Times New Roman" w:hAnsi="Georgia"/>
      <w:caps/>
      <w:kern w:val="0"/>
      <w:sz w:val="24"/>
      <w:szCs w:val="24"/>
    </w:rPr>
  </w:style>
  <w:style w:type="paragraph" w:customStyle="1" w:styleId="p0">
    <w:name w:val="p0"/>
    <w:basedOn w:val="Normal"/>
    <w:uiPriority w:val="99"/>
    <w:qFormat/>
    <w:rsid w:val="00AE1A2B"/>
    <w:pPr>
      <w:spacing w:before="100" w:beforeAutospacing="1" w:after="100" w:afterAutospacing="1" w:line="240" w:lineRule="auto"/>
    </w:pPr>
    <w:rPr>
      <w:rFonts w:eastAsia="Times New Roman"/>
      <w:sz w:val="24"/>
    </w:rPr>
  </w:style>
  <w:style w:type="paragraph" w:customStyle="1" w:styleId="CM32">
    <w:name w:val="CM3+2"/>
    <w:basedOn w:val="Normal"/>
    <w:next w:val="Normal"/>
    <w:uiPriority w:val="99"/>
    <w:qFormat/>
    <w:rsid w:val="00AE1A2B"/>
    <w:pPr>
      <w:autoSpaceDE w:val="0"/>
      <w:autoSpaceDN w:val="0"/>
      <w:adjustRightInd w:val="0"/>
      <w:spacing w:after="0" w:line="240" w:lineRule="atLeast"/>
    </w:pPr>
    <w:rPr>
      <w:rFonts w:eastAsia="Calibri"/>
      <w:sz w:val="24"/>
    </w:rPr>
  </w:style>
  <w:style w:type="paragraph" w:customStyle="1" w:styleId="font-null">
    <w:name w:val="font-null"/>
    <w:basedOn w:val="Normal"/>
    <w:uiPriority w:val="99"/>
    <w:qFormat/>
    <w:rsid w:val="00AE1A2B"/>
    <w:pPr>
      <w:spacing w:before="100" w:beforeAutospacing="1" w:after="100" w:afterAutospacing="1" w:line="240" w:lineRule="auto"/>
    </w:pPr>
    <w:rPr>
      <w:rFonts w:eastAsia="Times New Roman"/>
      <w:sz w:val="24"/>
    </w:rPr>
  </w:style>
  <w:style w:type="paragraph" w:customStyle="1" w:styleId="rteindent1">
    <w:name w:val="rteindent1"/>
    <w:basedOn w:val="Normal"/>
    <w:uiPriority w:val="99"/>
    <w:qFormat/>
    <w:rsid w:val="00AE1A2B"/>
    <w:pPr>
      <w:spacing w:before="100" w:beforeAutospacing="1" w:after="100" w:afterAutospacing="1" w:line="240" w:lineRule="auto"/>
    </w:pPr>
    <w:rPr>
      <w:rFonts w:eastAsia="Times New Roman"/>
      <w:sz w:val="24"/>
    </w:rPr>
  </w:style>
  <w:style w:type="paragraph" w:customStyle="1" w:styleId="Pa12">
    <w:name w:val="Pa12"/>
    <w:basedOn w:val="Default"/>
    <w:next w:val="Default"/>
    <w:uiPriority w:val="99"/>
    <w:qFormat/>
    <w:rsid w:val="00AE1A2B"/>
    <w:pPr>
      <w:spacing w:after="200" w:line="191" w:lineRule="atLeast"/>
    </w:pPr>
    <w:rPr>
      <w:rFonts w:ascii="Scala" w:eastAsia="Calibri" w:hAnsi="Scala"/>
      <w:color w:val="auto"/>
      <w:sz w:val="22"/>
      <w:szCs w:val="22"/>
    </w:rPr>
  </w:style>
  <w:style w:type="paragraph" w:customStyle="1" w:styleId="translatedivgrey-image">
    <w:name w:val="translatedivgrey-image"/>
    <w:basedOn w:val="Normal"/>
    <w:uiPriority w:val="99"/>
    <w:qFormat/>
    <w:rsid w:val="00AE1A2B"/>
    <w:pPr>
      <w:spacing w:before="100" w:beforeAutospacing="1" w:after="100" w:afterAutospacing="1" w:line="240" w:lineRule="auto"/>
    </w:pPr>
    <w:rPr>
      <w:rFonts w:eastAsia="Times New Roman"/>
      <w:sz w:val="24"/>
    </w:rPr>
  </w:style>
  <w:style w:type="paragraph" w:customStyle="1" w:styleId="translatedivblue-image">
    <w:name w:val="translatedivblue-image"/>
    <w:basedOn w:val="Normal"/>
    <w:uiPriority w:val="99"/>
    <w:qFormat/>
    <w:rsid w:val="00AE1A2B"/>
    <w:pPr>
      <w:spacing w:before="100" w:beforeAutospacing="1" w:after="100" w:afterAutospacing="1" w:line="240" w:lineRule="auto"/>
    </w:pPr>
    <w:rPr>
      <w:rFonts w:eastAsia="Times New Roman"/>
      <w:sz w:val="24"/>
    </w:rPr>
  </w:style>
  <w:style w:type="paragraph" w:customStyle="1" w:styleId="class">
    <w:name w:val="class"/>
    <w:basedOn w:val="Normal"/>
    <w:uiPriority w:val="99"/>
    <w:qFormat/>
    <w:rsid w:val="00AE1A2B"/>
    <w:pPr>
      <w:spacing w:before="100" w:beforeAutospacing="1" w:after="100" w:afterAutospacing="1" w:line="240" w:lineRule="auto"/>
    </w:pPr>
    <w:rPr>
      <w:rFonts w:eastAsia="Times New Roman"/>
      <w:sz w:val="24"/>
    </w:rPr>
  </w:style>
  <w:style w:type="paragraph" w:customStyle="1" w:styleId="summary">
    <w:name w:val="summary"/>
    <w:basedOn w:val="Normal"/>
    <w:uiPriority w:val="99"/>
    <w:qFormat/>
    <w:rsid w:val="00AE1A2B"/>
    <w:pPr>
      <w:spacing w:before="100" w:beforeAutospacing="1" w:after="100" w:afterAutospacing="1" w:line="240" w:lineRule="auto"/>
    </w:pPr>
    <w:rPr>
      <w:rFonts w:eastAsia="Times New Roman"/>
      <w:sz w:val="24"/>
    </w:rPr>
  </w:style>
  <w:style w:type="paragraph" w:customStyle="1" w:styleId="DebateFile">
    <w:name w:val="Debate File"/>
    <w:basedOn w:val="Normal"/>
    <w:uiPriority w:val="99"/>
    <w:qFormat/>
    <w:rsid w:val="00AE1A2B"/>
    <w:pPr>
      <w:spacing w:after="0" w:line="240" w:lineRule="auto"/>
      <w:jc w:val="center"/>
    </w:pPr>
    <w:rPr>
      <w:rFonts w:ascii="Book Antiqua" w:eastAsia="Times New Roman" w:hAnsi="Book Antiqua"/>
      <w:b/>
      <w:sz w:val="28"/>
    </w:rPr>
  </w:style>
  <w:style w:type="paragraph" w:customStyle="1" w:styleId="body-12-5">
    <w:name w:val="body-12-5"/>
    <w:basedOn w:val="Normal"/>
    <w:uiPriority w:val="99"/>
    <w:qFormat/>
    <w:rsid w:val="00AE1A2B"/>
    <w:pPr>
      <w:spacing w:before="100" w:beforeAutospacing="1" w:after="100" w:afterAutospacing="1" w:line="240" w:lineRule="auto"/>
    </w:pPr>
    <w:rPr>
      <w:rFonts w:eastAsia="Times New Roman"/>
      <w:sz w:val="24"/>
    </w:rPr>
  </w:style>
  <w:style w:type="paragraph" w:customStyle="1" w:styleId="fontreg">
    <w:name w:val="font_reg"/>
    <w:basedOn w:val="Normal"/>
    <w:uiPriority w:val="99"/>
    <w:qFormat/>
    <w:rsid w:val="00AE1A2B"/>
    <w:pPr>
      <w:spacing w:before="100" w:beforeAutospacing="1" w:after="100" w:afterAutospacing="1" w:line="240" w:lineRule="auto"/>
    </w:pPr>
    <w:rPr>
      <w:rFonts w:eastAsia="Times New Roman"/>
      <w:sz w:val="24"/>
    </w:rPr>
  </w:style>
  <w:style w:type="paragraph" w:customStyle="1" w:styleId="bodytextfp">
    <w:name w:val="bodytextfp"/>
    <w:basedOn w:val="Normal"/>
    <w:uiPriority w:val="99"/>
    <w:qFormat/>
    <w:rsid w:val="00AE1A2B"/>
    <w:pPr>
      <w:spacing w:before="100" w:beforeAutospacing="1" w:after="100" w:afterAutospacing="1" w:line="240" w:lineRule="auto"/>
    </w:pPr>
    <w:rPr>
      <w:rFonts w:eastAsia="Times New Roman"/>
      <w:sz w:val="24"/>
    </w:rPr>
  </w:style>
  <w:style w:type="paragraph" w:customStyle="1" w:styleId="deck">
    <w:name w:val="deck"/>
    <w:basedOn w:val="Normal"/>
    <w:uiPriority w:val="99"/>
    <w:qFormat/>
    <w:rsid w:val="00AE1A2B"/>
    <w:pPr>
      <w:spacing w:before="100" w:beforeAutospacing="1" w:after="100" w:afterAutospacing="1" w:line="240" w:lineRule="auto"/>
    </w:pPr>
    <w:rPr>
      <w:rFonts w:eastAsia="Times New Roman"/>
      <w:sz w:val="24"/>
    </w:rPr>
  </w:style>
  <w:style w:type="paragraph" w:customStyle="1" w:styleId="question">
    <w:name w:val="question"/>
    <w:basedOn w:val="Normal"/>
    <w:uiPriority w:val="99"/>
    <w:qFormat/>
    <w:rsid w:val="00AE1A2B"/>
    <w:pPr>
      <w:spacing w:before="100" w:beforeAutospacing="1" w:after="100" w:afterAutospacing="1" w:line="240" w:lineRule="auto"/>
    </w:pPr>
    <w:rPr>
      <w:rFonts w:eastAsia="Times New Roman"/>
      <w:sz w:val="24"/>
    </w:rPr>
  </w:style>
  <w:style w:type="paragraph" w:customStyle="1" w:styleId="NoteLevel22">
    <w:name w:val="Note Level 22"/>
    <w:basedOn w:val="Normal"/>
    <w:next w:val="Normal"/>
    <w:uiPriority w:val="99"/>
    <w:qFormat/>
    <w:rsid w:val="00AE1A2B"/>
    <w:pPr>
      <w:keepNext/>
      <w:spacing w:after="0" w:line="240" w:lineRule="auto"/>
      <w:ind w:left="288" w:right="288"/>
    </w:pPr>
    <w:rPr>
      <w:rFonts w:eastAsia="MS Gothic"/>
      <w:szCs w:val="20"/>
    </w:rPr>
  </w:style>
  <w:style w:type="paragraph" w:customStyle="1" w:styleId="canvas-atom">
    <w:name w:val="canvas-atom"/>
    <w:basedOn w:val="Normal"/>
    <w:uiPriority w:val="99"/>
    <w:qFormat/>
    <w:rsid w:val="00AE1A2B"/>
    <w:pPr>
      <w:spacing w:before="100" w:beforeAutospacing="1" w:after="100" w:afterAutospacing="1" w:line="240" w:lineRule="auto"/>
    </w:pPr>
    <w:rPr>
      <w:sz w:val="24"/>
    </w:rPr>
  </w:style>
  <w:style w:type="paragraph" w:customStyle="1" w:styleId="tweet-text">
    <w:name w:val="tweet-text"/>
    <w:basedOn w:val="Normal"/>
    <w:uiPriority w:val="99"/>
    <w:qFormat/>
    <w:rsid w:val="00AE1A2B"/>
    <w:pPr>
      <w:spacing w:before="100" w:beforeAutospacing="1" w:after="100" w:afterAutospacing="1" w:line="240" w:lineRule="auto"/>
    </w:pPr>
  </w:style>
  <w:style w:type="paragraph" w:customStyle="1" w:styleId="graf">
    <w:name w:val="graf"/>
    <w:basedOn w:val="Normal"/>
    <w:uiPriority w:val="99"/>
    <w:qFormat/>
    <w:rsid w:val="00AE1A2B"/>
    <w:pPr>
      <w:spacing w:before="100" w:beforeAutospacing="1" w:after="100" w:afterAutospacing="1" w:line="240" w:lineRule="auto"/>
    </w:pPr>
  </w:style>
  <w:style w:type="paragraph" w:customStyle="1" w:styleId="column">
    <w:name w:val="column"/>
    <w:basedOn w:val="Normal"/>
    <w:uiPriority w:val="99"/>
    <w:qFormat/>
    <w:rsid w:val="00AE1A2B"/>
    <w:pPr>
      <w:spacing w:before="100" w:beforeAutospacing="1" w:after="100" w:afterAutospacing="1" w:line="240" w:lineRule="auto"/>
    </w:pPr>
  </w:style>
  <w:style w:type="paragraph" w:customStyle="1" w:styleId="recirc-container">
    <w:name w:val="recirc-container"/>
    <w:basedOn w:val="Normal"/>
    <w:uiPriority w:val="99"/>
    <w:qFormat/>
    <w:rsid w:val="00AE1A2B"/>
    <w:pPr>
      <w:spacing w:before="100" w:beforeAutospacing="1" w:after="100" w:afterAutospacing="1" w:line="240" w:lineRule="auto"/>
    </w:pPr>
    <w:rPr>
      <w:sz w:val="24"/>
    </w:rPr>
  </w:style>
  <w:style w:type="paragraph" w:customStyle="1" w:styleId="interstitial-link">
    <w:name w:val="interstitial-link"/>
    <w:basedOn w:val="Normal"/>
    <w:uiPriority w:val="99"/>
    <w:qFormat/>
    <w:rsid w:val="00AE1A2B"/>
    <w:pPr>
      <w:spacing w:before="100" w:beforeAutospacing="1" w:after="100" w:afterAutospacing="1" w:line="240" w:lineRule="auto"/>
    </w:pPr>
    <w:rPr>
      <w:sz w:val="24"/>
    </w:rPr>
  </w:style>
  <w:style w:type="paragraph" w:customStyle="1" w:styleId="see-also">
    <w:name w:val="see-also"/>
    <w:basedOn w:val="Normal"/>
    <w:uiPriority w:val="99"/>
    <w:qFormat/>
    <w:rsid w:val="00AE1A2B"/>
    <w:pPr>
      <w:spacing w:before="100" w:beforeAutospacing="1" w:after="100" w:afterAutospacing="1" w:line="240" w:lineRule="auto"/>
    </w:pPr>
    <w:rPr>
      <w:sz w:val="24"/>
    </w:rPr>
  </w:style>
  <w:style w:type="character" w:customStyle="1" w:styleId="BriefTitleChar">
    <w:name w:val="Brief Title Char"/>
    <w:basedOn w:val="DefaultParagraphFont"/>
    <w:rsid w:val="00AE1A2B"/>
    <w:rPr>
      <w:b/>
      <w:bCs w:val="0"/>
      <w:sz w:val="24"/>
      <w:szCs w:val="24"/>
      <w:u w:val="single"/>
      <w:lang w:val="en-US" w:eastAsia="en-US" w:bidi="ar-SA"/>
    </w:rPr>
  </w:style>
  <w:style w:type="character" w:customStyle="1" w:styleId="BriefTitle2Char">
    <w:name w:val="Brief Title 2 Char"/>
    <w:basedOn w:val="BriefTitleChar"/>
    <w:rsid w:val="00AE1A2B"/>
    <w:rPr>
      <w:b/>
      <w:bCs w:val="0"/>
      <w:sz w:val="24"/>
      <w:szCs w:val="24"/>
      <w:u w:val="single"/>
      <w:lang w:val="en-US" w:eastAsia="en-US" w:bidi="ar-SA"/>
    </w:rPr>
  </w:style>
  <w:style w:type="character" w:customStyle="1" w:styleId="FontStyle477">
    <w:name w:val="Font Style477"/>
    <w:basedOn w:val="DefaultParagraphFont"/>
    <w:uiPriority w:val="99"/>
    <w:rsid w:val="00AE1A2B"/>
    <w:rPr>
      <w:rFonts w:ascii="Times New Roman" w:hAnsi="Times New Roman" w:cs="Times New Roman" w:hint="default"/>
      <w:sz w:val="18"/>
      <w:szCs w:val="18"/>
    </w:rPr>
  </w:style>
  <w:style w:type="character" w:customStyle="1" w:styleId="FontStyle514">
    <w:name w:val="Font Style514"/>
    <w:basedOn w:val="DefaultParagraphFont"/>
    <w:uiPriority w:val="99"/>
    <w:rsid w:val="00AE1A2B"/>
    <w:rPr>
      <w:rFonts w:ascii="Times New Roman" w:hAnsi="Times New Roman" w:cs="Times New Roman" w:hint="default"/>
      <w:sz w:val="14"/>
      <w:szCs w:val="14"/>
    </w:rPr>
  </w:style>
  <w:style w:type="character" w:customStyle="1" w:styleId="FontStyle500">
    <w:name w:val="Font Style500"/>
    <w:basedOn w:val="DefaultParagraphFont"/>
    <w:uiPriority w:val="99"/>
    <w:rsid w:val="00AE1A2B"/>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AE1A2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E1A2B"/>
    <w:rPr>
      <w:rFonts w:ascii="Times New Roman" w:hAnsi="Times New Roman" w:cs="Times New Roman" w:hint="default"/>
      <w:b/>
      <w:bCs/>
      <w:sz w:val="22"/>
      <w:szCs w:val="22"/>
    </w:rPr>
  </w:style>
  <w:style w:type="character" w:customStyle="1" w:styleId="UnderlineStyleChar7">
    <w:name w:val="Underline Style Char7"/>
    <w:rsid w:val="00AE1A2B"/>
    <w:rPr>
      <w:rFonts w:ascii="Garamond" w:hAnsi="Garamond" w:hint="default"/>
      <w:sz w:val="22"/>
      <w:szCs w:val="24"/>
      <w:u w:val="single"/>
      <w:lang w:val="en-US" w:eastAsia="en-US" w:bidi="ar-SA"/>
    </w:rPr>
  </w:style>
  <w:style w:type="character" w:customStyle="1" w:styleId="s4">
    <w:name w:val="s4"/>
    <w:rsid w:val="00AE1A2B"/>
  </w:style>
  <w:style w:type="character" w:customStyle="1" w:styleId="s5">
    <w:name w:val="s5"/>
    <w:rsid w:val="00AE1A2B"/>
  </w:style>
  <w:style w:type="character" w:customStyle="1" w:styleId="rightsnotice">
    <w:name w:val="rightsnotice"/>
    <w:rsid w:val="00AE1A2B"/>
  </w:style>
  <w:style w:type="character" w:customStyle="1" w:styleId="related-current-indicator">
    <w:name w:val="related-current-indicator"/>
    <w:rsid w:val="00AE1A2B"/>
  </w:style>
  <w:style w:type="character" w:customStyle="1" w:styleId="bylclear">
    <w:name w:val="bylclear"/>
    <w:rsid w:val="00AE1A2B"/>
  </w:style>
  <w:style w:type="character" w:customStyle="1" w:styleId="essaytext">
    <w:name w:val="essaytext"/>
    <w:rsid w:val="00AE1A2B"/>
  </w:style>
  <w:style w:type="character" w:customStyle="1" w:styleId="username">
    <w:name w:val="username"/>
    <w:rsid w:val="00AE1A2B"/>
  </w:style>
  <w:style w:type="character" w:customStyle="1" w:styleId="toplinks">
    <w:name w:val="toplinks"/>
    <w:rsid w:val="00AE1A2B"/>
  </w:style>
  <w:style w:type="character" w:customStyle="1" w:styleId="titles">
    <w:name w:val="titles"/>
    <w:rsid w:val="00AE1A2B"/>
  </w:style>
  <w:style w:type="character" w:customStyle="1" w:styleId="contentauthor">
    <w:name w:val="contentauthor"/>
    <w:rsid w:val="00AE1A2B"/>
  </w:style>
  <w:style w:type="character" w:customStyle="1" w:styleId="subarticleheader">
    <w:name w:val="subarticleheader"/>
    <w:rsid w:val="00AE1A2B"/>
  </w:style>
  <w:style w:type="character" w:customStyle="1" w:styleId="copy">
    <w:name w:val="copy"/>
    <w:rsid w:val="00AE1A2B"/>
  </w:style>
  <w:style w:type="character" w:customStyle="1" w:styleId="topheadline">
    <w:name w:val="topheadline"/>
    <w:rsid w:val="00AE1A2B"/>
  </w:style>
  <w:style w:type="character" w:customStyle="1" w:styleId="Stylereduce27pt">
    <w:name w:val="Style reduce2 + 7 pt"/>
    <w:rsid w:val="00AE1A2B"/>
    <w:rPr>
      <w:rFonts w:ascii="Times New Roman" w:hAnsi="Times New Roman" w:cs="Arial" w:hint="default"/>
      <w:color w:val="000000"/>
      <w:sz w:val="14"/>
      <w:szCs w:val="22"/>
    </w:rPr>
  </w:style>
  <w:style w:type="character" w:customStyle="1" w:styleId="srtitle">
    <w:name w:val="srtitle"/>
    <w:rsid w:val="00AE1A2B"/>
  </w:style>
  <w:style w:type="character" w:customStyle="1" w:styleId="st1">
    <w:name w:val="st1"/>
    <w:rsid w:val="00AE1A2B"/>
  </w:style>
  <w:style w:type="character" w:customStyle="1" w:styleId="StyleStyleGaramond">
    <w:name w:val="Style Style Garamond +"/>
    <w:rsid w:val="00AE1A2B"/>
    <w:rPr>
      <w:rFonts w:ascii="Garamond" w:hAnsi="Garamond" w:cs="Times New Roman" w:hint="default"/>
      <w:sz w:val="20"/>
    </w:rPr>
  </w:style>
  <w:style w:type="character" w:customStyle="1" w:styleId="boldunderline2">
    <w:name w:val="boldunderline"/>
    <w:rsid w:val="00AE1A2B"/>
  </w:style>
  <w:style w:type="character" w:customStyle="1" w:styleId="Date11">
    <w:name w:val="Date11"/>
    <w:rsid w:val="00AE1A2B"/>
  </w:style>
  <w:style w:type="character" w:customStyle="1" w:styleId="artbody1">
    <w:name w:val="art_body1"/>
    <w:rsid w:val="00AE1A2B"/>
    <w:rPr>
      <w:rFonts w:ascii="Arial" w:hAnsi="Arial" w:cs="Arial" w:hint="default"/>
    </w:rPr>
  </w:style>
  <w:style w:type="character" w:customStyle="1" w:styleId="Boxout0">
    <w:name w:val="Boxout"/>
    <w:uiPriority w:val="1"/>
    <w:qFormat/>
    <w:rsid w:val="00AE1A2B"/>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AE1A2B"/>
  </w:style>
  <w:style w:type="character" w:customStyle="1" w:styleId="preloadwrap">
    <w:name w:val="preloadwrap"/>
    <w:rsid w:val="00AE1A2B"/>
  </w:style>
  <w:style w:type="character" w:customStyle="1" w:styleId="creditwrap">
    <w:name w:val="creditwrap"/>
    <w:rsid w:val="00AE1A2B"/>
  </w:style>
  <w:style w:type="character" w:customStyle="1" w:styleId="DefaultChar1">
    <w:name w:val="Default Char1"/>
    <w:rsid w:val="00AE1A2B"/>
    <w:rPr>
      <w:noProof w:val="0"/>
      <w:color w:val="000000"/>
      <w:lang w:val="en-US" w:eastAsia="en-US" w:bidi="ar-SA"/>
    </w:rPr>
  </w:style>
  <w:style w:type="character" w:customStyle="1" w:styleId="pmterms31">
    <w:name w:val="pmterms31"/>
    <w:rsid w:val="00AE1A2B"/>
    <w:rPr>
      <w:b/>
      <w:bCs/>
      <w:i w:val="0"/>
      <w:iCs w:val="0"/>
      <w:color w:val="000000"/>
    </w:rPr>
  </w:style>
  <w:style w:type="character" w:customStyle="1" w:styleId="copyrightdescription">
    <w:name w:val="copyrightdescription"/>
    <w:rsid w:val="00AE1A2B"/>
  </w:style>
  <w:style w:type="character" w:customStyle="1" w:styleId="ft01">
    <w:name w:val="ft01"/>
    <w:rsid w:val="00AE1A2B"/>
    <w:rPr>
      <w:rFonts w:ascii="Times" w:hAnsi="Times" w:cs="Times" w:hint="default"/>
      <w:color w:val="000000"/>
      <w:sz w:val="14"/>
      <w:szCs w:val="14"/>
    </w:rPr>
  </w:style>
  <w:style w:type="character" w:customStyle="1" w:styleId="ft11">
    <w:name w:val="ft11"/>
    <w:rsid w:val="00AE1A2B"/>
    <w:rPr>
      <w:rFonts w:ascii="Times" w:hAnsi="Times" w:cs="Times" w:hint="default"/>
      <w:color w:val="000000"/>
      <w:sz w:val="17"/>
      <w:szCs w:val="17"/>
    </w:rPr>
  </w:style>
  <w:style w:type="character" w:customStyle="1" w:styleId="ft21">
    <w:name w:val="ft21"/>
    <w:rsid w:val="00AE1A2B"/>
    <w:rPr>
      <w:rFonts w:ascii="Times" w:hAnsi="Times" w:cs="Times" w:hint="default"/>
      <w:color w:val="000000"/>
      <w:sz w:val="15"/>
      <w:szCs w:val="15"/>
    </w:rPr>
  </w:style>
  <w:style w:type="character" w:customStyle="1" w:styleId="ft31">
    <w:name w:val="ft31"/>
    <w:rsid w:val="00AE1A2B"/>
    <w:rPr>
      <w:rFonts w:ascii="Times" w:hAnsi="Times" w:cs="Times" w:hint="default"/>
      <w:color w:val="000000"/>
      <w:sz w:val="15"/>
      <w:szCs w:val="15"/>
    </w:rPr>
  </w:style>
  <w:style w:type="character" w:customStyle="1" w:styleId="dquo">
    <w:name w:val="dquo"/>
    <w:rsid w:val="00AE1A2B"/>
  </w:style>
  <w:style w:type="character" w:customStyle="1" w:styleId="caps2">
    <w:name w:val="caps2"/>
    <w:rsid w:val="00AE1A2B"/>
  </w:style>
  <w:style w:type="character" w:customStyle="1" w:styleId="ccs">
    <w:name w:val="c cs"/>
    <w:rsid w:val="00AE1A2B"/>
  </w:style>
  <w:style w:type="character" w:customStyle="1" w:styleId="dropshadow">
    <w:name w:val="dropshadow"/>
    <w:rsid w:val="00AE1A2B"/>
  </w:style>
  <w:style w:type="character" w:customStyle="1" w:styleId="d05ws">
    <w:name w:val="d05ws"/>
    <w:rsid w:val="00AE1A2B"/>
  </w:style>
  <w:style w:type="character" w:customStyle="1" w:styleId="rzibod">
    <w:name w:val="rzibod"/>
    <w:rsid w:val="00AE1A2B"/>
  </w:style>
  <w:style w:type="character" w:customStyle="1" w:styleId="headertext">
    <w:name w:val="headertext"/>
    <w:rsid w:val="00AE1A2B"/>
  </w:style>
  <w:style w:type="character" w:customStyle="1" w:styleId="endnote-reference">
    <w:name w:val="endnote-reference"/>
    <w:rsid w:val="00AE1A2B"/>
  </w:style>
  <w:style w:type="character" w:customStyle="1" w:styleId="officialsname">
    <w:name w:val="official_s_name"/>
    <w:rsid w:val="00AE1A2B"/>
  </w:style>
  <w:style w:type="character" w:customStyle="1" w:styleId="audience">
    <w:name w:val="audience"/>
    <w:rsid w:val="00AE1A2B"/>
  </w:style>
  <w:style w:type="character" w:customStyle="1" w:styleId="normalchar0">
    <w:name w:val="normal__char"/>
    <w:rsid w:val="00AE1A2B"/>
  </w:style>
  <w:style w:type="character" w:customStyle="1" w:styleId="hyperlink002cheading0020100200028block0020title0029char">
    <w:name w:val="hyperlink_002cheading_00201_0020_0028block_0020title_0029__char"/>
    <w:rsid w:val="00AE1A2B"/>
  </w:style>
  <w:style w:type="character" w:customStyle="1" w:styleId="underline002cstyle0020bold0020underlinechar">
    <w:name w:val="underline_002cstyle_0020bold_0020underline__char"/>
    <w:rsid w:val="00AE1A2B"/>
  </w:style>
  <w:style w:type="character" w:customStyle="1" w:styleId="copyboldblack">
    <w:name w:val="copyboldblack"/>
    <w:rsid w:val="00AE1A2B"/>
  </w:style>
  <w:style w:type="character" w:customStyle="1" w:styleId="copybold">
    <w:name w:val="copybold"/>
    <w:rsid w:val="00AE1A2B"/>
  </w:style>
  <w:style w:type="character" w:customStyle="1" w:styleId="author-date0">
    <w:name w:val="author-date"/>
    <w:rsid w:val="00AE1A2B"/>
  </w:style>
  <w:style w:type="character" w:customStyle="1" w:styleId="articlebegin">
    <w:name w:val="articlebegin"/>
    <w:rsid w:val="00AE1A2B"/>
  </w:style>
  <w:style w:type="character" w:customStyle="1" w:styleId="mediaoverlay">
    <w:name w:val="mediaoverlay"/>
    <w:rsid w:val="00AE1A2B"/>
  </w:style>
  <w:style w:type="character" w:customStyle="1" w:styleId="blogcaption">
    <w:name w:val="blog_caption"/>
    <w:rsid w:val="00AE1A2B"/>
  </w:style>
  <w:style w:type="character" w:customStyle="1" w:styleId="commnet-abuzz">
    <w:name w:val="commnet-abuzz"/>
    <w:rsid w:val="00AE1A2B"/>
  </w:style>
  <w:style w:type="character" w:customStyle="1" w:styleId="stbuttontext">
    <w:name w:val="stbuttontext"/>
    <w:rsid w:val="00AE1A2B"/>
  </w:style>
  <w:style w:type="character" w:customStyle="1" w:styleId="grey">
    <w:name w:val="grey"/>
    <w:rsid w:val="00AE1A2B"/>
  </w:style>
  <w:style w:type="character" w:customStyle="1" w:styleId="bdx">
    <w:name w:val="bdx"/>
    <w:rsid w:val="00AE1A2B"/>
  </w:style>
  <w:style w:type="character" w:customStyle="1" w:styleId="bdl">
    <w:name w:val="bdl"/>
    <w:rsid w:val="00AE1A2B"/>
  </w:style>
  <w:style w:type="character" w:customStyle="1" w:styleId="breadcrumbitemcurrent">
    <w:name w:val="breadcrumbitemcurrent"/>
    <w:rsid w:val="00AE1A2B"/>
  </w:style>
  <w:style w:type="character" w:customStyle="1" w:styleId="bbl">
    <w:name w:val="bbl"/>
    <w:rsid w:val="00AE1A2B"/>
  </w:style>
  <w:style w:type="character" w:customStyle="1" w:styleId="itxtnewhookspan">
    <w:name w:val="itxtnewhookspan"/>
    <w:rsid w:val="00AE1A2B"/>
  </w:style>
  <w:style w:type="character" w:customStyle="1" w:styleId="gstxthlt">
    <w:name w:val="gstxt_hlt"/>
    <w:rsid w:val="00AE1A2B"/>
  </w:style>
  <w:style w:type="character" w:customStyle="1" w:styleId="StyleBoldRed">
    <w:name w:val="Style Bold Red"/>
    <w:rsid w:val="00AE1A2B"/>
    <w:rPr>
      <w:b/>
      <w:bCs/>
      <w:color w:val="auto"/>
    </w:rPr>
  </w:style>
  <w:style w:type="character" w:customStyle="1" w:styleId="StyleTimesNewRoman8pt">
    <w:name w:val="Style Times New Roman 8 pt"/>
    <w:rsid w:val="00AE1A2B"/>
    <w:rPr>
      <w:rFonts w:ascii="Georgia" w:hAnsi="Georgia" w:hint="default"/>
      <w:sz w:val="16"/>
    </w:rPr>
  </w:style>
  <w:style w:type="character" w:customStyle="1" w:styleId="goldbldtext">
    <w:name w:val="goldbldtext"/>
    <w:rsid w:val="00AE1A2B"/>
  </w:style>
  <w:style w:type="character" w:customStyle="1" w:styleId="labeltext">
    <w:name w:val="labeltext"/>
    <w:rsid w:val="00AE1A2B"/>
  </w:style>
  <w:style w:type="character" w:customStyle="1" w:styleId="viewlink">
    <w:name w:val="viewlink"/>
    <w:rsid w:val="00AE1A2B"/>
  </w:style>
  <w:style w:type="character" w:customStyle="1" w:styleId="inlinkchart">
    <w:name w:val="inlink_chart"/>
    <w:rsid w:val="00AE1A2B"/>
  </w:style>
  <w:style w:type="character" w:customStyle="1" w:styleId="fbsharecountwrapper">
    <w:name w:val="fb_share_count_wrapper"/>
    <w:rsid w:val="00AE1A2B"/>
  </w:style>
  <w:style w:type="character" w:customStyle="1" w:styleId="hw">
    <w:name w:val="hw"/>
    <w:rsid w:val="00AE1A2B"/>
  </w:style>
  <w:style w:type="character" w:customStyle="1" w:styleId="linktotop">
    <w:name w:val="linktotop"/>
    <w:rsid w:val="00AE1A2B"/>
  </w:style>
  <w:style w:type="character" w:customStyle="1" w:styleId="descriptionstyle1block">
    <w:name w:val="description style1 block"/>
    <w:rsid w:val="00AE1A2B"/>
  </w:style>
  <w:style w:type="character" w:customStyle="1" w:styleId="gutter-right-1">
    <w:name w:val="gutter-right-1"/>
    <w:basedOn w:val="DefaultParagraphFont"/>
    <w:rsid w:val="00AE1A2B"/>
  </w:style>
  <w:style w:type="character" w:customStyle="1" w:styleId="Header11">
    <w:name w:val="Header11"/>
    <w:rsid w:val="00AE1A2B"/>
  </w:style>
  <w:style w:type="character" w:customStyle="1" w:styleId="posa">
    <w:name w:val="pos(a)"/>
    <w:basedOn w:val="DefaultParagraphFont"/>
    <w:rsid w:val="00AE1A2B"/>
  </w:style>
  <w:style w:type="character" w:customStyle="1" w:styleId="u-hiddeninnarrowenv">
    <w:name w:val="u-hiddeninnarrowenv"/>
    <w:basedOn w:val="DefaultParagraphFont"/>
    <w:rsid w:val="00AE1A2B"/>
  </w:style>
  <w:style w:type="character" w:customStyle="1" w:styleId="followbutton-bird">
    <w:name w:val="followbutton-bird"/>
    <w:basedOn w:val="DefaultParagraphFont"/>
    <w:rsid w:val="00AE1A2B"/>
  </w:style>
  <w:style w:type="character" w:customStyle="1" w:styleId="tweetauthor-name">
    <w:name w:val="tweetauthor-name"/>
    <w:basedOn w:val="DefaultParagraphFont"/>
    <w:rsid w:val="00AE1A2B"/>
  </w:style>
  <w:style w:type="character" w:customStyle="1" w:styleId="tweetauthor-verifiedbadge">
    <w:name w:val="tweetauthor-verifiedbadge"/>
    <w:basedOn w:val="DefaultParagraphFont"/>
    <w:rsid w:val="00AE1A2B"/>
  </w:style>
  <w:style w:type="character" w:customStyle="1" w:styleId="tweetauthor-screenname">
    <w:name w:val="tweetauthor-screenname"/>
    <w:basedOn w:val="DefaultParagraphFont"/>
    <w:rsid w:val="00AE1A2B"/>
  </w:style>
  <w:style w:type="character" w:customStyle="1" w:styleId="u-hiddenvisually">
    <w:name w:val="u-hiddenvisually"/>
    <w:basedOn w:val="DefaultParagraphFont"/>
    <w:rsid w:val="00AE1A2B"/>
  </w:style>
  <w:style w:type="character" w:customStyle="1" w:styleId="tweetaction-stat">
    <w:name w:val="tweetaction-stat"/>
    <w:basedOn w:val="DefaultParagraphFont"/>
    <w:rsid w:val="00AE1A2B"/>
  </w:style>
  <w:style w:type="character" w:customStyle="1" w:styleId="related">
    <w:name w:val="related"/>
    <w:basedOn w:val="DefaultParagraphFont"/>
    <w:rsid w:val="00AE1A2B"/>
  </w:style>
  <w:style w:type="character" w:customStyle="1" w:styleId="related-content">
    <w:name w:val="related-content"/>
    <w:basedOn w:val="DefaultParagraphFont"/>
    <w:rsid w:val="00AE1A2B"/>
  </w:style>
  <w:style w:type="character" w:customStyle="1" w:styleId="name-of-author">
    <w:name w:val="name-of-author"/>
    <w:basedOn w:val="DefaultParagraphFont"/>
    <w:rsid w:val="00AE1A2B"/>
  </w:style>
  <w:style w:type="character" w:customStyle="1" w:styleId="first-name">
    <w:name w:val="first-name"/>
    <w:basedOn w:val="DefaultParagraphFont"/>
    <w:rsid w:val="00AE1A2B"/>
  </w:style>
  <w:style w:type="character" w:customStyle="1" w:styleId="last-name">
    <w:name w:val="last-name"/>
    <w:basedOn w:val="DefaultParagraphFont"/>
    <w:rsid w:val="00AE1A2B"/>
  </w:style>
  <w:style w:type="character" w:customStyle="1" w:styleId="recirc-text">
    <w:name w:val="&quot;recirc-text”"/>
    <w:basedOn w:val="DefaultParagraphFont"/>
    <w:rsid w:val="00AE1A2B"/>
  </w:style>
  <w:style w:type="character" w:customStyle="1" w:styleId="video-icon">
    <w:name w:val="video-icon"/>
    <w:basedOn w:val="DefaultParagraphFont"/>
    <w:rsid w:val="00AE1A2B"/>
  </w:style>
  <w:style w:type="character" w:customStyle="1" w:styleId="powa-shot-play-btn-text">
    <w:name w:val="powa-shot-play-btn-text"/>
    <w:basedOn w:val="DefaultParagraphFont"/>
    <w:rsid w:val="00AE1A2B"/>
  </w:style>
  <w:style w:type="character" w:customStyle="1" w:styleId="powa-shot-click">
    <w:name w:val="powa-shot-click"/>
    <w:basedOn w:val="DefaultParagraphFont"/>
    <w:rsid w:val="00AE1A2B"/>
  </w:style>
  <w:style w:type="character" w:customStyle="1" w:styleId="wpv-blurb">
    <w:name w:val="wpv-blurb"/>
    <w:basedOn w:val="DefaultParagraphFont"/>
    <w:rsid w:val="00AE1A2B"/>
  </w:style>
  <w:style w:type="character" w:customStyle="1" w:styleId="pb-caption">
    <w:name w:val="pb-caption"/>
    <w:basedOn w:val="DefaultParagraphFont"/>
    <w:rsid w:val="00AE1A2B"/>
  </w:style>
  <w:style w:type="paragraph" w:customStyle="1" w:styleId="NoteLevel23">
    <w:name w:val="Note Level 23"/>
    <w:basedOn w:val="Normal"/>
    <w:next w:val="Normal"/>
    <w:uiPriority w:val="99"/>
    <w:qFormat/>
    <w:rsid w:val="00AE1A2B"/>
    <w:pPr>
      <w:keepNext/>
      <w:spacing w:after="0" w:line="240" w:lineRule="auto"/>
      <w:ind w:left="288" w:right="288"/>
    </w:pPr>
    <w:rPr>
      <w:rFonts w:eastAsia="MS Gothic"/>
      <w:szCs w:val="20"/>
    </w:rPr>
  </w:style>
  <w:style w:type="character" w:customStyle="1" w:styleId="m-2745674872889869693gmail-style13ptbold">
    <w:name w:val="m_-2745674872889869693gmail-style13ptbold"/>
    <w:basedOn w:val="DefaultParagraphFont"/>
    <w:rsid w:val="00AE1A2B"/>
  </w:style>
  <w:style w:type="character" w:customStyle="1" w:styleId="m-2745674872889869693gmail-styleunderline">
    <w:name w:val="m_-2745674872889869693gmail-styleunderline"/>
    <w:basedOn w:val="DefaultParagraphFont"/>
    <w:rsid w:val="00AE1A2B"/>
  </w:style>
  <w:style w:type="character" w:customStyle="1" w:styleId="HeaderChar3">
    <w:name w:val="Header Char3"/>
    <w:basedOn w:val="DefaultParagraphFont"/>
    <w:uiPriority w:val="99"/>
    <w:semiHidden/>
    <w:rsid w:val="00AE1A2B"/>
    <w:rPr>
      <w:rFonts w:ascii="Georgia" w:hAnsi="Georgia"/>
    </w:rPr>
  </w:style>
  <w:style w:type="paragraph" w:customStyle="1" w:styleId="NoteLevel24">
    <w:name w:val="Note Level 24"/>
    <w:basedOn w:val="Normal"/>
    <w:next w:val="Normal"/>
    <w:uiPriority w:val="99"/>
    <w:qFormat/>
    <w:rsid w:val="00AE1A2B"/>
    <w:pPr>
      <w:keepNext/>
      <w:spacing w:after="0" w:line="240" w:lineRule="auto"/>
      <w:ind w:left="288" w:right="288"/>
    </w:pPr>
    <w:rPr>
      <w:rFonts w:eastAsia="MS Gothic"/>
      <w:sz w:val="24"/>
      <w:szCs w:val="20"/>
    </w:rPr>
  </w:style>
  <w:style w:type="paragraph" w:customStyle="1" w:styleId="NoteLevel25">
    <w:name w:val="Note Level 25"/>
    <w:basedOn w:val="Normal"/>
    <w:next w:val="Normal"/>
    <w:uiPriority w:val="99"/>
    <w:qFormat/>
    <w:rsid w:val="00AE1A2B"/>
    <w:pPr>
      <w:keepNext/>
      <w:spacing w:after="0" w:line="240" w:lineRule="auto"/>
      <w:ind w:left="288" w:right="288"/>
    </w:pPr>
    <w:rPr>
      <w:rFonts w:eastAsia="MS Gothic"/>
      <w:szCs w:val="20"/>
    </w:rPr>
  </w:style>
  <w:style w:type="character" w:customStyle="1" w:styleId="m-8174075135221778500gmail-styleunderline">
    <w:name w:val="m_-8174075135221778500gmail-styleunderline"/>
    <w:basedOn w:val="DefaultParagraphFont"/>
    <w:rsid w:val="00AE1A2B"/>
  </w:style>
  <w:style w:type="character" w:customStyle="1" w:styleId="UnresolvedMention31">
    <w:name w:val="Unresolved Mention31"/>
    <w:basedOn w:val="DefaultParagraphFont"/>
    <w:uiPriority w:val="99"/>
    <w:semiHidden/>
    <w:unhideWhenUsed/>
    <w:rsid w:val="00AE1A2B"/>
    <w:rPr>
      <w:color w:val="808080"/>
      <w:shd w:val="clear" w:color="auto" w:fill="E6E6E6"/>
    </w:rPr>
  </w:style>
  <w:style w:type="paragraph" w:customStyle="1" w:styleId="po-hr-cndek">
    <w:name w:val="po-hr-cn__dek"/>
    <w:basedOn w:val="Normal"/>
    <w:rsid w:val="00AE1A2B"/>
    <w:pPr>
      <w:spacing w:before="100" w:beforeAutospacing="1" w:after="100" w:afterAutospacing="1"/>
    </w:pPr>
  </w:style>
  <w:style w:type="character" w:customStyle="1" w:styleId="publication-date">
    <w:name w:val="publication-date"/>
    <w:basedOn w:val="DefaultParagraphFont"/>
    <w:rsid w:val="00AE1A2B"/>
  </w:style>
  <w:style w:type="character" w:customStyle="1" w:styleId="m4481627234786388783gmail-style13ptbold">
    <w:name w:val="m_4481627234786388783gmail-style13ptbold"/>
    <w:basedOn w:val="DefaultParagraphFont"/>
    <w:rsid w:val="00AE1A2B"/>
  </w:style>
  <w:style w:type="character" w:customStyle="1" w:styleId="m4481627234786388783gmail-styleunderline">
    <w:name w:val="m_4481627234786388783gmail-styleunderline"/>
    <w:basedOn w:val="DefaultParagraphFont"/>
    <w:rsid w:val="00AE1A2B"/>
  </w:style>
  <w:style w:type="character" w:customStyle="1" w:styleId="m4481627234786388783gmail-apple-converted-space">
    <w:name w:val="m_4481627234786388783gmail-apple-converted-space"/>
    <w:basedOn w:val="DefaultParagraphFont"/>
    <w:rsid w:val="00AE1A2B"/>
  </w:style>
  <w:style w:type="character" w:customStyle="1" w:styleId="m4481627234786388783gmail-grame">
    <w:name w:val="m_4481627234786388783gmail-grame"/>
    <w:basedOn w:val="DefaultParagraphFont"/>
    <w:rsid w:val="00AE1A2B"/>
  </w:style>
  <w:style w:type="character" w:customStyle="1" w:styleId="m4481627234786388783gmail-underline">
    <w:name w:val="m_4481627234786388783gmail-underline"/>
    <w:basedOn w:val="DefaultParagraphFont"/>
    <w:rsid w:val="00AE1A2B"/>
  </w:style>
  <w:style w:type="paragraph" w:customStyle="1" w:styleId="m4481627234786388783gmail-card">
    <w:name w:val="m_4481627234786388783gmail-card"/>
    <w:basedOn w:val="Normal"/>
    <w:rsid w:val="00AE1A2B"/>
    <w:pPr>
      <w:spacing w:before="100" w:beforeAutospacing="1" w:after="100" w:afterAutospacing="1" w:line="240" w:lineRule="auto"/>
    </w:pPr>
    <w:rPr>
      <w:rFonts w:eastAsia="Times New Roman"/>
      <w:sz w:val="24"/>
      <w:lang w:eastAsia="zh-CN"/>
    </w:rPr>
  </w:style>
  <w:style w:type="paragraph" w:customStyle="1" w:styleId="m-2671184907397832551gmail-p1">
    <w:name w:val="m_-2671184907397832551gmail-p1"/>
    <w:basedOn w:val="Normal"/>
    <w:rsid w:val="00AE1A2B"/>
    <w:pPr>
      <w:spacing w:before="100" w:beforeAutospacing="1" w:after="100" w:afterAutospacing="1" w:line="240" w:lineRule="auto"/>
    </w:pPr>
    <w:rPr>
      <w:rFonts w:eastAsia="Times New Roman"/>
      <w:sz w:val="24"/>
    </w:rPr>
  </w:style>
  <w:style w:type="character" w:customStyle="1" w:styleId="m-2671184907397832551gmail-s1">
    <w:name w:val="m_-2671184907397832551gmail-s1"/>
    <w:basedOn w:val="DefaultParagraphFont"/>
    <w:rsid w:val="00AE1A2B"/>
  </w:style>
  <w:style w:type="paragraph" w:customStyle="1" w:styleId="m-2671184907397832551gmail-p2">
    <w:name w:val="m_-2671184907397832551gmail-p2"/>
    <w:basedOn w:val="Normal"/>
    <w:rsid w:val="00AE1A2B"/>
    <w:pPr>
      <w:spacing w:before="100" w:beforeAutospacing="1" w:after="100" w:afterAutospacing="1" w:line="240" w:lineRule="auto"/>
    </w:pPr>
    <w:rPr>
      <w:rFonts w:eastAsia="Times New Roman"/>
      <w:sz w:val="24"/>
    </w:rPr>
  </w:style>
  <w:style w:type="paragraph" w:customStyle="1" w:styleId="m-2671184907397832551gmail-li1">
    <w:name w:val="m_-2671184907397832551gmail-li1"/>
    <w:basedOn w:val="Normal"/>
    <w:rsid w:val="00AE1A2B"/>
    <w:pPr>
      <w:spacing w:before="100" w:beforeAutospacing="1" w:after="100" w:afterAutospacing="1" w:line="240" w:lineRule="auto"/>
    </w:pPr>
    <w:rPr>
      <w:rFonts w:eastAsia="Times New Roman"/>
      <w:sz w:val="24"/>
    </w:rPr>
  </w:style>
  <w:style w:type="character" w:customStyle="1" w:styleId="m535442411518568617gmail-styleunderline">
    <w:name w:val="m_535442411518568617gmail-styleunderline"/>
    <w:basedOn w:val="DefaultParagraphFont"/>
    <w:rsid w:val="00AE1A2B"/>
  </w:style>
  <w:style w:type="character" w:customStyle="1" w:styleId="m-4364835325198423527gmail-m-487226309709519571m8778339509743264076gmail-style13ptbold">
    <w:name w:val="m_-4364835325198423527gmail-m_-487226309709519571m_8778339509743264076gmail-style13ptbold"/>
    <w:basedOn w:val="DefaultParagraphFont"/>
    <w:rsid w:val="00AE1A2B"/>
  </w:style>
  <w:style w:type="character" w:customStyle="1" w:styleId="m-4364835325198423527gmail-m-487226309709519571m8778339509743264076gmail-styleunderline">
    <w:name w:val="m_-4364835325198423527gmail-m_-487226309709519571m_8778339509743264076gmail-styleunderline"/>
    <w:basedOn w:val="DefaultParagraphFont"/>
    <w:rsid w:val="00AE1A2B"/>
  </w:style>
  <w:style w:type="character" w:customStyle="1" w:styleId="m-4886631745483256254gmail-style13ptbold">
    <w:name w:val="m_-4886631745483256254gmail-style13ptbold"/>
    <w:basedOn w:val="DefaultParagraphFont"/>
    <w:rsid w:val="00AE1A2B"/>
  </w:style>
  <w:style w:type="character" w:customStyle="1" w:styleId="m8525170829296705783gmail-style13ptbold">
    <w:name w:val="m_8525170829296705783gmail-style13ptbold"/>
    <w:basedOn w:val="DefaultParagraphFont"/>
    <w:rsid w:val="00AE1A2B"/>
  </w:style>
  <w:style w:type="character" w:customStyle="1" w:styleId="m8525170829296705783gmail-styleunderline">
    <w:name w:val="m_8525170829296705783gmail-styleunderline"/>
    <w:basedOn w:val="DefaultParagraphFont"/>
    <w:rsid w:val="00AE1A2B"/>
  </w:style>
  <w:style w:type="character" w:customStyle="1" w:styleId="m113202149284569794gmail-style13ptbold">
    <w:name w:val="m_113202149284569794gmail-style13ptbold"/>
    <w:basedOn w:val="DefaultParagraphFont"/>
    <w:rsid w:val="00AE1A2B"/>
  </w:style>
  <w:style w:type="character" w:customStyle="1" w:styleId="m113202149284569794gmail-styleunderline">
    <w:name w:val="m_113202149284569794gmail-styleunderline"/>
    <w:basedOn w:val="DefaultParagraphFont"/>
    <w:rsid w:val="00AE1A2B"/>
  </w:style>
  <w:style w:type="character" w:customStyle="1" w:styleId="m-5741597242490756161gmail-field-content">
    <w:name w:val="m_-5741597242490756161gmail-field-content"/>
    <w:basedOn w:val="DefaultParagraphFont"/>
    <w:rsid w:val="00AE1A2B"/>
  </w:style>
  <w:style w:type="paragraph" w:customStyle="1" w:styleId="FUCKTHISFONT">
    <w:name w:val="FUCK THIS FONT"/>
    <w:basedOn w:val="Normal"/>
    <w:rsid w:val="00AE1A2B"/>
    <w:pPr>
      <w:autoSpaceDE w:val="0"/>
      <w:autoSpaceDN w:val="0"/>
      <w:adjustRightInd w:val="0"/>
      <w:jc w:val="both"/>
    </w:pPr>
    <w:rPr>
      <w:u w:val="single"/>
    </w:rPr>
  </w:style>
  <w:style w:type="paragraph" w:customStyle="1" w:styleId="TagChar1CharCharCharChar">
    <w:name w:val="Tag Char1 Char Char Char Char"/>
    <w:basedOn w:val="Normal"/>
    <w:rsid w:val="00AE1A2B"/>
    <w:pPr>
      <w:overflowPunct w:val="0"/>
      <w:autoSpaceDE w:val="0"/>
      <w:autoSpaceDN w:val="0"/>
      <w:adjustRightInd w:val="0"/>
      <w:textAlignment w:val="baseline"/>
    </w:pPr>
    <w:rPr>
      <w:rFonts w:ascii="Palatino Linotype" w:eastAsia="Calibri" w:hAnsi="Palatino Linotype"/>
      <w:b/>
      <w:sz w:val="24"/>
      <w:szCs w:val="20"/>
    </w:rPr>
  </w:style>
  <w:style w:type="character" w:customStyle="1" w:styleId="UnderlineCharChar2">
    <w:name w:val="Underline Char Char"/>
    <w:basedOn w:val="DefaultParagraphFont"/>
    <w:locked/>
    <w:rsid w:val="00AE1A2B"/>
    <w:rPr>
      <w:rFonts w:ascii="Arial Narrow" w:hAnsi="Arial Narrow"/>
      <w:szCs w:val="24"/>
      <w:u w:val="single"/>
    </w:rPr>
  </w:style>
  <w:style w:type="character" w:customStyle="1" w:styleId="hyperlink60">
    <w:name w:val="hyperlink6"/>
    <w:basedOn w:val="DefaultParagraphFont"/>
    <w:rsid w:val="00AE1A2B"/>
  </w:style>
  <w:style w:type="character" w:customStyle="1" w:styleId="heading2char2charchar">
    <w:name w:val="heading2char2charchar"/>
    <w:basedOn w:val="DefaultParagraphFont"/>
    <w:rsid w:val="00AE1A2B"/>
  </w:style>
  <w:style w:type="character" w:customStyle="1" w:styleId="heading2char10">
    <w:name w:val="heading2char1"/>
    <w:basedOn w:val="DefaultParagraphFont"/>
    <w:rsid w:val="00AE1A2B"/>
  </w:style>
  <w:style w:type="character" w:customStyle="1" w:styleId="CiteChar2">
    <w:name w:val="Cite Char"/>
    <w:basedOn w:val="DefaultParagraphFont"/>
    <w:rsid w:val="00AE1A2B"/>
    <w:rPr>
      <w:rFonts w:ascii="Garamond" w:hAnsi="Garamond"/>
      <w:b/>
      <w:sz w:val="20"/>
      <w:szCs w:val="22"/>
      <w:u w:val="none"/>
    </w:rPr>
  </w:style>
  <w:style w:type="character" w:customStyle="1" w:styleId="StyleUnderlineCharTitleCharBold">
    <w:name w:val="Style Underline CharTitle Char + Bold"/>
    <w:basedOn w:val="DefaultParagraphFont"/>
    <w:rsid w:val="00AE1A2B"/>
    <w:rPr>
      <w:rFonts w:ascii="Garamond" w:hAnsi="Garamond"/>
      <w:b/>
      <w:bCs/>
      <w:color w:val="000000"/>
      <w:sz w:val="22"/>
      <w:szCs w:val="22"/>
    </w:rPr>
  </w:style>
  <w:style w:type="character" w:customStyle="1" w:styleId="bnp-articles-title1">
    <w:name w:val="bnp-articles-title1"/>
    <w:basedOn w:val="DefaultParagraphFont"/>
    <w:rsid w:val="00AE1A2B"/>
    <w:rPr>
      <w:rFonts w:ascii="Verdana" w:hAnsi="Verdana" w:hint="default"/>
      <w:b/>
      <w:bCs/>
      <w:color w:val="545454"/>
      <w:sz w:val="12"/>
      <w:szCs w:val="12"/>
    </w:rPr>
  </w:style>
  <w:style w:type="character" w:customStyle="1" w:styleId="featuretext">
    <w:name w:val="featuretext"/>
    <w:basedOn w:val="DefaultParagraphFont"/>
    <w:rsid w:val="00AE1A2B"/>
  </w:style>
  <w:style w:type="character" w:customStyle="1" w:styleId="relatedtext">
    <w:name w:val="related_text"/>
    <w:basedOn w:val="DefaultParagraphFont"/>
    <w:rsid w:val="00AE1A2B"/>
  </w:style>
  <w:style w:type="character" w:customStyle="1" w:styleId="fullpost">
    <w:name w:val="fullpost"/>
    <w:basedOn w:val="DefaultParagraphFont"/>
    <w:rsid w:val="00AE1A2B"/>
  </w:style>
  <w:style w:type="character" w:customStyle="1" w:styleId="bcktital">
    <w:name w:val="bcktital"/>
    <w:basedOn w:val="DefaultParagraphFont"/>
    <w:rsid w:val="00AE1A2B"/>
  </w:style>
  <w:style w:type="character" w:customStyle="1" w:styleId="bcktital0">
    <w:name w:val="bckt_ital"/>
    <w:basedOn w:val="DefaultParagraphFont"/>
    <w:rsid w:val="00AE1A2B"/>
  </w:style>
  <w:style w:type="paragraph" w:styleId="TOAHeading">
    <w:name w:val="toa heading"/>
    <w:basedOn w:val="Normal"/>
    <w:next w:val="Normal"/>
    <w:semiHidden/>
    <w:rsid w:val="00AE1A2B"/>
    <w:pPr>
      <w:spacing w:before="120"/>
    </w:pPr>
    <w:rPr>
      <w:rFonts w:eastAsia="Calibri"/>
    </w:rPr>
  </w:style>
  <w:style w:type="character" w:customStyle="1" w:styleId="fwanimclass">
    <w:name w:val="fwanim_class"/>
    <w:basedOn w:val="DefaultParagraphFont"/>
    <w:rsid w:val="00AE1A2B"/>
  </w:style>
  <w:style w:type="paragraph" w:customStyle="1" w:styleId="DebateUnderline0">
    <w:name w:val="DebateUnderline"/>
    <w:basedOn w:val="DebateNormal"/>
    <w:qFormat/>
    <w:rsid w:val="00AE1A2B"/>
    <w:pPr>
      <w:spacing w:after="160"/>
    </w:pPr>
    <w:rPr>
      <w:sz w:val="24"/>
      <w:szCs w:val="24"/>
      <w:u w:val="single"/>
    </w:rPr>
  </w:style>
  <w:style w:type="character" w:customStyle="1" w:styleId="DebateUnderlineChar">
    <w:name w:val="DebateUnderline Char"/>
    <w:basedOn w:val="DebateNormalChar"/>
    <w:rsid w:val="00AE1A2B"/>
    <w:rPr>
      <w:rFonts w:ascii="Calibri" w:eastAsia="Calibri" w:hAnsi="Calibri"/>
      <w:sz w:val="24"/>
      <w:szCs w:val="24"/>
      <w:u w:val="single"/>
      <w:lang w:val="en-US" w:eastAsia="en-US" w:bidi="ar-SA"/>
    </w:rPr>
  </w:style>
  <w:style w:type="character" w:customStyle="1" w:styleId="DebateTagChar0">
    <w:name w:val="DebateTag Char"/>
    <w:basedOn w:val="DefaultParagraphFont"/>
    <w:rsid w:val="00AE1A2B"/>
    <w:rPr>
      <w:rFonts w:eastAsia="Calibri"/>
      <w:b/>
      <w:sz w:val="24"/>
      <w:szCs w:val="24"/>
      <w:lang w:val="en-US" w:eastAsia="en-US" w:bidi="ar-SA"/>
    </w:rPr>
  </w:style>
  <w:style w:type="paragraph" w:customStyle="1" w:styleId="DebateHeaderFinal">
    <w:name w:val="DebateHeaderFinal"/>
    <w:basedOn w:val="Heading1"/>
    <w:qFormat/>
    <w:rsid w:val="00AE1A2B"/>
    <w:pPr>
      <w:spacing w:line="276" w:lineRule="auto"/>
      <w:jc w:val="left"/>
    </w:pPr>
    <w:rPr>
      <w:rFonts w:eastAsia="Times New Roman" w:cs="Times New Roman"/>
      <w:bCs w:val="0"/>
      <w:caps/>
      <w:sz w:val="36"/>
      <w:szCs w:val="36"/>
    </w:rPr>
  </w:style>
  <w:style w:type="character" w:customStyle="1" w:styleId="DebateHeaderFinalChar">
    <w:name w:val="DebateHeaderFinal Char"/>
    <w:rsid w:val="00AE1A2B"/>
    <w:rPr>
      <w:b/>
      <w:bCs/>
      <w:sz w:val="36"/>
      <w:szCs w:val="36"/>
      <w:u w:val="single"/>
      <w:lang w:val="en-US" w:eastAsia="en-US" w:bidi="ar-SA"/>
    </w:rPr>
  </w:style>
  <w:style w:type="paragraph" w:customStyle="1" w:styleId="HeaderInitial0">
    <w:name w:val="HeaderInitial"/>
    <w:basedOn w:val="Normal"/>
    <w:rsid w:val="00AE1A2B"/>
    <w:pPr>
      <w:jc w:val="center"/>
      <w:outlineLvl w:val="0"/>
    </w:pPr>
    <w:rPr>
      <w:rFonts w:eastAsia="Calibri"/>
      <w:b/>
      <w:caps/>
      <w:sz w:val="28"/>
    </w:rPr>
  </w:style>
  <w:style w:type="character" w:customStyle="1" w:styleId="FooterChar2">
    <w:name w:val="Footer Char2"/>
    <w:basedOn w:val="DefaultParagraphFont"/>
    <w:rsid w:val="00AE1A2B"/>
    <w:rPr>
      <w:rFonts w:eastAsia="MS Mincho"/>
      <w:sz w:val="24"/>
      <w:szCs w:val="24"/>
      <w:lang w:val="en-US" w:eastAsia="ja-JP" w:bidi="ar-SA"/>
    </w:rPr>
  </w:style>
  <w:style w:type="character" w:customStyle="1" w:styleId="BalloonTextChar2">
    <w:name w:val="Balloon Text Char2"/>
    <w:basedOn w:val="DefaultParagraphFont"/>
    <w:rsid w:val="00AE1A2B"/>
    <w:rPr>
      <w:rFonts w:ascii="Tahoma" w:eastAsia="MS Mincho" w:hAnsi="Tahoma" w:cs="Tahoma"/>
      <w:sz w:val="16"/>
      <w:szCs w:val="16"/>
      <w:lang w:val="en-US" w:eastAsia="ja-JP" w:bidi="ar-SA"/>
    </w:rPr>
  </w:style>
  <w:style w:type="paragraph" w:customStyle="1" w:styleId="StyleLinespacingDouble">
    <w:name w:val="Style Line spacing:  Double"/>
    <w:basedOn w:val="Normal"/>
    <w:rsid w:val="00AE1A2B"/>
    <w:pPr>
      <w:spacing w:after="240" w:line="480" w:lineRule="auto"/>
    </w:pPr>
    <w:rPr>
      <w:rFonts w:eastAsia="Calibri"/>
      <w:sz w:val="24"/>
      <w:szCs w:val="20"/>
    </w:rPr>
  </w:style>
  <w:style w:type="character" w:customStyle="1" w:styleId="StyleLinespacingDoubleChar">
    <w:name w:val="Style Line spacing:  Double Char"/>
    <w:basedOn w:val="DefaultParagraphFont"/>
    <w:rsid w:val="00AE1A2B"/>
    <w:rPr>
      <w:rFonts w:ascii="Cambria" w:hAnsi="Cambria"/>
      <w:sz w:val="24"/>
      <w:lang w:val="en-US" w:eastAsia="en-US" w:bidi="ar-SA"/>
    </w:rPr>
  </w:style>
  <w:style w:type="paragraph" w:customStyle="1" w:styleId="Normalspacing">
    <w:name w:val="Normal + spacing"/>
    <w:basedOn w:val="StyleLinespacingDouble"/>
    <w:qFormat/>
    <w:rsid w:val="00AE1A2B"/>
  </w:style>
  <w:style w:type="character" w:customStyle="1" w:styleId="NormalspacingChar">
    <w:name w:val="Normal + spacing Char"/>
    <w:basedOn w:val="StyleLinespacingDoubleChar"/>
    <w:rsid w:val="00AE1A2B"/>
    <w:rPr>
      <w:rFonts w:ascii="Cambria" w:hAnsi="Cambria"/>
      <w:sz w:val="24"/>
      <w:lang w:val="en-US" w:eastAsia="en-US" w:bidi="ar-SA"/>
    </w:rPr>
  </w:style>
  <w:style w:type="character" w:customStyle="1" w:styleId="textbold0">
    <w:name w:val="textbold"/>
    <w:basedOn w:val="DefaultParagraphFont"/>
    <w:rsid w:val="00AE1A2B"/>
  </w:style>
  <w:style w:type="character" w:customStyle="1" w:styleId="textitalics">
    <w:name w:val="textitalics"/>
    <w:basedOn w:val="DefaultParagraphFont"/>
    <w:rsid w:val="00AE1A2B"/>
  </w:style>
  <w:style w:type="paragraph" w:customStyle="1" w:styleId="lastpar">
    <w:name w:val="lastpar"/>
    <w:basedOn w:val="Normal"/>
    <w:rsid w:val="00AE1A2B"/>
    <w:pPr>
      <w:spacing w:before="100" w:beforeAutospacing="1" w:after="100" w:afterAutospacing="1"/>
    </w:pPr>
    <w:rPr>
      <w:rFonts w:eastAsia="Calibri"/>
      <w:sz w:val="24"/>
    </w:rPr>
  </w:style>
  <w:style w:type="table" w:styleId="TableClassic1">
    <w:name w:val="Table Classic 1"/>
    <w:basedOn w:val="TableNormal"/>
    <w:rsid w:val="00AE1A2B"/>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AE1A2B"/>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1">
    <w:name w:val="Light Shading Accent 1"/>
    <w:basedOn w:val="TableNormal"/>
    <w:rsid w:val="00AE1A2B"/>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rsid w:val="00AE1A2B"/>
    <w:pPr>
      <w:tabs>
        <w:tab w:val="left" w:pos="9450"/>
      </w:tabs>
      <w:spacing w:before="100" w:beforeAutospacing="1" w:after="100" w:afterAutospacing="1"/>
    </w:pPr>
    <w:rPr>
      <w:rFonts w:eastAsia="Calibri"/>
    </w:rPr>
  </w:style>
  <w:style w:type="character" w:customStyle="1" w:styleId="CharacterStyle8">
    <w:name w:val="Character Style 8"/>
    <w:rsid w:val="00AE1A2B"/>
    <w:rPr>
      <w:sz w:val="22"/>
      <w:szCs w:val="22"/>
    </w:rPr>
  </w:style>
  <w:style w:type="paragraph" w:customStyle="1" w:styleId="Style110">
    <w:name w:val="Style 11"/>
    <w:rsid w:val="00AE1A2B"/>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AE1A2B"/>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AE1A2B"/>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AE1A2B"/>
    <w:rPr>
      <w:rFonts w:ascii="Arial Narrow" w:hAnsi="Arial Narrow"/>
      <w:color w:val="000000"/>
      <w:sz w:val="22"/>
      <w:szCs w:val="22"/>
      <w:u w:val="single"/>
      <w:lang w:val="en-US" w:eastAsia="en-US" w:bidi="ar-SA"/>
    </w:rPr>
  </w:style>
  <w:style w:type="paragraph" w:customStyle="1" w:styleId="Style52">
    <w:name w:val="Style 5"/>
    <w:rsid w:val="00AE1A2B"/>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AE1A2B"/>
    <w:rPr>
      <w:rFonts w:ascii="Times New Roman" w:eastAsia="Times New Roman" w:hAnsi="Times New Roman" w:cs="Times New Roman"/>
      <w:b/>
      <w:bCs/>
      <w:sz w:val="24"/>
      <w:lang w:val="en-US" w:eastAsia="en-US" w:bidi="ar-SA"/>
    </w:rPr>
  </w:style>
  <w:style w:type="paragraph" w:customStyle="1" w:styleId="Boldunderline3">
    <w:name w:val="Bold/underline"/>
    <w:basedOn w:val="Normal"/>
    <w:autoRedefine/>
    <w:rsid w:val="00AE1A2B"/>
    <w:pPr>
      <w:tabs>
        <w:tab w:val="left" w:pos="9450"/>
      </w:tabs>
    </w:pPr>
    <w:rPr>
      <w:rFonts w:eastAsia="SimSun"/>
      <w:b/>
      <w:sz w:val="24"/>
    </w:rPr>
  </w:style>
  <w:style w:type="paragraph" w:customStyle="1" w:styleId="TableContents">
    <w:name w:val="Table Contents"/>
    <w:basedOn w:val="Normal"/>
    <w:rsid w:val="00AE1A2B"/>
    <w:pPr>
      <w:widowControl w:val="0"/>
      <w:suppressLineNumbers/>
      <w:tabs>
        <w:tab w:val="left" w:pos="9450"/>
      </w:tabs>
      <w:suppressAutoHyphens/>
    </w:pPr>
    <w:rPr>
      <w:rFonts w:eastAsia="Arial Unicode MS"/>
      <w:kern w:val="1"/>
      <w:sz w:val="24"/>
    </w:rPr>
  </w:style>
  <w:style w:type="paragraph" w:customStyle="1" w:styleId="faketag">
    <w:name w:val="fake tag"/>
    <w:basedOn w:val="Heading1"/>
    <w:rsid w:val="00AE1A2B"/>
    <w:pPr>
      <w:tabs>
        <w:tab w:val="left" w:pos="9450"/>
      </w:tabs>
    </w:pPr>
    <w:rPr>
      <w:rFonts w:ascii="Arial Rounded MT Bold" w:eastAsia="Times New Roman" w:hAnsi="Arial Rounded MT Bold" w:cs="Arial"/>
      <w:b w:val="0"/>
      <w:bCs w:val="0"/>
      <w:caps/>
      <w:smallCaps/>
      <w:sz w:val="32"/>
    </w:rPr>
  </w:style>
  <w:style w:type="paragraph" w:customStyle="1" w:styleId="Heading1fake">
    <w:name w:val="Heading 1 fake"/>
    <w:basedOn w:val="Normal"/>
    <w:autoRedefine/>
    <w:rsid w:val="00AE1A2B"/>
    <w:pPr>
      <w:tabs>
        <w:tab w:val="left" w:pos="9450"/>
      </w:tabs>
      <w:jc w:val="center"/>
    </w:pPr>
    <w:rPr>
      <w:rFonts w:ascii="Verdana" w:eastAsia="Calibri" w:hAnsi="Verdana"/>
      <w:sz w:val="24"/>
    </w:rPr>
  </w:style>
  <w:style w:type="paragraph" w:customStyle="1" w:styleId="heading1fake0">
    <w:name w:val="heading 1 fake"/>
    <w:basedOn w:val="Heading1"/>
    <w:autoRedefine/>
    <w:rsid w:val="00AE1A2B"/>
    <w:pPr>
      <w:tabs>
        <w:tab w:val="left" w:pos="9450"/>
      </w:tabs>
      <w:outlineLvl w:val="9"/>
    </w:pPr>
    <w:rPr>
      <w:rFonts w:ascii="Verdana" w:eastAsia="Times New Roman" w:hAnsi="Verdana" w:cs="Arial"/>
      <w:bCs w:val="0"/>
      <w:caps/>
      <w:smallCaps/>
      <w:sz w:val="32"/>
    </w:rPr>
  </w:style>
  <w:style w:type="paragraph" w:customStyle="1" w:styleId="text1Char">
    <w:name w:val="text1 Char"/>
    <w:basedOn w:val="Normal"/>
    <w:autoRedefine/>
    <w:rsid w:val="00AE1A2B"/>
    <w:pPr>
      <w:tabs>
        <w:tab w:val="left" w:pos="9450"/>
      </w:tabs>
    </w:pPr>
    <w:rPr>
      <w:rFonts w:eastAsia="Calibri"/>
      <w:szCs w:val="20"/>
    </w:rPr>
  </w:style>
  <w:style w:type="character" w:customStyle="1" w:styleId="textCharChar1">
    <w:name w:val="text Char Char1"/>
    <w:basedOn w:val="DefaultParagraphFont"/>
    <w:rsid w:val="00AE1A2B"/>
    <w:rPr>
      <w:sz w:val="18"/>
      <w:szCs w:val="24"/>
      <w:lang w:val="en-US" w:eastAsia="en-US" w:bidi="ar-SA"/>
    </w:rPr>
  </w:style>
  <w:style w:type="character" w:customStyle="1" w:styleId="text1CharChar">
    <w:name w:val="text1 Char Char"/>
    <w:basedOn w:val="DefaultParagraphFont"/>
    <w:rsid w:val="00AE1A2B"/>
    <w:rPr>
      <w:lang w:val="en-US" w:eastAsia="en-US" w:bidi="ar-SA"/>
    </w:rPr>
  </w:style>
  <w:style w:type="character" w:customStyle="1" w:styleId="textCharChar">
    <w:name w:val="text Char Char"/>
    <w:basedOn w:val="DefaultParagraphFont"/>
    <w:rsid w:val="00AE1A2B"/>
    <w:rPr>
      <w:sz w:val="18"/>
      <w:szCs w:val="24"/>
      <w:lang w:val="en-US" w:eastAsia="en-US" w:bidi="ar-SA"/>
    </w:rPr>
  </w:style>
  <w:style w:type="character" w:customStyle="1" w:styleId="normalloose1">
    <w:name w:val="normalloose1"/>
    <w:basedOn w:val="DefaultParagraphFont"/>
    <w:rsid w:val="00AE1A2B"/>
    <w:rPr>
      <w:sz w:val="20"/>
      <w:szCs w:val="20"/>
    </w:rPr>
  </w:style>
  <w:style w:type="paragraph" w:customStyle="1" w:styleId="printerheadline">
    <w:name w:val="printer_headline"/>
    <w:basedOn w:val="Normal"/>
    <w:rsid w:val="00AE1A2B"/>
    <w:pPr>
      <w:tabs>
        <w:tab w:val="left" w:pos="9450"/>
      </w:tabs>
      <w:spacing w:before="100" w:beforeAutospacing="1" w:after="100" w:afterAutospacing="1"/>
    </w:pPr>
    <w:rPr>
      <w:rFonts w:eastAsia="Calibri"/>
      <w:sz w:val="24"/>
    </w:rPr>
  </w:style>
  <w:style w:type="paragraph" w:customStyle="1" w:styleId="help">
    <w:name w:val="help"/>
    <w:basedOn w:val="Normal"/>
    <w:rsid w:val="00AE1A2B"/>
    <w:pPr>
      <w:tabs>
        <w:tab w:val="left" w:pos="9450"/>
      </w:tabs>
      <w:spacing w:before="100" w:beforeAutospacing="1" w:after="100" w:afterAutospacing="1"/>
    </w:pPr>
    <w:rPr>
      <w:rFonts w:eastAsia="Calibri"/>
      <w:sz w:val="24"/>
    </w:rPr>
  </w:style>
  <w:style w:type="character" w:customStyle="1" w:styleId="sponsoredadtext">
    <w:name w:val="sponsoredadtext"/>
    <w:basedOn w:val="DefaultParagraphFont"/>
    <w:rsid w:val="00AE1A2B"/>
  </w:style>
  <w:style w:type="character" w:customStyle="1" w:styleId="georgia">
    <w:name w:val="georgia"/>
    <w:basedOn w:val="DefaultParagraphFont"/>
    <w:rsid w:val="00AE1A2B"/>
  </w:style>
  <w:style w:type="character" w:customStyle="1" w:styleId="isdefault">
    <w:name w:val="isdefault"/>
    <w:basedOn w:val="DefaultParagraphFont"/>
    <w:rsid w:val="00AE1A2B"/>
  </w:style>
  <w:style w:type="character" w:customStyle="1" w:styleId="arial">
    <w:name w:val="arial"/>
    <w:basedOn w:val="DefaultParagraphFont"/>
    <w:rsid w:val="00AE1A2B"/>
  </w:style>
  <w:style w:type="character" w:customStyle="1" w:styleId="pipe">
    <w:name w:val="pipe"/>
    <w:basedOn w:val="DefaultParagraphFont"/>
    <w:rsid w:val="00AE1A2B"/>
  </w:style>
  <w:style w:type="paragraph" w:customStyle="1" w:styleId="dtlcomment">
    <w:name w:val="dtlcomment"/>
    <w:basedOn w:val="Normal"/>
    <w:rsid w:val="00AE1A2B"/>
    <w:pPr>
      <w:tabs>
        <w:tab w:val="left" w:pos="9450"/>
      </w:tabs>
      <w:spacing w:before="100" w:beforeAutospacing="1" w:after="100" w:afterAutospacing="1"/>
    </w:pPr>
    <w:rPr>
      <w:rFonts w:eastAsia="Calibri"/>
      <w:sz w:val="24"/>
    </w:rPr>
  </w:style>
  <w:style w:type="character" w:customStyle="1" w:styleId="writername">
    <w:name w:val="writername"/>
    <w:basedOn w:val="DefaultParagraphFont"/>
    <w:rsid w:val="00AE1A2B"/>
  </w:style>
  <w:style w:type="character" w:customStyle="1" w:styleId="CharChar18">
    <w:name w:val="Char Char18"/>
    <w:basedOn w:val="DefaultParagraphFont"/>
    <w:rsid w:val="00AE1A2B"/>
    <w:rPr>
      <w:sz w:val="16"/>
      <w:szCs w:val="24"/>
      <w:lang w:val="en-US" w:eastAsia="en-US" w:bidi="ar-SA"/>
    </w:rPr>
  </w:style>
  <w:style w:type="character" w:customStyle="1" w:styleId="CharChar24">
    <w:name w:val="Char Char24"/>
    <w:basedOn w:val="DefaultParagraphFont"/>
    <w:rsid w:val="00AE1A2B"/>
    <w:rPr>
      <w:b/>
      <w:bCs/>
      <w:sz w:val="28"/>
      <w:szCs w:val="28"/>
      <w:lang w:val="en-US" w:eastAsia="en-US" w:bidi="ar-SA"/>
    </w:rPr>
  </w:style>
  <w:style w:type="character" w:customStyle="1" w:styleId="ln2">
    <w:name w:val="ln2"/>
    <w:basedOn w:val="DefaultParagraphFont"/>
    <w:rsid w:val="00AE1A2B"/>
  </w:style>
  <w:style w:type="paragraph" w:customStyle="1" w:styleId="StyleStyle1">
    <w:name w:val="Style Style1 +"/>
    <w:basedOn w:val="Normal"/>
    <w:rsid w:val="00AE1A2B"/>
    <w:rPr>
      <w:rFonts w:eastAsia="Calibri"/>
      <w:sz w:val="24"/>
    </w:rPr>
  </w:style>
  <w:style w:type="character" w:customStyle="1" w:styleId="StyleStyle1Char">
    <w:name w:val="Style Style1 + Char"/>
    <w:basedOn w:val="Style1Char"/>
    <w:rsid w:val="00AE1A2B"/>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AE1A2B"/>
  </w:style>
  <w:style w:type="character" w:customStyle="1" w:styleId="CharChar16">
    <w:name w:val="Char Char16"/>
    <w:basedOn w:val="DefaultParagraphFont"/>
    <w:rsid w:val="00AE1A2B"/>
    <w:rPr>
      <w:rFonts w:ascii="Cambria" w:hAnsi="Cambria"/>
      <w:lang w:val="en-US" w:eastAsia="en-US" w:bidi="ar-SA"/>
    </w:rPr>
  </w:style>
  <w:style w:type="character" w:customStyle="1" w:styleId="CharChar15">
    <w:name w:val="Char Char15"/>
    <w:basedOn w:val="CharChar16"/>
    <w:rsid w:val="00AE1A2B"/>
    <w:rPr>
      <w:rFonts w:ascii="Cambria" w:hAnsi="Cambria"/>
      <w:b/>
      <w:bCs/>
      <w:lang w:val="en-US" w:eastAsia="en-US" w:bidi="ar-SA"/>
    </w:rPr>
  </w:style>
  <w:style w:type="character" w:customStyle="1" w:styleId="CharChar14">
    <w:name w:val="Char Char14"/>
    <w:basedOn w:val="DefaultParagraphFont"/>
    <w:rsid w:val="00AE1A2B"/>
    <w:rPr>
      <w:rFonts w:ascii="Tahoma" w:hAnsi="Tahoma" w:cs="Tahoma"/>
      <w:sz w:val="16"/>
      <w:szCs w:val="16"/>
      <w:lang w:val="en-US" w:eastAsia="en-US" w:bidi="ar-SA"/>
    </w:rPr>
  </w:style>
  <w:style w:type="character" w:customStyle="1" w:styleId="CharChar13">
    <w:name w:val="Char Char13"/>
    <w:basedOn w:val="DefaultParagraphFont"/>
    <w:rsid w:val="00AE1A2B"/>
    <w:rPr>
      <w:rFonts w:ascii="Cambria" w:hAnsi="Cambria"/>
      <w:lang w:val="en-US" w:eastAsia="en-US" w:bidi="ar-SA"/>
    </w:rPr>
  </w:style>
  <w:style w:type="paragraph" w:customStyle="1" w:styleId="normalChar1">
    <w:name w:val="normal Char"/>
    <w:basedOn w:val="Normal"/>
    <w:rsid w:val="00AE1A2B"/>
    <w:rPr>
      <w:rFonts w:eastAsia="Calibri"/>
    </w:rPr>
  </w:style>
  <w:style w:type="character" w:customStyle="1" w:styleId="cardtextsmallCharChar">
    <w:name w:val="card text small Char Char"/>
    <w:basedOn w:val="DefaultParagraphFont"/>
    <w:rsid w:val="00AE1A2B"/>
    <w:rPr>
      <w:rFonts w:ascii="Arial Narrow" w:hAnsi="Arial Narrow" w:cs="Times New Roman"/>
      <w:sz w:val="16"/>
    </w:rPr>
  </w:style>
  <w:style w:type="character" w:customStyle="1" w:styleId="TagChar4">
    <w:name w:val="Tag Char4"/>
    <w:basedOn w:val="DefaultParagraphFont"/>
    <w:rsid w:val="00AE1A2B"/>
    <w:rPr>
      <w:b/>
      <w:sz w:val="26"/>
      <w:szCs w:val="24"/>
      <w:lang w:val="en-US" w:eastAsia="en-US" w:bidi="ar-SA"/>
    </w:rPr>
  </w:style>
  <w:style w:type="paragraph" w:customStyle="1" w:styleId="SmallTextGaramond">
    <w:name w:val="Small Text Garamond"/>
    <w:basedOn w:val="Normal"/>
    <w:rsid w:val="00AE1A2B"/>
    <w:pPr>
      <w:widowControl w:val="0"/>
      <w:suppressAutoHyphens/>
      <w:contextualSpacing/>
    </w:pPr>
    <w:rPr>
      <w:rFonts w:eastAsia="Calibri"/>
      <w:szCs w:val="18"/>
    </w:rPr>
  </w:style>
  <w:style w:type="paragraph" w:customStyle="1" w:styleId="Taglines">
    <w:name w:val="Taglines"/>
    <w:basedOn w:val="Heading2"/>
    <w:rsid w:val="00AE1A2B"/>
    <w:pPr>
      <w:widowControl w:val="0"/>
      <w:suppressAutoHyphens/>
      <w:spacing w:before="240"/>
      <w:contextualSpacing/>
    </w:pPr>
    <w:rPr>
      <w:rFonts w:eastAsia="Calibri" w:cs="Arial"/>
      <w:b w:val="0"/>
      <w:bCs w:val="0"/>
      <w:iCs/>
      <w:szCs w:val="22"/>
    </w:rPr>
  </w:style>
  <w:style w:type="character" w:customStyle="1" w:styleId="TaglinesChar">
    <w:name w:val="Taglines Char"/>
    <w:basedOn w:val="DefaultParagraphFont"/>
    <w:rsid w:val="00AE1A2B"/>
    <w:rPr>
      <w:rFonts w:cs="Arial"/>
      <w:bCs/>
      <w:iCs/>
      <w:szCs w:val="22"/>
      <w:lang w:val="en-US" w:eastAsia="en-US" w:bidi="ar-SA"/>
    </w:rPr>
  </w:style>
  <w:style w:type="paragraph" w:customStyle="1" w:styleId="listterm">
    <w:name w:val="listterm"/>
    <w:basedOn w:val="Normal"/>
    <w:rsid w:val="00AE1A2B"/>
    <w:pPr>
      <w:spacing w:before="100" w:beforeAutospacing="1" w:after="100" w:afterAutospacing="1"/>
    </w:pPr>
    <w:rPr>
      <w:rFonts w:eastAsia="Calibri"/>
      <w:sz w:val="24"/>
    </w:rPr>
  </w:style>
  <w:style w:type="character" w:customStyle="1" w:styleId="WW8Num2z0">
    <w:name w:val="WW8Num2z0"/>
    <w:rsid w:val="00AE1A2B"/>
    <w:rPr>
      <w:rFonts w:ascii="Garamond" w:hAnsi="Garamond"/>
    </w:rPr>
  </w:style>
  <w:style w:type="character" w:customStyle="1" w:styleId="WW8Num3z0">
    <w:name w:val="WW8Num3z0"/>
    <w:rsid w:val="00AE1A2B"/>
    <w:rPr>
      <w:rFonts w:ascii="Garamond" w:hAnsi="Garamond"/>
    </w:rPr>
  </w:style>
  <w:style w:type="character" w:customStyle="1" w:styleId="WW8Num4z1">
    <w:name w:val="WW8Num4z1"/>
    <w:rsid w:val="00AE1A2B"/>
    <w:rPr>
      <w:rFonts w:ascii="Garamond" w:hAnsi="Garamond"/>
    </w:rPr>
  </w:style>
  <w:style w:type="character" w:customStyle="1" w:styleId="WW8Num5z0">
    <w:name w:val="WW8Num5z0"/>
    <w:rsid w:val="00AE1A2B"/>
    <w:rPr>
      <w:rFonts w:ascii="Garamond" w:hAnsi="Garamond"/>
    </w:rPr>
  </w:style>
  <w:style w:type="character" w:customStyle="1" w:styleId="WW8Num6z0">
    <w:name w:val="WW8Num6z0"/>
    <w:rsid w:val="00AE1A2B"/>
    <w:rPr>
      <w:rFonts w:ascii="Symbol" w:hAnsi="Symbol"/>
    </w:rPr>
  </w:style>
  <w:style w:type="character" w:customStyle="1" w:styleId="WW8Num7z0">
    <w:name w:val="WW8Num7z0"/>
    <w:rsid w:val="00AE1A2B"/>
    <w:rPr>
      <w:rFonts w:ascii="Symbol" w:hAnsi="Symbol"/>
    </w:rPr>
  </w:style>
  <w:style w:type="character" w:customStyle="1" w:styleId="WW8Num8z0">
    <w:name w:val="WW8Num8z0"/>
    <w:rsid w:val="00AE1A2B"/>
    <w:rPr>
      <w:rFonts w:ascii="Symbol" w:hAnsi="Symbol"/>
    </w:rPr>
  </w:style>
  <w:style w:type="character" w:customStyle="1" w:styleId="WW8Num9z0">
    <w:name w:val="WW8Num9z0"/>
    <w:rsid w:val="00AE1A2B"/>
    <w:rPr>
      <w:rFonts w:ascii="Symbol" w:hAnsi="Symbol"/>
    </w:rPr>
  </w:style>
  <w:style w:type="character" w:customStyle="1" w:styleId="WW8Num10z0">
    <w:name w:val="WW8Num10z0"/>
    <w:rsid w:val="00AE1A2B"/>
    <w:rPr>
      <w:rFonts w:ascii="Garamond" w:hAnsi="Garamond"/>
    </w:rPr>
  </w:style>
  <w:style w:type="character" w:customStyle="1" w:styleId="WW8Num11z1">
    <w:name w:val="WW8Num11z1"/>
    <w:rsid w:val="00AE1A2B"/>
    <w:rPr>
      <w:rFonts w:ascii="Garamond" w:hAnsi="Garamond"/>
    </w:rPr>
  </w:style>
  <w:style w:type="character" w:customStyle="1" w:styleId="Absatz-Standardschriftart">
    <w:name w:val="Absatz-Standardschriftart"/>
    <w:rsid w:val="00AE1A2B"/>
  </w:style>
  <w:style w:type="character" w:customStyle="1" w:styleId="WW-Absatz-Standardschriftart">
    <w:name w:val="WW-Absatz-Standardschriftart"/>
    <w:rsid w:val="00AE1A2B"/>
  </w:style>
  <w:style w:type="character" w:customStyle="1" w:styleId="WW-Absatz-Standardschriftart1">
    <w:name w:val="WW-Absatz-Standardschriftart1"/>
    <w:rsid w:val="00AE1A2B"/>
  </w:style>
  <w:style w:type="character" w:customStyle="1" w:styleId="EndnoteCharacters">
    <w:name w:val="Endnote Characters"/>
    <w:basedOn w:val="DefaultParagraphFont"/>
    <w:rsid w:val="00AE1A2B"/>
    <w:rPr>
      <w:position w:val="0"/>
      <w:sz w:val="24"/>
      <w:vertAlign w:val="baseline"/>
    </w:rPr>
  </w:style>
  <w:style w:type="character" w:customStyle="1" w:styleId="WW8Num1z0">
    <w:name w:val="WW8Num1z0"/>
    <w:rsid w:val="00AE1A2B"/>
    <w:rPr>
      <w:rFonts w:ascii="Symbol" w:hAnsi="Symbol"/>
    </w:rPr>
  </w:style>
  <w:style w:type="character" w:customStyle="1" w:styleId="WW8Num1z2">
    <w:name w:val="WW8Num1z2"/>
    <w:rsid w:val="00AE1A2B"/>
    <w:rPr>
      <w:rFonts w:ascii="Courier New" w:hAnsi="Courier New"/>
    </w:rPr>
  </w:style>
  <w:style w:type="character" w:customStyle="1" w:styleId="WW8Num1z3">
    <w:name w:val="WW8Num1z3"/>
    <w:rsid w:val="00AE1A2B"/>
    <w:rPr>
      <w:rFonts w:ascii="Wingdings" w:hAnsi="Wingdings"/>
    </w:rPr>
  </w:style>
  <w:style w:type="character" w:customStyle="1" w:styleId="WW8Num11z0">
    <w:name w:val="WW8Num11z0"/>
    <w:rsid w:val="00AE1A2B"/>
    <w:rPr>
      <w:rFonts w:ascii="Symbol" w:hAnsi="Symbol"/>
    </w:rPr>
  </w:style>
  <w:style w:type="character" w:customStyle="1" w:styleId="WW8Num83z0">
    <w:name w:val="WW8Num83z0"/>
    <w:rsid w:val="00AE1A2B"/>
    <w:rPr>
      <w:rFonts w:ascii="Symbol" w:hAnsi="Symbol"/>
    </w:rPr>
  </w:style>
  <w:style w:type="character" w:customStyle="1" w:styleId="WW8Num83z1">
    <w:name w:val="WW8Num83z1"/>
    <w:rsid w:val="00AE1A2B"/>
    <w:rPr>
      <w:rFonts w:ascii="Courier New" w:hAnsi="Courier New"/>
    </w:rPr>
  </w:style>
  <w:style w:type="character" w:customStyle="1" w:styleId="WW8Num83z2">
    <w:name w:val="WW8Num83z2"/>
    <w:rsid w:val="00AE1A2B"/>
    <w:rPr>
      <w:rFonts w:ascii="Wingdings" w:hAnsi="Wingdings"/>
    </w:rPr>
  </w:style>
  <w:style w:type="character" w:customStyle="1" w:styleId="WW8Num89z0">
    <w:name w:val="WW8Num89z0"/>
    <w:rsid w:val="00AE1A2B"/>
    <w:rPr>
      <w:rFonts w:ascii="Symbol" w:hAnsi="Symbol"/>
      <w:sz w:val="20"/>
    </w:rPr>
  </w:style>
  <w:style w:type="character" w:customStyle="1" w:styleId="WW8Num90z0">
    <w:name w:val="WW8Num90z0"/>
    <w:rsid w:val="00AE1A2B"/>
    <w:rPr>
      <w:rFonts w:ascii="Times New Roman" w:eastAsia="Times New Roman" w:hAnsi="Times New Roman" w:cs="Times New Roman"/>
    </w:rPr>
  </w:style>
  <w:style w:type="character" w:customStyle="1" w:styleId="WW8Num92z0">
    <w:name w:val="WW8Num92z0"/>
    <w:rsid w:val="00AE1A2B"/>
    <w:rPr>
      <w:rFonts w:ascii="Symbol" w:eastAsia="Times New Roman" w:hAnsi="Symbol"/>
    </w:rPr>
  </w:style>
  <w:style w:type="character" w:customStyle="1" w:styleId="WW8Num92z1">
    <w:name w:val="WW8Num92z1"/>
    <w:rsid w:val="00AE1A2B"/>
    <w:rPr>
      <w:rFonts w:ascii="Courier New" w:hAnsi="Courier New"/>
    </w:rPr>
  </w:style>
  <w:style w:type="character" w:customStyle="1" w:styleId="WW8Num92z2">
    <w:name w:val="WW8Num92z2"/>
    <w:rsid w:val="00AE1A2B"/>
    <w:rPr>
      <w:rFonts w:ascii="Wingdings" w:hAnsi="Wingdings"/>
    </w:rPr>
  </w:style>
  <w:style w:type="character" w:customStyle="1" w:styleId="WW8Num92z3">
    <w:name w:val="WW8Num92z3"/>
    <w:rsid w:val="00AE1A2B"/>
    <w:rPr>
      <w:rFonts w:ascii="Symbol" w:hAnsi="Symbol"/>
    </w:rPr>
  </w:style>
  <w:style w:type="character" w:customStyle="1" w:styleId="WW8Num96z0">
    <w:name w:val="WW8Num96z0"/>
    <w:rsid w:val="00AE1A2B"/>
    <w:rPr>
      <w:rFonts w:ascii="Symbol" w:hAnsi="Symbol"/>
      <w:sz w:val="20"/>
    </w:rPr>
  </w:style>
  <w:style w:type="character" w:customStyle="1" w:styleId="WW8Num96z1">
    <w:name w:val="WW8Num96z1"/>
    <w:rsid w:val="00AE1A2B"/>
    <w:rPr>
      <w:rFonts w:ascii="Courier New" w:hAnsi="Courier New"/>
      <w:sz w:val="20"/>
    </w:rPr>
  </w:style>
  <w:style w:type="character" w:customStyle="1" w:styleId="WW8Num96z2">
    <w:name w:val="WW8Num96z2"/>
    <w:rsid w:val="00AE1A2B"/>
    <w:rPr>
      <w:rFonts w:ascii="Wingdings" w:hAnsi="Wingdings"/>
      <w:sz w:val="20"/>
    </w:rPr>
  </w:style>
  <w:style w:type="character" w:customStyle="1" w:styleId="WW8Num103z0">
    <w:name w:val="WW8Num103z0"/>
    <w:rsid w:val="00AE1A2B"/>
    <w:rPr>
      <w:rFonts w:ascii="Symbol" w:hAnsi="Symbol"/>
      <w:sz w:val="20"/>
    </w:rPr>
  </w:style>
  <w:style w:type="character" w:customStyle="1" w:styleId="WW8Num103z1">
    <w:name w:val="WW8Num103z1"/>
    <w:rsid w:val="00AE1A2B"/>
    <w:rPr>
      <w:rFonts w:ascii="Courier New" w:hAnsi="Courier New"/>
      <w:sz w:val="20"/>
    </w:rPr>
  </w:style>
  <w:style w:type="character" w:customStyle="1" w:styleId="WW8Num103z2">
    <w:name w:val="WW8Num103z2"/>
    <w:rsid w:val="00AE1A2B"/>
    <w:rPr>
      <w:rFonts w:ascii="Wingdings" w:hAnsi="Wingdings"/>
      <w:sz w:val="20"/>
    </w:rPr>
  </w:style>
  <w:style w:type="character" w:customStyle="1" w:styleId="WW8Num108z0">
    <w:name w:val="WW8Num108z0"/>
    <w:rsid w:val="00AE1A2B"/>
    <w:rPr>
      <w:rFonts w:ascii="Symbol" w:hAnsi="Symbol"/>
      <w:sz w:val="20"/>
    </w:rPr>
  </w:style>
  <w:style w:type="character" w:customStyle="1" w:styleId="WW8Num108z1">
    <w:name w:val="WW8Num108z1"/>
    <w:rsid w:val="00AE1A2B"/>
    <w:rPr>
      <w:rFonts w:ascii="Courier New" w:hAnsi="Courier New"/>
      <w:sz w:val="20"/>
    </w:rPr>
  </w:style>
  <w:style w:type="character" w:customStyle="1" w:styleId="WW8Num108z2">
    <w:name w:val="WW8Num108z2"/>
    <w:rsid w:val="00AE1A2B"/>
    <w:rPr>
      <w:rFonts w:ascii="Wingdings" w:hAnsi="Wingdings"/>
      <w:sz w:val="20"/>
    </w:rPr>
  </w:style>
  <w:style w:type="character" w:customStyle="1" w:styleId="WW8Num109z0">
    <w:name w:val="WW8Num109z0"/>
    <w:rsid w:val="00AE1A2B"/>
    <w:rPr>
      <w:rFonts w:ascii="Symbol" w:eastAsia="Times New Roman" w:hAnsi="Symbol"/>
    </w:rPr>
  </w:style>
  <w:style w:type="character" w:customStyle="1" w:styleId="WW8Num109z1">
    <w:name w:val="WW8Num109z1"/>
    <w:rsid w:val="00AE1A2B"/>
    <w:rPr>
      <w:rFonts w:ascii="Courier New" w:hAnsi="Courier New"/>
    </w:rPr>
  </w:style>
  <w:style w:type="character" w:customStyle="1" w:styleId="WW8Num109z2">
    <w:name w:val="WW8Num109z2"/>
    <w:rsid w:val="00AE1A2B"/>
    <w:rPr>
      <w:rFonts w:ascii="Wingdings" w:hAnsi="Wingdings"/>
    </w:rPr>
  </w:style>
  <w:style w:type="character" w:customStyle="1" w:styleId="WW8Num109z3">
    <w:name w:val="WW8Num109z3"/>
    <w:rsid w:val="00AE1A2B"/>
    <w:rPr>
      <w:rFonts w:ascii="Symbol" w:hAnsi="Symbol"/>
    </w:rPr>
  </w:style>
  <w:style w:type="character" w:customStyle="1" w:styleId="WW8Num111z0">
    <w:name w:val="WW8Num111z0"/>
    <w:rsid w:val="00AE1A2B"/>
    <w:rPr>
      <w:rFonts w:ascii="Symbol" w:hAnsi="Symbol"/>
      <w:sz w:val="20"/>
    </w:rPr>
  </w:style>
  <w:style w:type="character" w:customStyle="1" w:styleId="WW8Num111z1">
    <w:name w:val="WW8Num111z1"/>
    <w:rsid w:val="00AE1A2B"/>
    <w:rPr>
      <w:rFonts w:ascii="Courier New" w:hAnsi="Courier New"/>
      <w:sz w:val="20"/>
    </w:rPr>
  </w:style>
  <w:style w:type="character" w:customStyle="1" w:styleId="WW8Num111z2">
    <w:name w:val="WW8Num111z2"/>
    <w:rsid w:val="00AE1A2B"/>
    <w:rPr>
      <w:rFonts w:ascii="Wingdings" w:hAnsi="Wingdings"/>
      <w:sz w:val="20"/>
    </w:rPr>
  </w:style>
  <w:style w:type="character" w:customStyle="1" w:styleId="WW8Num117z0">
    <w:name w:val="WW8Num117z0"/>
    <w:rsid w:val="00AE1A2B"/>
    <w:rPr>
      <w:rFonts w:ascii="Symbol" w:eastAsia="Times New Roman" w:hAnsi="Symbol"/>
    </w:rPr>
  </w:style>
  <w:style w:type="character" w:customStyle="1" w:styleId="WW8Num117z1">
    <w:name w:val="WW8Num117z1"/>
    <w:rsid w:val="00AE1A2B"/>
    <w:rPr>
      <w:rFonts w:ascii="Courier New" w:hAnsi="Courier New"/>
    </w:rPr>
  </w:style>
  <w:style w:type="character" w:customStyle="1" w:styleId="WW8Num117z2">
    <w:name w:val="WW8Num117z2"/>
    <w:rsid w:val="00AE1A2B"/>
    <w:rPr>
      <w:rFonts w:ascii="Wingdings" w:hAnsi="Wingdings"/>
    </w:rPr>
  </w:style>
  <w:style w:type="character" w:customStyle="1" w:styleId="WW8Num117z3">
    <w:name w:val="WW8Num117z3"/>
    <w:rsid w:val="00AE1A2B"/>
    <w:rPr>
      <w:rFonts w:ascii="Symbol" w:hAnsi="Symbol"/>
    </w:rPr>
  </w:style>
  <w:style w:type="character" w:customStyle="1" w:styleId="WW8Num126z0">
    <w:name w:val="WW8Num126z0"/>
    <w:rsid w:val="00AE1A2B"/>
    <w:rPr>
      <w:rFonts w:ascii="Symbol" w:eastAsia="SimSun" w:hAnsi="Symbol"/>
    </w:rPr>
  </w:style>
  <w:style w:type="character" w:customStyle="1" w:styleId="WW8Num126z1">
    <w:name w:val="WW8Num126z1"/>
    <w:rsid w:val="00AE1A2B"/>
    <w:rPr>
      <w:rFonts w:ascii="Courier New" w:hAnsi="Courier New"/>
    </w:rPr>
  </w:style>
  <w:style w:type="character" w:customStyle="1" w:styleId="WW8Num126z2">
    <w:name w:val="WW8Num126z2"/>
    <w:rsid w:val="00AE1A2B"/>
    <w:rPr>
      <w:rFonts w:ascii="Wingdings" w:hAnsi="Wingdings"/>
    </w:rPr>
  </w:style>
  <w:style w:type="character" w:customStyle="1" w:styleId="WW8Num126z3">
    <w:name w:val="WW8Num126z3"/>
    <w:rsid w:val="00AE1A2B"/>
    <w:rPr>
      <w:rFonts w:ascii="Symbol" w:hAnsi="Symbol"/>
    </w:rPr>
  </w:style>
  <w:style w:type="character" w:customStyle="1" w:styleId="WW8Num128z0">
    <w:name w:val="WW8Num128z0"/>
    <w:rsid w:val="00AE1A2B"/>
    <w:rPr>
      <w:rFonts w:ascii="Symbol" w:eastAsia="Times New Roman" w:hAnsi="Symbol"/>
    </w:rPr>
  </w:style>
  <w:style w:type="character" w:customStyle="1" w:styleId="WW8Num128z1">
    <w:name w:val="WW8Num128z1"/>
    <w:rsid w:val="00AE1A2B"/>
    <w:rPr>
      <w:rFonts w:ascii="Courier New" w:hAnsi="Courier New"/>
    </w:rPr>
  </w:style>
  <w:style w:type="character" w:customStyle="1" w:styleId="WW8Num128z2">
    <w:name w:val="WW8Num128z2"/>
    <w:rsid w:val="00AE1A2B"/>
    <w:rPr>
      <w:rFonts w:ascii="Wingdings" w:hAnsi="Wingdings"/>
    </w:rPr>
  </w:style>
  <w:style w:type="character" w:customStyle="1" w:styleId="WW8Num128z3">
    <w:name w:val="WW8Num128z3"/>
    <w:rsid w:val="00AE1A2B"/>
    <w:rPr>
      <w:rFonts w:ascii="Symbol" w:hAnsi="Symbol"/>
    </w:rPr>
  </w:style>
  <w:style w:type="character" w:customStyle="1" w:styleId="WW8Num138z0">
    <w:name w:val="WW8Num138z0"/>
    <w:rsid w:val="00AE1A2B"/>
    <w:rPr>
      <w:rFonts w:ascii="Times-Italic" w:eastAsia="Times New Roman" w:hAnsi="Times-Italic"/>
    </w:rPr>
  </w:style>
  <w:style w:type="character" w:customStyle="1" w:styleId="WW8Num138z1">
    <w:name w:val="WW8Num138z1"/>
    <w:rsid w:val="00AE1A2B"/>
    <w:rPr>
      <w:rFonts w:ascii="Courier New" w:hAnsi="Courier New"/>
    </w:rPr>
  </w:style>
  <w:style w:type="character" w:customStyle="1" w:styleId="WW8Num138z2">
    <w:name w:val="WW8Num138z2"/>
    <w:rsid w:val="00AE1A2B"/>
    <w:rPr>
      <w:rFonts w:ascii="Wingdings" w:hAnsi="Wingdings"/>
    </w:rPr>
  </w:style>
  <w:style w:type="character" w:customStyle="1" w:styleId="WW8Num138z3">
    <w:name w:val="WW8Num138z3"/>
    <w:rsid w:val="00AE1A2B"/>
    <w:rPr>
      <w:rFonts w:ascii="Symbol" w:hAnsi="Symbol"/>
    </w:rPr>
  </w:style>
  <w:style w:type="character" w:customStyle="1" w:styleId="WW8Num143z0">
    <w:name w:val="WW8Num143z0"/>
    <w:rsid w:val="00AE1A2B"/>
    <w:rPr>
      <w:rFonts w:ascii="Times New Roman" w:eastAsia="Times New Roman" w:hAnsi="Times New Roman" w:cs="Times New Roman"/>
    </w:rPr>
  </w:style>
  <w:style w:type="character" w:customStyle="1" w:styleId="WW8Num148z0">
    <w:name w:val="WW8Num148z0"/>
    <w:rsid w:val="00AE1A2B"/>
    <w:rPr>
      <w:rFonts w:ascii="Symbol" w:hAnsi="Symbol"/>
      <w:sz w:val="20"/>
    </w:rPr>
  </w:style>
  <w:style w:type="character" w:customStyle="1" w:styleId="WW8Num148z1">
    <w:name w:val="WW8Num148z1"/>
    <w:rsid w:val="00AE1A2B"/>
    <w:rPr>
      <w:rFonts w:ascii="Courier New" w:hAnsi="Courier New"/>
      <w:sz w:val="20"/>
    </w:rPr>
  </w:style>
  <w:style w:type="character" w:customStyle="1" w:styleId="WW8Num148z2">
    <w:name w:val="WW8Num148z2"/>
    <w:rsid w:val="00AE1A2B"/>
    <w:rPr>
      <w:rFonts w:ascii="Wingdings" w:hAnsi="Wingdings"/>
      <w:sz w:val="20"/>
    </w:rPr>
  </w:style>
  <w:style w:type="character" w:customStyle="1" w:styleId="WW8Num151z0">
    <w:name w:val="WW8Num151z0"/>
    <w:rsid w:val="00AE1A2B"/>
    <w:rPr>
      <w:rFonts w:ascii="Times New Roman" w:eastAsia="Times New Roman" w:hAnsi="Times New Roman" w:cs="Times New Roman"/>
    </w:rPr>
  </w:style>
  <w:style w:type="character" w:customStyle="1" w:styleId="WW8Num152z0">
    <w:name w:val="WW8Num152z0"/>
    <w:rsid w:val="00AE1A2B"/>
    <w:rPr>
      <w:rFonts w:ascii="Symbol" w:hAnsi="Symbol"/>
      <w:sz w:val="20"/>
    </w:rPr>
  </w:style>
  <w:style w:type="character" w:customStyle="1" w:styleId="WW8Num152z1">
    <w:name w:val="WW8Num152z1"/>
    <w:rsid w:val="00AE1A2B"/>
    <w:rPr>
      <w:rFonts w:ascii="Courier New" w:hAnsi="Courier New"/>
      <w:sz w:val="20"/>
    </w:rPr>
  </w:style>
  <w:style w:type="character" w:customStyle="1" w:styleId="WW8Num152z2">
    <w:name w:val="WW8Num152z2"/>
    <w:rsid w:val="00AE1A2B"/>
    <w:rPr>
      <w:rFonts w:ascii="Wingdings" w:hAnsi="Wingdings"/>
      <w:sz w:val="20"/>
    </w:rPr>
  </w:style>
  <w:style w:type="character" w:customStyle="1" w:styleId="WW8Num153z0">
    <w:name w:val="WW8Num153z0"/>
    <w:rsid w:val="00AE1A2B"/>
    <w:rPr>
      <w:sz w:val="24"/>
    </w:rPr>
  </w:style>
  <w:style w:type="character" w:customStyle="1" w:styleId="WW8Num155z0">
    <w:name w:val="WW8Num155z0"/>
    <w:rsid w:val="00AE1A2B"/>
    <w:rPr>
      <w:rFonts w:ascii="Times New Roman" w:eastAsia="Times New Roman" w:hAnsi="Times New Roman" w:cs="Times New Roman"/>
    </w:rPr>
  </w:style>
  <w:style w:type="character" w:customStyle="1" w:styleId="WW8Num157z0">
    <w:name w:val="WW8Num157z0"/>
    <w:rsid w:val="00AE1A2B"/>
    <w:rPr>
      <w:rFonts w:ascii="Symbol" w:hAnsi="Symbol"/>
      <w:sz w:val="20"/>
    </w:rPr>
  </w:style>
  <w:style w:type="character" w:customStyle="1" w:styleId="WW8Num157z1">
    <w:name w:val="WW8Num157z1"/>
    <w:rsid w:val="00AE1A2B"/>
    <w:rPr>
      <w:rFonts w:ascii="Courier New" w:hAnsi="Courier New"/>
      <w:sz w:val="20"/>
    </w:rPr>
  </w:style>
  <w:style w:type="character" w:customStyle="1" w:styleId="WW8Num157z2">
    <w:name w:val="WW8Num157z2"/>
    <w:rsid w:val="00AE1A2B"/>
    <w:rPr>
      <w:rFonts w:ascii="Wingdings" w:hAnsi="Wingdings"/>
      <w:sz w:val="20"/>
    </w:rPr>
  </w:style>
  <w:style w:type="character" w:customStyle="1" w:styleId="WW8Num163z0">
    <w:name w:val="WW8Num163z0"/>
    <w:rsid w:val="00AE1A2B"/>
    <w:rPr>
      <w:rFonts w:ascii="Symbol" w:hAnsi="Symbol"/>
      <w:sz w:val="20"/>
    </w:rPr>
  </w:style>
  <w:style w:type="character" w:customStyle="1" w:styleId="WW8Num163z1">
    <w:name w:val="WW8Num163z1"/>
    <w:rsid w:val="00AE1A2B"/>
    <w:rPr>
      <w:rFonts w:ascii="Courier New" w:hAnsi="Courier New"/>
      <w:sz w:val="20"/>
    </w:rPr>
  </w:style>
  <w:style w:type="character" w:customStyle="1" w:styleId="WW8Num163z2">
    <w:name w:val="WW8Num163z2"/>
    <w:rsid w:val="00AE1A2B"/>
    <w:rPr>
      <w:rFonts w:ascii="Wingdings" w:hAnsi="Wingdings"/>
      <w:sz w:val="20"/>
    </w:rPr>
  </w:style>
  <w:style w:type="character" w:customStyle="1" w:styleId="WW8Num170z0">
    <w:name w:val="WW8Num170z0"/>
    <w:rsid w:val="00AE1A2B"/>
    <w:rPr>
      <w:rFonts w:ascii="Symbol" w:eastAsia="Times New Roman" w:hAnsi="Symbol"/>
    </w:rPr>
  </w:style>
  <w:style w:type="character" w:customStyle="1" w:styleId="WW8Num170z1">
    <w:name w:val="WW8Num170z1"/>
    <w:rsid w:val="00AE1A2B"/>
    <w:rPr>
      <w:rFonts w:ascii="Courier New" w:hAnsi="Courier New"/>
    </w:rPr>
  </w:style>
  <w:style w:type="character" w:customStyle="1" w:styleId="WW8Num170z2">
    <w:name w:val="WW8Num170z2"/>
    <w:rsid w:val="00AE1A2B"/>
    <w:rPr>
      <w:rFonts w:ascii="Wingdings" w:hAnsi="Wingdings"/>
    </w:rPr>
  </w:style>
  <w:style w:type="character" w:customStyle="1" w:styleId="WW8Num170z3">
    <w:name w:val="WW8Num170z3"/>
    <w:rsid w:val="00AE1A2B"/>
    <w:rPr>
      <w:rFonts w:ascii="Symbol" w:hAnsi="Symbol"/>
    </w:rPr>
  </w:style>
  <w:style w:type="character" w:customStyle="1" w:styleId="WW8Num177z0">
    <w:name w:val="WW8Num177z0"/>
    <w:rsid w:val="00AE1A2B"/>
    <w:rPr>
      <w:rFonts w:ascii="Symbol" w:hAnsi="Symbol"/>
      <w:sz w:val="20"/>
    </w:rPr>
  </w:style>
  <w:style w:type="character" w:customStyle="1" w:styleId="WW8Num177z1">
    <w:name w:val="WW8Num177z1"/>
    <w:rsid w:val="00AE1A2B"/>
    <w:rPr>
      <w:rFonts w:ascii="Courier New" w:hAnsi="Courier New"/>
      <w:sz w:val="20"/>
    </w:rPr>
  </w:style>
  <w:style w:type="character" w:customStyle="1" w:styleId="WW8Num177z2">
    <w:name w:val="WW8Num177z2"/>
    <w:rsid w:val="00AE1A2B"/>
    <w:rPr>
      <w:rFonts w:ascii="Wingdings" w:hAnsi="Wingdings"/>
      <w:sz w:val="20"/>
    </w:rPr>
  </w:style>
  <w:style w:type="character" w:customStyle="1" w:styleId="WW8Num181z0">
    <w:name w:val="WW8Num181z0"/>
    <w:rsid w:val="00AE1A2B"/>
    <w:rPr>
      <w:rFonts w:ascii="Symbol" w:eastAsia="Times New Roman" w:hAnsi="Symbol"/>
    </w:rPr>
  </w:style>
  <w:style w:type="character" w:customStyle="1" w:styleId="WW8Num181z1">
    <w:name w:val="WW8Num181z1"/>
    <w:rsid w:val="00AE1A2B"/>
    <w:rPr>
      <w:rFonts w:ascii="Courier New" w:hAnsi="Courier New"/>
    </w:rPr>
  </w:style>
  <w:style w:type="character" w:customStyle="1" w:styleId="WW8Num181z2">
    <w:name w:val="WW8Num181z2"/>
    <w:rsid w:val="00AE1A2B"/>
    <w:rPr>
      <w:rFonts w:ascii="Wingdings" w:hAnsi="Wingdings"/>
    </w:rPr>
  </w:style>
  <w:style w:type="character" w:customStyle="1" w:styleId="WW8Num181z3">
    <w:name w:val="WW8Num181z3"/>
    <w:rsid w:val="00AE1A2B"/>
    <w:rPr>
      <w:rFonts w:ascii="Symbol" w:hAnsi="Symbol"/>
    </w:rPr>
  </w:style>
  <w:style w:type="character" w:customStyle="1" w:styleId="WW8Num185z0">
    <w:name w:val="WW8Num185z0"/>
    <w:rsid w:val="00AE1A2B"/>
    <w:rPr>
      <w:rFonts w:ascii="Symbol" w:eastAsia="Times New Roman" w:hAnsi="Symbol"/>
    </w:rPr>
  </w:style>
  <w:style w:type="character" w:customStyle="1" w:styleId="WW8Num185z1">
    <w:name w:val="WW8Num185z1"/>
    <w:rsid w:val="00AE1A2B"/>
    <w:rPr>
      <w:rFonts w:ascii="Courier New" w:hAnsi="Courier New"/>
    </w:rPr>
  </w:style>
  <w:style w:type="character" w:customStyle="1" w:styleId="WW8Num185z2">
    <w:name w:val="WW8Num185z2"/>
    <w:rsid w:val="00AE1A2B"/>
    <w:rPr>
      <w:rFonts w:ascii="Wingdings" w:hAnsi="Wingdings"/>
    </w:rPr>
  </w:style>
  <w:style w:type="character" w:customStyle="1" w:styleId="WW8Num185z3">
    <w:name w:val="WW8Num185z3"/>
    <w:rsid w:val="00AE1A2B"/>
    <w:rPr>
      <w:rFonts w:ascii="Symbol" w:hAnsi="Symbol"/>
    </w:rPr>
  </w:style>
  <w:style w:type="character" w:customStyle="1" w:styleId="WW8Num186z0">
    <w:name w:val="WW8Num186z0"/>
    <w:rsid w:val="00AE1A2B"/>
    <w:rPr>
      <w:rFonts w:ascii="Symbol" w:hAnsi="Symbol"/>
      <w:sz w:val="20"/>
    </w:rPr>
  </w:style>
  <w:style w:type="character" w:customStyle="1" w:styleId="WW8Num186z1">
    <w:name w:val="WW8Num186z1"/>
    <w:rsid w:val="00AE1A2B"/>
    <w:rPr>
      <w:rFonts w:ascii="Courier New" w:hAnsi="Courier New"/>
      <w:sz w:val="20"/>
    </w:rPr>
  </w:style>
  <w:style w:type="character" w:customStyle="1" w:styleId="WW8Num186z2">
    <w:name w:val="WW8Num186z2"/>
    <w:rsid w:val="00AE1A2B"/>
    <w:rPr>
      <w:rFonts w:ascii="Wingdings" w:hAnsi="Wingdings"/>
      <w:sz w:val="20"/>
    </w:rPr>
  </w:style>
  <w:style w:type="character" w:customStyle="1" w:styleId="WW8Num192z0">
    <w:name w:val="WW8Num192z0"/>
    <w:rsid w:val="00AE1A2B"/>
    <w:rPr>
      <w:rFonts w:ascii="Symbol" w:hAnsi="Symbol"/>
    </w:rPr>
  </w:style>
  <w:style w:type="character" w:customStyle="1" w:styleId="WW8Num192z1">
    <w:name w:val="WW8Num192z1"/>
    <w:rsid w:val="00AE1A2B"/>
    <w:rPr>
      <w:rFonts w:ascii="Courier New" w:hAnsi="Courier New"/>
    </w:rPr>
  </w:style>
  <w:style w:type="character" w:customStyle="1" w:styleId="WW8Num192z2">
    <w:name w:val="WW8Num192z2"/>
    <w:rsid w:val="00AE1A2B"/>
    <w:rPr>
      <w:rFonts w:ascii="Wingdings" w:hAnsi="Wingdings"/>
    </w:rPr>
  </w:style>
  <w:style w:type="character" w:customStyle="1" w:styleId="WW8Num194z0">
    <w:name w:val="WW8Num194z0"/>
    <w:rsid w:val="00AE1A2B"/>
    <w:rPr>
      <w:rFonts w:ascii="Times-Roman" w:eastAsia="Times New Roman" w:hAnsi="Times-Roman"/>
      <w:i w:val="0"/>
    </w:rPr>
  </w:style>
  <w:style w:type="character" w:customStyle="1" w:styleId="WW8Num194z1">
    <w:name w:val="WW8Num194z1"/>
    <w:rsid w:val="00AE1A2B"/>
    <w:rPr>
      <w:rFonts w:ascii="Courier New" w:hAnsi="Courier New"/>
    </w:rPr>
  </w:style>
  <w:style w:type="character" w:customStyle="1" w:styleId="WW8Num194z2">
    <w:name w:val="WW8Num194z2"/>
    <w:rsid w:val="00AE1A2B"/>
    <w:rPr>
      <w:rFonts w:ascii="Wingdings" w:hAnsi="Wingdings"/>
    </w:rPr>
  </w:style>
  <w:style w:type="character" w:customStyle="1" w:styleId="WW8Num194z3">
    <w:name w:val="WW8Num194z3"/>
    <w:rsid w:val="00AE1A2B"/>
    <w:rPr>
      <w:rFonts w:ascii="Symbol" w:hAnsi="Symbol"/>
    </w:rPr>
  </w:style>
  <w:style w:type="character" w:customStyle="1" w:styleId="WW8Num203z0">
    <w:name w:val="WW8Num203z0"/>
    <w:rsid w:val="00AE1A2B"/>
    <w:rPr>
      <w:rFonts w:ascii="Wingdings" w:eastAsia="Times New Roman" w:hAnsi="Wingdings"/>
    </w:rPr>
  </w:style>
  <w:style w:type="character" w:customStyle="1" w:styleId="WW8Num203z1">
    <w:name w:val="WW8Num203z1"/>
    <w:rsid w:val="00AE1A2B"/>
    <w:rPr>
      <w:rFonts w:ascii="Courier New" w:hAnsi="Courier New"/>
    </w:rPr>
  </w:style>
  <w:style w:type="character" w:customStyle="1" w:styleId="WW8Num203z2">
    <w:name w:val="WW8Num203z2"/>
    <w:rsid w:val="00AE1A2B"/>
    <w:rPr>
      <w:rFonts w:ascii="Wingdings" w:hAnsi="Wingdings"/>
    </w:rPr>
  </w:style>
  <w:style w:type="character" w:customStyle="1" w:styleId="WW8Num203z3">
    <w:name w:val="WW8Num203z3"/>
    <w:rsid w:val="00AE1A2B"/>
    <w:rPr>
      <w:rFonts w:ascii="Symbol" w:hAnsi="Symbol"/>
    </w:rPr>
  </w:style>
  <w:style w:type="character" w:customStyle="1" w:styleId="WW8Num204z1">
    <w:name w:val="WW8Num204z1"/>
    <w:rsid w:val="00AE1A2B"/>
    <w:rPr>
      <w:b/>
    </w:rPr>
  </w:style>
  <w:style w:type="character" w:customStyle="1" w:styleId="WW8Num206z0">
    <w:name w:val="WW8Num206z0"/>
    <w:rsid w:val="00AE1A2B"/>
    <w:rPr>
      <w:rFonts w:ascii="Symbol" w:eastAsia="Times New Roman" w:hAnsi="Symbol"/>
    </w:rPr>
  </w:style>
  <w:style w:type="character" w:customStyle="1" w:styleId="WW8Num206z1">
    <w:name w:val="WW8Num206z1"/>
    <w:rsid w:val="00AE1A2B"/>
    <w:rPr>
      <w:rFonts w:ascii="Courier New" w:hAnsi="Courier New"/>
    </w:rPr>
  </w:style>
  <w:style w:type="character" w:customStyle="1" w:styleId="WW8Num206z2">
    <w:name w:val="WW8Num206z2"/>
    <w:rsid w:val="00AE1A2B"/>
    <w:rPr>
      <w:rFonts w:ascii="Wingdings" w:hAnsi="Wingdings"/>
    </w:rPr>
  </w:style>
  <w:style w:type="character" w:customStyle="1" w:styleId="WW8Num206z3">
    <w:name w:val="WW8Num206z3"/>
    <w:rsid w:val="00AE1A2B"/>
    <w:rPr>
      <w:rFonts w:ascii="Symbol" w:hAnsi="Symbol"/>
    </w:rPr>
  </w:style>
  <w:style w:type="character" w:customStyle="1" w:styleId="WW8Num207z0">
    <w:name w:val="WW8Num207z0"/>
    <w:rsid w:val="00AE1A2B"/>
    <w:rPr>
      <w:rFonts w:ascii="Symbol" w:hAnsi="Symbol"/>
      <w:sz w:val="20"/>
    </w:rPr>
  </w:style>
  <w:style w:type="character" w:customStyle="1" w:styleId="WW8Num213z0">
    <w:name w:val="WW8Num213z0"/>
    <w:rsid w:val="00AE1A2B"/>
    <w:rPr>
      <w:rFonts w:ascii="Symbol" w:hAnsi="Symbol"/>
      <w:sz w:val="20"/>
    </w:rPr>
  </w:style>
  <w:style w:type="character" w:customStyle="1" w:styleId="WW8Num214z0">
    <w:name w:val="WW8Num214z0"/>
    <w:rsid w:val="00AE1A2B"/>
    <w:rPr>
      <w:rFonts w:ascii="Symbol" w:hAnsi="Symbol"/>
    </w:rPr>
  </w:style>
  <w:style w:type="character" w:customStyle="1" w:styleId="WW8Num214z1">
    <w:name w:val="WW8Num214z1"/>
    <w:rsid w:val="00AE1A2B"/>
    <w:rPr>
      <w:rFonts w:ascii="Courier New" w:hAnsi="Courier New"/>
    </w:rPr>
  </w:style>
  <w:style w:type="character" w:customStyle="1" w:styleId="WW8Num220z0">
    <w:name w:val="WW8Num220z0"/>
    <w:rsid w:val="00AE1A2B"/>
    <w:rPr>
      <w:u w:val="single"/>
    </w:rPr>
  </w:style>
  <w:style w:type="character" w:customStyle="1" w:styleId="WW8Num228z0">
    <w:name w:val="WW8Num228z0"/>
    <w:rsid w:val="00AE1A2B"/>
    <w:rPr>
      <w:rFonts w:ascii="Symbol" w:hAnsi="Symbol"/>
      <w:sz w:val="20"/>
    </w:rPr>
  </w:style>
  <w:style w:type="character" w:customStyle="1" w:styleId="WW8Num228z1">
    <w:name w:val="WW8Num228z1"/>
    <w:rsid w:val="00AE1A2B"/>
    <w:rPr>
      <w:rFonts w:ascii="Courier New" w:hAnsi="Courier New"/>
      <w:sz w:val="20"/>
    </w:rPr>
  </w:style>
  <w:style w:type="character" w:customStyle="1" w:styleId="WW8Num228z2">
    <w:name w:val="WW8Num228z2"/>
    <w:rsid w:val="00AE1A2B"/>
    <w:rPr>
      <w:rFonts w:ascii="Wingdings" w:hAnsi="Wingdings"/>
      <w:sz w:val="20"/>
    </w:rPr>
  </w:style>
  <w:style w:type="character" w:customStyle="1" w:styleId="WW8Num236z0">
    <w:name w:val="WW8Num236z0"/>
    <w:rsid w:val="00AE1A2B"/>
    <w:rPr>
      <w:rFonts w:ascii="Symbol" w:eastAsia="Times New Roman" w:hAnsi="Symbol"/>
    </w:rPr>
  </w:style>
  <w:style w:type="character" w:customStyle="1" w:styleId="WW8Num236z1">
    <w:name w:val="WW8Num236z1"/>
    <w:rsid w:val="00AE1A2B"/>
    <w:rPr>
      <w:rFonts w:ascii="Courier New" w:hAnsi="Courier New"/>
    </w:rPr>
  </w:style>
  <w:style w:type="character" w:customStyle="1" w:styleId="WW8Num236z2">
    <w:name w:val="WW8Num236z2"/>
    <w:rsid w:val="00AE1A2B"/>
    <w:rPr>
      <w:rFonts w:ascii="Wingdings" w:hAnsi="Wingdings"/>
    </w:rPr>
  </w:style>
  <w:style w:type="character" w:customStyle="1" w:styleId="WW8Num236z3">
    <w:name w:val="WW8Num236z3"/>
    <w:rsid w:val="00AE1A2B"/>
    <w:rPr>
      <w:rFonts w:ascii="Symbol" w:hAnsi="Symbol"/>
    </w:rPr>
  </w:style>
  <w:style w:type="character" w:customStyle="1" w:styleId="WW8Num239z0">
    <w:name w:val="WW8Num239z0"/>
    <w:rsid w:val="00AE1A2B"/>
    <w:rPr>
      <w:rFonts w:ascii="Times New Roman" w:eastAsia="Times New Roman" w:hAnsi="Times New Roman" w:cs="Times New Roman"/>
    </w:rPr>
  </w:style>
  <w:style w:type="character" w:customStyle="1" w:styleId="WW8Num239z1">
    <w:name w:val="WW8Num239z1"/>
    <w:rsid w:val="00AE1A2B"/>
    <w:rPr>
      <w:rFonts w:ascii="Courier New" w:hAnsi="Courier New"/>
    </w:rPr>
  </w:style>
  <w:style w:type="character" w:customStyle="1" w:styleId="WW8Num239z2">
    <w:name w:val="WW8Num239z2"/>
    <w:rsid w:val="00AE1A2B"/>
    <w:rPr>
      <w:rFonts w:ascii="Wingdings" w:hAnsi="Wingdings"/>
    </w:rPr>
  </w:style>
  <w:style w:type="character" w:customStyle="1" w:styleId="WW8Num239z3">
    <w:name w:val="WW8Num239z3"/>
    <w:rsid w:val="00AE1A2B"/>
    <w:rPr>
      <w:rFonts w:ascii="Symbol" w:hAnsi="Symbol"/>
    </w:rPr>
  </w:style>
  <w:style w:type="character" w:customStyle="1" w:styleId="NumberingSymbols">
    <w:name w:val="Numbering Symbols"/>
    <w:rsid w:val="00AE1A2B"/>
    <w:rPr>
      <w:rFonts w:ascii="Garamond" w:hAnsi="Garamond"/>
    </w:rPr>
  </w:style>
  <w:style w:type="character" w:customStyle="1" w:styleId="Bullets">
    <w:name w:val="Bullets"/>
    <w:rsid w:val="00AE1A2B"/>
    <w:rPr>
      <w:rFonts w:ascii="StarSymbol" w:eastAsia="StarSymbol" w:hAnsi="StarSymbol" w:cs="StarSymbol"/>
      <w:sz w:val="18"/>
      <w:szCs w:val="18"/>
    </w:rPr>
  </w:style>
  <w:style w:type="paragraph" w:customStyle="1" w:styleId="NoteLevel1">
    <w:name w:val="Note Level 1"/>
    <w:basedOn w:val="Normal"/>
    <w:rsid w:val="00AE1A2B"/>
    <w:pPr>
      <w:keepNext/>
      <w:widowControl w:val="0"/>
      <w:tabs>
        <w:tab w:val="left" w:pos="0"/>
      </w:tabs>
      <w:suppressAutoHyphens/>
    </w:pPr>
    <w:rPr>
      <w:rFonts w:ascii="Verdana" w:eastAsia="MS Gothic" w:hAnsi="Verdana"/>
      <w:szCs w:val="26"/>
      <w:lang w:eastAsia="ar-SA"/>
    </w:rPr>
  </w:style>
  <w:style w:type="paragraph" w:customStyle="1" w:styleId="NoteLevel3">
    <w:name w:val="Note Level 3"/>
    <w:basedOn w:val="Normal"/>
    <w:rsid w:val="00AE1A2B"/>
    <w:pPr>
      <w:keepNext/>
      <w:widowControl w:val="0"/>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rsid w:val="00AE1A2B"/>
    <w:pPr>
      <w:keepNext/>
      <w:widowControl w:val="0"/>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rsid w:val="00AE1A2B"/>
    <w:pPr>
      <w:keepNext/>
      <w:widowControl w:val="0"/>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rsid w:val="00AE1A2B"/>
    <w:pPr>
      <w:keepNext/>
      <w:widowControl w:val="0"/>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rsid w:val="00AE1A2B"/>
    <w:pPr>
      <w:keepNext/>
      <w:widowControl w:val="0"/>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rsid w:val="00AE1A2B"/>
    <w:pPr>
      <w:keepNext/>
      <w:widowControl w:val="0"/>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rsid w:val="00AE1A2B"/>
    <w:pPr>
      <w:keepNext/>
      <w:widowControl w:val="0"/>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AE1A2B"/>
    <w:pPr>
      <w:suppressAutoHyphens/>
      <w:spacing w:after="120"/>
      <w:contextualSpacing/>
      <w:jc w:val="left"/>
      <w:outlineLvl w:val="9"/>
    </w:pPr>
    <w:rPr>
      <w:rFonts w:ascii="Arial" w:eastAsia="Lucida Sans Unicode" w:hAnsi="Arial" w:cs="Tahoma"/>
      <w:bCs w:val="0"/>
      <w:caps/>
      <w:sz w:val="21"/>
      <w:szCs w:val="21"/>
      <w:lang w:bidi="en-US"/>
    </w:rPr>
  </w:style>
  <w:style w:type="paragraph" w:customStyle="1" w:styleId="Quotations">
    <w:name w:val="Quotations"/>
    <w:basedOn w:val="Normal"/>
    <w:rsid w:val="00AE1A2B"/>
    <w:pPr>
      <w:widowControl w:val="0"/>
      <w:suppressAutoHyphens/>
      <w:spacing w:after="283"/>
      <w:ind w:left="567" w:right="567"/>
    </w:pPr>
    <w:rPr>
      <w:rFonts w:eastAsia="Calibri"/>
      <w:lang w:bidi="en-US"/>
    </w:rPr>
  </w:style>
  <w:style w:type="paragraph" w:customStyle="1" w:styleId="HorizontalLine">
    <w:name w:val="Horizontal Line"/>
    <w:basedOn w:val="Normal"/>
    <w:next w:val="BodyText"/>
    <w:rsid w:val="00AE1A2B"/>
    <w:pPr>
      <w:widowControl w:val="0"/>
      <w:suppressLineNumbers/>
      <w:pBdr>
        <w:bottom w:val="double" w:sz="1" w:space="0" w:color="808080"/>
      </w:pBdr>
      <w:suppressAutoHyphens/>
      <w:spacing w:after="283"/>
    </w:pPr>
    <w:rPr>
      <w:rFonts w:eastAsia="Calibri"/>
      <w:sz w:val="12"/>
      <w:szCs w:val="12"/>
      <w:lang w:bidi="en-US"/>
    </w:rPr>
  </w:style>
  <w:style w:type="paragraph" w:customStyle="1" w:styleId="TableHeading">
    <w:name w:val="Table Heading"/>
    <w:basedOn w:val="TableContents"/>
    <w:rsid w:val="00AE1A2B"/>
    <w:pPr>
      <w:tabs>
        <w:tab w:val="clear" w:pos="9450"/>
      </w:tabs>
      <w:jc w:val="center"/>
    </w:pPr>
    <w:rPr>
      <w:rFonts w:ascii="Garamond" w:eastAsia="Times New Roman" w:hAnsi="Garamond"/>
      <w:b/>
      <w:bCs/>
      <w:kern w:val="0"/>
      <w:sz w:val="22"/>
      <w:lang w:bidi="en-US"/>
    </w:rPr>
  </w:style>
  <w:style w:type="character" w:customStyle="1" w:styleId="lqqtgroup">
    <w:name w:val="lqqtgroup"/>
    <w:basedOn w:val="DefaultParagraphFont"/>
    <w:rsid w:val="00AE1A2B"/>
  </w:style>
  <w:style w:type="character" w:customStyle="1" w:styleId="quotedtooltip">
    <w:name w:val="quotedtooltip"/>
    <w:basedOn w:val="DefaultParagraphFont"/>
    <w:rsid w:val="00AE1A2B"/>
  </w:style>
  <w:style w:type="character" w:customStyle="1" w:styleId="quotedtooltipbox">
    <w:name w:val="quotedtooltipbox"/>
    <w:basedOn w:val="DefaultParagraphFont"/>
    <w:rsid w:val="00AE1A2B"/>
  </w:style>
  <w:style w:type="character" w:customStyle="1" w:styleId="mwlivequotes">
    <w:name w:val="mwlivequotes"/>
    <w:basedOn w:val="DefaultParagraphFont"/>
    <w:rsid w:val="00AE1A2B"/>
  </w:style>
  <w:style w:type="character" w:customStyle="1" w:styleId="lastlabel">
    <w:name w:val="lastlabel"/>
    <w:basedOn w:val="DefaultParagraphFont"/>
    <w:rsid w:val="00AE1A2B"/>
  </w:style>
  <w:style w:type="character" w:customStyle="1" w:styleId="lb07">
    <w:name w:val="lb07"/>
    <w:basedOn w:val="DefaultParagraphFont"/>
    <w:rsid w:val="00AE1A2B"/>
  </w:style>
  <w:style w:type="character" w:customStyle="1" w:styleId="qted">
    <w:name w:val="qted"/>
    <w:basedOn w:val="DefaultParagraphFont"/>
    <w:rsid w:val="00AE1A2B"/>
  </w:style>
  <w:style w:type="character" w:customStyle="1" w:styleId="t14">
    <w:name w:val="t14"/>
    <w:basedOn w:val="DefaultParagraphFont"/>
    <w:rsid w:val="00AE1A2B"/>
  </w:style>
  <w:style w:type="paragraph" w:customStyle="1" w:styleId="format-body">
    <w:name w:val="format-body"/>
    <w:basedOn w:val="Normal"/>
    <w:rsid w:val="00AE1A2B"/>
    <w:pPr>
      <w:spacing w:before="100" w:beforeAutospacing="1" w:after="100" w:afterAutospacing="1"/>
    </w:pPr>
    <w:rPr>
      <w:rFonts w:eastAsia="Calibri"/>
      <w:sz w:val="24"/>
    </w:rPr>
  </w:style>
  <w:style w:type="character" w:customStyle="1" w:styleId="nfakpe">
    <w:name w:val="nfakpe"/>
    <w:basedOn w:val="DefaultParagraphFont"/>
    <w:rsid w:val="00AE1A2B"/>
  </w:style>
  <w:style w:type="character" w:customStyle="1" w:styleId="DebateBlockCharChar">
    <w:name w:val="Debate Block Char Char"/>
    <w:basedOn w:val="DefaultParagraphFont"/>
    <w:rsid w:val="00AE1A2B"/>
    <w:rPr>
      <w:rFonts w:cs="Arial"/>
      <w:b/>
      <w:bCs/>
      <w:kern w:val="32"/>
      <w:sz w:val="36"/>
      <w:szCs w:val="32"/>
      <w:u w:val="single"/>
    </w:rPr>
  </w:style>
  <w:style w:type="character" w:customStyle="1" w:styleId="citsource">
    <w:name w:val="citsource"/>
    <w:basedOn w:val="DefaultParagraphFont"/>
    <w:rsid w:val="00AE1A2B"/>
  </w:style>
  <w:style w:type="character" w:customStyle="1" w:styleId="sc">
    <w:name w:val="sc"/>
    <w:basedOn w:val="DefaultParagraphFont"/>
    <w:rsid w:val="00AE1A2B"/>
  </w:style>
  <w:style w:type="character" w:customStyle="1" w:styleId="atime">
    <w:name w:val="atime"/>
    <w:basedOn w:val="DefaultParagraphFont"/>
    <w:rsid w:val="00AE1A2B"/>
  </w:style>
  <w:style w:type="paragraph" w:customStyle="1" w:styleId="unread">
    <w:name w:val="unread"/>
    <w:basedOn w:val="Normal"/>
    <w:rsid w:val="00AE1A2B"/>
    <w:rPr>
      <w:rFonts w:eastAsia="Calibri"/>
    </w:rPr>
  </w:style>
  <w:style w:type="character" w:customStyle="1" w:styleId="unreadChar">
    <w:name w:val="unread Char"/>
    <w:basedOn w:val="DefaultParagraphFont"/>
    <w:rsid w:val="00AE1A2B"/>
    <w:rPr>
      <w:szCs w:val="24"/>
      <w:lang w:val="en-US" w:eastAsia="en-US" w:bidi="ar-SA"/>
    </w:rPr>
  </w:style>
  <w:style w:type="paragraph" w:customStyle="1" w:styleId="cardunderlined0">
    <w:name w:val="card underlined"/>
    <w:basedOn w:val="Normal"/>
    <w:rsid w:val="00AE1A2B"/>
    <w:rPr>
      <w:rFonts w:ascii="Arial" w:eastAsia="Calibri" w:hAnsi="Arial"/>
      <w:u w:val="single"/>
    </w:rPr>
  </w:style>
  <w:style w:type="character" w:customStyle="1" w:styleId="Internetlink1">
    <w:name w:val="Internet link1"/>
    <w:rsid w:val="00AE1A2B"/>
    <w:rPr>
      <w:color w:val="000080"/>
      <w:u w:val="single"/>
    </w:rPr>
  </w:style>
  <w:style w:type="character" w:customStyle="1" w:styleId="underliningChar3">
    <w:name w:val="underlining Char"/>
    <w:basedOn w:val="DefaultParagraphFont"/>
    <w:rsid w:val="00AE1A2B"/>
    <w:rPr>
      <w:b/>
      <w:szCs w:val="24"/>
      <w:u w:val="single"/>
      <w:lang w:val="en-US" w:eastAsia="en-US" w:bidi="ar-SA"/>
    </w:rPr>
  </w:style>
  <w:style w:type="character" w:customStyle="1" w:styleId="notreadChar">
    <w:name w:val="not read Char"/>
    <w:basedOn w:val="DefaultParagraphFont"/>
    <w:rsid w:val="00AE1A2B"/>
    <w:rPr>
      <w:sz w:val="18"/>
      <w:szCs w:val="24"/>
      <w:lang w:val="en-US" w:eastAsia="en-US" w:bidi="ar-SA"/>
    </w:rPr>
  </w:style>
  <w:style w:type="character" w:customStyle="1" w:styleId="journalname">
    <w:name w:val="journalname"/>
    <w:basedOn w:val="DefaultParagraphFont"/>
    <w:rsid w:val="00AE1A2B"/>
  </w:style>
  <w:style w:type="character" w:customStyle="1" w:styleId="insideheadline">
    <w:name w:val="insideheadline"/>
    <w:basedOn w:val="DefaultParagraphFont"/>
    <w:rsid w:val="00AE1A2B"/>
  </w:style>
  <w:style w:type="paragraph" w:customStyle="1" w:styleId="article-text">
    <w:name w:val="article-text"/>
    <w:basedOn w:val="Normal"/>
    <w:rsid w:val="00AE1A2B"/>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AE1A2B"/>
  </w:style>
  <w:style w:type="character" w:customStyle="1" w:styleId="mwlivequotesdowndelayed">
    <w:name w:val="mwlivequotes down delayed"/>
    <w:basedOn w:val="DefaultParagraphFont"/>
    <w:rsid w:val="00AE1A2B"/>
  </w:style>
  <w:style w:type="character" w:customStyle="1" w:styleId="shirttail">
    <w:name w:val="shirttail"/>
    <w:basedOn w:val="DefaultParagraphFont"/>
    <w:rsid w:val="00AE1A2B"/>
  </w:style>
  <w:style w:type="character" w:customStyle="1" w:styleId="definition">
    <w:name w:val="definition"/>
    <w:basedOn w:val="DefaultParagraphFont"/>
    <w:rsid w:val="00AE1A2B"/>
  </w:style>
  <w:style w:type="character" w:customStyle="1" w:styleId="CardTextCharCharChar">
    <w:name w:val="Card Text Char Char Char"/>
    <w:basedOn w:val="DefaultParagraphFont"/>
    <w:rsid w:val="00AE1A2B"/>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AE1A2B"/>
    <w:rPr>
      <w:rFonts w:ascii="Arial Narrow" w:hAnsi="Arial Narrow"/>
      <w:sz w:val="18"/>
      <w:u w:val="single"/>
    </w:rPr>
  </w:style>
  <w:style w:type="character" w:customStyle="1" w:styleId="UnderlineStyleCharCharChar">
    <w:name w:val="Underline Style Char Char Char"/>
    <w:basedOn w:val="DefaultParagraphFont"/>
    <w:rsid w:val="00AE1A2B"/>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AE1A2B"/>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AE1A2B"/>
    <w:pPr>
      <w:spacing w:after="200" w:line="276" w:lineRule="auto"/>
    </w:pPr>
    <w:rPr>
      <w:rFonts w:ascii="Georgia" w:eastAsia="Calibri" w:hAnsi="Georgia" w:cs="AKDPE C+ Utopia"/>
      <w:color w:val="auto"/>
      <w:sz w:val="22"/>
      <w:szCs w:val="22"/>
    </w:rPr>
  </w:style>
  <w:style w:type="character" w:customStyle="1" w:styleId="articlesheader1">
    <w:name w:val="articles_header1"/>
    <w:basedOn w:val="DefaultParagraphFont"/>
    <w:rsid w:val="00AE1A2B"/>
    <w:rPr>
      <w:rFonts w:ascii="Arial" w:hAnsi="Arial" w:cs="Arial" w:hint="default"/>
      <w:b/>
      <w:bCs/>
      <w:color w:val="990000"/>
      <w:sz w:val="26"/>
      <w:szCs w:val="26"/>
    </w:rPr>
  </w:style>
  <w:style w:type="character" w:customStyle="1" w:styleId="bodytitle1">
    <w:name w:val="bodytitle1"/>
    <w:basedOn w:val="DefaultParagraphFont"/>
    <w:rsid w:val="00AE1A2B"/>
    <w:rPr>
      <w:rFonts w:ascii="Arial" w:hAnsi="Arial" w:cs="Arial" w:hint="default"/>
      <w:b/>
      <w:bCs/>
      <w:smallCaps w:val="0"/>
      <w:color w:val="000000"/>
      <w:sz w:val="28"/>
      <w:szCs w:val="28"/>
    </w:rPr>
  </w:style>
  <w:style w:type="paragraph" w:customStyle="1" w:styleId="style109">
    <w:name w:val="style109"/>
    <w:basedOn w:val="Normal"/>
    <w:rsid w:val="00AE1A2B"/>
    <w:pPr>
      <w:spacing w:before="100" w:beforeAutospacing="1" w:after="100" w:afterAutospacing="1"/>
    </w:pPr>
    <w:rPr>
      <w:rFonts w:eastAsia="Calibri"/>
      <w:sz w:val="24"/>
    </w:rPr>
  </w:style>
  <w:style w:type="paragraph" w:customStyle="1" w:styleId="style1100">
    <w:name w:val="style110"/>
    <w:basedOn w:val="Normal"/>
    <w:rsid w:val="00AE1A2B"/>
    <w:pPr>
      <w:spacing w:before="100" w:beforeAutospacing="1" w:after="100" w:afterAutospacing="1"/>
    </w:pPr>
    <w:rPr>
      <w:rFonts w:eastAsia="Calibri"/>
      <w:sz w:val="24"/>
    </w:rPr>
  </w:style>
  <w:style w:type="paragraph" w:customStyle="1" w:styleId="captionpaddingstyle114">
    <w:name w:val="captionpadding style114"/>
    <w:basedOn w:val="Normal"/>
    <w:rsid w:val="00AE1A2B"/>
    <w:pPr>
      <w:spacing w:before="100" w:beforeAutospacing="1" w:after="100" w:afterAutospacing="1"/>
    </w:pPr>
    <w:rPr>
      <w:rFonts w:eastAsia="Calibri"/>
      <w:sz w:val="24"/>
    </w:rPr>
  </w:style>
  <w:style w:type="character" w:customStyle="1" w:styleId="captionpaddingstyle1141">
    <w:name w:val="captionpadding style1141"/>
    <w:basedOn w:val="DefaultParagraphFont"/>
    <w:rsid w:val="00AE1A2B"/>
  </w:style>
  <w:style w:type="character" w:customStyle="1" w:styleId="style114style118">
    <w:name w:val="style114 style118"/>
    <w:basedOn w:val="DefaultParagraphFont"/>
    <w:rsid w:val="00AE1A2B"/>
  </w:style>
  <w:style w:type="paragraph" w:customStyle="1" w:styleId="mainstorybody">
    <w:name w:val="mainstorybody"/>
    <w:basedOn w:val="Normal"/>
    <w:rsid w:val="00AE1A2B"/>
    <w:pPr>
      <w:spacing w:before="100" w:beforeAutospacing="1" w:after="100" w:afterAutospacing="1"/>
    </w:pPr>
    <w:rPr>
      <w:rFonts w:eastAsia="Calibri"/>
      <w:sz w:val="24"/>
    </w:rPr>
  </w:style>
  <w:style w:type="character" w:customStyle="1" w:styleId="hint">
    <w:name w:val="hint"/>
    <w:basedOn w:val="DefaultParagraphFont"/>
    <w:rsid w:val="00AE1A2B"/>
  </w:style>
  <w:style w:type="character" w:customStyle="1" w:styleId="flw">
    <w:name w:val="flw"/>
    <w:basedOn w:val="DefaultParagraphFont"/>
    <w:rsid w:val="00AE1A2B"/>
  </w:style>
  <w:style w:type="character" w:customStyle="1" w:styleId="illustration">
    <w:name w:val="illustration"/>
    <w:basedOn w:val="DefaultParagraphFont"/>
    <w:rsid w:val="00AE1A2B"/>
  </w:style>
  <w:style w:type="paragraph" w:customStyle="1" w:styleId="ga">
    <w:name w:val="ga"/>
    <w:basedOn w:val="Normal"/>
    <w:rsid w:val="00AE1A2B"/>
    <w:rPr>
      <w:rFonts w:ascii="Times" w:eastAsia="Calibri" w:hAnsi="Times"/>
      <w:color w:val="231F20"/>
      <w:sz w:val="18"/>
      <w:szCs w:val="18"/>
    </w:rPr>
  </w:style>
  <w:style w:type="character" w:customStyle="1" w:styleId="StyleArialNarrowBoldThickunderline">
    <w:name w:val="Style Arial Narrow Bold Thick underline"/>
    <w:basedOn w:val="DefaultParagraphFont"/>
    <w:rsid w:val="00AE1A2B"/>
    <w:rPr>
      <w:rFonts w:ascii="Arial Narrow" w:hAnsi="Arial Narrow"/>
      <w:b/>
      <w:bCs/>
      <w:u w:val="thick"/>
    </w:rPr>
  </w:style>
  <w:style w:type="character" w:customStyle="1" w:styleId="subtitlesarticles1">
    <w:name w:val="subtitles_articles1"/>
    <w:basedOn w:val="DefaultParagraphFont"/>
    <w:rsid w:val="00AE1A2B"/>
    <w:rPr>
      <w:rFonts w:ascii="Verdana" w:hAnsi="Verdana" w:cs="Times New Roman"/>
      <w:b/>
      <w:bCs/>
      <w:color w:val="000000"/>
      <w:sz w:val="20"/>
      <w:szCs w:val="20"/>
    </w:rPr>
  </w:style>
  <w:style w:type="character" w:customStyle="1" w:styleId="fulstoryreporter">
    <w:name w:val="ful_storyreporter"/>
    <w:basedOn w:val="DefaultParagraphFont"/>
    <w:rsid w:val="00AE1A2B"/>
  </w:style>
  <w:style w:type="character" w:customStyle="1" w:styleId="editsection">
    <w:name w:val="editsection"/>
    <w:basedOn w:val="DefaultParagraphFont"/>
    <w:rsid w:val="00AE1A2B"/>
  </w:style>
  <w:style w:type="paragraph" w:customStyle="1" w:styleId="body-indent-60">
    <w:name w:val="body-indent-60"/>
    <w:basedOn w:val="Normal"/>
    <w:rsid w:val="00AE1A2B"/>
    <w:pPr>
      <w:spacing w:before="100" w:beforeAutospacing="1" w:after="100" w:afterAutospacing="1"/>
    </w:pPr>
    <w:rPr>
      <w:rFonts w:eastAsia="Calibri"/>
      <w:sz w:val="24"/>
    </w:rPr>
  </w:style>
  <w:style w:type="paragraph" w:customStyle="1" w:styleId="body-indent-60-start">
    <w:name w:val="body-indent-60-start"/>
    <w:basedOn w:val="Normal"/>
    <w:rsid w:val="00AE1A2B"/>
    <w:pPr>
      <w:spacing w:before="100" w:beforeAutospacing="1" w:after="100" w:afterAutospacing="1"/>
    </w:pPr>
    <w:rPr>
      <w:rFonts w:eastAsia="Calibri"/>
      <w:sz w:val="24"/>
    </w:rPr>
  </w:style>
  <w:style w:type="character" w:customStyle="1" w:styleId="StyleArial12ptBlack">
    <w:name w:val="Style Arial 12 pt Black"/>
    <w:basedOn w:val="DefaultParagraphFont"/>
    <w:rsid w:val="00AE1A2B"/>
    <w:rPr>
      <w:rFonts w:ascii="Garamond" w:hAnsi="Garamond"/>
      <w:color w:val="000000"/>
      <w:sz w:val="20"/>
      <w:u w:val="single"/>
    </w:rPr>
  </w:style>
  <w:style w:type="character" w:customStyle="1" w:styleId="StyleArialBlack">
    <w:name w:val="Style Arial Black"/>
    <w:basedOn w:val="DefaultParagraphFont"/>
    <w:rsid w:val="00AE1A2B"/>
    <w:rPr>
      <w:rFonts w:ascii="Garamond" w:hAnsi="Garamond"/>
      <w:color w:val="000000"/>
      <w:sz w:val="14"/>
    </w:rPr>
  </w:style>
  <w:style w:type="paragraph" w:customStyle="1" w:styleId="StyleSmallTimesNewRoman11ptBoldThickunderlineBorder1">
    <w:name w:val="Style Small + Times New Roman 11 pt Bold Thick underline Border...1"/>
    <w:link w:val="StyleSmallTimesNewRoman11ptBoldThickunderlineBorder1Char"/>
    <w:rsid w:val="00AE1A2B"/>
    <w:pPr>
      <w:spacing w:after="160" w:line="259" w:lineRule="auto"/>
    </w:pPr>
    <w:rPr>
      <w:rFonts w:eastAsia="Times New Roman"/>
      <w:b/>
      <w:bCs/>
      <w:sz w:val="22"/>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AE1A2B"/>
    <w:rPr>
      <w:rFonts w:eastAsia="Times New Roman"/>
      <w:b/>
      <w:bCs/>
      <w:sz w:val="22"/>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rsid w:val="00AE1A2B"/>
    <w:pPr>
      <w:spacing w:after="160" w:line="259" w:lineRule="auto"/>
    </w:pPr>
    <w:rPr>
      <w:rFonts w:eastAsia="Times New Roman"/>
      <w:b/>
      <w:bCs/>
      <w:sz w:val="22"/>
      <w:u w:val="thick"/>
    </w:rPr>
  </w:style>
  <w:style w:type="character" w:customStyle="1" w:styleId="StyleSmallTimesNewRoman11ptBoldThickunderlineChar">
    <w:name w:val="Style Small + Times New Roman 11 pt Bold Thick underline Char"/>
    <w:link w:val="StyleSmallTimesNewRoman11ptBoldThickunderline"/>
    <w:rsid w:val="00AE1A2B"/>
    <w:rPr>
      <w:rFonts w:eastAsia="Times New Roman"/>
      <w:b/>
      <w:bCs/>
      <w:sz w:val="22"/>
      <w:u w:val="thick"/>
    </w:rPr>
  </w:style>
  <w:style w:type="paragraph" w:customStyle="1" w:styleId="StyleSmallTimesNewRoman11pt">
    <w:name w:val="Style Small + Times New Roman 11 pt"/>
    <w:link w:val="StyleSmallTimesNewRoman11ptChar"/>
    <w:rsid w:val="00AE1A2B"/>
    <w:pPr>
      <w:spacing w:after="160" w:line="259" w:lineRule="auto"/>
    </w:pPr>
    <w:rPr>
      <w:rFonts w:eastAsia="Times New Roman"/>
      <w:sz w:val="22"/>
    </w:rPr>
  </w:style>
  <w:style w:type="character" w:customStyle="1" w:styleId="StyleSmallTimesNewRoman11ptChar">
    <w:name w:val="Style Small + Times New Roman 11 pt Char"/>
    <w:basedOn w:val="DefaultParagraphFont"/>
    <w:link w:val="StyleSmallTimesNewRoman11pt"/>
    <w:rsid w:val="00AE1A2B"/>
    <w:rPr>
      <w:rFonts w:eastAsia="Times New Roman"/>
      <w:sz w:val="22"/>
    </w:rPr>
  </w:style>
  <w:style w:type="paragraph" w:customStyle="1" w:styleId="StyleSmallTimesNewRoman11ptThickunderline">
    <w:name w:val="Style Small + Times New Roman 11 pt Thick underline"/>
    <w:link w:val="StyleSmallTimesNewRoman11ptThickunderlineChar"/>
    <w:rsid w:val="00AE1A2B"/>
    <w:pPr>
      <w:spacing w:after="160" w:line="259" w:lineRule="auto"/>
    </w:pPr>
    <w:rPr>
      <w:rFonts w:eastAsia="Times New Roman"/>
      <w:sz w:val="22"/>
      <w:u w:val="thick"/>
    </w:rPr>
  </w:style>
  <w:style w:type="character" w:customStyle="1" w:styleId="StyleSmallTimesNewRoman11ptThickunderlineChar">
    <w:name w:val="Style Small + Times New Roman 11 pt Thick underline Char"/>
    <w:link w:val="StyleSmallTimesNewRoman11ptThickunderline"/>
    <w:rsid w:val="00AE1A2B"/>
    <w:rPr>
      <w:rFonts w:eastAsia="Times New Roman"/>
      <w:sz w:val="22"/>
      <w:u w:val="thick"/>
    </w:rPr>
  </w:style>
  <w:style w:type="character" w:customStyle="1" w:styleId="Style11ptBorderSinglesolidlineAuto05ptLinewidth">
    <w:name w:val="Style 11 pt Border: : (Single solid line Auto  0.5 pt Line width)"/>
    <w:rsid w:val="00AE1A2B"/>
    <w:rPr>
      <w:sz w:val="20"/>
      <w:bdr w:val="single" w:sz="4" w:space="0" w:color="auto" w:frame="1"/>
    </w:rPr>
  </w:style>
  <w:style w:type="character" w:customStyle="1" w:styleId="StyleUnderlineChar6CharCharCharCharCharCharCharChar11">
    <w:name w:val="Style Underline Char6 Char Char Char Char Char Char Char Char + 11 ..."/>
    <w:rsid w:val="00AE1A2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E1A2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E1A2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E1A2B"/>
    <w:rPr>
      <w:sz w:val="20"/>
      <w:szCs w:val="24"/>
      <w:u w:val="single"/>
      <w:bdr w:val="single" w:sz="4" w:space="0" w:color="auto"/>
      <w:lang w:val="en-US" w:eastAsia="en-US" w:bidi="ar-SA"/>
    </w:rPr>
  </w:style>
  <w:style w:type="character" w:customStyle="1" w:styleId="StyleLatinGaramondUnderline">
    <w:name w:val="Style (Latin) Garamond Underline"/>
    <w:rsid w:val="00AE1A2B"/>
    <w:rPr>
      <w:rFonts w:ascii="Times New Roman" w:hAnsi="Times New Roman"/>
      <w:sz w:val="20"/>
      <w:u w:val="single"/>
    </w:rPr>
  </w:style>
  <w:style w:type="character" w:customStyle="1" w:styleId="StyleLatinGaramond">
    <w:name w:val="Style (Latin) Garamond"/>
    <w:rsid w:val="00AE1A2B"/>
    <w:rPr>
      <w:rFonts w:ascii="Times New Roman" w:hAnsi="Times New Roman"/>
      <w:sz w:val="20"/>
    </w:rPr>
  </w:style>
  <w:style w:type="paragraph" w:customStyle="1" w:styleId="StyleUnunderlined10ptThickunderline">
    <w:name w:val="Style Ununderlined + 10 pt Thick underline"/>
    <w:basedOn w:val="Normal"/>
    <w:link w:val="StyleUnunderlined10ptThickunderlineChar"/>
    <w:qFormat/>
    <w:rsid w:val="00AE1A2B"/>
    <w:rPr>
      <w:rFonts w:ascii="Times" w:eastAsia="Times New Roman" w:hAnsi="Times" w:cs="Arial"/>
      <w:szCs w:val="28"/>
      <w:u w:val="single"/>
    </w:rPr>
  </w:style>
  <w:style w:type="character" w:customStyle="1" w:styleId="StyleUnunderlined10ptThickunderlineChar">
    <w:name w:val="Style Ununderlined + 10 pt Thick underline Char"/>
    <w:link w:val="StyleUnunderlined10ptThickunderline"/>
    <w:rsid w:val="00AE1A2B"/>
    <w:rPr>
      <w:rFonts w:ascii="Times" w:eastAsia="Times New Roman" w:hAnsi="Times" w:cs="Arial"/>
      <w:sz w:val="22"/>
      <w:szCs w:val="28"/>
      <w:u w:val="single"/>
    </w:rPr>
  </w:style>
  <w:style w:type="paragraph" w:customStyle="1" w:styleId="HeaderStyle">
    <w:name w:val="Header Style"/>
    <w:basedOn w:val="Normal"/>
    <w:rsid w:val="00AE1A2B"/>
    <w:pPr>
      <w:jc w:val="center"/>
    </w:pPr>
    <w:rPr>
      <w:rFonts w:eastAsia="Times New Roman"/>
      <w:b/>
      <w:sz w:val="24"/>
      <w:szCs w:val="20"/>
      <w:u w:val="single"/>
    </w:rPr>
  </w:style>
  <w:style w:type="character" w:customStyle="1" w:styleId="CardChar21">
    <w:name w:val="Card Char2"/>
    <w:basedOn w:val="DefaultParagraphFont"/>
    <w:rsid w:val="00AE1A2B"/>
    <w:rPr>
      <w:rFonts w:ascii="Times New Roman" w:eastAsia="Times New Roman" w:hAnsi="Times New Roman" w:cs="Times New Roman"/>
      <w:bCs/>
      <w:color w:val="000000"/>
      <w:sz w:val="20"/>
      <w:szCs w:val="20"/>
    </w:rPr>
  </w:style>
  <w:style w:type="character" w:customStyle="1" w:styleId="A17">
    <w:name w:val="A17"/>
    <w:rsid w:val="00AE1A2B"/>
    <w:rPr>
      <w:rFonts w:cs="Baskerville"/>
      <w:color w:val="000000"/>
      <w:sz w:val="12"/>
      <w:szCs w:val="12"/>
    </w:rPr>
  </w:style>
  <w:style w:type="paragraph" w:customStyle="1" w:styleId="Pa19">
    <w:name w:val="Pa19"/>
    <w:basedOn w:val="Normal"/>
    <w:next w:val="Normal"/>
    <w:rsid w:val="00AE1A2B"/>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rsid w:val="00AE1A2B"/>
    <w:pPr>
      <w:autoSpaceDE w:val="0"/>
      <w:autoSpaceDN w:val="0"/>
      <w:adjustRightInd w:val="0"/>
      <w:spacing w:line="441" w:lineRule="atLeast"/>
    </w:pPr>
    <w:rPr>
      <w:rFonts w:ascii="Baskerville" w:eastAsia="Times New Roman" w:hAnsi="Baskerville"/>
      <w:sz w:val="24"/>
    </w:rPr>
  </w:style>
  <w:style w:type="character" w:customStyle="1" w:styleId="A14">
    <w:name w:val="A14"/>
    <w:rsid w:val="00AE1A2B"/>
    <w:rPr>
      <w:rFonts w:ascii="Frutiger 45 Light" w:hAnsi="Frutiger 45 Light" w:cs="Frutiger 45 Light"/>
      <w:b/>
      <w:bCs/>
      <w:i/>
      <w:iCs/>
      <w:color w:val="000000"/>
      <w:sz w:val="36"/>
      <w:szCs w:val="36"/>
    </w:rPr>
  </w:style>
  <w:style w:type="character" w:customStyle="1" w:styleId="A20">
    <w:name w:val="A20"/>
    <w:rsid w:val="00AE1A2B"/>
    <w:rPr>
      <w:rFonts w:cs="Baskerville"/>
      <w:b/>
      <w:bCs/>
      <w:color w:val="000000"/>
      <w:sz w:val="59"/>
      <w:szCs w:val="59"/>
    </w:rPr>
  </w:style>
  <w:style w:type="character" w:customStyle="1" w:styleId="CharCharCharCharCharCharCharCharCharCharCharCharCharCharCharCharCharCha">
    <w:name w:val="Char Char Char Char Char Char Char Char Char Char Char Char Char Char Char Char Char Cha"/>
    <w:rsid w:val="00AE1A2B"/>
    <w:rPr>
      <w:rFonts w:cs="Arial"/>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AE1A2B"/>
    <w:rPr>
      <w:rFonts w:cs="Arial"/>
      <w:b/>
      <w:bCs/>
      <w:iCs/>
      <w:sz w:val="36"/>
      <w:szCs w:val="28"/>
      <w:u w:val="single"/>
      <w:lang w:val="en-US" w:eastAsia="en-US" w:bidi="ar-SA"/>
    </w:rPr>
  </w:style>
  <w:style w:type="character" w:customStyle="1" w:styleId="Heading3CharCharCharCharChar1">
    <w:name w:val="Heading 3 Char Char Char Char Char1"/>
    <w:aliases w:val="Heading 31 Char1,Heading 3 Char Char Char Char Char Char Char Char1,Heading 3 Char Char Char Char Char Char Char Char Char Char Char1,Heading 3 Char Char Char Char Char Char Char1"/>
    <w:rsid w:val="00AE1A2B"/>
    <w:rPr>
      <w:rFonts w:cs="Arial"/>
      <w:b/>
      <w:bCs/>
      <w:sz w:val="24"/>
      <w:szCs w:val="26"/>
      <w:lang w:val="en-US" w:eastAsia="en-US" w:bidi="ar-SA"/>
    </w:rPr>
  </w:style>
  <w:style w:type="character" w:customStyle="1" w:styleId="brief-smalltext0">
    <w:name w:val="brief-smalltext"/>
    <w:basedOn w:val="DefaultParagraphFont"/>
    <w:rsid w:val="00AE1A2B"/>
  </w:style>
  <w:style w:type="paragraph" w:customStyle="1" w:styleId="Coverintroduction">
    <w:name w:val="Cover introduction"/>
    <w:basedOn w:val="Default"/>
    <w:next w:val="Default"/>
    <w:rsid w:val="00AE1A2B"/>
    <w:rPr>
      <w:rFonts w:ascii="Arial" w:eastAsia="Times New Roman" w:hAnsi="Arial"/>
      <w:color w:val="auto"/>
    </w:rPr>
  </w:style>
  <w:style w:type="character" w:customStyle="1" w:styleId="style53">
    <w:name w:val="style5"/>
    <w:basedOn w:val="DefaultParagraphFont"/>
    <w:rsid w:val="00AE1A2B"/>
  </w:style>
  <w:style w:type="character" w:customStyle="1" w:styleId="TagCharCharCharCharCharChar">
    <w:name w:val="Tag Char Char Char Char Char Char"/>
    <w:rsid w:val="00AE1A2B"/>
    <w:rPr>
      <w:rFonts w:cs="Arial"/>
      <w:b/>
      <w:bCs/>
      <w:sz w:val="24"/>
      <w:szCs w:val="26"/>
      <w:lang w:val="en-US" w:eastAsia="en-US" w:bidi="ar-SA"/>
    </w:rPr>
  </w:style>
  <w:style w:type="character" w:customStyle="1" w:styleId="pmterms3">
    <w:name w:val="pmterms3"/>
    <w:basedOn w:val="DefaultParagraphFont"/>
    <w:rsid w:val="00AE1A2B"/>
  </w:style>
  <w:style w:type="character" w:customStyle="1" w:styleId="interiorheadline">
    <w:name w:val="interiorheadline"/>
    <w:basedOn w:val="DefaultParagraphFont"/>
    <w:rsid w:val="00AE1A2B"/>
  </w:style>
  <w:style w:type="character" w:customStyle="1" w:styleId="Heading31CharCharCharChar1">
    <w:name w:val="Heading 31 Char Char Char Char1"/>
    <w:rsid w:val="00AE1A2B"/>
    <w:rPr>
      <w:rFonts w:cs="Arial"/>
      <w:b/>
      <w:bCs/>
      <w:sz w:val="24"/>
      <w:szCs w:val="26"/>
      <w:lang w:val="en-US" w:eastAsia="en-US" w:bidi="ar-SA"/>
    </w:rPr>
  </w:style>
  <w:style w:type="character" w:customStyle="1" w:styleId="Heading31CharCharChar">
    <w:name w:val="Heading 31 Char Char Char"/>
    <w:rsid w:val="00AE1A2B"/>
    <w:rPr>
      <w:rFonts w:cs="Arial"/>
      <w:b/>
      <w:bCs/>
      <w:sz w:val="24"/>
      <w:szCs w:val="26"/>
      <w:lang w:val="en-US" w:eastAsia="en-US" w:bidi="ar-SA"/>
    </w:rPr>
  </w:style>
  <w:style w:type="paragraph" w:customStyle="1" w:styleId="UnderlineCharChar2CharCharCharChar">
    <w:name w:val="Underline Char Char2 Char Char Char Char"/>
    <w:basedOn w:val="Normal"/>
    <w:link w:val="UnderlineCharChar2CharCharCharCharChar"/>
    <w:rsid w:val="00AE1A2B"/>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AE1A2B"/>
    <w:rPr>
      <w:rFonts w:ascii="Calibri" w:eastAsia="MS Mincho" w:hAnsi="Calibri"/>
      <w:sz w:val="22"/>
      <w:u w:val="single"/>
    </w:rPr>
  </w:style>
  <w:style w:type="paragraph" w:customStyle="1" w:styleId="BoldandUnderlineCharChar1Char">
    <w:name w:val="Bold and Underline Char Char1 Char"/>
    <w:basedOn w:val="Normal"/>
    <w:link w:val="BoldandUnderlineCharChar1CharChar"/>
    <w:rsid w:val="00AE1A2B"/>
    <w:rPr>
      <w:rFonts w:eastAsia="MS Mincho"/>
      <w:b/>
      <w:u w:val="single"/>
    </w:rPr>
  </w:style>
  <w:style w:type="character" w:customStyle="1" w:styleId="BoldandUnderlineCharChar1CharChar">
    <w:name w:val="Bold and Underline Char Char1 Char Char"/>
    <w:basedOn w:val="DefaultParagraphFont"/>
    <w:link w:val="BoldandUnderlineCharChar1Char"/>
    <w:rsid w:val="00AE1A2B"/>
    <w:rPr>
      <w:rFonts w:ascii="Calibri" w:eastAsia="MS Mincho" w:hAnsi="Calibri"/>
      <w:b/>
      <w:sz w:val="22"/>
      <w:u w:val="single"/>
    </w:rPr>
  </w:style>
  <w:style w:type="character" w:customStyle="1" w:styleId="author-bio-box">
    <w:name w:val="author-bio-box"/>
    <w:basedOn w:val="DefaultParagraphFont"/>
    <w:rsid w:val="00AE1A2B"/>
  </w:style>
  <w:style w:type="character" w:customStyle="1" w:styleId="CharCharCharCharChar">
    <w:name w:val="Char Char Char Char Char"/>
    <w:aliases w:val="Char Char Char Char,Char Char Char Char Char Char Char1,Heading 2 Char1 Char Char Char Char Char Char"/>
    <w:basedOn w:val="DefaultParagraphFont"/>
    <w:rsid w:val="00AE1A2B"/>
    <w:rPr>
      <w:rFonts w:cs="Arial"/>
      <w:b/>
      <w:bCs/>
      <w:iCs/>
      <w:sz w:val="24"/>
      <w:szCs w:val="28"/>
      <w:lang w:val="en-US" w:eastAsia="en-US" w:bidi="ar-SA"/>
    </w:rPr>
  </w:style>
  <w:style w:type="character" w:customStyle="1" w:styleId="SmalltextChar">
    <w:name w:val="Small text Char"/>
    <w:aliases w:val="Quote1 Char1"/>
    <w:link w:val="Smalltext"/>
    <w:rsid w:val="00AE1A2B"/>
    <w:rPr>
      <w:rFonts w:ascii="Calibri" w:eastAsia="Times New Roman" w:hAnsi="Calibri"/>
      <w:color w:val="000000"/>
      <w:sz w:val="22"/>
    </w:rPr>
  </w:style>
  <w:style w:type="character" w:customStyle="1" w:styleId="SubtitleChar2">
    <w:name w:val="Subtitle Char2"/>
    <w:basedOn w:val="DefaultParagraphFont"/>
    <w:uiPriority w:val="11"/>
    <w:rsid w:val="00AE1A2B"/>
    <w:rPr>
      <w:rFonts w:eastAsiaTheme="minorEastAsia"/>
      <w:color w:val="5A5A5A" w:themeColor="text1" w:themeTint="A5"/>
      <w:spacing w:val="15"/>
    </w:rPr>
  </w:style>
  <w:style w:type="paragraph" w:customStyle="1" w:styleId="blocktitle5">
    <w:name w:val="block title"/>
    <w:basedOn w:val="Normal"/>
    <w:autoRedefine/>
    <w:qFormat/>
    <w:rsid w:val="00AE1A2B"/>
    <w:pPr>
      <w:spacing w:after="240"/>
      <w:jc w:val="center"/>
      <w:outlineLvl w:val="0"/>
    </w:pPr>
    <w:rPr>
      <w:rFonts w:eastAsia="Calibri"/>
      <w:b/>
      <w:caps/>
      <w:sz w:val="28"/>
      <w:szCs w:val="28"/>
      <w:lang w:val="es-ES"/>
    </w:rPr>
  </w:style>
  <w:style w:type="paragraph" w:customStyle="1" w:styleId="type">
    <w:name w:val="type"/>
    <w:basedOn w:val="Normal"/>
    <w:qFormat/>
    <w:rsid w:val="00AE1A2B"/>
    <w:pPr>
      <w:spacing w:before="100" w:beforeAutospacing="1" w:after="100" w:afterAutospacing="1"/>
    </w:pPr>
    <w:rPr>
      <w:rFonts w:eastAsia="Times New Roman"/>
    </w:rPr>
  </w:style>
  <w:style w:type="character" w:customStyle="1" w:styleId="abodyblack3">
    <w:name w:val="abodyblack3"/>
    <w:basedOn w:val="DefaultParagraphFont"/>
    <w:rsid w:val="00AE1A2B"/>
  </w:style>
  <w:style w:type="character" w:customStyle="1" w:styleId="cit-first-element">
    <w:name w:val="cit-first-element"/>
    <w:basedOn w:val="DefaultParagraphFont"/>
    <w:rsid w:val="00AE1A2B"/>
  </w:style>
  <w:style w:type="character" w:customStyle="1" w:styleId="StyleThickunderline1">
    <w:name w:val="Style Thick underline1"/>
    <w:basedOn w:val="DefaultParagraphFont"/>
    <w:rsid w:val="00AE1A2B"/>
    <w:rPr>
      <w:u w:val="single"/>
    </w:rPr>
  </w:style>
  <w:style w:type="character" w:customStyle="1" w:styleId="UnderlineChar5">
    <w:name w:val="UnderlineChar"/>
    <w:rsid w:val="00AE1A2B"/>
    <w:rPr>
      <w:sz w:val="24"/>
      <w:u w:val="single"/>
      <w:shd w:val="clear" w:color="auto" w:fill="auto"/>
    </w:rPr>
  </w:style>
  <w:style w:type="paragraph" w:customStyle="1" w:styleId="Tag21">
    <w:name w:val="Tag21"/>
    <w:basedOn w:val="Normal"/>
    <w:qFormat/>
    <w:rsid w:val="00AE1A2B"/>
    <w:rPr>
      <w:rFonts w:ascii="Arial" w:eastAsia="Times New Roman" w:hAnsi="Arial" w:cs="Arial"/>
      <w:b/>
      <w:sz w:val="24"/>
    </w:rPr>
  </w:style>
  <w:style w:type="character" w:customStyle="1" w:styleId="Bodytext10NotItalic">
    <w:name w:val="Body text (10) + Not Italic"/>
    <w:basedOn w:val="Bodytext100"/>
    <w:uiPriority w:val="99"/>
    <w:rsid w:val="00AE1A2B"/>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AE1A2B"/>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AE1A2B"/>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AE1A2B"/>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AE1A2B"/>
    <w:rPr>
      <w:rFonts w:ascii="Times New Roman" w:hAnsi="Times New Roman" w:cs="Times New Roman"/>
      <w:b/>
      <w:bCs/>
      <w:sz w:val="20"/>
      <w:szCs w:val="20"/>
      <w:shd w:val="clear" w:color="auto" w:fill="FFFFFF"/>
    </w:rPr>
  </w:style>
  <w:style w:type="character" w:customStyle="1" w:styleId="Bodytext105">
    <w:name w:val="Body text (10)5"/>
    <w:basedOn w:val="Bodytext100"/>
    <w:uiPriority w:val="99"/>
    <w:rsid w:val="00AE1A2B"/>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AE1A2B"/>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AE1A2B"/>
    <w:rPr>
      <w:rFonts w:ascii="Times New Roman" w:hAnsi="Times New Roman" w:cs="Times New Roman"/>
      <w:b/>
      <w:bCs/>
      <w:sz w:val="20"/>
      <w:szCs w:val="20"/>
      <w:shd w:val="clear" w:color="auto" w:fill="FFFFFF"/>
    </w:rPr>
  </w:style>
  <w:style w:type="paragraph" w:customStyle="1" w:styleId="Bodytext101">
    <w:name w:val="Body text (10)1"/>
    <w:basedOn w:val="Normal"/>
    <w:link w:val="Bodytext100"/>
    <w:uiPriority w:val="99"/>
    <w:rsid w:val="00AE1A2B"/>
    <w:pPr>
      <w:shd w:val="clear" w:color="auto" w:fill="FFFFFF"/>
      <w:spacing w:before="240" w:after="240" w:line="240" w:lineRule="atLeast"/>
      <w:ind w:hanging="360"/>
      <w:jc w:val="both"/>
    </w:pPr>
    <w:rPr>
      <w:rFonts w:asciiTheme="minorHAnsi" w:hAnsiTheme="minorHAnsi"/>
      <w:sz w:val="24"/>
    </w:rPr>
  </w:style>
  <w:style w:type="paragraph" w:customStyle="1" w:styleId="Tablecaption31">
    <w:name w:val="Table caption (3)1"/>
    <w:basedOn w:val="Normal"/>
    <w:link w:val="Tablecaption3"/>
    <w:uiPriority w:val="99"/>
    <w:rsid w:val="00AE1A2B"/>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rsid w:val="00AE1A2B"/>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rsid w:val="00AE1A2B"/>
    <w:pPr>
      <w:shd w:val="clear" w:color="auto" w:fill="FFFFFF"/>
      <w:spacing w:line="269" w:lineRule="exact"/>
    </w:pPr>
    <w:rPr>
      <w:rFonts w:ascii="Times New Roman" w:hAnsi="Times New Roman" w:cs="Times New Roman"/>
      <w:b/>
      <w:bCs/>
      <w:sz w:val="20"/>
      <w:szCs w:val="20"/>
    </w:rPr>
  </w:style>
  <w:style w:type="character" w:customStyle="1" w:styleId="debatenormal0">
    <w:name w:val="debatenormal"/>
    <w:rsid w:val="00AE1A2B"/>
  </w:style>
  <w:style w:type="paragraph" w:customStyle="1" w:styleId="leader">
    <w:name w:val="leader"/>
    <w:basedOn w:val="Normal"/>
    <w:rsid w:val="00AE1A2B"/>
    <w:pPr>
      <w:spacing w:before="100" w:beforeAutospacing="1" w:after="100" w:afterAutospacing="1"/>
    </w:pPr>
    <w:rPr>
      <w:rFonts w:eastAsia="Times New Roman"/>
      <w:sz w:val="24"/>
    </w:rPr>
  </w:style>
  <w:style w:type="character" w:customStyle="1" w:styleId="m-3509721146805615350gmail-styleunderline">
    <w:name w:val="m_-3509721146805615350gmail-styleunderline"/>
    <w:basedOn w:val="DefaultParagraphFont"/>
    <w:rsid w:val="00AE1A2B"/>
  </w:style>
  <w:style w:type="character" w:customStyle="1" w:styleId="m5776082503052064917gmail-style13ptbold">
    <w:name w:val="m_5776082503052064917gmail-style13ptbold"/>
    <w:basedOn w:val="DefaultParagraphFont"/>
    <w:rsid w:val="00AE1A2B"/>
  </w:style>
  <w:style w:type="character" w:customStyle="1" w:styleId="m5776082503052064917gmail-styleunderline">
    <w:name w:val="m_5776082503052064917gmail-styleunderline"/>
    <w:basedOn w:val="DefaultParagraphFont"/>
    <w:rsid w:val="00AE1A2B"/>
  </w:style>
  <w:style w:type="paragraph" w:customStyle="1" w:styleId="DateTime0">
    <w:name w:val="DateTime"/>
    <w:basedOn w:val="Normal"/>
    <w:link w:val="DateTimeChar"/>
    <w:autoRedefine/>
    <w:uiPriority w:val="4"/>
    <w:qFormat/>
    <w:rsid w:val="00AE1A2B"/>
    <w:rPr>
      <w:rFonts w:ascii="Arial" w:hAnsi="Arial" w:cs="Arial"/>
    </w:rPr>
  </w:style>
  <w:style w:type="character" w:customStyle="1" w:styleId="DateTimeChar">
    <w:name w:val="DateTime Char"/>
    <w:basedOn w:val="DefaultParagraphFont"/>
    <w:link w:val="DateTime0"/>
    <w:uiPriority w:val="4"/>
    <w:rsid w:val="00AE1A2B"/>
    <w:rPr>
      <w:rFonts w:ascii="Arial" w:hAnsi="Arial" w:cs="Arial"/>
      <w:sz w:val="22"/>
    </w:rPr>
  </w:style>
  <w:style w:type="paragraph" w:customStyle="1" w:styleId="Lecture">
    <w:name w:val="Lecture"/>
    <w:next w:val="BodyText"/>
    <w:link w:val="LectureChar"/>
    <w:autoRedefine/>
    <w:uiPriority w:val="4"/>
    <w:qFormat/>
    <w:rsid w:val="00AE1A2B"/>
    <w:pPr>
      <w:spacing w:line="259" w:lineRule="auto"/>
      <w:outlineLvl w:val="5"/>
    </w:pPr>
    <w:rPr>
      <w:rFonts w:ascii="Arial" w:eastAsiaTheme="minorHAnsi" w:hAnsi="Arial" w:cs="Arial"/>
      <w:spacing w:val="-10"/>
      <w:sz w:val="16"/>
      <w:szCs w:val="22"/>
    </w:rPr>
  </w:style>
  <w:style w:type="character" w:customStyle="1" w:styleId="LectureChar">
    <w:name w:val="Lecture Char"/>
    <w:basedOn w:val="DateTimeChar"/>
    <w:link w:val="Lecture"/>
    <w:uiPriority w:val="4"/>
    <w:rsid w:val="00AE1A2B"/>
    <w:rPr>
      <w:rFonts w:ascii="Arial" w:eastAsiaTheme="minorHAnsi" w:hAnsi="Arial" w:cs="Arial"/>
      <w:spacing w:val="-10"/>
      <w:sz w:val="16"/>
      <w:szCs w:val="22"/>
    </w:rPr>
  </w:style>
  <w:style w:type="paragraph" w:customStyle="1" w:styleId="BreakTag">
    <w:name w:val="Break Tag"/>
    <w:basedOn w:val="Normal"/>
    <w:autoRedefine/>
    <w:uiPriority w:val="4"/>
    <w:qFormat/>
    <w:rsid w:val="00AE1A2B"/>
    <w:pPr>
      <w:spacing w:before="240"/>
    </w:pPr>
    <w:rPr>
      <w:rFonts w:ascii="Arial" w:hAnsi="Arial" w:cs="Arial"/>
      <w:b/>
    </w:rPr>
  </w:style>
  <w:style w:type="paragraph" w:customStyle="1" w:styleId="BreakBlock">
    <w:name w:val="Break Block"/>
    <w:basedOn w:val="Normal"/>
    <w:link w:val="BreakBlockChar"/>
    <w:autoRedefine/>
    <w:qFormat/>
    <w:rsid w:val="00AE1A2B"/>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AE1A2B"/>
    <w:rPr>
      <w:rFonts w:ascii="Arial Bold" w:hAnsi="Arial Bold" w:cs="Arial"/>
      <w:b/>
      <w:caps/>
      <w:sz w:val="32"/>
      <w:u w:val="single"/>
    </w:rPr>
  </w:style>
  <w:style w:type="paragraph" w:customStyle="1" w:styleId="BoldandUnderlineChar2CharChar">
    <w:name w:val="Bold and Underline Char2 Char Char"/>
    <w:basedOn w:val="Normal"/>
    <w:link w:val="BoldandUnderlineChar2CharCharChar"/>
    <w:qFormat/>
    <w:rsid w:val="00AE1A2B"/>
    <w:rPr>
      <w:rFonts w:asciiTheme="minorHAnsi" w:hAnsiTheme="minorHAnsi"/>
      <w:b/>
      <w:sz w:val="24"/>
      <w:u w:val="single"/>
    </w:rPr>
  </w:style>
  <w:style w:type="character" w:customStyle="1" w:styleId="Reduce8ptCharChar">
    <w:name w:val="Reduce 8pt Char Char"/>
    <w:basedOn w:val="DefaultParagraphFont"/>
    <w:link w:val="Reduce8pt"/>
    <w:rsid w:val="00AE1A2B"/>
    <w:rPr>
      <w:sz w:val="16"/>
    </w:rPr>
  </w:style>
  <w:style w:type="paragraph" w:customStyle="1" w:styleId="Reduce8pt">
    <w:name w:val="Reduce 8pt"/>
    <w:basedOn w:val="Normal"/>
    <w:link w:val="Reduce8ptCharChar"/>
    <w:qFormat/>
    <w:rsid w:val="00AE1A2B"/>
    <w:pPr>
      <w:autoSpaceDE w:val="0"/>
      <w:autoSpaceDN w:val="0"/>
      <w:adjustRightInd w:val="0"/>
      <w:jc w:val="both"/>
    </w:pPr>
    <w:rPr>
      <w:rFonts w:asciiTheme="minorHAnsi" w:hAnsiTheme="minorHAnsi"/>
      <w:sz w:val="16"/>
    </w:rPr>
  </w:style>
  <w:style w:type="character" w:customStyle="1" w:styleId="Mention11">
    <w:name w:val="Mention11"/>
    <w:basedOn w:val="DefaultParagraphFont"/>
    <w:uiPriority w:val="99"/>
    <w:semiHidden/>
    <w:unhideWhenUsed/>
    <w:rsid w:val="00AE1A2B"/>
    <w:rPr>
      <w:color w:val="2B579A"/>
      <w:shd w:val="clear" w:color="auto" w:fill="E6E6E6"/>
    </w:rPr>
  </w:style>
  <w:style w:type="character" w:customStyle="1" w:styleId="m6370699461968006786gmail-styleunderline">
    <w:name w:val="m_6370699461968006786gmail-styleunderline"/>
    <w:basedOn w:val="DefaultParagraphFont"/>
    <w:rsid w:val="00AE1A2B"/>
  </w:style>
  <w:style w:type="character" w:customStyle="1" w:styleId="Mention2">
    <w:name w:val="Mention2"/>
    <w:basedOn w:val="DefaultParagraphFont"/>
    <w:uiPriority w:val="99"/>
    <w:semiHidden/>
    <w:unhideWhenUsed/>
    <w:rsid w:val="00AE1A2B"/>
    <w:rPr>
      <w:color w:val="2B579A"/>
      <w:shd w:val="clear" w:color="auto" w:fill="E6E6E6"/>
    </w:rPr>
  </w:style>
  <w:style w:type="paragraph" w:customStyle="1" w:styleId="FlashTag">
    <w:name w:val="FlashTag"/>
    <w:basedOn w:val="Normal"/>
    <w:link w:val="FlashTagChar"/>
    <w:autoRedefine/>
    <w:uiPriority w:val="4"/>
    <w:qFormat/>
    <w:rsid w:val="00AE1A2B"/>
    <w:rPr>
      <w:rFonts w:asciiTheme="majorHAnsi" w:hAnsiTheme="majorHAnsi" w:cs="Arial"/>
      <w:b/>
      <w:sz w:val="28"/>
    </w:rPr>
  </w:style>
  <w:style w:type="character" w:customStyle="1" w:styleId="FlashTagChar">
    <w:name w:val="FlashTag Char"/>
    <w:basedOn w:val="DefaultParagraphFont"/>
    <w:link w:val="FlashTag"/>
    <w:uiPriority w:val="4"/>
    <w:rsid w:val="00AE1A2B"/>
    <w:rPr>
      <w:rFonts w:asciiTheme="majorHAnsi" w:hAnsiTheme="majorHAnsi" w:cs="Arial"/>
      <w:b/>
      <w:sz w:val="28"/>
    </w:rPr>
  </w:style>
  <w:style w:type="paragraph" w:customStyle="1" w:styleId="Warrant">
    <w:name w:val="Warrant"/>
    <w:autoRedefine/>
    <w:uiPriority w:val="4"/>
    <w:qFormat/>
    <w:rsid w:val="00AE1A2B"/>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AE1A2B"/>
  </w:style>
  <w:style w:type="character" w:customStyle="1" w:styleId="m3965771245576658108gmail-styleunderline">
    <w:name w:val="m_3965771245576658108gmail-styleunderline"/>
    <w:basedOn w:val="DefaultParagraphFont"/>
    <w:rsid w:val="00AE1A2B"/>
  </w:style>
  <w:style w:type="character" w:customStyle="1" w:styleId="BodytextItalic">
    <w:name w:val="Body text + Italic"/>
    <w:aliases w:val="Body text + CordiaUPC,12 pt,Body text + 9 pt"/>
    <w:uiPriority w:val="99"/>
    <w:rsid w:val="00AE1A2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AE1A2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numbering" w:customStyle="1" w:styleId="NoList111111">
    <w:name w:val="No List111111"/>
    <w:next w:val="NoList"/>
    <w:uiPriority w:val="99"/>
    <w:semiHidden/>
    <w:unhideWhenUsed/>
    <w:rsid w:val="00AE1A2B"/>
  </w:style>
  <w:style w:type="numbering" w:customStyle="1" w:styleId="NoList1111111">
    <w:name w:val="No List1111111"/>
    <w:next w:val="NoList"/>
    <w:uiPriority w:val="99"/>
    <w:semiHidden/>
    <w:unhideWhenUsed/>
    <w:rsid w:val="00AE1A2B"/>
  </w:style>
  <w:style w:type="numbering" w:customStyle="1" w:styleId="NoList11111111">
    <w:name w:val="No List11111111"/>
    <w:next w:val="NoList"/>
    <w:uiPriority w:val="99"/>
    <w:semiHidden/>
    <w:unhideWhenUsed/>
    <w:rsid w:val="00AE1A2B"/>
  </w:style>
  <w:style w:type="numbering" w:customStyle="1" w:styleId="NoList111111111">
    <w:name w:val="No List111111111"/>
    <w:next w:val="NoList"/>
    <w:uiPriority w:val="99"/>
    <w:semiHidden/>
    <w:unhideWhenUsed/>
    <w:rsid w:val="00AE1A2B"/>
  </w:style>
  <w:style w:type="numbering" w:customStyle="1" w:styleId="NoList1111111111">
    <w:name w:val="No List1111111111"/>
    <w:next w:val="NoList"/>
    <w:uiPriority w:val="99"/>
    <w:semiHidden/>
    <w:unhideWhenUsed/>
    <w:rsid w:val="00AE1A2B"/>
  </w:style>
  <w:style w:type="numbering" w:customStyle="1" w:styleId="NoList11111111111">
    <w:name w:val="No List11111111111"/>
    <w:next w:val="NoList"/>
    <w:uiPriority w:val="99"/>
    <w:semiHidden/>
    <w:unhideWhenUsed/>
    <w:rsid w:val="00AE1A2B"/>
  </w:style>
  <w:style w:type="numbering" w:customStyle="1" w:styleId="NoList111111111111">
    <w:name w:val="No List111111111111"/>
    <w:next w:val="NoList"/>
    <w:uiPriority w:val="99"/>
    <w:semiHidden/>
    <w:unhideWhenUsed/>
    <w:rsid w:val="00AE1A2B"/>
  </w:style>
  <w:style w:type="numbering" w:customStyle="1" w:styleId="NoList1111111111111">
    <w:name w:val="No List1111111111111"/>
    <w:next w:val="NoList"/>
    <w:uiPriority w:val="99"/>
    <w:semiHidden/>
    <w:unhideWhenUsed/>
    <w:rsid w:val="00AE1A2B"/>
  </w:style>
  <w:style w:type="numbering" w:customStyle="1" w:styleId="NoList11111111111111">
    <w:name w:val="No List11111111111111"/>
    <w:next w:val="NoList"/>
    <w:uiPriority w:val="99"/>
    <w:semiHidden/>
    <w:unhideWhenUsed/>
    <w:rsid w:val="00AE1A2B"/>
  </w:style>
  <w:style w:type="numbering" w:customStyle="1" w:styleId="NoList111111111111111">
    <w:name w:val="No List111111111111111"/>
    <w:next w:val="NoList"/>
    <w:uiPriority w:val="99"/>
    <w:semiHidden/>
    <w:unhideWhenUsed/>
    <w:rsid w:val="00AE1A2B"/>
  </w:style>
  <w:style w:type="numbering" w:customStyle="1" w:styleId="NoList1111111111111111">
    <w:name w:val="No List1111111111111111"/>
    <w:next w:val="NoList"/>
    <w:uiPriority w:val="99"/>
    <w:semiHidden/>
    <w:unhideWhenUsed/>
    <w:rsid w:val="00AE1A2B"/>
  </w:style>
  <w:style w:type="numbering" w:customStyle="1" w:styleId="NoList11111111111111111">
    <w:name w:val="No List11111111111111111"/>
    <w:next w:val="NoList"/>
    <w:uiPriority w:val="99"/>
    <w:semiHidden/>
    <w:unhideWhenUsed/>
    <w:rsid w:val="00AE1A2B"/>
  </w:style>
  <w:style w:type="character" w:customStyle="1" w:styleId="FontStyle220">
    <w:name w:val="Font Style220"/>
    <w:basedOn w:val="DefaultParagraphFont"/>
    <w:uiPriority w:val="99"/>
    <w:rsid w:val="00AE1A2B"/>
    <w:rPr>
      <w:rFonts w:ascii="Candara" w:hAnsi="Candara" w:cs="Candara" w:hint="default"/>
      <w:i/>
      <w:iCs/>
      <w:sz w:val="18"/>
      <w:szCs w:val="18"/>
    </w:rPr>
  </w:style>
  <w:style w:type="character" w:customStyle="1" w:styleId="FontStyle290">
    <w:name w:val="Font Style290"/>
    <w:basedOn w:val="DefaultParagraphFont"/>
    <w:uiPriority w:val="99"/>
    <w:rsid w:val="00AE1A2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E1A2B"/>
    <w:rPr>
      <w:rFonts w:ascii="Arial" w:hAnsi="Arial" w:cs="Arial"/>
      <w:b/>
      <w:bCs/>
      <w:sz w:val="16"/>
      <w:szCs w:val="16"/>
    </w:rPr>
  </w:style>
  <w:style w:type="character" w:customStyle="1" w:styleId="m-5498913268213319940gmail-styleunderline">
    <w:name w:val="m_-5498913268213319940gmail-styleunderline"/>
    <w:basedOn w:val="DefaultParagraphFont"/>
    <w:rsid w:val="00AE1A2B"/>
  </w:style>
  <w:style w:type="paragraph" w:customStyle="1" w:styleId="speakable">
    <w:name w:val="speakable"/>
    <w:basedOn w:val="Normal"/>
    <w:uiPriority w:val="99"/>
    <w:qFormat/>
    <w:rsid w:val="00AE1A2B"/>
    <w:pPr>
      <w:spacing w:before="100" w:beforeAutospacing="1" w:after="100" w:afterAutospacing="1"/>
    </w:pPr>
    <w:rPr>
      <w:rFonts w:eastAsia="Times New Roman"/>
      <w:sz w:val="24"/>
    </w:rPr>
  </w:style>
  <w:style w:type="character" w:customStyle="1" w:styleId="overlay">
    <w:name w:val="overlay"/>
    <w:basedOn w:val="DefaultParagraphFont"/>
    <w:rsid w:val="00AE1A2B"/>
  </w:style>
  <w:style w:type="paragraph" w:customStyle="1" w:styleId="g-body">
    <w:name w:val="g-body"/>
    <w:basedOn w:val="Normal"/>
    <w:uiPriority w:val="99"/>
    <w:qFormat/>
    <w:rsid w:val="00AE1A2B"/>
    <w:pPr>
      <w:spacing w:before="100" w:beforeAutospacing="1" w:after="100" w:afterAutospacing="1"/>
    </w:pPr>
    <w:rPr>
      <w:rFonts w:eastAsia="Times New Roman"/>
      <w:sz w:val="24"/>
    </w:rPr>
  </w:style>
  <w:style w:type="paragraph" w:customStyle="1" w:styleId="g-pstyle0">
    <w:name w:val="g-pstyle0"/>
    <w:basedOn w:val="Normal"/>
    <w:uiPriority w:val="99"/>
    <w:qFormat/>
    <w:rsid w:val="00AE1A2B"/>
    <w:pPr>
      <w:spacing w:before="100" w:beforeAutospacing="1" w:after="100" w:afterAutospacing="1"/>
    </w:pPr>
    <w:rPr>
      <w:rFonts w:eastAsia="Times New Roman"/>
      <w:sz w:val="24"/>
    </w:rPr>
  </w:style>
  <w:style w:type="paragraph" w:customStyle="1" w:styleId="g-pstyle1">
    <w:name w:val="g-pstyle1"/>
    <w:basedOn w:val="Normal"/>
    <w:uiPriority w:val="99"/>
    <w:qFormat/>
    <w:rsid w:val="00AE1A2B"/>
    <w:pPr>
      <w:spacing w:before="100" w:beforeAutospacing="1" w:after="100" w:afterAutospacing="1"/>
    </w:pPr>
    <w:rPr>
      <w:rFonts w:eastAsia="Times New Roman"/>
      <w:sz w:val="24"/>
    </w:rPr>
  </w:style>
  <w:style w:type="paragraph" w:customStyle="1" w:styleId="g-asset-hed">
    <w:name w:val="g-asset-hed"/>
    <w:basedOn w:val="Normal"/>
    <w:uiPriority w:val="99"/>
    <w:qFormat/>
    <w:rsid w:val="00AE1A2B"/>
    <w:pPr>
      <w:spacing w:before="100" w:beforeAutospacing="1" w:after="100" w:afterAutospacing="1"/>
    </w:pPr>
    <w:rPr>
      <w:rFonts w:eastAsia="Times New Roman"/>
      <w:sz w:val="24"/>
    </w:rPr>
  </w:style>
  <w:style w:type="paragraph" w:customStyle="1" w:styleId="js-tweet-text">
    <w:name w:val="js-tweet-text"/>
    <w:basedOn w:val="Normal"/>
    <w:uiPriority w:val="99"/>
    <w:qFormat/>
    <w:rsid w:val="00AE1A2B"/>
    <w:pPr>
      <w:spacing w:before="100" w:beforeAutospacing="1" w:after="100" w:afterAutospacing="1"/>
    </w:pPr>
    <w:rPr>
      <w:rFonts w:ascii="Arial" w:hAnsi="Arial" w:cs="Arial"/>
      <w:sz w:val="24"/>
    </w:rPr>
  </w:style>
  <w:style w:type="paragraph" w:customStyle="1" w:styleId="style41">
    <w:name w:val="style4"/>
    <w:basedOn w:val="Normal"/>
    <w:uiPriority w:val="99"/>
    <w:qFormat/>
    <w:rsid w:val="00AE1A2B"/>
    <w:pPr>
      <w:spacing w:before="100" w:beforeAutospacing="1" w:after="100" w:afterAutospacing="1"/>
    </w:pPr>
    <w:rPr>
      <w:rFonts w:cs="Arial"/>
      <w:sz w:val="24"/>
    </w:rPr>
  </w:style>
  <w:style w:type="paragraph" w:customStyle="1" w:styleId="speech">
    <w:name w:val="speech"/>
    <w:basedOn w:val="Normal"/>
    <w:uiPriority w:val="99"/>
    <w:qFormat/>
    <w:rsid w:val="00AE1A2B"/>
    <w:pPr>
      <w:spacing w:before="100" w:beforeAutospacing="1" w:after="100" w:afterAutospacing="1"/>
    </w:pPr>
    <w:rPr>
      <w:rFonts w:cs="Arial"/>
      <w:sz w:val="24"/>
    </w:rPr>
  </w:style>
  <w:style w:type="character" w:customStyle="1" w:styleId="adtext0">
    <w:name w:val="adtext"/>
    <w:basedOn w:val="DefaultParagraphFont"/>
    <w:rsid w:val="00AE1A2B"/>
  </w:style>
  <w:style w:type="character" w:customStyle="1" w:styleId="qu730rj69h">
    <w:name w:val="qu730rj69h"/>
    <w:basedOn w:val="DefaultParagraphFont"/>
    <w:rsid w:val="00AE1A2B"/>
  </w:style>
  <w:style w:type="paragraph" w:customStyle="1" w:styleId="optext">
    <w:name w:val="optext"/>
    <w:basedOn w:val="Normal"/>
    <w:uiPriority w:val="99"/>
    <w:qFormat/>
    <w:rsid w:val="00AE1A2B"/>
    <w:pPr>
      <w:spacing w:before="100" w:beforeAutospacing="1" w:after="100" w:afterAutospacing="1"/>
    </w:pPr>
    <w:rPr>
      <w:rFonts w:cs="Arial"/>
      <w:sz w:val="24"/>
    </w:rPr>
  </w:style>
  <w:style w:type="character" w:customStyle="1" w:styleId="lmy74qr12z">
    <w:name w:val="lmy74qr12z"/>
    <w:basedOn w:val="DefaultParagraphFont"/>
    <w:rsid w:val="00AE1A2B"/>
  </w:style>
  <w:style w:type="character" w:customStyle="1" w:styleId="icr880">
    <w:name w:val="icr880"/>
    <w:basedOn w:val="DefaultParagraphFont"/>
    <w:rsid w:val="00AE1A2B"/>
  </w:style>
  <w:style w:type="character" w:customStyle="1" w:styleId="hx23q54">
    <w:name w:val="hx23q54"/>
    <w:basedOn w:val="DefaultParagraphFont"/>
    <w:rsid w:val="00AE1A2B"/>
  </w:style>
  <w:style w:type="character" w:customStyle="1" w:styleId="m-5348258726587825636gmail-style13ptbold">
    <w:name w:val="m_-5348258726587825636gmail-style13ptbold"/>
    <w:basedOn w:val="DefaultParagraphFont"/>
    <w:rsid w:val="00AE1A2B"/>
  </w:style>
  <w:style w:type="character" w:customStyle="1" w:styleId="m-5348258726587825636gmail-styleunderline">
    <w:name w:val="m_-5348258726587825636gmail-styleunderline"/>
    <w:basedOn w:val="DefaultParagraphFont"/>
    <w:rsid w:val="00AE1A2B"/>
  </w:style>
  <w:style w:type="paragraph" w:customStyle="1" w:styleId="useless">
    <w:name w:val="useless"/>
    <w:basedOn w:val="Normal"/>
    <w:uiPriority w:val="99"/>
    <w:qFormat/>
    <w:rsid w:val="00AE1A2B"/>
    <w:rPr>
      <w:rFonts w:eastAsia="Times New Roman" w:cs="Arial"/>
      <w:sz w:val="12"/>
    </w:rPr>
  </w:style>
  <w:style w:type="character" w:customStyle="1" w:styleId="ALLCAPSChar">
    <w:name w:val="ALL CAPS Char"/>
    <w:basedOn w:val="DefaultParagraphFont"/>
    <w:link w:val="ALLCAPS"/>
    <w:rsid w:val="00AE1A2B"/>
    <w:rPr>
      <w:rFonts w:ascii="Calibri" w:eastAsia="Times New Roman" w:hAnsi="Calibri"/>
      <w:b/>
      <w:caps/>
      <w:sz w:val="22"/>
      <w:szCs w:val="20"/>
    </w:rPr>
  </w:style>
  <w:style w:type="paragraph" w:customStyle="1" w:styleId="TagCharCharCharCharCharCharChar0">
    <w:name w:val="Tag Char Char Char Char Char Char Char"/>
    <w:basedOn w:val="Normal"/>
    <w:link w:val="TagCharCharCharCharCharCharCharChar"/>
    <w:qFormat/>
    <w:rsid w:val="00AE1A2B"/>
    <w:rPr>
      <w:rFonts w:eastAsia="Times New Roman" w:cs="Arial"/>
      <w:b/>
      <w:sz w:val="24"/>
    </w:rPr>
  </w:style>
  <w:style w:type="character" w:customStyle="1" w:styleId="TagCharCharCharCharCharCharCharChar">
    <w:name w:val="Tag Char Char Char Char Char Char Char Char"/>
    <w:basedOn w:val="DefaultParagraphFont"/>
    <w:link w:val="TagCharCharCharCharCharCharChar0"/>
    <w:rsid w:val="00AE1A2B"/>
    <w:rPr>
      <w:rFonts w:ascii="Calibri" w:eastAsia="Times New Roman" w:hAnsi="Calibri" w:cs="Arial"/>
      <w:b/>
    </w:rPr>
  </w:style>
  <w:style w:type="character" w:customStyle="1" w:styleId="m489902567989944824gmail-style13ptbold">
    <w:name w:val="m_489902567989944824gmail-style13ptbold"/>
    <w:basedOn w:val="DefaultParagraphFont"/>
    <w:rsid w:val="00AE1A2B"/>
  </w:style>
  <w:style w:type="character" w:customStyle="1" w:styleId="m489902567989944824gmail-styleunderline">
    <w:name w:val="m_489902567989944824gmail-styleunderline"/>
    <w:basedOn w:val="DefaultParagraphFont"/>
    <w:rsid w:val="00AE1A2B"/>
  </w:style>
  <w:style w:type="character" w:customStyle="1" w:styleId="Mention3">
    <w:name w:val="Mention3"/>
    <w:basedOn w:val="DefaultParagraphFont"/>
    <w:uiPriority w:val="99"/>
    <w:semiHidden/>
    <w:unhideWhenUsed/>
    <w:rsid w:val="00AE1A2B"/>
    <w:rPr>
      <w:color w:val="2B579A"/>
      <w:shd w:val="clear" w:color="auto" w:fill="E6E6E6"/>
    </w:rPr>
  </w:style>
  <w:style w:type="character" w:customStyle="1" w:styleId="m-5251091010484660064gmail-style13ptbold">
    <w:name w:val="m_-5251091010484660064gmail-style13ptbold"/>
    <w:basedOn w:val="DefaultParagraphFont"/>
    <w:rsid w:val="00AE1A2B"/>
  </w:style>
  <w:style w:type="character" w:customStyle="1" w:styleId="m-5251091010484660064gmail-styleunderline">
    <w:name w:val="m_-5251091010484660064gmail-styleunderline"/>
    <w:basedOn w:val="DefaultParagraphFont"/>
    <w:rsid w:val="00AE1A2B"/>
  </w:style>
  <w:style w:type="character" w:customStyle="1" w:styleId="tablecaption1">
    <w:name w:val="tablecaption"/>
    <w:basedOn w:val="DefaultParagraphFont"/>
    <w:rsid w:val="00AE1A2B"/>
  </w:style>
  <w:style w:type="character" w:customStyle="1" w:styleId="StyleLatinHelvetica105ptBlack">
    <w:name w:val="Style (Latin) Helvetica 10.5 pt Black"/>
    <w:basedOn w:val="DefaultParagraphFont"/>
    <w:rsid w:val="00AE1A2B"/>
    <w:rPr>
      <w:rFonts w:ascii="Times New Roman" w:hAnsi="Times New Roman"/>
      <w:color w:val="000000"/>
      <w:sz w:val="21"/>
    </w:rPr>
  </w:style>
  <w:style w:type="character" w:customStyle="1" w:styleId="m-413333960618644972gmail-style13ptbold">
    <w:name w:val="m_-413333960618644972gmail-style13ptbold"/>
    <w:basedOn w:val="DefaultParagraphFont"/>
    <w:rsid w:val="00AE1A2B"/>
  </w:style>
  <w:style w:type="character" w:customStyle="1" w:styleId="m-413333960618644972gmail-styleunderline">
    <w:name w:val="m_-413333960618644972gmail-styleunderline"/>
    <w:basedOn w:val="DefaultParagraphFont"/>
    <w:rsid w:val="00AE1A2B"/>
  </w:style>
  <w:style w:type="character" w:customStyle="1" w:styleId="m8314098763611656848gmail-stylestylebold12pt">
    <w:name w:val="m_8314098763611656848gmail-stylestylebold12pt"/>
    <w:basedOn w:val="DefaultParagraphFont"/>
    <w:rsid w:val="00AE1A2B"/>
  </w:style>
  <w:style w:type="character" w:customStyle="1" w:styleId="m8314098763611656848gmail-styleboldunderline">
    <w:name w:val="m_8314098763611656848gmail-styleboldunderline"/>
    <w:basedOn w:val="DefaultParagraphFont"/>
    <w:rsid w:val="00AE1A2B"/>
  </w:style>
  <w:style w:type="character" w:customStyle="1" w:styleId="tChar">
    <w:name w:val="t Char"/>
    <w:rsid w:val="00AE1A2B"/>
    <w:rPr>
      <w:rFonts w:ascii="Georgia" w:eastAsia="Times New Roman" w:hAnsi="Georgia" w:cs="Calibri"/>
      <w:b/>
      <w:lang w:val="x-none" w:eastAsia="x-none"/>
    </w:rPr>
  </w:style>
  <w:style w:type="character" w:customStyle="1" w:styleId="Mention4">
    <w:name w:val="Mention4"/>
    <w:basedOn w:val="DefaultParagraphFont"/>
    <w:uiPriority w:val="99"/>
    <w:semiHidden/>
    <w:unhideWhenUsed/>
    <w:rsid w:val="00AE1A2B"/>
    <w:rPr>
      <w:color w:val="2B579A"/>
      <w:shd w:val="clear" w:color="auto" w:fill="E6E6E6"/>
    </w:rPr>
  </w:style>
  <w:style w:type="character" w:customStyle="1" w:styleId="m-895152127622952443gmail-style13ptbold">
    <w:name w:val="m_-895152127622952443gmail-style13ptbold"/>
    <w:basedOn w:val="DefaultParagraphFont"/>
    <w:rsid w:val="00AE1A2B"/>
  </w:style>
  <w:style w:type="character" w:customStyle="1" w:styleId="m4133802843404377303gmail-style13ptbold">
    <w:name w:val="m_4133802843404377303gmail-style13ptbold"/>
    <w:basedOn w:val="DefaultParagraphFont"/>
    <w:rsid w:val="00AE1A2B"/>
  </w:style>
  <w:style w:type="character" w:customStyle="1" w:styleId="m4133802843404377303gmail-styleunderline">
    <w:name w:val="m_4133802843404377303gmail-styleunderline"/>
    <w:basedOn w:val="DefaultParagraphFont"/>
    <w:rsid w:val="00AE1A2B"/>
  </w:style>
  <w:style w:type="character" w:customStyle="1" w:styleId="m1864609289044096952gmail-style13ptbold">
    <w:name w:val="m_1864609289044096952gmail-style13ptbold"/>
    <w:basedOn w:val="DefaultParagraphFont"/>
    <w:rsid w:val="00AE1A2B"/>
  </w:style>
  <w:style w:type="character" w:customStyle="1" w:styleId="m-2434640214339110092gmail-style13ptbold">
    <w:name w:val="m_-2434640214339110092gmail-style13ptbold"/>
    <w:basedOn w:val="DefaultParagraphFont"/>
    <w:rsid w:val="00AE1A2B"/>
  </w:style>
  <w:style w:type="character" w:customStyle="1" w:styleId="m-2434640214339110092gmail-styleunderline">
    <w:name w:val="m_-2434640214339110092gmail-styleunderline"/>
    <w:basedOn w:val="DefaultParagraphFont"/>
    <w:rsid w:val="00AE1A2B"/>
  </w:style>
  <w:style w:type="character" w:customStyle="1" w:styleId="m-3350902899047358468gmail-styleunderline">
    <w:name w:val="m_-3350902899047358468gmail-styleunderline"/>
    <w:basedOn w:val="DefaultParagraphFont"/>
    <w:rsid w:val="00AE1A2B"/>
  </w:style>
  <w:style w:type="paragraph" w:customStyle="1" w:styleId="Style5pt">
    <w:name w:val="Style 5 pt"/>
    <w:basedOn w:val="Normal"/>
    <w:link w:val="Style5ptChar"/>
    <w:rsid w:val="00AE1A2B"/>
    <w:pPr>
      <w:widowControl w:val="0"/>
      <w:autoSpaceDE w:val="0"/>
      <w:autoSpaceDN w:val="0"/>
      <w:adjustRightInd w:val="0"/>
      <w:ind w:left="720"/>
    </w:pPr>
    <w:rPr>
      <w:rFonts w:ascii="Arial" w:eastAsia="Times New Roman" w:hAnsi="Arial" w:cs="Arial"/>
      <w:sz w:val="10"/>
      <w:szCs w:val="10"/>
    </w:rPr>
  </w:style>
  <w:style w:type="character" w:customStyle="1" w:styleId="Style5ptChar">
    <w:name w:val="Style 5 pt Char"/>
    <w:basedOn w:val="DefaultParagraphFont"/>
    <w:link w:val="Style5pt"/>
    <w:rsid w:val="00AE1A2B"/>
    <w:rPr>
      <w:rFonts w:ascii="Arial" w:eastAsia="Times New Roman" w:hAnsi="Arial" w:cs="Arial"/>
      <w:sz w:val="10"/>
      <w:szCs w:val="10"/>
    </w:rPr>
  </w:style>
  <w:style w:type="character" w:customStyle="1" w:styleId="m462447500549623171gmail-style13ptbold">
    <w:name w:val="m_462447500549623171gmail-style13ptbold"/>
    <w:basedOn w:val="DefaultParagraphFont"/>
    <w:rsid w:val="00AE1A2B"/>
  </w:style>
  <w:style w:type="paragraph" w:customStyle="1" w:styleId="m462447500549623171gmail-msonormal">
    <w:name w:val="m_462447500549623171gmail-msonormal"/>
    <w:basedOn w:val="Normal"/>
    <w:uiPriority w:val="99"/>
    <w:rsid w:val="00AE1A2B"/>
    <w:pPr>
      <w:spacing w:before="100" w:beforeAutospacing="1" w:after="100" w:afterAutospacing="1"/>
    </w:pPr>
    <w:rPr>
      <w:rFonts w:eastAsia="Times New Roman"/>
      <w:sz w:val="24"/>
    </w:rPr>
  </w:style>
  <w:style w:type="character" w:customStyle="1" w:styleId="m462447500549623171gmail-styleunderline">
    <w:name w:val="m_462447500549623171gmail-styleunderline"/>
    <w:basedOn w:val="DefaultParagraphFont"/>
    <w:rsid w:val="00AE1A2B"/>
  </w:style>
  <w:style w:type="paragraph" w:customStyle="1" w:styleId="dek">
    <w:name w:val="dek"/>
    <w:basedOn w:val="Normal"/>
    <w:uiPriority w:val="99"/>
    <w:rsid w:val="00AE1A2B"/>
    <w:pPr>
      <w:spacing w:before="100" w:beforeAutospacing="1" w:after="100" w:afterAutospacing="1"/>
    </w:pPr>
    <w:rPr>
      <w:rFonts w:eastAsia="Times New Roman"/>
      <w:sz w:val="24"/>
    </w:rPr>
  </w:style>
  <w:style w:type="character" w:customStyle="1" w:styleId="arttitle">
    <w:name w:val="art_title"/>
    <w:basedOn w:val="DefaultParagraphFont"/>
    <w:rsid w:val="00AE1A2B"/>
  </w:style>
  <w:style w:type="character" w:customStyle="1" w:styleId="serialtitle">
    <w:name w:val="serial_title"/>
    <w:basedOn w:val="DefaultParagraphFont"/>
    <w:rsid w:val="00AE1A2B"/>
  </w:style>
  <w:style w:type="character" w:customStyle="1" w:styleId="volumeissue">
    <w:name w:val="volume_issue"/>
    <w:basedOn w:val="DefaultParagraphFont"/>
    <w:rsid w:val="00AE1A2B"/>
  </w:style>
  <w:style w:type="character" w:customStyle="1" w:styleId="pagerange">
    <w:name w:val="page_range"/>
    <w:basedOn w:val="DefaultParagraphFont"/>
    <w:rsid w:val="00AE1A2B"/>
  </w:style>
  <w:style w:type="character" w:customStyle="1" w:styleId="doilink">
    <w:name w:val="doi_link"/>
    <w:basedOn w:val="DefaultParagraphFont"/>
    <w:rsid w:val="00AE1A2B"/>
  </w:style>
  <w:style w:type="character" w:customStyle="1" w:styleId="headingnumber">
    <w:name w:val="headingnumber"/>
    <w:basedOn w:val="DefaultParagraphFont"/>
    <w:rsid w:val="00AE1A2B"/>
  </w:style>
  <w:style w:type="character" w:customStyle="1" w:styleId="internalref">
    <w:name w:val="internalref"/>
    <w:basedOn w:val="DefaultParagraphFont"/>
    <w:rsid w:val="00AE1A2B"/>
  </w:style>
  <w:style w:type="character" w:customStyle="1" w:styleId="articlepage-articlebody-firstletter">
    <w:name w:val="articlepage-articlebody-firstletter"/>
    <w:basedOn w:val="DefaultParagraphFont"/>
    <w:rsid w:val="00AE1A2B"/>
  </w:style>
  <w:style w:type="character" w:customStyle="1" w:styleId="hubidentifier">
    <w:name w:val="hub_identifier"/>
    <w:basedOn w:val="DefaultParagraphFont"/>
    <w:rsid w:val="00AE1A2B"/>
  </w:style>
  <w:style w:type="paragraph" w:customStyle="1" w:styleId="standardeinzug">
    <w:name w:val="standardeinzug"/>
    <w:basedOn w:val="Normal"/>
    <w:rsid w:val="00AE1A2B"/>
    <w:pPr>
      <w:spacing w:before="100" w:beforeAutospacing="1" w:after="100" w:afterAutospacing="1"/>
    </w:pPr>
    <w:rPr>
      <w:rFonts w:eastAsia="Times New Roman"/>
      <w:sz w:val="24"/>
    </w:rPr>
  </w:style>
  <w:style w:type="paragraph" w:customStyle="1" w:styleId="aufzhlungnormal">
    <w:name w:val="aufzhlungnormal"/>
    <w:basedOn w:val="Normal"/>
    <w:rsid w:val="00AE1A2B"/>
    <w:pPr>
      <w:spacing w:before="100" w:beforeAutospacing="1" w:after="100" w:afterAutospacing="1"/>
    </w:pPr>
    <w:rPr>
      <w:rFonts w:eastAsia="Times New Roman"/>
      <w:sz w:val="24"/>
    </w:rPr>
  </w:style>
  <w:style w:type="character" w:customStyle="1" w:styleId="auszeichnungkursiv">
    <w:name w:val="auszeichnungkursiv"/>
    <w:basedOn w:val="DefaultParagraphFont"/>
    <w:rsid w:val="00AE1A2B"/>
  </w:style>
  <w:style w:type="paragraph" w:customStyle="1" w:styleId="entrefilet">
    <w:name w:val="entrefilet"/>
    <w:basedOn w:val="Normal"/>
    <w:rsid w:val="00AE1A2B"/>
    <w:pPr>
      <w:spacing w:before="100" w:beforeAutospacing="1" w:after="100" w:afterAutospacing="1"/>
    </w:pPr>
    <w:rPr>
      <w:rFonts w:eastAsia="Times New Roman"/>
      <w:sz w:val="24"/>
    </w:rPr>
  </w:style>
  <w:style w:type="paragraph" w:customStyle="1" w:styleId="kapitelreferenzkopf">
    <w:name w:val="kapitelreferenzkopf"/>
    <w:basedOn w:val="Normal"/>
    <w:rsid w:val="00AE1A2B"/>
    <w:pPr>
      <w:spacing w:before="100" w:beforeAutospacing="1" w:after="100" w:afterAutospacing="1"/>
    </w:pPr>
    <w:rPr>
      <w:rFonts w:eastAsia="Times New Roman"/>
      <w:sz w:val="24"/>
    </w:rPr>
  </w:style>
  <w:style w:type="paragraph" w:customStyle="1" w:styleId="tabberschrift">
    <w:name w:val="tabberschrift"/>
    <w:basedOn w:val="Normal"/>
    <w:rsid w:val="00AE1A2B"/>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AE1A2B"/>
  </w:style>
  <w:style w:type="character" w:customStyle="1" w:styleId="m-268162420547309261gmail-stylestylebold12pt">
    <w:name w:val="m_-268162420547309261gmail-stylestylebold12pt"/>
    <w:basedOn w:val="DefaultParagraphFont"/>
    <w:rsid w:val="00AE1A2B"/>
  </w:style>
  <w:style w:type="character" w:customStyle="1" w:styleId="m-268162420547309261gmail-styleboldunderline">
    <w:name w:val="m_-268162420547309261gmail-styleboldunderline"/>
    <w:basedOn w:val="DefaultParagraphFont"/>
    <w:rsid w:val="00AE1A2B"/>
  </w:style>
  <w:style w:type="character" w:customStyle="1" w:styleId="m-5621139387307470627gmail-style13ptbold">
    <w:name w:val="m_-5621139387307470627gmail-style13ptbold"/>
    <w:basedOn w:val="DefaultParagraphFont"/>
    <w:rsid w:val="00AE1A2B"/>
  </w:style>
  <w:style w:type="character" w:customStyle="1" w:styleId="m-5621139387307470627gmail-styleunderline">
    <w:name w:val="m_-5621139387307470627gmail-styleunderline"/>
    <w:basedOn w:val="DefaultParagraphFont"/>
    <w:rsid w:val="00AE1A2B"/>
  </w:style>
  <w:style w:type="character" w:customStyle="1" w:styleId="m-4930835733434609408gmail-style13ptbold">
    <w:name w:val="m_-4930835733434609408gmail-style13ptbold"/>
    <w:basedOn w:val="DefaultParagraphFont"/>
    <w:rsid w:val="00AE1A2B"/>
  </w:style>
  <w:style w:type="character" w:customStyle="1" w:styleId="m-4930835733434609408gmail-styleunderline">
    <w:name w:val="m_-4930835733434609408gmail-styleunderline"/>
    <w:basedOn w:val="DefaultParagraphFont"/>
    <w:rsid w:val="00AE1A2B"/>
  </w:style>
  <w:style w:type="character" w:customStyle="1" w:styleId="m-2456650549122369157gmail-style13ptbold">
    <w:name w:val="m_-2456650549122369157gmail-style13ptbold"/>
    <w:basedOn w:val="DefaultParagraphFont"/>
    <w:rsid w:val="00AE1A2B"/>
  </w:style>
  <w:style w:type="character" w:customStyle="1" w:styleId="m-2456650549122369157gmail-styleunderline">
    <w:name w:val="m_-2456650549122369157gmail-styleunderline"/>
    <w:basedOn w:val="DefaultParagraphFont"/>
    <w:rsid w:val="00AE1A2B"/>
  </w:style>
  <w:style w:type="character" w:customStyle="1" w:styleId="mdash">
    <w:name w:val="mdash"/>
    <w:basedOn w:val="DefaultParagraphFont"/>
    <w:rsid w:val="00AE1A2B"/>
  </w:style>
  <w:style w:type="character" w:customStyle="1" w:styleId="untext">
    <w:name w:val="untext"/>
    <w:basedOn w:val="DefaultParagraphFont"/>
    <w:rsid w:val="00AE1A2B"/>
  </w:style>
  <w:style w:type="character" w:customStyle="1" w:styleId="css-1ly73wi">
    <w:name w:val="css-1ly73wi"/>
    <w:basedOn w:val="DefaultParagraphFont"/>
    <w:rsid w:val="00AE1A2B"/>
  </w:style>
  <w:style w:type="paragraph" w:customStyle="1" w:styleId="e-navigation-primary-iteme-navigation-primary-item--first">
    <w:name w:val="e-navigation-primary-item&#10;     &#10;     &#10;     &#10;     e-navigation-primary-item--first"/>
    <w:basedOn w:val="Normal"/>
    <w:rsid w:val="00AE1A2B"/>
    <w:pPr>
      <w:spacing w:before="100" w:beforeAutospacing="1" w:after="100" w:afterAutospacing="1" w:line="240" w:lineRule="auto"/>
    </w:pPr>
    <w:rPr>
      <w:rFonts w:eastAsia="Times New Roman"/>
      <w:sz w:val="24"/>
    </w:rPr>
  </w:style>
  <w:style w:type="character" w:customStyle="1" w:styleId="e-navigation-primary-itemlink-text">
    <w:name w:val="e-navigation-primary-item__link-text"/>
    <w:basedOn w:val="DefaultParagraphFont"/>
    <w:rsid w:val="00AE1A2B"/>
  </w:style>
  <w:style w:type="paragraph" w:customStyle="1" w:styleId="e-navigation-primary-iteme-navigation-primary-item--current">
    <w:name w:val="e-navigation-primary-item&#10;     e-navigation-primary-item--current"/>
    <w:basedOn w:val="Normal"/>
    <w:rsid w:val="00AE1A2B"/>
    <w:pPr>
      <w:spacing w:before="100" w:beforeAutospacing="1" w:after="100" w:afterAutospacing="1" w:line="240" w:lineRule="auto"/>
    </w:pPr>
    <w:rPr>
      <w:rFonts w:eastAsia="Times New Roman"/>
      <w:sz w:val="24"/>
    </w:rPr>
  </w:style>
  <w:style w:type="paragraph" w:customStyle="1" w:styleId="e-navigation-primary-item">
    <w:name w:val="e-navigation-primary-item"/>
    <w:basedOn w:val="Normal"/>
    <w:rsid w:val="00AE1A2B"/>
    <w:pPr>
      <w:spacing w:before="100" w:beforeAutospacing="1" w:after="100" w:afterAutospacing="1" w:line="240" w:lineRule="auto"/>
    </w:pPr>
    <w:rPr>
      <w:rFonts w:eastAsia="Times New Roman"/>
      <w:sz w:val="24"/>
    </w:rPr>
  </w:style>
  <w:style w:type="paragraph" w:customStyle="1" w:styleId="e-navigation-primary-iteme-navigation-primary-item--last">
    <w:name w:val="e-navigation-primary-item&#10;     &#10;     &#10;     &#10;     &#10;     e-navigation-primary-item--last"/>
    <w:basedOn w:val="Normal"/>
    <w:rsid w:val="00AE1A2B"/>
    <w:pPr>
      <w:spacing w:before="100" w:beforeAutospacing="1" w:after="100" w:afterAutospacing="1" w:line="240" w:lineRule="auto"/>
    </w:pPr>
    <w:rPr>
      <w:rFonts w:eastAsia="Times New Roman"/>
      <w:sz w:val="24"/>
    </w:rPr>
  </w:style>
  <w:style w:type="character" w:customStyle="1" w:styleId="e-site-header-buttonlink-text">
    <w:name w:val="e-site-header-button__link-text"/>
    <w:basedOn w:val="DefaultParagraphFont"/>
    <w:rsid w:val="00AE1A2B"/>
  </w:style>
  <w:style w:type="paragraph" w:customStyle="1" w:styleId="e-navigation-secondary-iteme-navigation-secondary-item--has-children">
    <w:name w:val="e-navigation-secondary-item&#10;     &#10;     e-navigation-secondary-item--has-children"/>
    <w:basedOn w:val="Normal"/>
    <w:rsid w:val="00AE1A2B"/>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first">
    <w:name w:val="e-navigation-tertiary-item&#10;     &#10;     &#10;     e-navigation-tertiary-item--is-home-link&#10;     e-navigation-tertiary-item--first"/>
    <w:basedOn w:val="Normal"/>
    <w:rsid w:val="00AE1A2B"/>
    <w:pPr>
      <w:spacing w:before="100" w:beforeAutospacing="1" w:after="100" w:afterAutospacing="1" w:line="240" w:lineRule="auto"/>
    </w:pPr>
    <w:rPr>
      <w:rFonts w:eastAsia="Times New Roman"/>
      <w:sz w:val="24"/>
    </w:rPr>
  </w:style>
  <w:style w:type="paragraph" w:customStyle="1" w:styleId="e-navigation-tertiary-item">
    <w:name w:val="e-navigation-tertiary-item"/>
    <w:basedOn w:val="Normal"/>
    <w:rsid w:val="00AE1A2B"/>
    <w:pPr>
      <w:spacing w:before="100" w:beforeAutospacing="1" w:after="100" w:afterAutospacing="1" w:line="240" w:lineRule="auto"/>
    </w:pPr>
    <w:rPr>
      <w:rFonts w:eastAsia="Times New Roman"/>
      <w:sz w:val="24"/>
    </w:rPr>
  </w:style>
  <w:style w:type="paragraph" w:customStyle="1" w:styleId="e-navigation-tertiary-iteme-navigation-tertiary-item--last">
    <w:name w:val="e-navigation-tertiary-item&#10;     &#10;     &#10;     &#10;     &#10;     e-navigation-tertiary-item--last"/>
    <w:basedOn w:val="Normal"/>
    <w:rsid w:val="00AE1A2B"/>
    <w:pPr>
      <w:spacing w:before="100" w:beforeAutospacing="1" w:after="100" w:afterAutospacing="1" w:line="240" w:lineRule="auto"/>
    </w:pPr>
    <w:rPr>
      <w:rFonts w:eastAsia="Times New Roman"/>
      <w:sz w:val="24"/>
    </w:rPr>
  </w:style>
  <w:style w:type="paragraph" w:customStyle="1" w:styleId="e-navigation-tertiary-iteme-navigation-tertiary-item--is-home-linke-navigation-tertiary-item--last">
    <w:name w:val="e-navigation-tertiary-item&#10;     &#10;     &#10;     e-navigation-tertiary-item--is-home-link&#10;     &#10;     e-navigation-tertiary-item--last"/>
    <w:basedOn w:val="Normal"/>
    <w:rsid w:val="00AE1A2B"/>
    <w:pPr>
      <w:spacing w:before="100" w:beforeAutospacing="1" w:after="100" w:afterAutospacing="1" w:line="240" w:lineRule="auto"/>
    </w:pPr>
    <w:rPr>
      <w:rFonts w:eastAsia="Times New Roman"/>
      <w:sz w:val="24"/>
    </w:rPr>
  </w:style>
  <w:style w:type="paragraph" w:customStyle="1" w:styleId="e-navigation-secondary-item">
    <w:name w:val="e-navigation-secondary-item"/>
    <w:basedOn w:val="Normal"/>
    <w:rsid w:val="00AE1A2B"/>
    <w:pPr>
      <w:spacing w:before="100" w:beforeAutospacing="1" w:after="100" w:afterAutospacing="1" w:line="240" w:lineRule="auto"/>
    </w:pPr>
    <w:rPr>
      <w:rFonts w:eastAsia="Times New Roman"/>
      <w:sz w:val="24"/>
    </w:rPr>
  </w:style>
  <w:style w:type="paragraph" w:customStyle="1" w:styleId="breadcrumbsitem">
    <w:name w:val="breadcrumbs__item"/>
    <w:basedOn w:val="Normal"/>
    <w:rsid w:val="00AE1A2B"/>
    <w:pPr>
      <w:spacing w:before="100" w:beforeAutospacing="1" w:after="100" w:afterAutospacing="1" w:line="240" w:lineRule="auto"/>
    </w:pPr>
    <w:rPr>
      <w:rFonts w:eastAsia="Times New Roman"/>
      <w:sz w:val="24"/>
    </w:rPr>
  </w:style>
  <w:style w:type="paragraph" w:customStyle="1" w:styleId="bylineauthor">
    <w:name w:val="byline__author"/>
    <w:basedOn w:val="Normal"/>
    <w:rsid w:val="00AE1A2B"/>
    <w:pPr>
      <w:spacing w:before="100" w:beforeAutospacing="1" w:after="100" w:afterAutospacing="1" w:line="240" w:lineRule="auto"/>
    </w:pPr>
    <w:rPr>
      <w:rFonts w:eastAsia="Times New Roman"/>
      <w:sz w:val="24"/>
    </w:rPr>
  </w:style>
  <w:style w:type="character" w:customStyle="1" w:styleId="bylineauthor-name">
    <w:name w:val="byline__author-name"/>
    <w:basedOn w:val="DefaultParagraphFont"/>
    <w:rsid w:val="00AE1A2B"/>
  </w:style>
  <w:style w:type="character" w:customStyle="1" w:styleId="component-content">
    <w:name w:val="component-content"/>
    <w:basedOn w:val="DefaultParagraphFont"/>
    <w:rsid w:val="00AE1A2B"/>
  </w:style>
  <w:style w:type="paragraph" w:customStyle="1" w:styleId="social-shareitem">
    <w:name w:val="social-share__item"/>
    <w:basedOn w:val="Normal"/>
    <w:rsid w:val="00AE1A2B"/>
    <w:pPr>
      <w:spacing w:before="100" w:beforeAutospacing="1" w:after="100" w:afterAutospacing="1" w:line="240" w:lineRule="auto"/>
    </w:pPr>
    <w:rPr>
      <w:rFonts w:eastAsia="Times New Roman"/>
      <w:sz w:val="24"/>
    </w:rPr>
  </w:style>
  <w:style w:type="character" w:customStyle="1" w:styleId="comment-countnumber">
    <w:name w:val="comment-count__number"/>
    <w:basedOn w:val="DefaultParagraphFont"/>
    <w:rsid w:val="00AE1A2B"/>
  </w:style>
  <w:style w:type="character" w:customStyle="1" w:styleId="lead-asset-caption">
    <w:name w:val="lead-asset-caption"/>
    <w:basedOn w:val="DefaultParagraphFont"/>
    <w:rsid w:val="00AE1A2B"/>
  </w:style>
  <w:style w:type="character" w:customStyle="1" w:styleId="lead-asset-copyright">
    <w:name w:val="lead-asset-copyright"/>
    <w:basedOn w:val="DefaultParagraphFont"/>
    <w:rsid w:val="00AE1A2B"/>
  </w:style>
  <w:style w:type="character" w:customStyle="1" w:styleId="lead-asset-copyright-label">
    <w:name w:val="lead-asset-copyright-label"/>
    <w:basedOn w:val="DefaultParagraphFont"/>
    <w:rsid w:val="00AE1A2B"/>
  </w:style>
  <w:style w:type="character" w:customStyle="1" w:styleId="mfirst-letter">
    <w:name w:val="m_first-letter"/>
    <w:basedOn w:val="DefaultParagraphFont"/>
    <w:rsid w:val="00AE1A2B"/>
  </w:style>
  <w:style w:type="paragraph" w:customStyle="1" w:styleId="list-of-tagsitem">
    <w:name w:val="list-of-tags__item"/>
    <w:basedOn w:val="Normal"/>
    <w:rsid w:val="00AE1A2B"/>
    <w:pPr>
      <w:spacing w:before="100" w:beforeAutospacing="1" w:after="100" w:afterAutospacing="1" w:line="240" w:lineRule="auto"/>
    </w:pPr>
    <w:rPr>
      <w:rFonts w:eastAsia="Times New Roman"/>
      <w:sz w:val="24"/>
    </w:rPr>
  </w:style>
  <w:style w:type="character" w:customStyle="1" w:styleId="block-headinglabel">
    <w:name w:val="block-heading__label"/>
    <w:basedOn w:val="DefaultParagraphFont"/>
    <w:rsid w:val="00AE1A2B"/>
  </w:style>
  <w:style w:type="paragraph" w:customStyle="1" w:styleId="social-followitem">
    <w:name w:val="social-follow__item"/>
    <w:basedOn w:val="Normal"/>
    <w:rsid w:val="00AE1A2B"/>
    <w:pPr>
      <w:spacing w:before="100" w:beforeAutospacing="1" w:after="100" w:afterAutospacing="1" w:line="240" w:lineRule="auto"/>
    </w:pPr>
    <w:rPr>
      <w:rFonts w:eastAsia="Times New Roman"/>
      <w:sz w:val="24"/>
    </w:rPr>
  </w:style>
  <w:style w:type="character" w:customStyle="1" w:styleId="social-followlabel">
    <w:name w:val="social-follow__label"/>
    <w:basedOn w:val="DefaultParagraphFont"/>
    <w:rsid w:val="00AE1A2B"/>
  </w:style>
  <w:style w:type="paragraph" w:customStyle="1" w:styleId="recommended-articlesitem">
    <w:name w:val="recommended-articles__item"/>
    <w:basedOn w:val="Normal"/>
    <w:rsid w:val="00AE1A2B"/>
    <w:pPr>
      <w:spacing w:before="100" w:beforeAutospacing="1" w:after="100" w:afterAutospacing="1" w:line="240" w:lineRule="auto"/>
    </w:pPr>
    <w:rPr>
      <w:rFonts w:eastAsia="Times New Roman"/>
      <w:sz w:val="24"/>
    </w:rPr>
  </w:style>
  <w:style w:type="paragraph" w:customStyle="1" w:styleId="list-of-entitiesitem">
    <w:name w:val="list-of-entities__item"/>
    <w:basedOn w:val="Normal"/>
    <w:rsid w:val="00AE1A2B"/>
    <w:pPr>
      <w:spacing w:before="100" w:beforeAutospacing="1" w:after="100" w:afterAutospacing="1" w:line="240" w:lineRule="auto"/>
    </w:pPr>
    <w:rPr>
      <w:rFonts w:eastAsia="Times New Roman"/>
      <w:sz w:val="24"/>
    </w:rPr>
  </w:style>
  <w:style w:type="character" w:customStyle="1" w:styleId="mmeta-property">
    <w:name w:val="m_meta-property"/>
    <w:basedOn w:val="DefaultParagraphFont"/>
    <w:rsid w:val="00AE1A2B"/>
  </w:style>
  <w:style w:type="character" w:customStyle="1" w:styleId="mmeta-propertydate-date">
    <w:name w:val="m_meta-property__date-date"/>
    <w:basedOn w:val="DefaultParagraphFont"/>
    <w:rsid w:val="00AE1A2B"/>
  </w:style>
  <w:style w:type="character" w:customStyle="1" w:styleId="mmeta-propertydate-separator">
    <w:name w:val="m_meta-property__date-separator"/>
    <w:basedOn w:val="DefaultParagraphFont"/>
    <w:rsid w:val="00AE1A2B"/>
  </w:style>
  <w:style w:type="character" w:customStyle="1" w:styleId="mmeta-propertydate-time">
    <w:name w:val="m_meta-property__date-time"/>
    <w:basedOn w:val="DefaultParagraphFont"/>
    <w:rsid w:val="00AE1A2B"/>
  </w:style>
  <w:style w:type="character" w:customStyle="1" w:styleId="live-indicatortext">
    <w:name w:val="live-indicator__text"/>
    <w:basedOn w:val="DefaultParagraphFont"/>
    <w:rsid w:val="00AE1A2B"/>
  </w:style>
  <w:style w:type="character" w:customStyle="1" w:styleId="sr-only">
    <w:name w:val="sr-only"/>
    <w:basedOn w:val="DefaultParagraphFont"/>
    <w:rsid w:val="00AE1A2B"/>
  </w:style>
  <w:style w:type="character" w:customStyle="1" w:styleId="site-footerback-to-top-text">
    <w:name w:val="site-footer__back-to-top-text"/>
    <w:basedOn w:val="DefaultParagraphFont"/>
    <w:rsid w:val="00AE1A2B"/>
  </w:style>
  <w:style w:type="character" w:customStyle="1" w:styleId="site-footersocial-description">
    <w:name w:val="site-footer__social-description"/>
    <w:basedOn w:val="DefaultParagraphFont"/>
    <w:rsid w:val="00AE1A2B"/>
  </w:style>
  <w:style w:type="paragraph" w:customStyle="1" w:styleId="site-footersocial-item">
    <w:name w:val="site-footer__social-item"/>
    <w:basedOn w:val="Normal"/>
    <w:rsid w:val="00AE1A2B"/>
    <w:pPr>
      <w:spacing w:before="100" w:beforeAutospacing="1" w:after="100" w:afterAutospacing="1" w:line="240" w:lineRule="auto"/>
    </w:pPr>
    <w:rPr>
      <w:rFonts w:eastAsia="Times New Roman"/>
      <w:sz w:val="24"/>
    </w:rPr>
  </w:style>
  <w:style w:type="paragraph" w:customStyle="1" w:styleId="site-footernavigation-item">
    <w:name w:val="site-footer__navigation-item"/>
    <w:basedOn w:val="Normal"/>
    <w:rsid w:val="00AE1A2B"/>
    <w:pPr>
      <w:spacing w:before="100" w:beforeAutospacing="1" w:after="100" w:afterAutospacing="1" w:line="240" w:lineRule="auto"/>
    </w:pPr>
    <w:rPr>
      <w:rFonts w:eastAsia="Times New Roman"/>
      <w:sz w:val="24"/>
    </w:rPr>
  </w:style>
  <w:style w:type="paragraph" w:customStyle="1" w:styleId="articlebody-text">
    <w:name w:val="article__body-text"/>
    <w:basedOn w:val="Normal"/>
    <w:rsid w:val="00AE1A2B"/>
    <w:pPr>
      <w:spacing w:before="100" w:beforeAutospacing="1" w:after="100" w:afterAutospacing="1" w:line="240" w:lineRule="auto"/>
    </w:pPr>
    <w:rPr>
      <w:rFonts w:eastAsia="Times New Roman"/>
      <w:sz w:val="24"/>
    </w:rPr>
  </w:style>
  <w:style w:type="character" w:customStyle="1" w:styleId="latin24compacttimestamp-2v7xiq">
    <w:name w:val="latin24compacttimestamp-2v7xiq"/>
    <w:basedOn w:val="DefaultParagraphFont"/>
    <w:rsid w:val="00AE1A2B"/>
  </w:style>
  <w:style w:type="character" w:customStyle="1" w:styleId="hgkelc">
    <w:name w:val="hgkelc"/>
    <w:basedOn w:val="DefaultParagraphFont"/>
    <w:rsid w:val="00AE1A2B"/>
  </w:style>
  <w:style w:type="character" w:customStyle="1" w:styleId="TagsChar">
    <w:name w:val="Tags Char"/>
    <w:locked/>
    <w:rsid w:val="00AE1A2B"/>
    <w:rPr>
      <w:b/>
    </w:rPr>
  </w:style>
  <w:style w:type="paragraph" w:customStyle="1" w:styleId="SmallText3">
    <w:name w:val="Small Text"/>
    <w:next w:val="Normal"/>
    <w:link w:val="SmallTextChar3"/>
    <w:qFormat/>
    <w:rsid w:val="00AE1A2B"/>
    <w:rPr>
      <w:rFonts w:ascii="Arial Narrow" w:eastAsia="Times New Roman" w:hAnsi="Arial Narrow" w:cs="Times New Roman"/>
      <w:sz w:val="18"/>
    </w:rPr>
  </w:style>
  <w:style w:type="character" w:customStyle="1" w:styleId="SmallTextChar3">
    <w:name w:val="Small Text Char"/>
    <w:basedOn w:val="DefaultParagraphFont"/>
    <w:link w:val="SmallText3"/>
    <w:rsid w:val="00AE1A2B"/>
    <w:rPr>
      <w:rFonts w:ascii="Arial Narrow" w:eastAsia="Times New Roman" w:hAnsi="Arial Narrow" w:cs="Times New Roman"/>
      <w:sz w:val="18"/>
    </w:rPr>
  </w:style>
  <w:style w:type="paragraph" w:customStyle="1" w:styleId="BlockHeading10">
    <w:name w:val="Block Heading1"/>
    <w:basedOn w:val="Normal"/>
    <w:next w:val="Normal"/>
    <w:uiPriority w:val="6"/>
    <w:qFormat/>
    <w:rsid w:val="00AE1A2B"/>
    <w:pPr>
      <w:ind w:left="720"/>
      <w:outlineLvl w:val="0"/>
    </w:pPr>
    <w:rPr>
      <w:b/>
      <w:bCs/>
      <w:u w:val="single"/>
    </w:rPr>
  </w:style>
  <w:style w:type="character" w:customStyle="1" w:styleId="m-3219784662334730384gmail-style13ptbold">
    <w:name w:val="m_-3219784662334730384gmail-style13ptbold"/>
    <w:basedOn w:val="DefaultParagraphFont"/>
    <w:rsid w:val="00AE1A2B"/>
  </w:style>
  <w:style w:type="character" w:customStyle="1" w:styleId="crosshead">
    <w:name w:val="crosshead"/>
    <w:basedOn w:val="DefaultParagraphFont"/>
    <w:rsid w:val="00AE1A2B"/>
  </w:style>
  <w:style w:type="paragraph" w:customStyle="1" w:styleId="REALCARD">
    <w:name w:val="REAL CARD"/>
    <w:basedOn w:val="Normal"/>
    <w:link w:val="REALCARDChar"/>
    <w:qFormat/>
    <w:rsid w:val="00AE1A2B"/>
    <w:pPr>
      <w:ind w:left="288" w:right="288"/>
    </w:pPr>
    <w:rPr>
      <w:sz w:val="16"/>
    </w:rPr>
  </w:style>
  <w:style w:type="character" w:customStyle="1" w:styleId="REALCARDChar">
    <w:name w:val="REAL CARD Char"/>
    <w:basedOn w:val="DefaultParagraphFont"/>
    <w:link w:val="REALCARD"/>
    <w:rsid w:val="00AE1A2B"/>
    <w:rPr>
      <w:rFonts w:ascii="Calibri" w:hAnsi="Calibri"/>
      <w:sz w:val="16"/>
    </w:rPr>
  </w:style>
  <w:style w:type="character" w:customStyle="1" w:styleId="Underline5">
    <w:name w:val="Underline!!"/>
    <w:basedOn w:val="DefaultParagraphFont"/>
    <w:uiPriority w:val="1"/>
    <w:qFormat/>
    <w:rsid w:val="00AE1A2B"/>
    <w:rPr>
      <w:b w:val="0"/>
      <w:bCs/>
      <w:sz w:val="20"/>
      <w:u w:val="single"/>
    </w:rPr>
  </w:style>
  <w:style w:type="character" w:customStyle="1" w:styleId="m3000812295800329957gmail-style13ptbold">
    <w:name w:val="m_3000812295800329957gmail-style13ptbold"/>
    <w:basedOn w:val="DefaultParagraphFont"/>
    <w:rsid w:val="00AE1A2B"/>
  </w:style>
  <w:style w:type="character" w:customStyle="1" w:styleId="m3000812295800329957gmail-styleunderline">
    <w:name w:val="m_3000812295800329957gmail-styleunderline"/>
    <w:basedOn w:val="DefaultParagraphFont"/>
    <w:rsid w:val="00AE1A2B"/>
  </w:style>
  <w:style w:type="character" w:customStyle="1" w:styleId="m-1980040478036286082gmail-styleunderline">
    <w:name w:val="m_-1980040478036286082gmail-styleunderline"/>
    <w:basedOn w:val="DefaultParagraphFont"/>
    <w:rsid w:val="00AE1A2B"/>
  </w:style>
  <w:style w:type="character" w:customStyle="1" w:styleId="m-7861393314226884088gmail-style13ptbold">
    <w:name w:val="m_-7861393314226884088gmail-style13ptbold"/>
    <w:basedOn w:val="DefaultParagraphFont"/>
    <w:rsid w:val="00AE1A2B"/>
  </w:style>
  <w:style w:type="character" w:customStyle="1" w:styleId="m-7861393314226884088gmail-styleunderline">
    <w:name w:val="m_-7861393314226884088gmail-styleunderline"/>
    <w:basedOn w:val="DefaultParagraphFont"/>
    <w:rsid w:val="00AE1A2B"/>
  </w:style>
  <w:style w:type="character" w:customStyle="1" w:styleId="m9157140472398192259gmail-style13ptbold">
    <w:name w:val="m_9157140472398192259gmail-style13ptbold"/>
    <w:basedOn w:val="DefaultParagraphFont"/>
    <w:rsid w:val="00AE1A2B"/>
  </w:style>
  <w:style w:type="character" w:customStyle="1" w:styleId="m9157140472398192259gmail-msohyperlink">
    <w:name w:val="m_9157140472398192259gmail-msohyperlink"/>
    <w:basedOn w:val="DefaultParagraphFont"/>
    <w:rsid w:val="00AE1A2B"/>
  </w:style>
  <w:style w:type="character" w:customStyle="1" w:styleId="m9157140472398192259gmail-styleunderline">
    <w:name w:val="m_9157140472398192259gmail-styleunderline"/>
    <w:basedOn w:val="DefaultParagraphFont"/>
    <w:rsid w:val="00AE1A2B"/>
  </w:style>
  <w:style w:type="character" w:customStyle="1" w:styleId="Heading1Char3">
    <w:name w:val="Heading 1 Char3"/>
    <w:basedOn w:val="DefaultParagraphFont"/>
    <w:rsid w:val="00AE1A2B"/>
    <w:rPr>
      <w:rFonts w:ascii="Times New Roman" w:eastAsia="Malgun Gothic" w:hAnsi="Times New Roman" w:cs="Times New Roman"/>
      <w:b/>
      <w:sz w:val="24"/>
      <w:szCs w:val="24"/>
      <w:u w:val="single"/>
    </w:rPr>
  </w:style>
  <w:style w:type="paragraph" w:customStyle="1" w:styleId="NoteLevel2">
    <w:name w:val="Note Level 2"/>
    <w:basedOn w:val="Normal"/>
    <w:next w:val="Normal"/>
    <w:uiPriority w:val="99"/>
    <w:qFormat/>
    <w:rsid w:val="00AE1A2B"/>
    <w:pPr>
      <w:keepNext/>
      <w:ind w:left="288" w:right="288"/>
    </w:pPr>
    <w:rPr>
      <w:rFonts w:ascii="Georgia" w:eastAsia="MS Gothic" w:hAnsi="Georgia"/>
      <w:szCs w:val="20"/>
    </w:rPr>
  </w:style>
  <w:style w:type="character" w:customStyle="1" w:styleId="Heading1CharChar1">
    <w:name w:val="Heading 1 Char Char1"/>
    <w:rsid w:val="00AE1A2B"/>
    <w:rPr>
      <w:rFonts w:cs="Arial"/>
      <w:b/>
      <w:bCs/>
      <w:szCs w:val="32"/>
      <w:lang w:val="en-US" w:eastAsia="en-US" w:bidi="ar-SA"/>
    </w:rPr>
  </w:style>
  <w:style w:type="character" w:styleId="UnresolvedMention">
    <w:name w:val="Unresolved Mention"/>
    <w:basedOn w:val="DefaultParagraphFont"/>
    <w:uiPriority w:val="99"/>
    <w:semiHidden/>
    <w:unhideWhenUsed/>
    <w:rsid w:val="00AE1A2B"/>
    <w:rPr>
      <w:color w:val="605E5C"/>
      <w:shd w:val="clear" w:color="auto" w:fill="E1DFDD"/>
    </w:rPr>
  </w:style>
  <w:style w:type="character" w:customStyle="1" w:styleId="pos">
    <w:name w:val="pos"/>
    <w:basedOn w:val="DefaultParagraphFont"/>
    <w:rsid w:val="00AE1A2B"/>
  </w:style>
  <w:style w:type="character" w:customStyle="1" w:styleId="gram">
    <w:name w:val="gram"/>
    <w:basedOn w:val="DefaultParagraphFont"/>
    <w:rsid w:val="00AE1A2B"/>
  </w:style>
  <w:style w:type="character" w:customStyle="1" w:styleId="gc">
    <w:name w:val="gc"/>
    <w:basedOn w:val="DefaultParagraphFont"/>
    <w:rsid w:val="00AE1A2B"/>
  </w:style>
  <w:style w:type="character" w:customStyle="1" w:styleId="region">
    <w:name w:val="region"/>
    <w:basedOn w:val="DefaultParagraphFont"/>
    <w:rsid w:val="00AE1A2B"/>
  </w:style>
  <w:style w:type="character" w:customStyle="1" w:styleId="daud">
    <w:name w:val="daud"/>
    <w:basedOn w:val="DefaultParagraphFont"/>
    <w:rsid w:val="00AE1A2B"/>
  </w:style>
  <w:style w:type="character" w:customStyle="1" w:styleId="eg">
    <w:name w:val="eg"/>
    <w:basedOn w:val="DefaultParagraphFont"/>
    <w:rsid w:val="00AE1A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as.org/irp/threat/terrorism/sup2.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pers.ssrn.com/sol3/papers.cfm?abstract_id=89618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securityplanet.com/networks/critical-infrastructure-protection-physical-cybersecurit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www.tandfonline.com/doi/pdf/10.1080/00455091.2016.1278150?needAccess=true"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www.weforum.org/agenda/2018/11/the-next-economic-crisis-could-cause-a-global-conflict-heres-wh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hityaravikuma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17</Pages>
  <Words>11976</Words>
  <Characters>68264</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80080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Adhitya Ravikumar</dc:creator>
  <cp:keywords>5.2</cp:keywords>
  <dc:description/>
  <cp:lastModifiedBy>Adhitya Ravikumar</cp:lastModifiedBy>
  <cp:revision>1</cp:revision>
  <dcterms:created xsi:type="dcterms:W3CDTF">2021-11-13T13:37:00Z</dcterms:created>
  <dcterms:modified xsi:type="dcterms:W3CDTF">2021-11-13T14:13:00Z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